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4258F" w14:textId="77777777" w:rsidR="007E5F9F" w:rsidRDefault="007E5F9F" w:rsidP="007E5F9F">
      <w:pPr>
        <w:pStyle w:val="Heading3"/>
      </w:pPr>
      <w:r>
        <w:t>AC – Plan</w:t>
      </w:r>
    </w:p>
    <w:p w14:paraId="09D1ACF4" w14:textId="77777777" w:rsidR="007E5F9F" w:rsidRPr="002E4B7E" w:rsidRDefault="007E5F9F" w:rsidP="007E5F9F">
      <w:pPr>
        <w:pStyle w:val="Heading4"/>
      </w:pPr>
      <w:r>
        <w:t>Space faring nations should restrict private asteroid mining.</w:t>
      </w:r>
    </w:p>
    <w:p w14:paraId="4BE4CEFD" w14:textId="24C0425F" w:rsidR="007E5F9F" w:rsidRDefault="007E5F9F" w:rsidP="007E5F9F">
      <w:pPr>
        <w:pStyle w:val="Heading3"/>
      </w:pPr>
      <w:r>
        <w:lastRenderedPageBreak/>
        <w:t xml:space="preserve">AC – </w:t>
      </w:r>
      <w:r>
        <w:t>Mining</w:t>
      </w:r>
    </w:p>
    <w:p w14:paraId="23E5A6E7" w14:textId="77777777" w:rsidR="007E5F9F" w:rsidRPr="00B73AD4" w:rsidRDefault="007E5F9F" w:rsidP="007E5F9F">
      <w:pPr>
        <w:pStyle w:val="Heading4"/>
      </w:pPr>
      <w:r>
        <w:t xml:space="preserve">Mining is </w:t>
      </w:r>
      <w:r>
        <w:rPr>
          <w:u w:val="single"/>
        </w:rPr>
        <w:t>inevitable</w:t>
      </w:r>
      <w:r>
        <w:t xml:space="preserve"> down the line regardless of </w:t>
      </w:r>
      <w:r>
        <w:rPr>
          <w:u w:val="single"/>
        </w:rPr>
        <w:t>capital limits</w:t>
      </w:r>
      <w:r>
        <w:t xml:space="preserve"> because of </w:t>
      </w:r>
      <w:r>
        <w:rPr>
          <w:u w:val="single"/>
        </w:rPr>
        <w:t>oligopolistic consolidation</w:t>
      </w:r>
      <w:r>
        <w:t xml:space="preserve"> </w:t>
      </w:r>
    </w:p>
    <w:p w14:paraId="3C40A5C3" w14:textId="77777777" w:rsidR="007E5F9F" w:rsidRPr="007D03C7" w:rsidRDefault="007E5F9F" w:rsidP="007E5F9F">
      <w:r w:rsidRPr="00356D1B">
        <w:rPr>
          <w:rStyle w:val="Style13ptBold"/>
        </w:rPr>
        <w:t xml:space="preserve">Ahadi </w:t>
      </w:r>
      <w:r w:rsidRPr="00272710">
        <w:t>2/10/</w:t>
      </w:r>
      <w:r w:rsidRPr="00272710">
        <w:rPr>
          <w:rStyle w:val="Style13ptBold"/>
        </w:rPr>
        <w:t>20</w:t>
      </w:r>
      <w:r w:rsidRPr="00356D1B">
        <w:t xml:space="preserve"> [Blake Ahadi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w:t>
      </w:r>
      <w:r>
        <w:t xml:space="preserve"> https://www.thespacereview.com/article/3880/1]</w:t>
      </w:r>
    </w:p>
    <w:p w14:paraId="17240C60" w14:textId="77777777" w:rsidR="007E5F9F" w:rsidRPr="00272710" w:rsidRDefault="007E5F9F" w:rsidP="007E5F9F">
      <w:pPr>
        <w:rPr>
          <w:sz w:val="16"/>
        </w:rPr>
      </w:pPr>
      <w:r w:rsidRPr="00897ACE">
        <w:rPr>
          <w:rStyle w:val="StyleUnderline"/>
          <w:highlight w:val="yellow"/>
        </w:rPr>
        <w:t>The</w:t>
      </w:r>
      <w:r w:rsidRPr="00B73AD4">
        <w:rPr>
          <w:rStyle w:val="StyleUnderline"/>
        </w:rPr>
        <w:t xml:space="preserve"> proliferation of a </w:t>
      </w:r>
      <w:r w:rsidRPr="00897ACE">
        <w:rPr>
          <w:rStyle w:val="StyleUnderline"/>
          <w:highlight w:val="yellow"/>
        </w:rPr>
        <w:t>lunar economy rests upon</w:t>
      </w:r>
      <w:r w:rsidRPr="00B73AD4">
        <w:rPr>
          <w:rStyle w:val="StyleUnderline"/>
        </w:rPr>
        <w:t xml:space="preserve"> patient </w:t>
      </w:r>
      <w:r w:rsidRPr="00897ACE">
        <w:rPr>
          <w:rStyle w:val="StyleUnderline"/>
          <w:highlight w:val="yellow"/>
        </w:rPr>
        <w:t xml:space="preserve">access to </w:t>
      </w:r>
      <w:r w:rsidRPr="00897ACE">
        <w:rPr>
          <w:rStyle w:val="Emphasis"/>
          <w:highlight w:val="yellow"/>
        </w:rPr>
        <w:t>capital</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fostering</w:t>
      </w:r>
      <w:r w:rsidRPr="00B73AD4">
        <w:rPr>
          <w:sz w:val="16"/>
        </w:rPr>
        <w:t xml:space="preserve"> </w:t>
      </w:r>
      <w:r w:rsidRPr="00B73AD4">
        <w:rPr>
          <w:rStyle w:val="StyleUnderline"/>
        </w:rPr>
        <w:t xml:space="preserve">innovative ideas for large-scale </w:t>
      </w:r>
      <w:r w:rsidRPr="00897ACE">
        <w:rPr>
          <w:rStyle w:val="StyleUnderline"/>
          <w:highlight w:val="yellow"/>
        </w:rPr>
        <w:t>development</w:t>
      </w:r>
      <w:r w:rsidRPr="00B73AD4">
        <w:rPr>
          <w:sz w:val="16"/>
        </w:rPr>
        <w:t xml:space="preserve">. </w:t>
      </w:r>
      <w:r w:rsidRPr="00B73AD4">
        <w:rPr>
          <w:rStyle w:val="StyleUnderline"/>
        </w:rPr>
        <w:t>At the moment</w:t>
      </w:r>
      <w:r w:rsidRPr="00B73AD4">
        <w:rPr>
          <w:sz w:val="16"/>
        </w:rPr>
        <w:t xml:space="preserve">, </w:t>
      </w:r>
      <w:r w:rsidRPr="00897ACE">
        <w:rPr>
          <w:rStyle w:val="Emphasis"/>
          <w:highlight w:val="yellow"/>
        </w:rPr>
        <w:t>capital requirements</w:t>
      </w:r>
      <w:r w:rsidRPr="00B73AD4">
        <w:rPr>
          <w:sz w:val="16"/>
        </w:rPr>
        <w:t xml:space="preserve"> </w:t>
      </w:r>
      <w:r w:rsidRPr="00B73AD4">
        <w:rPr>
          <w:rStyle w:val="StyleUnderline"/>
        </w:rPr>
        <w:t>for lunar miners</w:t>
      </w:r>
      <w:r w:rsidRPr="00B73AD4">
        <w:rPr>
          <w:sz w:val="16"/>
        </w:rPr>
        <w:t xml:space="preserve"> </w:t>
      </w:r>
      <w:r w:rsidRPr="00897ACE">
        <w:rPr>
          <w:rStyle w:val="StyleUnderline"/>
          <w:highlight w:val="yellow"/>
        </w:rPr>
        <w:t>are too high</w:t>
      </w:r>
      <w:r w:rsidRPr="00B73AD4">
        <w:rPr>
          <w:rStyle w:val="StyleUnderline"/>
        </w:rPr>
        <w:t xml:space="preserve"> for companies to succeed in a perfectly competitive market</w:t>
      </w:r>
      <w:r w:rsidRPr="00B73AD4">
        <w:rPr>
          <w:sz w:val="16"/>
        </w:rPr>
        <w:t xml:space="preserve">. For the lunar economy, the emergence of </w:t>
      </w:r>
      <w:r w:rsidRPr="00B73AD4">
        <w:rPr>
          <w:rStyle w:val="StyleUnderline"/>
        </w:rPr>
        <w:t xml:space="preserve">large, </w:t>
      </w:r>
      <w:r w:rsidRPr="00897ACE">
        <w:rPr>
          <w:rStyle w:val="StyleUnderline"/>
          <w:highlight w:val="yellow"/>
        </w:rPr>
        <w:t xml:space="preserve">vertically integrated companies will lead to the </w:t>
      </w:r>
      <w:r w:rsidRPr="00897ACE">
        <w:rPr>
          <w:rStyle w:val="Emphasis"/>
          <w:highlight w:val="yellow"/>
        </w:rPr>
        <w:t>economies of scale</w:t>
      </w:r>
      <w:r w:rsidRPr="00B73AD4">
        <w:rPr>
          <w:rStyle w:val="StyleUnderline"/>
        </w:rPr>
        <w:t xml:space="preserve"> </w:t>
      </w:r>
      <w:r w:rsidRPr="00897ACE">
        <w:rPr>
          <w:rStyle w:val="StyleUnderline"/>
          <w:highlight w:val="yellow"/>
        </w:rPr>
        <w:t>necessary</w:t>
      </w:r>
      <w:r w:rsidRPr="00897ACE">
        <w:rPr>
          <w:sz w:val="16"/>
          <w:highlight w:val="yellow"/>
        </w:rPr>
        <w:t xml:space="preserve"> </w:t>
      </w:r>
      <w:r w:rsidRPr="00897ACE">
        <w:rPr>
          <w:rStyle w:val="StyleUnderline"/>
          <w:highlight w:val="yellow"/>
        </w:rPr>
        <w:t>for</w:t>
      </w:r>
      <w:r w:rsidRPr="00897ACE">
        <w:rPr>
          <w:sz w:val="16"/>
          <w:highlight w:val="yellow"/>
        </w:rPr>
        <w:t xml:space="preserve"> </w:t>
      </w:r>
      <w:r w:rsidRPr="00897ACE">
        <w:rPr>
          <w:rStyle w:val="Emphasis"/>
          <w:highlight w:val="yellow"/>
        </w:rPr>
        <w:t>proliferation</w:t>
      </w:r>
      <w:r w:rsidRPr="00B73AD4">
        <w:rPr>
          <w:sz w:val="16"/>
        </w:rPr>
        <w:t xml:space="preserve">. </w:t>
      </w:r>
      <w:r w:rsidRPr="00B73AD4">
        <w:rPr>
          <w:rStyle w:val="StyleUnderline"/>
        </w:rPr>
        <w:t xml:space="preserve">Terrestrially, when an industry becomes </w:t>
      </w:r>
      <w:r w:rsidRPr="00B73AD4">
        <w:rPr>
          <w:rStyle w:val="Emphasis"/>
        </w:rPr>
        <w:t>mature</w:t>
      </w:r>
      <w:r w:rsidRPr="00B73AD4">
        <w:rPr>
          <w:sz w:val="16"/>
        </w:rPr>
        <w:t xml:space="preserve"> and beholden to traditional economics, like scarcity, </w:t>
      </w:r>
      <w:r w:rsidRPr="00B73AD4">
        <w:rPr>
          <w:rStyle w:val="StyleUnderline"/>
        </w:rPr>
        <w:t xml:space="preserve">a </w:t>
      </w:r>
      <w:r w:rsidRPr="00897ACE">
        <w:rPr>
          <w:rStyle w:val="StyleUnderline"/>
          <w:highlight w:val="yellow"/>
        </w:rPr>
        <w:t>focus on profit</w:t>
      </w:r>
      <w:r w:rsidRPr="00B73AD4">
        <w:rPr>
          <w:rStyle w:val="StyleUnderline"/>
        </w:rPr>
        <w:t xml:space="preserve"> margins </w:t>
      </w:r>
      <w:r w:rsidRPr="00897ACE">
        <w:rPr>
          <w:rStyle w:val="StyleUnderline"/>
          <w:highlight w:val="yellow"/>
        </w:rPr>
        <w:t>takes over</w:t>
      </w:r>
      <w:r w:rsidRPr="00B73AD4">
        <w:rPr>
          <w:rStyle w:val="StyleUnderline"/>
        </w:rPr>
        <w:t xml:space="preserve">, </w:t>
      </w:r>
      <w:r w:rsidRPr="007E5F9F">
        <w:rPr>
          <w:rStyle w:val="StyleUnderline"/>
        </w:rPr>
        <w:t xml:space="preserve">and limitations emerge in the form of price </w:t>
      </w:r>
      <w:r w:rsidRPr="007E5F9F">
        <w:rPr>
          <w:rStyle w:val="Emphasis"/>
        </w:rPr>
        <w:t>manipulation</w:t>
      </w:r>
      <w:r w:rsidRPr="007E5F9F">
        <w:rPr>
          <w:rStyle w:val="StyleUnderline"/>
        </w:rPr>
        <w:t xml:space="preserve"> and a </w:t>
      </w:r>
      <w:r w:rsidRPr="007E5F9F">
        <w:rPr>
          <w:rStyle w:val="Emphasis"/>
        </w:rPr>
        <w:t>lack of competition</w:t>
      </w:r>
      <w:r w:rsidRPr="007E5F9F">
        <w:rPr>
          <w:sz w:val="16"/>
        </w:rPr>
        <w:t xml:space="preserve">. As mentioned, </w:t>
      </w:r>
      <w:r w:rsidRPr="007E5F9F">
        <w:rPr>
          <w:rStyle w:val="StyleUnderline"/>
        </w:rPr>
        <w:t xml:space="preserve">the lunar economy will operate privately, and </w:t>
      </w:r>
      <w:r w:rsidRPr="007E5F9F">
        <w:rPr>
          <w:rStyle w:val="Emphasis"/>
        </w:rPr>
        <w:t>independent of scarcity</w:t>
      </w:r>
      <w:r w:rsidRPr="007E5F9F">
        <w:rPr>
          <w:rStyle w:val="StyleUnderline"/>
        </w:rPr>
        <w:t>, using profit margins to increase cash flow for innovation</w:t>
      </w:r>
      <w:r w:rsidRPr="007E5F9F">
        <w:rPr>
          <w:sz w:val="16"/>
        </w:rPr>
        <w:t xml:space="preserve">. </w:t>
      </w:r>
      <w:r w:rsidRPr="007E5F9F">
        <w:rPr>
          <w:rStyle w:val="StyleUnderline"/>
        </w:rPr>
        <w:t>An</w:t>
      </w:r>
      <w:r w:rsidRPr="007E5F9F">
        <w:rPr>
          <w:sz w:val="16"/>
        </w:rPr>
        <w:t xml:space="preserve"> </w:t>
      </w:r>
      <w:r w:rsidRPr="007E5F9F">
        <w:rPr>
          <w:rStyle w:val="Emphasis"/>
        </w:rPr>
        <w:t>oligopoly</w:t>
      </w:r>
      <w:r w:rsidRPr="007E5F9F">
        <w:rPr>
          <w:sz w:val="16"/>
        </w:rPr>
        <w:t xml:space="preserve"> </w:t>
      </w:r>
      <w:r w:rsidRPr="007E5F9F">
        <w:rPr>
          <w:rStyle w:val="StyleUnderline"/>
        </w:rPr>
        <w:t>of dedicated space holding companies</w:t>
      </w:r>
      <w:r w:rsidRPr="00B73AD4">
        <w:rPr>
          <w:rStyle w:val="StyleUnderline"/>
        </w:rPr>
        <w:t xml:space="preserve">, each </w:t>
      </w:r>
      <w:r w:rsidRPr="00897ACE">
        <w:rPr>
          <w:rStyle w:val="StyleUnderline"/>
          <w:highlight w:val="yellow"/>
        </w:rPr>
        <w:t>comprised of diverse companies</w:t>
      </w:r>
      <w:r w:rsidRPr="00B73AD4">
        <w:rPr>
          <w:rStyle w:val="StyleUnderline"/>
        </w:rPr>
        <w:t xml:space="preserve"> along the value chain, funded by the parent company and incentivized by prizes, will maintain a culture of innova</w:t>
      </w:r>
      <w:r w:rsidRPr="00B73AD4">
        <w:rPr>
          <w:sz w:val="16"/>
        </w:rPr>
        <w:t xml:space="preserve">tion and competition. </w:t>
      </w:r>
      <w:r w:rsidRPr="00B73AD4">
        <w:rPr>
          <w:rStyle w:val="StyleUnderline"/>
        </w:rPr>
        <w:t xml:space="preserve">Rather than a few concentrated entities, </w:t>
      </w:r>
      <w:r w:rsidRPr="00897ACE">
        <w:rPr>
          <w:rStyle w:val="StyleUnderline"/>
          <w:highlight w:val="yellow"/>
        </w:rPr>
        <w:t>each sacrificing</w:t>
      </w:r>
      <w:r w:rsidRPr="00B73AD4">
        <w:rPr>
          <w:rStyle w:val="StyleUnderline"/>
        </w:rPr>
        <w:t xml:space="preserve"> their identity to their acquirer, </w:t>
      </w:r>
      <w:r w:rsidRPr="00897ACE">
        <w:rPr>
          <w:rStyle w:val="StyleUnderline"/>
          <w:highlight w:val="yellow"/>
        </w:rPr>
        <w:t xml:space="preserve">the lunar economy will be an </w:t>
      </w:r>
      <w:r w:rsidRPr="00897ACE">
        <w:rPr>
          <w:rStyle w:val="Emphasis"/>
          <w:highlight w:val="yellow"/>
        </w:rPr>
        <w:t>oligopoly</w:t>
      </w:r>
      <w:r w:rsidRPr="00B73AD4">
        <w:rPr>
          <w:rStyle w:val="StyleUnderline"/>
        </w:rPr>
        <w:t xml:space="preserve"> of </w:t>
      </w:r>
      <w:r w:rsidRPr="00B73AD4">
        <w:rPr>
          <w:rStyle w:val="Emphasis"/>
        </w:rPr>
        <w:t>teams</w:t>
      </w:r>
      <w:r w:rsidRPr="00B73AD4">
        <w:rPr>
          <w:sz w:val="16"/>
        </w:rPr>
        <w:t>.</w:t>
      </w:r>
    </w:p>
    <w:p w14:paraId="5CFB6CE1" w14:textId="77777777" w:rsidR="007E5F9F" w:rsidRPr="00DF65BB" w:rsidRDefault="007E5F9F" w:rsidP="007E5F9F">
      <w:pPr>
        <w:rPr>
          <w:u w:val="single"/>
        </w:rPr>
      </w:pPr>
    </w:p>
    <w:p w14:paraId="348CE1CF" w14:textId="77777777" w:rsidR="007E5F9F" w:rsidRDefault="007E5F9F" w:rsidP="007E5F9F">
      <w:pPr>
        <w:pStyle w:val="Heading4"/>
      </w:pPr>
      <w:r>
        <w:t xml:space="preserve">Dangerous mining greatly increases the risk of space debris. </w:t>
      </w:r>
    </w:p>
    <w:p w14:paraId="1BBF9586" w14:textId="77777777" w:rsidR="007E5F9F" w:rsidRDefault="007E5F9F" w:rsidP="007E5F9F">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1FD7E88F" w14:textId="77777777" w:rsidR="007E5F9F" w:rsidRDefault="007E5F9F" w:rsidP="007E5F9F">
      <w:pPr>
        <w:rPr>
          <w:rStyle w:val="Emphasis"/>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3901763D" w14:textId="77777777" w:rsidR="007E5F9F" w:rsidRPr="00DF65BB" w:rsidRDefault="007E5F9F" w:rsidP="007E5F9F">
      <w:pPr>
        <w:rPr>
          <w:b/>
          <w:iCs/>
          <w:u w:val="single"/>
          <w:bdr w:val="single" w:sz="8" w:space="0" w:color="auto"/>
        </w:rPr>
      </w:pPr>
    </w:p>
    <w:p w14:paraId="0821D629" w14:textId="77777777" w:rsidR="007E5F9F" w:rsidRPr="00DF65BB" w:rsidRDefault="007E5F9F" w:rsidP="007E5F9F">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152187C3" w14:textId="77777777" w:rsidR="007E5F9F" w:rsidRDefault="007E5F9F" w:rsidP="007E5F9F">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42620567" w14:textId="77777777" w:rsidR="007E5F9F" w:rsidRDefault="007E5F9F" w:rsidP="007E5F9F">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457617C9" w14:textId="77777777" w:rsidR="007E5F9F" w:rsidRPr="00B40499" w:rsidRDefault="007E5F9F" w:rsidP="007E5F9F">
      <w:pPr>
        <w:rPr>
          <w:sz w:val="16"/>
        </w:rPr>
      </w:pPr>
    </w:p>
    <w:p w14:paraId="5E7B4BEA" w14:textId="77777777" w:rsidR="007E5F9F" w:rsidRPr="00DF65BB" w:rsidRDefault="007E5F9F" w:rsidP="007E5F9F">
      <w:pPr>
        <w:pStyle w:val="Heading4"/>
        <w:rPr>
          <w:rFonts w:cs="Arial"/>
        </w:rPr>
      </w:pPr>
      <w:r>
        <w:rPr>
          <w:rFonts w:cs="Arial"/>
        </w:rPr>
        <w:lastRenderedPageBreak/>
        <w:t xml:space="preserve">Debris cascades cause </w:t>
      </w:r>
      <w:r>
        <w:rPr>
          <w:rFonts w:cs="Arial"/>
          <w:u w:val="single"/>
        </w:rPr>
        <w:t>global</w:t>
      </w:r>
      <w:r>
        <w:rPr>
          <w:rFonts w:cs="Arial"/>
        </w:rPr>
        <w:t xml:space="preserve"> nuke war</w:t>
      </w:r>
    </w:p>
    <w:p w14:paraId="3B1C3E4E" w14:textId="77777777" w:rsidR="007E5F9F" w:rsidRPr="00DE79D4" w:rsidRDefault="007E5F9F" w:rsidP="007E5F9F">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458EF833" w14:textId="77777777" w:rsidR="007E5F9F" w:rsidRDefault="007E5F9F" w:rsidP="007E5F9F">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 xml:space="preserve">all </w:t>
      </w:r>
      <w:r w:rsidRPr="007E5F9F">
        <w:rPr>
          <w:rStyle w:val="Emphasis"/>
        </w:rPr>
        <w:t>aspects</w:t>
      </w:r>
      <w:r w:rsidRPr="007E5F9F">
        <w:rPr>
          <w:rStyle w:val="StyleUnderline"/>
        </w:rPr>
        <w:t xml:space="preserve"> of US intelligence and military </w:t>
      </w:r>
      <w:r w:rsidRPr="007E5F9F">
        <w:rPr>
          <w:rStyle w:val="StyleUnderline"/>
        </w:rPr>
        <w:lastRenderedPageBreak/>
        <w:t xml:space="preserve">planning. Spy </w:t>
      </w:r>
      <w:r w:rsidRPr="007E5F9F">
        <w:rPr>
          <w:rStyle w:val="Emphasis"/>
        </w:rPr>
        <w:t>sat</w:t>
      </w:r>
      <w:r w:rsidRPr="007E5F9F">
        <w:rPr>
          <w:rStyle w:val="StyleUnderline"/>
        </w:rPr>
        <w:t>ellite</w:t>
      </w:r>
      <w:r w:rsidRPr="007E5F9F">
        <w:rPr>
          <w:rStyle w:val="Emphasis"/>
        </w:rPr>
        <w:t>s</w:t>
      </w:r>
      <w:r w:rsidRPr="007E5F9F">
        <w:rPr>
          <w:rStyle w:val="StyleUnderline"/>
        </w:rPr>
        <w:t xml:space="preserve"> are used to monitor compliance with international arms treaties and to assess the military activities of countries such as </w:t>
      </w:r>
      <w:r w:rsidRPr="007E5F9F">
        <w:rPr>
          <w:rStyle w:val="Emphasis"/>
        </w:rPr>
        <w:t>China</w:t>
      </w:r>
      <w:r w:rsidRPr="007E5F9F">
        <w:rPr>
          <w:rStyle w:val="StyleUnderline"/>
        </w:rPr>
        <w:t xml:space="preserve">, </w:t>
      </w:r>
      <w:r w:rsidRPr="007E5F9F">
        <w:rPr>
          <w:rStyle w:val="Emphasis"/>
        </w:rPr>
        <w:t>Russia</w:t>
      </w:r>
      <w:r w:rsidRPr="007E5F9F">
        <w:rPr>
          <w:rStyle w:val="StyleUnderline"/>
        </w:rPr>
        <w:t xml:space="preserve">, </w:t>
      </w:r>
      <w:r w:rsidRPr="007E5F9F">
        <w:rPr>
          <w:rStyle w:val="Emphasis"/>
        </w:rPr>
        <w:t>Iran</w:t>
      </w:r>
      <w:r w:rsidRPr="007E5F9F">
        <w:rPr>
          <w:rStyle w:val="StyleUnderline"/>
        </w:rPr>
        <w:t xml:space="preserve">, and </w:t>
      </w:r>
      <w:r w:rsidRPr="007E5F9F">
        <w:rPr>
          <w:rStyle w:val="Emphasis"/>
        </w:rPr>
        <w:t>North Korea</w:t>
      </w:r>
      <w:r w:rsidRPr="007E5F9F">
        <w:rPr>
          <w:sz w:val="12"/>
        </w:rPr>
        <w:t xml:space="preserve">. Figure 1.2 shows the capability of modem unclassified space-based imaging. The capability of the classified systems is presumed to be significantly better, providing much more detail. </w:t>
      </w:r>
      <w:r w:rsidRPr="007E5F9F">
        <w:rPr>
          <w:rStyle w:val="StyleUnderline"/>
        </w:rPr>
        <w:t xml:space="preserve">Losing these satellites would place global militaries on </w:t>
      </w:r>
      <w:r w:rsidRPr="007E5F9F">
        <w:rPr>
          <w:rStyle w:val="Emphasis"/>
        </w:rPr>
        <w:t>high alert</w:t>
      </w:r>
      <w:r w:rsidRPr="007E5F9F">
        <w:rPr>
          <w:sz w:val="12"/>
        </w:rPr>
        <w:t xml:space="preserve"> and have them operating, literally, in the blind. </w:t>
      </w:r>
      <w:r w:rsidRPr="007E5F9F">
        <w:rPr>
          <w:rStyle w:val="StyleUnderline"/>
        </w:rPr>
        <w:t>Our military would suddenly become vulnerable in other areas as well. GPS</w:t>
      </w:r>
      <w:r w:rsidRPr="007E5F9F">
        <w:rPr>
          <w:sz w:val="12"/>
        </w:rPr>
        <w:t xml:space="preserve">, a network of 24-32 satellites in medium-Earth orbit, </w:t>
      </w:r>
      <w:r w:rsidRPr="007E5F9F">
        <w:rPr>
          <w:rStyle w:val="StyleUnderline"/>
        </w:rPr>
        <w:t xml:space="preserve">was developed to provide precise position </w:t>
      </w:r>
      <w:r w:rsidRPr="007E5F9F">
        <w:rPr>
          <w:rStyle w:val="Emphasis"/>
        </w:rPr>
        <w:t>info</w:t>
      </w:r>
      <w:r w:rsidRPr="007E5F9F">
        <w:rPr>
          <w:rStyle w:val="StyleUnderline"/>
        </w:rPr>
        <w:t>rmation to the military, and it is now in common use by individuals and industry. The network</w:t>
      </w:r>
      <w:r w:rsidRPr="007E5F9F">
        <w:rPr>
          <w:sz w:val="12"/>
        </w:rPr>
        <w:t>, which</w:t>
      </w:r>
      <w:r w:rsidRPr="009324B7">
        <w:rPr>
          <w:sz w:val="12"/>
        </w:rPr>
        <w:t xml:space="preserve">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18D48968" w14:textId="77777777" w:rsidR="007E5F9F" w:rsidRDefault="007E5F9F" w:rsidP="007E5F9F">
      <w:pPr>
        <w:rPr>
          <w:sz w:val="12"/>
        </w:rPr>
      </w:pPr>
    </w:p>
    <w:p w14:paraId="2CA81C32" w14:textId="77777777" w:rsidR="007E5F9F" w:rsidRPr="00DF65BB" w:rsidRDefault="007E5F9F" w:rsidP="007E5F9F">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14:paraId="484E7398" w14:textId="77777777" w:rsidR="007E5F9F" w:rsidRPr="00367B77" w:rsidRDefault="007E5F9F" w:rsidP="007E5F9F">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04B5685D" w14:textId="77777777" w:rsidR="007E5F9F" w:rsidRDefault="007E5F9F" w:rsidP="007E5F9F">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t>
      </w:r>
      <w:r w:rsidRPr="00367B77">
        <w:rPr>
          <w:sz w:val="16"/>
          <w:szCs w:val="18"/>
        </w:rPr>
        <w:lastRenderedPageBreak/>
        <w:t xml:space="preserve">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3E71589B" w14:textId="77777777" w:rsidR="007E5F9F" w:rsidRDefault="007E5F9F" w:rsidP="007E5F9F">
      <w:pPr>
        <w:rPr>
          <w:sz w:val="16"/>
          <w:szCs w:val="18"/>
        </w:rPr>
      </w:pPr>
    </w:p>
    <w:p w14:paraId="1D60FB37" w14:textId="77777777" w:rsidR="007E5F9F" w:rsidRDefault="007E5F9F" w:rsidP="007E5F9F">
      <w:pPr>
        <w:pStyle w:val="Heading4"/>
      </w:pPr>
      <w:r>
        <w:t>Independently, it shreds the ozone.</w:t>
      </w:r>
    </w:p>
    <w:p w14:paraId="2C923CB5" w14:textId="77777777" w:rsidR="007E5F9F" w:rsidRDefault="007E5F9F" w:rsidP="007E5F9F">
      <w:r>
        <w:t xml:space="preserve">Josy </w:t>
      </w:r>
      <w:r>
        <w:rPr>
          <w:b/>
          <w:sz w:val="26"/>
          <w:szCs w:val="26"/>
        </w:rPr>
        <w:t>O’Donnell 18</w:t>
      </w:r>
      <w:r>
        <w:t>, creator of Conservation Institute, “WHAT HAPPENS TO THE “SPACE JUNK” THAT FALLS BACK TO EARTH?,” https://ourplnt.com/space-junk-earth/#axzz5xRXia1uD</w:t>
      </w:r>
    </w:p>
    <w:p w14:paraId="012FA96D" w14:textId="77777777" w:rsidR="007E5F9F" w:rsidRDefault="007E5F9F" w:rsidP="007E5F9F">
      <w:r>
        <w:rPr>
          <w:u w:val="single"/>
        </w:rPr>
        <w:t xml:space="preserve">Second, as the orbits of </w:t>
      </w:r>
      <w:r>
        <w:rPr>
          <w:highlight w:val="cyan"/>
          <w:u w:val="single"/>
        </w:rPr>
        <w:t>man-made debris degrade</w:t>
      </w:r>
      <w:r>
        <w:rPr>
          <w:u w:val="single"/>
        </w:rPr>
        <w:t xml:space="preserve">, and they </w:t>
      </w:r>
      <w:r>
        <w:rPr>
          <w:highlight w:val="cyan"/>
          <w:u w:val="single"/>
        </w:rPr>
        <w:t>re-enter the earth’s atmosphere</w:t>
      </w:r>
      <w:r>
        <w:rPr>
          <w:u w:val="single"/>
        </w:rPr>
        <w:t xml:space="preserve">, </w:t>
      </w:r>
      <w:r>
        <w:rPr>
          <w:rFonts w:eastAsia="Calibri" w:cs="Calibri"/>
          <w:b/>
          <w:highlight w:val="cyan"/>
          <w:u w:val="single"/>
        </w:rPr>
        <w:t>a shock wave occurs</w:t>
      </w:r>
      <w:r>
        <w:rPr>
          <w:u w:val="single"/>
        </w:rPr>
        <w:t xml:space="preserve"> in the upper reaches of the layer of ozone. This </w:t>
      </w:r>
      <w:r>
        <w:rPr>
          <w:highlight w:val="cyan"/>
          <w:u w:val="single"/>
        </w:rPr>
        <w:t>physical stress</w:t>
      </w:r>
      <w:r>
        <w:rPr>
          <w:u w:val="single"/>
        </w:rPr>
        <w:t xml:space="preserve"> on the area </w:t>
      </w:r>
      <w:r>
        <w:rPr>
          <w:highlight w:val="cyan"/>
          <w:u w:val="single"/>
        </w:rPr>
        <w:t>can be damaging</w:t>
      </w:r>
      <w:r>
        <w:rPr>
          <w:u w:val="single"/>
        </w:rPr>
        <w:t xml:space="preserve"> to the protective buffer</w:t>
      </w:r>
      <w:r>
        <w:t xml:space="preserve">. </w:t>
      </w:r>
      <w:r>
        <w:rPr>
          <w:u w:val="single"/>
        </w:rPr>
        <w:t xml:space="preserve">Researchers have discovered that the impact of objects entering the atmosphere at high speed can </w:t>
      </w:r>
      <w:r>
        <w:rPr>
          <w:highlight w:val="cyan"/>
          <w:u w:val="single"/>
        </w:rPr>
        <w:t>produce nitric oxide</w:t>
      </w:r>
      <w:r>
        <w:rPr>
          <w:u w:val="single"/>
        </w:rPr>
        <w:t xml:space="preserve"> during the rapid cooling that follows the splitting of oxygen and nitrogen</w:t>
      </w:r>
      <w:r>
        <w:t xml:space="preserve">. </w:t>
      </w:r>
      <w:r>
        <w:rPr>
          <w:rFonts w:eastAsia="Calibri" w:cs="Calibri"/>
          <w:b/>
          <w:highlight w:val="cyan"/>
          <w:u w:val="single"/>
        </w:rPr>
        <w:t>Nitric oxide is very destructive to the ozone layer</w:t>
      </w:r>
      <w:r>
        <w:t xml:space="preserve">. </w:t>
      </w:r>
      <w:r>
        <w:rPr>
          <w:u w:val="single"/>
        </w:rPr>
        <w:t xml:space="preserve">Finally, though most of the debris that re-enters the earth’s atmosphere is vaporized due to the build- up of intense heat, the </w:t>
      </w:r>
      <w:r>
        <w:rPr>
          <w:highlight w:val="cyan"/>
          <w:u w:val="single"/>
        </w:rPr>
        <w:t>chemical residue</w:t>
      </w:r>
      <w:r>
        <w:rPr>
          <w:u w:val="single"/>
        </w:rPr>
        <w:t xml:space="preserve"> of this material </w:t>
      </w:r>
      <w:r>
        <w:rPr>
          <w:highlight w:val="cyan"/>
          <w:u w:val="single"/>
        </w:rPr>
        <w:t>can also react with the ozone and deplete it</w:t>
      </w:r>
      <w:r>
        <w:rPr>
          <w:u w:val="single"/>
        </w:rPr>
        <w:t xml:space="preserve">. </w:t>
      </w:r>
      <w:r>
        <w:t>Some scientists fear that erosion of the ozone layer may cause global climate change. They predict that these altered weather patterns could transform fertile farmland into deserts and threaten human life on the planet. Thus, the environmental effect of space debris upon the ozone is of great concern to these experts.</w:t>
      </w:r>
    </w:p>
    <w:p w14:paraId="1C835A85" w14:textId="77777777" w:rsidR="007E5F9F" w:rsidRDefault="007E5F9F" w:rsidP="007E5F9F"/>
    <w:p w14:paraId="76346254" w14:textId="77777777" w:rsidR="007E5F9F" w:rsidRDefault="007E5F9F" w:rsidP="007E5F9F">
      <w:pPr>
        <w:pStyle w:val="Heading4"/>
      </w:pPr>
      <w:r>
        <w:lastRenderedPageBreak/>
        <w:t>Extinction</w:t>
      </w:r>
    </w:p>
    <w:p w14:paraId="52AD16D4" w14:textId="77777777" w:rsidR="007E5F9F" w:rsidRDefault="007E5F9F" w:rsidP="007E5F9F">
      <w:r>
        <w:t xml:space="preserve">Sean </w:t>
      </w:r>
      <w:r>
        <w:rPr>
          <w:b/>
          <w:sz w:val="26"/>
          <w:szCs w:val="26"/>
        </w:rPr>
        <w:t>Martin 18</w:t>
      </w:r>
      <w:r>
        <w:t>, express reporter, “Ozone layer DECAYING as scientists fear Earth 'heading towards MASS-EXTINCTION',” https://www.express.co.uk/news/science/916405/ozone-layer-destroyed-recovering-mass-extinction-dinosaurs</w:t>
      </w:r>
    </w:p>
    <w:p w14:paraId="5551B13C" w14:textId="77777777" w:rsidR="007E5F9F" w:rsidRPr="00B4777C" w:rsidRDefault="007E5F9F" w:rsidP="007E5F9F">
      <w:pPr>
        <w:rPr>
          <w:u w:val="single"/>
        </w:rPr>
      </w:pPr>
      <w:r>
        <w:t xml:space="preserve">News in January broke that the ozone was on its way to recovering as Earth cuts down on CO2 emissions. </w:t>
      </w:r>
      <w:r>
        <w:rPr>
          <w:u w:val="single"/>
        </w:rPr>
        <w:t xml:space="preserve">However, on closer inspection, scientists now say </w:t>
      </w:r>
      <w:r>
        <w:rPr>
          <w:highlight w:val="cyan"/>
          <w:u w:val="single"/>
        </w:rPr>
        <w:t>the ozone</w:t>
      </w:r>
      <w:r>
        <w:rPr>
          <w:u w:val="single"/>
        </w:rPr>
        <w:t xml:space="preserve"> layer – the part of the atmosphere which protects us from harmful radiation – </w:t>
      </w:r>
      <w:r>
        <w:rPr>
          <w:rFonts w:eastAsia="Calibri" w:cs="Calibri"/>
          <w:b/>
          <w:highlight w:val="cyan"/>
          <w:u w:val="single"/>
        </w:rPr>
        <w:t>is continuing to deplete</w:t>
      </w:r>
      <w:r>
        <w:rPr>
          <w:u w:val="single"/>
        </w:rPr>
        <w:t xml:space="preserve"> over major cities, and is only really recovering over Antarctica</w:t>
      </w:r>
      <w:r>
        <w:t xml:space="preserve">. Chemicals known as CFCs, which are found in aerosols for example, have been destroying the ozone layer since the 1970s. The Montreal Protocol was agreed in 1987 to phase out CFCs, but researchers say it may be too late. 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w:t>
      </w:r>
      <w:r>
        <w:rPr>
          <w:u w:val="single"/>
        </w:rPr>
        <w:t xml:space="preserve">In a separate study, researchers have found </w:t>
      </w:r>
      <w:r>
        <w:rPr>
          <w:highlight w:val="cyan"/>
          <w:u w:val="single"/>
        </w:rPr>
        <w:t>a thinning ozone</w:t>
      </w:r>
      <w:r>
        <w:rPr>
          <w:u w:val="single"/>
        </w:rPr>
        <w:t xml:space="preserve"> layer could have </w:t>
      </w:r>
      <w:r>
        <w:rPr>
          <w:rFonts w:eastAsia="Calibri" w:cs="Calibri"/>
          <w:b/>
          <w:highlight w:val="cyan"/>
          <w:u w:val="single"/>
        </w:rPr>
        <w:t>led to a mass extinction</w:t>
      </w:r>
      <w:r>
        <w:rPr>
          <w:u w:val="single"/>
        </w:rPr>
        <w:t xml:space="preserve"> 252 million years ago – meaning a </w:t>
      </w:r>
      <w:r>
        <w:rPr>
          <w:highlight w:val="cyan"/>
          <w:u w:val="single"/>
        </w:rPr>
        <w:t>depletion</w:t>
      </w:r>
      <w:r>
        <w:rPr>
          <w:u w:val="single"/>
        </w:rPr>
        <w:t xml:space="preserve"> of the protective layer of the atmosphere </w:t>
      </w:r>
      <w:r>
        <w:rPr>
          <w:highlight w:val="cyan"/>
          <w:u w:val="single"/>
        </w:rPr>
        <w:t>could be</w:t>
      </w:r>
      <w:r>
        <w:rPr>
          <w:u w:val="single"/>
        </w:rPr>
        <w:t xml:space="preserve"> more </w:t>
      </w:r>
      <w:r>
        <w:rPr>
          <w:rFonts w:eastAsia="Calibri" w:cs="Calibri"/>
          <w:b/>
          <w:highlight w:val="cyan"/>
          <w:u w:val="single"/>
        </w:rPr>
        <w:t>catastrophic</w:t>
      </w:r>
      <w:r>
        <w:rPr>
          <w:u w:val="single"/>
        </w:rPr>
        <w:t xml:space="preserve"> than previously thought.</w:t>
      </w:r>
    </w:p>
    <w:p w14:paraId="3A092C0E" w14:textId="77777777" w:rsidR="007E5F9F" w:rsidRPr="00DF65BB" w:rsidRDefault="007E5F9F" w:rsidP="007E5F9F">
      <w:pPr>
        <w:rPr>
          <w:sz w:val="16"/>
          <w:szCs w:val="18"/>
        </w:rPr>
      </w:pPr>
    </w:p>
    <w:p w14:paraId="0CEBE616" w14:textId="77777777" w:rsidR="007E5F9F" w:rsidRPr="00DF65BB" w:rsidRDefault="007E5F9F" w:rsidP="007E5F9F">
      <w:pPr>
        <w:pStyle w:val="Heading4"/>
      </w:pPr>
      <w:r>
        <w:t>U</w:t>
      </w:r>
      <w:r>
        <w:rPr>
          <w:u w:val="single"/>
        </w:rPr>
        <w:t>nregulated</w:t>
      </w:r>
      <w:r>
        <w:t xml:space="preserve"> mining causes </w:t>
      </w:r>
      <w:r>
        <w:rPr>
          <w:u w:val="single"/>
        </w:rPr>
        <w:t>space war</w:t>
      </w:r>
      <w:r>
        <w:t xml:space="preserve"> and turns D</w:t>
      </w:r>
      <w:r>
        <w:rPr>
          <w:rFonts w:hint="eastAsia"/>
          <w:lang w:eastAsia="zh-CN"/>
        </w:rPr>
        <w:t>A</w:t>
      </w:r>
      <w:r>
        <w:rPr>
          <w:lang w:eastAsia="zh-CN"/>
        </w:rPr>
        <w:t>’</w:t>
      </w:r>
      <w:r>
        <w:rPr>
          <w:rFonts w:hint="eastAsia"/>
          <w:lang w:eastAsia="zh-CN"/>
        </w:rPr>
        <w:t>s</w:t>
      </w:r>
    </w:p>
    <w:p w14:paraId="50E69B07" w14:textId="77777777" w:rsidR="007E5F9F" w:rsidRDefault="007E5F9F" w:rsidP="007E5F9F">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39D64EDC" w14:textId="77777777" w:rsidR="007E5F9F" w:rsidRDefault="007E5F9F" w:rsidP="007E5F9F">
      <w:pPr>
        <w:rPr>
          <w:rStyle w:val="Emphasis"/>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w:t>
      </w:r>
      <w:r w:rsidRPr="007E5F9F">
        <w:rPr>
          <w:sz w:val="14"/>
        </w:rPr>
        <w:t xml:space="preserve">requires State parties to conduct all their activities in outer space ‘with due regard to the corresponding interests of all other States Parties’. </w:t>
      </w:r>
      <w:r w:rsidRPr="007E5F9F">
        <w:rPr>
          <w:rStyle w:val="StyleUnderline"/>
        </w:rPr>
        <w:t xml:space="preserve">Without specific coordinating rules, conflicts between multiple States are likely to happen. Private entities may choose to arm themselves to safeguard their own interests. In extreme cases, </w:t>
      </w:r>
      <w:r w:rsidRPr="007E5F9F">
        <w:rPr>
          <w:rStyle w:val="Emphasis"/>
        </w:rPr>
        <w:t xml:space="preserve">States </w:t>
      </w:r>
      <w:r w:rsidRPr="00EB6DA0">
        <w:rPr>
          <w:rStyle w:val="Emphasis"/>
          <w:highlight w:val="cyan"/>
        </w:rPr>
        <w:t>may also protect them by placing weapons of mass destruction in outer space if necessary [4]. As a result, priority rights should not be absolute but subjected to some arrangements. 7</w:t>
      </w:r>
    </w:p>
    <w:p w14:paraId="6D9C164D" w14:textId="77777777" w:rsidR="007E5F9F" w:rsidRPr="00DF65BB" w:rsidRDefault="007E5F9F" w:rsidP="007E5F9F">
      <w:pPr>
        <w:rPr>
          <w:bdr w:val="single" w:sz="8" w:space="0" w:color="auto"/>
        </w:rPr>
      </w:pPr>
    </w:p>
    <w:p w14:paraId="181073A6" w14:textId="77777777" w:rsidR="007E5F9F" w:rsidRPr="00DF65BB" w:rsidRDefault="007E5F9F" w:rsidP="007E5F9F">
      <w:pPr>
        <w:pStyle w:val="Heading4"/>
        <w:rPr>
          <w:rFonts w:cs="Times New Roman"/>
        </w:rPr>
      </w:pPr>
      <w:r>
        <w:rPr>
          <w:rFonts w:cs="Times New Roman"/>
        </w:rPr>
        <w:lastRenderedPageBreak/>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4A315B88" w14:textId="77777777" w:rsidR="007E5F9F" w:rsidRPr="00A42713" w:rsidRDefault="007E5F9F" w:rsidP="007E5F9F">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62913B08" w14:textId="77777777" w:rsidR="007E5F9F" w:rsidRPr="00A42713" w:rsidRDefault="007E5F9F" w:rsidP="007E5F9F">
      <w:pPr>
        <w:rPr>
          <w:sz w:val="16"/>
        </w:rPr>
      </w:pPr>
      <w:r w:rsidRPr="00A42713">
        <w:rPr>
          <w:sz w:val="16"/>
        </w:rPr>
        <w:t xml:space="preserve">Why </w:t>
      </w:r>
      <w:r w:rsidRPr="00A42713">
        <w:rPr>
          <w:rStyle w:val="Emphasis"/>
        </w:rPr>
        <w:t>space is a particular problem for crisis stability</w:t>
      </w:r>
    </w:p>
    <w:p w14:paraId="78929ECF" w14:textId="77777777" w:rsidR="007E5F9F" w:rsidRPr="00A42713" w:rsidRDefault="007E5F9F" w:rsidP="007E5F9F">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2BE36389" w14:textId="77777777" w:rsidR="007E5F9F" w:rsidRPr="00A42713" w:rsidRDefault="007E5F9F" w:rsidP="007E5F9F">
      <w:pPr>
        <w:rPr>
          <w:sz w:val="16"/>
        </w:rPr>
      </w:pPr>
      <w:r w:rsidRPr="00A42713">
        <w:rPr>
          <w:sz w:val="16"/>
        </w:rPr>
        <w:t>The vulnerability of satellites and first strike incentives</w:t>
      </w:r>
    </w:p>
    <w:p w14:paraId="4D6E4DD2" w14:textId="77777777" w:rsidR="007E5F9F" w:rsidRPr="00A42713" w:rsidRDefault="007E5F9F" w:rsidP="007E5F9F">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1BAC3CF8" w14:textId="77777777" w:rsidR="007E5F9F" w:rsidRPr="00A42713" w:rsidRDefault="007E5F9F" w:rsidP="007E5F9F">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39ABBB1A" w14:textId="77777777" w:rsidR="007E5F9F" w:rsidRPr="00A42713" w:rsidRDefault="007E5F9F" w:rsidP="007E5F9F">
      <w:pPr>
        <w:rPr>
          <w:sz w:val="16"/>
        </w:rPr>
      </w:pPr>
      <w:r w:rsidRPr="00A42713">
        <w:rPr>
          <w:sz w:val="16"/>
        </w:rPr>
        <w:t>A RAND Corporation monograph commissioned by the Air Force15 described the issue this way:</w:t>
      </w:r>
    </w:p>
    <w:p w14:paraId="0C35B974" w14:textId="77777777" w:rsidR="007E5F9F" w:rsidRPr="00A42713" w:rsidRDefault="007E5F9F" w:rsidP="007E5F9F">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041844ED" w14:textId="77777777" w:rsidR="007E5F9F" w:rsidRPr="00A42713" w:rsidRDefault="007E5F9F" w:rsidP="007E5F9F">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3218EAE6" w14:textId="77777777" w:rsidR="007E5F9F" w:rsidRPr="00A42713" w:rsidRDefault="007E5F9F" w:rsidP="007E5F9F">
      <w:pPr>
        <w:rPr>
          <w:sz w:val="16"/>
        </w:rPr>
      </w:pPr>
      <w:r w:rsidRPr="00A42713">
        <w:rPr>
          <w:sz w:val="16"/>
        </w:rPr>
        <w:t>Short timelines and difficulty of attribution</w:t>
      </w:r>
    </w:p>
    <w:p w14:paraId="00F8593E" w14:textId="77777777" w:rsidR="007E5F9F" w:rsidRPr="00A42713" w:rsidRDefault="007E5F9F" w:rsidP="007E5F9F">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52845146" w14:textId="77777777" w:rsidR="007E5F9F" w:rsidRPr="00A42713" w:rsidRDefault="007E5F9F" w:rsidP="007E5F9F">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w:t>
      </w:r>
      <w:r w:rsidRPr="00A42713">
        <w:rPr>
          <w:sz w:val="16"/>
        </w:rPr>
        <w:lastRenderedPageBreak/>
        <w:t>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392EDBA6" w14:textId="77777777" w:rsidR="007E5F9F" w:rsidRPr="00A42713" w:rsidRDefault="007E5F9F" w:rsidP="007E5F9F">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55AD3FDA" w14:textId="77777777" w:rsidR="007E5F9F" w:rsidRPr="00A42713" w:rsidRDefault="007E5F9F" w:rsidP="007E5F9F">
      <w:pPr>
        <w:rPr>
          <w:sz w:val="16"/>
        </w:rPr>
      </w:pPr>
      <w:r w:rsidRPr="00A42713">
        <w:rPr>
          <w:sz w:val="16"/>
        </w:rPr>
        <w:t>Entanglement of strategic and tactical missions</w:t>
      </w:r>
    </w:p>
    <w:p w14:paraId="72777226" w14:textId="77777777" w:rsidR="007E5F9F" w:rsidRPr="007E5F9F" w:rsidRDefault="007E5F9F" w:rsidP="007E5F9F">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w:t>
      </w:r>
      <w:r w:rsidRPr="007E5F9F">
        <w:rPr>
          <w:sz w:val="16"/>
        </w:rPr>
        <w:t>recognition that attacking strategically important satellites could be destabilizing.20 There was also restraint in building the hardware that could hold these assets at risk.</w:t>
      </w:r>
    </w:p>
    <w:p w14:paraId="6B63017B" w14:textId="77777777" w:rsidR="007E5F9F" w:rsidRPr="00A42713" w:rsidRDefault="007E5F9F" w:rsidP="007E5F9F">
      <w:pPr>
        <w:rPr>
          <w:sz w:val="16"/>
        </w:rPr>
      </w:pPr>
      <w:r w:rsidRPr="007E5F9F">
        <w:rPr>
          <w:sz w:val="16"/>
        </w:rPr>
        <w:t xml:space="preserve">However, </w:t>
      </w:r>
      <w:r w:rsidRPr="007E5F9F">
        <w:rPr>
          <w:rStyle w:val="StyleUnderline"/>
        </w:rPr>
        <w:t xml:space="preserve">where the lines between strategic satellite missions and other missions are </w:t>
      </w:r>
      <w:r w:rsidRPr="007E5F9F">
        <w:rPr>
          <w:rStyle w:val="Emphasis"/>
        </w:rPr>
        <w:t>blurred</w:t>
      </w:r>
      <w:r w:rsidRPr="007E5F9F">
        <w:rPr>
          <w:sz w:val="16"/>
        </w:rPr>
        <w:t xml:space="preserve">, these norms can be weakened. For example, the </w:t>
      </w:r>
      <w:r w:rsidRPr="007E5F9F">
        <w:rPr>
          <w:rStyle w:val="StyleUnderline"/>
        </w:rPr>
        <w:t xml:space="preserve">satellites that provide </w:t>
      </w:r>
      <w:r w:rsidRPr="007E5F9F">
        <w:rPr>
          <w:rStyle w:val="Emphasis"/>
        </w:rPr>
        <w:t>early warning</w:t>
      </w:r>
      <w:r w:rsidRPr="007E5F9F">
        <w:rPr>
          <w:rStyle w:val="StyleUnderline"/>
        </w:rPr>
        <w:t xml:space="preserve"> of ballistic missile launch are associated with </w:t>
      </w:r>
      <w:r w:rsidRPr="007E5F9F">
        <w:rPr>
          <w:rStyle w:val="Emphasis"/>
        </w:rPr>
        <w:t>nuclear deterrent</w:t>
      </w:r>
      <w:r w:rsidRPr="007E5F9F">
        <w:rPr>
          <w:rStyle w:val="StyleUnderline"/>
        </w:rPr>
        <w:t xml:space="preserve"> posture</w:t>
      </w:r>
      <w:r w:rsidRPr="007E5F9F">
        <w:rPr>
          <w:sz w:val="16"/>
        </w:rPr>
        <w:t xml:space="preserve">, </w:t>
      </w:r>
      <w:r w:rsidRPr="007E5F9F">
        <w:rPr>
          <w:rStyle w:val="StyleUnderline"/>
        </w:rPr>
        <w:t xml:space="preserve">but also are critical sensors for </w:t>
      </w:r>
      <w:r w:rsidRPr="007E5F9F">
        <w:rPr>
          <w:rStyle w:val="Emphasis"/>
        </w:rPr>
        <w:t>missile defenses</w:t>
      </w:r>
      <w:r w:rsidRPr="007E5F9F">
        <w:rPr>
          <w:sz w:val="16"/>
        </w:rPr>
        <w:t>. Strategic surveillance and missile warning satellites also support efforts to locate and</w:t>
      </w:r>
      <w:r w:rsidRPr="00A42713">
        <w:rPr>
          <w:sz w:val="16"/>
        </w:rPr>
        <w:t xml:space="preserve">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503CB841" w14:textId="77777777" w:rsidR="007E5F9F" w:rsidRPr="00A42713" w:rsidRDefault="007E5F9F" w:rsidP="007E5F9F">
      <w:pPr>
        <w:rPr>
          <w:sz w:val="16"/>
        </w:rPr>
      </w:pPr>
      <w:r w:rsidRPr="00A42713">
        <w:rPr>
          <w:sz w:val="16"/>
        </w:rPr>
        <w:t>Misperception and dual-use technologies</w:t>
      </w:r>
    </w:p>
    <w:p w14:paraId="44757718" w14:textId="77777777" w:rsidR="007E5F9F" w:rsidRPr="00A42713" w:rsidRDefault="007E5F9F" w:rsidP="007E5F9F">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6966B99E" w14:textId="77777777" w:rsidR="007E5F9F" w:rsidRPr="00A42713" w:rsidRDefault="007E5F9F" w:rsidP="007E5F9F">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24EBE3CD" w14:textId="77777777" w:rsidR="007E5F9F" w:rsidRPr="00A42713" w:rsidRDefault="007E5F9F" w:rsidP="007E5F9F">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088EFD8D" w14:textId="77777777" w:rsidR="007E5F9F" w:rsidRPr="00A42713" w:rsidRDefault="007E5F9F" w:rsidP="007E5F9F">
      <w:pPr>
        <w:rPr>
          <w:sz w:val="16"/>
        </w:rPr>
      </w:pPr>
      <w:r w:rsidRPr="00A42713">
        <w:rPr>
          <w:sz w:val="16"/>
        </w:rPr>
        <w:t>Discrimination</w:t>
      </w:r>
    </w:p>
    <w:p w14:paraId="70A1C809" w14:textId="77777777" w:rsidR="007E5F9F" w:rsidRPr="00A42713" w:rsidRDefault="007E5F9F" w:rsidP="007E5F9F">
      <w:pPr>
        <w:rPr>
          <w:sz w:val="16"/>
        </w:rPr>
      </w:pPr>
      <w:r w:rsidRPr="00A42713">
        <w:rPr>
          <w:sz w:val="16"/>
        </w:rPr>
        <w:t>The consequences of interfering with a satellite may be vastly different depending on who is affected and how, and whether the satellite represents a legitimate military objective.</w:t>
      </w:r>
    </w:p>
    <w:p w14:paraId="0983FBDB" w14:textId="77777777" w:rsidR="007E5F9F" w:rsidRPr="00A42713" w:rsidRDefault="007E5F9F" w:rsidP="007E5F9F">
      <w:pPr>
        <w:rPr>
          <w:sz w:val="16"/>
        </w:rPr>
      </w:pPr>
      <w:r w:rsidRPr="00A42713">
        <w:rPr>
          <w:sz w:val="16"/>
        </w:rPr>
        <w:lastRenderedPageBreak/>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2761BA55" w14:textId="77777777" w:rsidR="007E5F9F" w:rsidRPr="00A42713" w:rsidRDefault="007E5F9F" w:rsidP="007E5F9F">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6B360413" w14:textId="77777777" w:rsidR="007E5F9F" w:rsidRPr="00A42713" w:rsidRDefault="007E5F9F" w:rsidP="007E5F9F">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12474BC2" w14:textId="77777777" w:rsidR="007E5F9F" w:rsidRPr="00A42713" w:rsidRDefault="007E5F9F" w:rsidP="007E5F9F">
      <w:pPr>
        <w:rPr>
          <w:sz w:val="16"/>
        </w:rPr>
      </w:pPr>
      <w:r w:rsidRPr="00A42713">
        <w:rPr>
          <w:sz w:val="16"/>
        </w:rPr>
        <w:t>Lack of shared understanding of consequences/proportionality</w:t>
      </w:r>
    </w:p>
    <w:p w14:paraId="543218E2" w14:textId="77777777" w:rsidR="007E5F9F" w:rsidRPr="00A42713" w:rsidRDefault="007E5F9F" w:rsidP="007E5F9F">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20F173EA" w14:textId="77777777" w:rsidR="007E5F9F" w:rsidRDefault="007E5F9F" w:rsidP="007E5F9F">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69F89B5E" w14:textId="6B6F5B91" w:rsidR="007E5F9F" w:rsidRDefault="007E5F9F" w:rsidP="007E5F9F">
      <w:pPr>
        <w:pStyle w:val="Heading3"/>
      </w:pPr>
      <w:r>
        <w:lastRenderedPageBreak/>
        <w:t>AC – Dilemma</w:t>
      </w:r>
    </w:p>
    <w:p w14:paraId="102EE25A" w14:textId="77777777" w:rsidR="007E5F9F" w:rsidRPr="007E5F9F" w:rsidRDefault="007E5F9F" w:rsidP="007E5F9F"/>
    <w:p w14:paraId="016D4A4E" w14:textId="77777777" w:rsidR="007E5F9F" w:rsidRPr="00B73AD4" w:rsidRDefault="007E5F9F" w:rsidP="007E5F9F">
      <w:pPr>
        <w:rPr>
          <w:sz w:val="16"/>
        </w:rPr>
      </w:pPr>
    </w:p>
    <w:p w14:paraId="58C84E0D" w14:textId="77777777" w:rsidR="007E5F9F" w:rsidRPr="00862F77" w:rsidRDefault="007E5F9F" w:rsidP="007E5F9F">
      <w:pPr>
        <w:pStyle w:val="Heading4"/>
      </w:pPr>
      <w:r>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17674003" w14:textId="77777777" w:rsidR="007E5F9F" w:rsidRPr="00DA5043" w:rsidRDefault="007E5F9F" w:rsidP="007E5F9F">
      <w:r w:rsidRPr="00DA5043">
        <w:rPr>
          <w:rStyle w:val="Style13ptBold"/>
        </w:rPr>
        <w:t>Howe 15</w:t>
      </w:r>
      <w:r w:rsidRPr="00DA5043">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6F0F789F" w14:textId="77777777" w:rsidR="007E5F9F" w:rsidRPr="008E3C60" w:rsidRDefault="007E5F9F" w:rsidP="007E5F9F">
      <w:pPr>
        <w:rPr>
          <w:sz w:val="16"/>
        </w:rPr>
      </w:pPr>
      <w:r w:rsidRPr="008E3C60">
        <w:rPr>
          <w:sz w:val="16"/>
        </w:rPr>
        <w:t xml:space="preserve">Extensive and prolonged </w:t>
      </w:r>
      <w:r w:rsidRPr="00812B4C">
        <w:rPr>
          <w:rStyle w:val="Emphasis"/>
          <w:highlight w:val="yellow"/>
        </w:rPr>
        <w:t>proximity operations</w:t>
      </w:r>
      <w:r w:rsidRPr="00812B4C">
        <w:rPr>
          <w:highlight w:val="yellow"/>
          <w:u w:val="single"/>
        </w:rPr>
        <w:t xml:space="preserve"> will be an essential element of</w:t>
      </w:r>
      <w:r w:rsidRPr="008E3C60">
        <w:rPr>
          <w:sz w:val="16"/>
        </w:rPr>
        <w:t xml:space="preserve"> most types of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3F935B2E" w14:textId="77777777" w:rsidR="007E5F9F" w:rsidRPr="008E3C60" w:rsidRDefault="007E5F9F" w:rsidP="007E5F9F">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which would deliver a minute but steady deflective force to the asteroid or comet, over time providing a cumulative change in velocity. With few exceptions, every proposed slow push technique would be dependent on extended operations in close proximity to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131DD173" w14:textId="77777777" w:rsidR="007E5F9F" w:rsidRPr="008E3C60" w:rsidRDefault="007E5F9F" w:rsidP="007E5F9F">
      <w:pPr>
        <w:rPr>
          <w:sz w:val="16"/>
        </w:rPr>
      </w:pPr>
      <w:r w:rsidRPr="008E3C60">
        <w:rPr>
          <w:sz w:val="16"/>
        </w:rPr>
        <w:t xml:space="preserve">Similarly, </w:t>
      </w:r>
      <w:r w:rsidRPr="008E3C60">
        <w:rPr>
          <w:u w:val="single"/>
        </w:rPr>
        <w:t xml:space="preserve">asteroid or comet </w:t>
      </w:r>
      <w:r w:rsidRPr="00812B4C">
        <w:rPr>
          <w:highlight w:val="yellow"/>
          <w:u w:val="single"/>
        </w:rPr>
        <w:t xml:space="preserve">mining would </w:t>
      </w:r>
      <w:r w:rsidRPr="00812B4C">
        <w:rPr>
          <w:rStyle w:val="Emphasis"/>
          <w:highlight w:val="yellow"/>
        </w:rPr>
        <w:t>rely entirely</w:t>
      </w:r>
      <w:r w:rsidRPr="00812B4C">
        <w:rPr>
          <w:highlight w:val="yellow"/>
          <w:u w:val="single"/>
        </w:rPr>
        <w:t xml:space="preserve"> on</w:t>
      </w:r>
      <w:r w:rsidRPr="008E3C60">
        <w:rPr>
          <w:u w:val="single"/>
        </w:rPr>
        <w:t xml:space="preserve"> the ability to conduct </w:t>
      </w:r>
      <w:r w:rsidRPr="00812B4C">
        <w:rPr>
          <w:rStyle w:val="Emphasis"/>
          <w:highlight w:val="yellow"/>
        </w:rPr>
        <w:t>reliable</w:t>
      </w:r>
      <w:r w:rsidRPr="008E3C60">
        <w:rPr>
          <w:sz w:val="16"/>
        </w:rPr>
        <w:t xml:space="preserve">, </w:t>
      </w:r>
      <w:r w:rsidRPr="00F96675">
        <w:rPr>
          <w:rStyle w:val="Emphasis"/>
          <w:highlight w:val="yellow"/>
        </w:rPr>
        <w:t>long</w:t>
      </w:r>
      <w:r w:rsidRPr="008E3C60">
        <w:rPr>
          <w:rStyle w:val="Emphasis"/>
        </w:rPr>
        <w:t>-</w:t>
      </w:r>
      <w:r w:rsidRPr="00812B4C">
        <w:rPr>
          <w:rStyle w:val="Emphasis"/>
          <w:highlight w:val="yellow"/>
        </w:rPr>
        <w:t>term</w:t>
      </w:r>
      <w:r w:rsidRPr="008E3C60">
        <w:rPr>
          <w:sz w:val="16"/>
        </w:rPr>
        <w:t xml:space="preserve">, </w:t>
      </w:r>
      <w:r w:rsidRPr="00812B4C">
        <w:rPr>
          <w:rStyle w:val="Emphasis"/>
          <w:highlight w:val="yellow"/>
        </w:rPr>
        <w:t>repetitive</w:t>
      </w:r>
      <w:r w:rsidRPr="00812B4C">
        <w:rPr>
          <w:sz w:val="16"/>
          <w:highlight w:val="yellow"/>
        </w:rPr>
        <w:t xml:space="preserve"> </w:t>
      </w:r>
      <w:r w:rsidRPr="00812B4C">
        <w:rPr>
          <w:highlight w:val="yellow"/>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79F8E52B" w14:textId="77777777" w:rsidR="007E5F9F" w:rsidRPr="008E3C60" w:rsidRDefault="007E5F9F" w:rsidP="007E5F9F">
      <w:pPr>
        <w:rPr>
          <w:sz w:val="16"/>
        </w:rPr>
      </w:pPr>
      <w:r w:rsidRPr="008E3C60">
        <w:rPr>
          <w:sz w:val="16"/>
        </w:rPr>
        <w:t xml:space="preserve">Alternative mining methods include leaching minerals through the injection of high pressure steam, fully encapsulating a small asteroid or comet and capturing the escaping water as the container is heated by the Sun, and collecting water vapor from a passing comet using a spacecraft stationed in a trailing position behind it. </w:t>
      </w:r>
      <w:r w:rsidRPr="00812B4C">
        <w:rPr>
          <w:highlight w:val="yellow"/>
          <w:u w:val="single"/>
        </w:rPr>
        <w:t>Each</w:t>
      </w:r>
      <w:r w:rsidRPr="008E3C60">
        <w:rPr>
          <w:u w:val="single"/>
        </w:rPr>
        <w:t xml:space="preserve"> of these activities </w:t>
      </w:r>
      <w:r w:rsidRPr="00812B4C">
        <w:rPr>
          <w:highlight w:val="yellow"/>
          <w:u w:val="single"/>
        </w:rPr>
        <w:t xml:space="preserve">would </w:t>
      </w:r>
      <w:r w:rsidRPr="00812B4C">
        <w:rPr>
          <w:rStyle w:val="Emphasis"/>
          <w:highlight w:val="yellow"/>
        </w:rPr>
        <w:t>require</w:t>
      </w:r>
      <w:r w:rsidRPr="008E3C60">
        <w:rPr>
          <w:u w:val="single"/>
        </w:rPr>
        <w:t xml:space="preserve"> the </w:t>
      </w:r>
      <w:r w:rsidRPr="00812B4C">
        <w:rPr>
          <w:highlight w:val="yellow"/>
          <w:u w:val="single"/>
        </w:rPr>
        <w:t xml:space="preserve">ability to </w:t>
      </w:r>
      <w:r w:rsidRPr="00812B4C">
        <w:rPr>
          <w:rStyle w:val="Emphasis"/>
          <w:highlight w:val="yellow"/>
        </w:rPr>
        <w:t>operate on</w:t>
      </w:r>
      <w:r w:rsidRPr="008E3C60">
        <w:rPr>
          <w:u w:val="single"/>
        </w:rPr>
        <w:t xml:space="preserve"> and near the surface of </w:t>
      </w:r>
      <w:r w:rsidRPr="00812B4C">
        <w:rPr>
          <w:highlight w:val="yellow"/>
          <w:u w:val="single"/>
        </w:rPr>
        <w:t xml:space="preserve">the body for </w:t>
      </w:r>
      <w:r w:rsidRPr="00812B4C">
        <w:rPr>
          <w:rStyle w:val="Emphasis"/>
          <w:highlight w:val="yellow"/>
        </w:rPr>
        <w:t>long periods</w:t>
      </w:r>
      <w:r w:rsidRPr="008E3C60">
        <w:rPr>
          <w:sz w:val="16"/>
        </w:rPr>
        <w:t>.</w:t>
      </w:r>
    </w:p>
    <w:p w14:paraId="5C7C8BE5" w14:textId="77777777" w:rsidR="007E5F9F" w:rsidRDefault="007E5F9F" w:rsidP="007E5F9F">
      <w:pPr>
        <w:rPr>
          <w:sz w:val="16"/>
        </w:rPr>
      </w:pPr>
      <w:r w:rsidRPr="008E3C60">
        <w:rPr>
          <w:sz w:val="16"/>
        </w:rPr>
        <w:t xml:space="preserve">The </w:t>
      </w:r>
      <w:r w:rsidRPr="00812B4C">
        <w:rPr>
          <w:rStyle w:val="Emphasis"/>
          <w:highlight w:val="yellow"/>
        </w:rPr>
        <w:t>commonalities</w:t>
      </w:r>
      <w:r w:rsidRPr="00812B4C">
        <w:rPr>
          <w:highlight w:val="yellow"/>
          <w:u w:val="single"/>
        </w:rPr>
        <w:t xml:space="preserve"> between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12B4C">
        <w:rPr>
          <w:highlight w:val="yellow"/>
          <w:u w:val="single"/>
        </w:rPr>
        <w:t>and</w:t>
      </w:r>
      <w:r w:rsidRPr="008E3C60">
        <w:rPr>
          <w:u w:val="single"/>
        </w:rPr>
        <w:t xml:space="preserve"> </w:t>
      </w:r>
      <w:r w:rsidRPr="008E3C60">
        <w:rPr>
          <w:rStyle w:val="Emphasis"/>
        </w:rPr>
        <w:t xml:space="preserve">asteroid </w:t>
      </w:r>
      <w:r w:rsidRPr="00812B4C">
        <w:rPr>
          <w:rStyle w:val="Emphasis"/>
          <w:highlight w:val="yellow"/>
        </w:rPr>
        <w:t>mining</w:t>
      </w:r>
      <w:r w:rsidRPr="00812B4C">
        <w:rPr>
          <w:highlight w:val="yellow"/>
          <w:u w:val="single"/>
        </w:rPr>
        <w:t xml:space="preserve"> are </w:t>
      </w:r>
      <w:r w:rsidRPr="00812B4C">
        <w:rPr>
          <w:rStyle w:val="Emphasis"/>
          <w:highlight w:val="yellow"/>
        </w:rPr>
        <w:t>extensive</w:t>
      </w:r>
      <w:r w:rsidRPr="008E3C60">
        <w:rPr>
          <w:u w:val="single"/>
        </w:rPr>
        <w:t xml:space="preserve"> for the wide range of </w:t>
      </w:r>
      <w:r w:rsidRPr="008E3C60">
        <w:rPr>
          <w:rStyle w:val="Emphasis"/>
        </w:rPr>
        <w:t>proximity operations</w:t>
      </w:r>
      <w:r w:rsidRPr="008E3C60">
        <w:rPr>
          <w:sz w:val="16"/>
        </w:rPr>
        <w:t xml:space="preserve">. </w:t>
      </w:r>
      <w:r w:rsidRPr="00812B4C">
        <w:rPr>
          <w:highlight w:val="yellow"/>
          <w:u w:val="single"/>
        </w:rPr>
        <w:t xml:space="preserve">For </w:t>
      </w:r>
      <w:r w:rsidRPr="00812B4C">
        <w:rPr>
          <w:rStyle w:val="Emphasis"/>
          <w:highlight w:val="yellow"/>
        </w:rPr>
        <w:t>both</w:t>
      </w:r>
      <w:r w:rsidRPr="008E3C60">
        <w:rPr>
          <w:u w:val="single"/>
        </w:rPr>
        <w:t xml:space="preserve"> endeavors, </w:t>
      </w:r>
      <w:r w:rsidRPr="00812B4C">
        <w:rPr>
          <w:rStyle w:val="Emphasis"/>
          <w:highlight w:val="yellow"/>
        </w:rPr>
        <w:t>hovering</w:t>
      </w:r>
      <w:r w:rsidRPr="008E3C60">
        <w:rPr>
          <w:u w:val="single"/>
        </w:rPr>
        <w:t xml:space="preserve">, </w:t>
      </w:r>
      <w:r w:rsidRPr="00812B4C">
        <w:rPr>
          <w:rStyle w:val="Emphasis"/>
          <w:highlight w:val="yellow"/>
        </w:rPr>
        <w:t>orbiting</w:t>
      </w:r>
      <w:r w:rsidRPr="008E3C60">
        <w:rPr>
          <w:u w:val="single"/>
        </w:rPr>
        <w:t xml:space="preserve">, </w:t>
      </w:r>
      <w:r w:rsidRPr="00812B4C">
        <w:rPr>
          <w:rStyle w:val="Emphasis"/>
          <w:highlight w:val="yellow"/>
        </w:rPr>
        <w:t>landing</w:t>
      </w:r>
      <w:r w:rsidRPr="008E3C60">
        <w:rPr>
          <w:u w:val="single"/>
        </w:rPr>
        <w:t xml:space="preserve">, </w:t>
      </w:r>
      <w:r w:rsidRPr="00812B4C">
        <w:rPr>
          <w:highlight w:val="yellow"/>
          <w:u w:val="single"/>
        </w:rPr>
        <w:t xml:space="preserve">and </w:t>
      </w:r>
      <w:r w:rsidRPr="00812B4C">
        <w:rPr>
          <w:rStyle w:val="Emphasis"/>
          <w:highlight w:val="yellow"/>
        </w:rPr>
        <w:t>anchoring</w:t>
      </w:r>
      <w:r w:rsidRPr="008E3C60">
        <w:rPr>
          <w:u w:val="single"/>
        </w:rPr>
        <w:t xml:space="preserve"> on the space body </w:t>
      </w:r>
      <w:r w:rsidRPr="00812B4C">
        <w:rPr>
          <w:highlight w:val="yellow"/>
          <w:u w:val="single"/>
        </w:rPr>
        <w:t xml:space="preserve">are </w:t>
      </w:r>
      <w:r w:rsidRPr="00812B4C">
        <w:rPr>
          <w:rStyle w:val="Emphasis"/>
          <w:highlight w:val="yellow"/>
        </w:rPr>
        <w:t>essential competencies</w:t>
      </w:r>
      <w:r w:rsidRPr="008E3C60">
        <w:rPr>
          <w:sz w:val="16"/>
        </w:rPr>
        <w:t xml:space="preserve">. </w:t>
      </w:r>
      <w:r w:rsidRPr="00812B4C">
        <w:rPr>
          <w:highlight w:val="yellow"/>
          <w:u w:val="single"/>
        </w:rPr>
        <w:t xml:space="preserve">The </w:t>
      </w:r>
      <w:r w:rsidRPr="00812B4C">
        <w:rPr>
          <w:rStyle w:val="Emphasis"/>
          <w:highlight w:val="yellow"/>
        </w:rPr>
        <w:t>same</w:t>
      </w:r>
      <w:r w:rsidRPr="008E3C60">
        <w:rPr>
          <w:sz w:val="16"/>
        </w:rPr>
        <w:t xml:space="preserve"> base </w:t>
      </w:r>
      <w:r w:rsidRPr="00812B4C">
        <w:rPr>
          <w:rStyle w:val="Emphasis"/>
          <w:highlight w:val="yellow"/>
        </w:rPr>
        <w:t>tech</w:t>
      </w:r>
      <w:r w:rsidRPr="00C872EB">
        <w:rPr>
          <w:sz w:val="16"/>
        </w:rPr>
        <w:t>nologies</w:t>
      </w:r>
      <w:r w:rsidRPr="008E3C60">
        <w:rPr>
          <w:sz w:val="16"/>
        </w:rPr>
        <w:t xml:space="preserve"> </w:t>
      </w:r>
      <w:r w:rsidRPr="00812B4C">
        <w:rPr>
          <w:highlight w:val="yellow"/>
          <w:u w:val="single"/>
        </w:rPr>
        <w:t>that can</w:t>
      </w:r>
      <w:r w:rsidRPr="008E3C60">
        <w:rPr>
          <w:u w:val="single"/>
        </w:rPr>
        <w:t xml:space="preserve"> be used to </w:t>
      </w:r>
      <w:r w:rsidRPr="00812B4C">
        <w:rPr>
          <w:highlight w:val="yellow"/>
          <w:u w:val="single"/>
        </w:rPr>
        <w:t>mine metals could be employed in burying a nuclear device</w:t>
      </w:r>
      <w:r w:rsidRPr="008E3C60">
        <w:rPr>
          <w:u w:val="single"/>
        </w:rPr>
        <w:t xml:space="preserve"> to fragm</w:t>
      </w:r>
      <w:r w:rsidRPr="007E5F9F">
        <w:rPr>
          <w:u w:val="single"/>
        </w:rPr>
        <w:t>ent an asteroid</w:t>
      </w:r>
      <w:r w:rsidRPr="007E5F9F">
        <w:rPr>
          <w:sz w:val="16"/>
        </w:rPr>
        <w:t xml:space="preserve">, </w:t>
      </w:r>
      <w:r w:rsidRPr="007E5F9F">
        <w:rPr>
          <w:rStyle w:val="StyleUnderline"/>
        </w:rPr>
        <w:t>or as a mass driver apparatus</w:t>
      </w:r>
      <w:r w:rsidRPr="007E5F9F">
        <w:rPr>
          <w:sz w:val="16"/>
        </w:rPr>
        <w:t xml:space="preserve"> used in deflection. </w:t>
      </w:r>
      <w:r w:rsidRPr="007E5F9F">
        <w:rPr>
          <w:u w:val="single"/>
        </w:rPr>
        <w:t>The technologies that could be employed to secure thrusters</w:t>
      </w:r>
      <w:r w:rsidRPr="007E5F9F">
        <w:rPr>
          <w:sz w:val="16"/>
        </w:rPr>
        <w:t xml:space="preserve"> or a solar sail to a tumbling asteroid </w:t>
      </w:r>
      <w:r w:rsidRPr="007E5F9F">
        <w:rPr>
          <w:u w:val="single"/>
        </w:rPr>
        <w:t>to change</w:t>
      </w:r>
      <w:r w:rsidRPr="007E5F9F">
        <w:rPr>
          <w:sz w:val="16"/>
        </w:rPr>
        <w:t xml:space="preserve"> its </w:t>
      </w:r>
      <w:r w:rsidRPr="007E5F9F">
        <w:rPr>
          <w:u w:val="single"/>
        </w:rPr>
        <w:t xml:space="preserve">orbit could be </w:t>
      </w:r>
      <w:r w:rsidRPr="007E5F9F">
        <w:rPr>
          <w:rStyle w:val="Emphasis"/>
        </w:rPr>
        <w:t>adapted</w:t>
      </w:r>
      <w:r w:rsidRPr="007E5F9F">
        <w:rPr>
          <w:u w:val="single"/>
        </w:rPr>
        <w:t xml:space="preserve"> to </w:t>
      </w:r>
      <w:r w:rsidRPr="007E5F9F">
        <w:rPr>
          <w:rStyle w:val="Emphasis"/>
        </w:rPr>
        <w:t>anchor</w:t>
      </w:r>
      <w:r w:rsidRPr="007E5F9F">
        <w:rPr>
          <w:sz w:val="16"/>
        </w:rPr>
        <w:t xml:space="preserve"> a full suite of </w:t>
      </w:r>
      <w:r w:rsidRPr="007E5F9F">
        <w:rPr>
          <w:rStyle w:val="Emphasis"/>
        </w:rPr>
        <w:t>mining equipment</w:t>
      </w:r>
      <w:r w:rsidRPr="007E5F9F">
        <w:rPr>
          <w:sz w:val="16"/>
        </w:rPr>
        <w:t xml:space="preserve"> to the surface of a resource-rich body.</w:t>
      </w:r>
    </w:p>
    <w:p w14:paraId="310FB1F9" w14:textId="77777777" w:rsidR="007E5F9F" w:rsidRPr="008E3C60" w:rsidRDefault="007E5F9F" w:rsidP="007E5F9F">
      <w:pPr>
        <w:rPr>
          <w:sz w:val="16"/>
        </w:rPr>
      </w:pPr>
    </w:p>
    <w:p w14:paraId="422B78DF" w14:textId="77777777" w:rsidR="007E5F9F" w:rsidRPr="003475F6" w:rsidRDefault="007E5F9F" w:rsidP="007E5F9F">
      <w:pPr>
        <w:pStyle w:val="Heading4"/>
      </w:pPr>
      <w:r>
        <w:lastRenderedPageBreak/>
        <w:t xml:space="preserve">That </w:t>
      </w:r>
      <w:r>
        <w:rPr>
          <w:u w:val="single"/>
        </w:rPr>
        <w:t>increases the risk</w:t>
      </w:r>
      <w:r>
        <w:t xml:space="preserve"> of accidental collisions, </w:t>
      </w:r>
      <w:r>
        <w:rPr>
          <w:u w:val="single"/>
        </w:rPr>
        <w:t>astro-terror</w:t>
      </w:r>
      <w:r>
        <w:t xml:space="preserve">, and </w:t>
      </w:r>
      <w:r>
        <w:rPr>
          <w:u w:val="single"/>
        </w:rPr>
        <w:t>space weaponization</w:t>
      </w:r>
      <w:r>
        <w:t xml:space="preserve"> </w:t>
      </w:r>
    </w:p>
    <w:p w14:paraId="18C8CD91" w14:textId="77777777" w:rsidR="007E5F9F" w:rsidRPr="002B51C1" w:rsidRDefault="007E5F9F" w:rsidP="007E5F9F">
      <w:r w:rsidRPr="002B51C1">
        <w:rPr>
          <w:rStyle w:val="Style13ptBold"/>
        </w:rPr>
        <w:t>Mares</w:t>
      </w:r>
      <w:r w:rsidRPr="00420EBA">
        <w:t xml:space="preserve"> </w:t>
      </w:r>
      <w:r w:rsidRPr="00E75B16">
        <w:rPr>
          <w:rStyle w:val="Style13ptBold"/>
        </w:rPr>
        <w:t>15</w:t>
      </w:r>
      <w:r w:rsidRPr="00420EBA">
        <w:t xml:space="preserve"> [Miroslav Mares, Professor, at the Division of Security and Strategic Studies, Masaryk University, Czech Republic. Jakub Drmola PhD student, at the Divison of Security and Strategic Studies, Masaryk University, Czech Republic. Revisiting the deflection dilemma. October 1, 2015. https://academic.oup.com/astrogeo/article/56/5/5.15/235650</w:t>
      </w:r>
      <w:r>
        <w:t>]</w:t>
      </w:r>
    </w:p>
    <w:p w14:paraId="6A83033F" w14:textId="77777777" w:rsidR="007E5F9F" w:rsidRPr="00732233" w:rsidRDefault="007E5F9F" w:rsidP="007E5F9F">
      <w:pPr>
        <w:rPr>
          <w:sz w:val="16"/>
        </w:rPr>
      </w:pPr>
      <w:r w:rsidRPr="00732233">
        <w:rPr>
          <w:sz w:val="16"/>
        </w:rPr>
        <w:t xml:space="preserve">Sooner or later, in order to avoid the fate of the dinosaurs, </w:t>
      </w:r>
      <w:r w:rsidRPr="004E40A0">
        <w:rPr>
          <w:u w:val="single"/>
        </w:rPr>
        <w:t>humanity needs to develop</w:t>
      </w:r>
      <w:r w:rsidRPr="00732233">
        <w:rPr>
          <w:sz w:val="16"/>
        </w:rPr>
        <w:t xml:space="preserve"> scientific and technological </w:t>
      </w:r>
      <w:r w:rsidRPr="00812B4C">
        <w:rPr>
          <w:highlight w:val="yellow"/>
          <w:u w:val="single"/>
        </w:rPr>
        <w:t xml:space="preserve">capabilities to prevent </w:t>
      </w:r>
      <w:r w:rsidRPr="00812B4C">
        <w:rPr>
          <w:rStyle w:val="Emphasis"/>
          <w:highlight w:val="yellow"/>
        </w:rPr>
        <w:t>extinction</w:t>
      </w:r>
      <w:r w:rsidRPr="004E40A0">
        <w:rPr>
          <w:rStyle w:val="Emphasis"/>
        </w:rPr>
        <w:t xml:space="preserve">-level impact </w:t>
      </w:r>
      <w:r w:rsidRPr="00812B4C">
        <w:rPr>
          <w:rStyle w:val="Emphasis"/>
          <w:highlight w:val="yellow"/>
        </w:rPr>
        <w:t>events</w:t>
      </w:r>
      <w:r w:rsidRPr="00732233">
        <w:rPr>
          <w:sz w:val="16"/>
        </w:rPr>
        <w:t xml:space="preserve">. </w:t>
      </w:r>
      <w:r w:rsidRPr="004E40A0">
        <w:rPr>
          <w:rStyle w:val="Emphasis"/>
        </w:rPr>
        <w:t>But</w:t>
      </w:r>
      <w:r w:rsidRPr="00732233">
        <w:rPr>
          <w:sz w:val="16"/>
        </w:rPr>
        <w:t xml:space="preserve"> most </w:t>
      </w:r>
      <w:r w:rsidRPr="004E40A0">
        <w:rPr>
          <w:u w:val="single"/>
        </w:rPr>
        <w:t xml:space="preserve">solutions </w:t>
      </w:r>
      <w:r w:rsidRPr="00812B4C">
        <w:rPr>
          <w:highlight w:val="yellow"/>
          <w:u w:val="single"/>
        </w:rPr>
        <w:t>bring</w:t>
      </w:r>
      <w:r w:rsidRPr="004E40A0">
        <w:rPr>
          <w:u w:val="single"/>
        </w:rPr>
        <w:t xml:space="preserve"> about </w:t>
      </w:r>
      <w:r w:rsidRPr="00812B4C">
        <w:rPr>
          <w:rStyle w:val="Emphasis"/>
          <w:highlight w:val="yellow"/>
        </w:rPr>
        <w:t>new challenges</w:t>
      </w:r>
      <w:r w:rsidRPr="00732233">
        <w:rPr>
          <w:sz w:val="16"/>
        </w:rPr>
        <w:t xml:space="preserve">, </w:t>
      </w:r>
      <w:r w:rsidRPr="004E40A0">
        <w:rPr>
          <w:u w:val="single"/>
        </w:rPr>
        <w:t xml:space="preserve">because new </w:t>
      </w:r>
      <w:r w:rsidRPr="00812B4C">
        <w:rPr>
          <w:highlight w:val="yellow"/>
          <w:u w:val="single"/>
        </w:rPr>
        <w:t>tech</w:t>
      </w:r>
      <w:r w:rsidRPr="00732233">
        <w:rPr>
          <w:sz w:val="16"/>
        </w:rPr>
        <w:t xml:space="preserve">nologies </w:t>
      </w:r>
      <w:r w:rsidRPr="004E40A0">
        <w:rPr>
          <w:u w:val="single"/>
        </w:rPr>
        <w:t>rarely have only one application</w:t>
      </w:r>
      <w:r w:rsidRPr="00732233">
        <w:rPr>
          <w:sz w:val="16"/>
        </w:rPr>
        <w:t xml:space="preserve">. Here lies the dilemma: </w:t>
      </w:r>
      <w:r w:rsidRPr="004E40A0">
        <w:rPr>
          <w:rStyle w:val="Emphasis"/>
        </w:rPr>
        <w:t>any tech</w:t>
      </w:r>
      <w:r w:rsidRPr="00732233">
        <w:rPr>
          <w:sz w:val="16"/>
        </w:rPr>
        <w:t xml:space="preserve">nology </w:t>
      </w:r>
      <w:r w:rsidRPr="004E40A0">
        <w:rPr>
          <w:u w:val="single"/>
        </w:rPr>
        <w:t xml:space="preserve">allowing us to </w:t>
      </w:r>
      <w:r w:rsidRPr="004E40A0">
        <w:rPr>
          <w:rStyle w:val="Emphasis"/>
        </w:rPr>
        <w:t>deflect asteroids</w:t>
      </w:r>
      <w:r w:rsidRPr="00732233">
        <w:rPr>
          <w:sz w:val="16"/>
        </w:rPr>
        <w:t xml:space="preserve"> from a collision trajectory with the Earth </w:t>
      </w:r>
      <w:r w:rsidRPr="00812B4C">
        <w:rPr>
          <w:highlight w:val="yellow"/>
          <w:u w:val="single"/>
        </w:rPr>
        <w:t>could</w:t>
      </w:r>
      <w:r w:rsidRPr="004E40A0">
        <w:rPr>
          <w:u w:val="single"/>
        </w:rPr>
        <w:t xml:space="preserve"> also </w:t>
      </w:r>
      <w:r w:rsidRPr="00812B4C">
        <w:rPr>
          <w:highlight w:val="yellow"/>
          <w:u w:val="single"/>
        </w:rPr>
        <w:t xml:space="preserve">be used to </w:t>
      </w:r>
      <w:r w:rsidRPr="00812B4C">
        <w:rPr>
          <w:rStyle w:val="Emphasis"/>
          <w:highlight w:val="yellow"/>
        </w:rPr>
        <w:t>direct them towards the Earth</w:t>
      </w:r>
      <w:r w:rsidRPr="00732233">
        <w:rPr>
          <w:sz w:val="16"/>
        </w:rPr>
        <w:t xml:space="preserve">. This means </w:t>
      </w:r>
      <w:r w:rsidRPr="00812B4C">
        <w:rPr>
          <w:highlight w:val="yellow"/>
          <w:u w:val="single"/>
        </w:rPr>
        <w:t>we could</w:t>
      </w:r>
      <w:r w:rsidRPr="004E40A0">
        <w:rPr>
          <w:u w:val="single"/>
        </w:rPr>
        <w:t xml:space="preserve"> potentially </w:t>
      </w:r>
      <w:r w:rsidRPr="00812B4C">
        <w:rPr>
          <w:highlight w:val="yellow"/>
          <w:u w:val="single"/>
        </w:rPr>
        <w:t xml:space="preserve">turn </w:t>
      </w:r>
      <w:r w:rsidRPr="00812B4C">
        <w:rPr>
          <w:rStyle w:val="Emphasis"/>
          <w:highlight w:val="yellow"/>
        </w:rPr>
        <w:t>any future near-miss</w:t>
      </w:r>
      <w:r w:rsidRPr="00812B4C">
        <w:rPr>
          <w:highlight w:val="yellow"/>
          <w:u w:val="single"/>
        </w:rPr>
        <w:t xml:space="preserve"> into an </w:t>
      </w:r>
      <w:r w:rsidRPr="00812B4C">
        <w:rPr>
          <w:rStyle w:val="Emphasis"/>
          <w:highlight w:val="yellow"/>
        </w:rPr>
        <w:t>impact</w:t>
      </w:r>
      <w:r w:rsidRPr="00732233">
        <w:rPr>
          <w:sz w:val="16"/>
        </w:rPr>
        <w:t>, with all its devastating consequences.</w:t>
      </w:r>
    </w:p>
    <w:p w14:paraId="3F208458" w14:textId="77777777" w:rsidR="007E5F9F" w:rsidRPr="00732233" w:rsidRDefault="007E5F9F" w:rsidP="007E5F9F">
      <w:pPr>
        <w:rPr>
          <w:sz w:val="16"/>
        </w:rPr>
      </w:pPr>
      <w:r w:rsidRPr="00812B4C">
        <w:rPr>
          <w:rStyle w:val="Emphasis"/>
          <w:highlight w:val="yellow"/>
        </w:rPr>
        <w:t>Sagan</w:t>
      </w:r>
      <w:r w:rsidRPr="00732233">
        <w:rPr>
          <w:sz w:val="16"/>
        </w:rPr>
        <w:t xml:space="preserve"> &amp; Ostro (1994b) </w:t>
      </w:r>
      <w:r w:rsidRPr="00812B4C">
        <w:rPr>
          <w:highlight w:val="yellow"/>
          <w:u w:val="single"/>
        </w:rPr>
        <w:t>concluded</w:t>
      </w:r>
      <w:r w:rsidRPr="004E40A0">
        <w:rPr>
          <w:u w:val="single"/>
        </w:rPr>
        <w:t xml:space="preserve"> that </w:t>
      </w:r>
      <w:r w:rsidRPr="00812B4C">
        <w:rPr>
          <w:highlight w:val="yellow"/>
          <w:u w:val="single"/>
        </w:rPr>
        <w:t xml:space="preserve">this is a risk </w:t>
      </w:r>
      <w:r w:rsidRPr="00812B4C">
        <w:rPr>
          <w:rStyle w:val="Emphasis"/>
          <w:highlight w:val="yellow"/>
        </w:rPr>
        <w:t>not worth taking</w:t>
      </w:r>
      <w:r w:rsidRPr="00732233">
        <w:rPr>
          <w:sz w:val="16"/>
        </w:rPr>
        <w:t xml:space="preserve">. </w:t>
      </w:r>
      <w:r w:rsidRPr="007E5F9F">
        <w:rPr>
          <w:u w:val="single"/>
        </w:rPr>
        <w:t xml:space="preserve">Considering the </w:t>
      </w:r>
      <w:r w:rsidRPr="007E5F9F">
        <w:rPr>
          <w:rStyle w:val="Emphasis"/>
        </w:rPr>
        <w:t>very low probabilities</w:t>
      </w:r>
      <w:r w:rsidRPr="007E5F9F">
        <w:rPr>
          <w:u w:val="single"/>
        </w:rPr>
        <w:t xml:space="preserve"> of impacts with objects larger than 1 km</w:t>
      </w:r>
      <w:r w:rsidRPr="007E5F9F">
        <w:rPr>
          <w:sz w:val="16"/>
        </w:rPr>
        <w:t xml:space="preserve"> (generally </w:t>
      </w:r>
      <w:r w:rsidRPr="007E5F9F">
        <w:rPr>
          <w:rStyle w:val="Emphasis"/>
        </w:rPr>
        <w:t>less than 1 in 5000</w:t>
      </w:r>
      <w:r w:rsidRPr="007E5F9F">
        <w:rPr>
          <w:u w:val="single"/>
        </w:rPr>
        <w:t xml:space="preserve"> for a given century</w:t>
      </w:r>
      <w:r w:rsidRPr="007E5F9F">
        <w:rPr>
          <w:sz w:val="16"/>
        </w:rPr>
        <w:t xml:space="preserve">), </w:t>
      </w:r>
      <w:r w:rsidRPr="007E5F9F">
        <w:rPr>
          <w:u w:val="single"/>
        </w:rPr>
        <w:t xml:space="preserve">they were </w:t>
      </w:r>
      <w:r w:rsidRPr="007E5F9F">
        <w:rPr>
          <w:rStyle w:val="Emphasis"/>
        </w:rPr>
        <w:t>more worried</w:t>
      </w:r>
      <w:r w:rsidRPr="007E5F9F">
        <w:rPr>
          <w:u w:val="single"/>
        </w:rPr>
        <w:t xml:space="preserve"> about the </w:t>
      </w:r>
      <w:r w:rsidRPr="007E5F9F">
        <w:rPr>
          <w:rStyle w:val="Emphasis"/>
        </w:rPr>
        <w:t>misuse</w:t>
      </w:r>
      <w:r w:rsidRPr="007E5F9F">
        <w:rPr>
          <w:u w:val="single"/>
        </w:rPr>
        <w:t xml:space="preserve"> of such </w:t>
      </w:r>
      <w:r w:rsidRPr="007E5F9F">
        <w:rPr>
          <w:rStyle w:val="Emphasis"/>
        </w:rPr>
        <w:t>trajectory-altering tech</w:t>
      </w:r>
      <w:r w:rsidRPr="007E5F9F">
        <w:rPr>
          <w:sz w:val="16"/>
        </w:rPr>
        <w:t xml:space="preserve">nology </w:t>
      </w:r>
      <w:r w:rsidRPr="007E5F9F">
        <w:rPr>
          <w:u w:val="single"/>
        </w:rPr>
        <w:t>than</w:t>
      </w:r>
      <w:r w:rsidRPr="007E5F9F">
        <w:rPr>
          <w:sz w:val="16"/>
        </w:rPr>
        <w:t xml:space="preserve"> the </w:t>
      </w:r>
      <w:r w:rsidRPr="007E5F9F">
        <w:rPr>
          <w:rStyle w:val="Emphasis"/>
        </w:rPr>
        <w:t>undiverted asteroids</w:t>
      </w:r>
      <w:r w:rsidRPr="007E5F9F">
        <w:rPr>
          <w:sz w:val="16"/>
        </w:rPr>
        <w:t xml:space="preserve"> themselves. Humans visited a great deal of violence</w:t>
      </w:r>
      <w:r w:rsidRPr="00732233">
        <w:rPr>
          <w:sz w:val="16"/>
        </w:rPr>
        <w:t xml:space="preserv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812B4C">
        <w:rPr>
          <w:highlight w:val="yellow"/>
          <w:u w:val="single"/>
        </w:rPr>
        <w:t>The risk</w:t>
      </w:r>
      <w:r w:rsidRPr="00732233">
        <w:rPr>
          <w:sz w:val="16"/>
        </w:rPr>
        <w:t xml:space="preserve"> that </w:t>
      </w:r>
      <w:r w:rsidRPr="00812B4C">
        <w:rPr>
          <w:highlight w:val="yellow"/>
          <w:u w:val="single"/>
        </w:rPr>
        <w:t>one of humanity's irrational totalitarian powers</w:t>
      </w:r>
      <w:r w:rsidRPr="002E16CB">
        <w:rPr>
          <w:u w:val="single"/>
        </w:rPr>
        <w:t xml:space="preserve"> decides to </w:t>
      </w:r>
      <w:r w:rsidRPr="00812B4C">
        <w:rPr>
          <w:highlight w:val="yellow"/>
          <w:u w:val="single"/>
        </w:rPr>
        <w:t>have some</w:t>
      </w:r>
      <w:r w:rsidRPr="002E16CB">
        <w:rPr>
          <w:u w:val="single"/>
        </w:rPr>
        <w:t xml:space="preserve"> nearby asteroid </w:t>
      </w:r>
      <w:r w:rsidRPr="00812B4C">
        <w:rPr>
          <w:highlight w:val="yellow"/>
          <w:u w:val="single"/>
        </w:rPr>
        <w:t>steered towards Earth might</w:t>
      </w:r>
      <w:r w:rsidRPr="002E16CB">
        <w:rPr>
          <w:u w:val="single"/>
        </w:rPr>
        <w:t xml:space="preserve"> simply </w:t>
      </w:r>
      <w:r w:rsidRPr="00812B4C">
        <w:rPr>
          <w:highlight w:val="yellow"/>
          <w:u w:val="single"/>
        </w:rPr>
        <w:t xml:space="preserve">be </w:t>
      </w:r>
      <w:r w:rsidRPr="00812B4C">
        <w:rPr>
          <w:rStyle w:val="Emphasis"/>
          <w:highlight w:val="yellow"/>
        </w:rPr>
        <w:t>too high</w:t>
      </w:r>
      <w:r w:rsidRPr="00732233">
        <w:rPr>
          <w:sz w:val="16"/>
        </w:rPr>
        <w:t xml:space="preserve">. </w:t>
      </w:r>
      <w:r w:rsidRPr="00812B4C">
        <w:rPr>
          <w:highlight w:val="yellow"/>
          <w:u w:val="single"/>
        </w:rPr>
        <w:t>Many</w:t>
      </w:r>
      <w:r w:rsidRPr="002E16CB">
        <w:rPr>
          <w:u w:val="single"/>
        </w:rPr>
        <w:t xml:space="preserve"> people</w:t>
      </w:r>
      <w:r w:rsidRPr="00732233">
        <w:rPr>
          <w:sz w:val="16"/>
        </w:rPr>
        <w:t xml:space="preserve"> still </w:t>
      </w:r>
      <w:r w:rsidRPr="00812B4C">
        <w:rPr>
          <w:highlight w:val="yellow"/>
          <w:u w:val="single"/>
        </w:rPr>
        <w:t>see</w:t>
      </w:r>
      <w:r w:rsidRPr="002E16CB">
        <w:rPr>
          <w:u w:val="single"/>
        </w:rPr>
        <w:t xml:space="preserve"> the </w:t>
      </w:r>
      <w:r w:rsidRPr="00812B4C">
        <w:rPr>
          <w:rStyle w:val="Emphasis"/>
          <w:highlight w:val="yellow"/>
        </w:rPr>
        <w:t>default cosmic odds</w:t>
      </w:r>
      <w:r w:rsidRPr="002E16CB">
        <w:rPr>
          <w:u w:val="single"/>
        </w:rPr>
        <w:t xml:space="preserve"> as </w:t>
      </w:r>
      <w:r w:rsidRPr="00812B4C">
        <w:rPr>
          <w:rStyle w:val="Emphasis"/>
          <w:highlight w:val="yellow"/>
        </w:rPr>
        <w:t>preferable</w:t>
      </w:r>
      <w:r w:rsidRPr="00812B4C">
        <w:rPr>
          <w:highlight w:val="yellow"/>
          <w:u w:val="single"/>
        </w:rPr>
        <w:t xml:space="preserve"> to</w:t>
      </w:r>
      <w:r w:rsidRPr="002E16CB">
        <w:rPr>
          <w:u w:val="single"/>
        </w:rPr>
        <w:t xml:space="preserve"> the </w:t>
      </w:r>
      <w:r w:rsidRPr="00812B4C">
        <w:rPr>
          <w:rStyle w:val="Emphasis"/>
          <w:highlight w:val="yellow"/>
        </w:rPr>
        <w:t>lessons of</w:t>
      </w:r>
      <w:r w:rsidRPr="00420EBA">
        <w:rPr>
          <w:rStyle w:val="Emphasis"/>
        </w:rPr>
        <w:t xml:space="preserve"> recent</w:t>
      </w:r>
      <w:r w:rsidRPr="002E16CB">
        <w:rPr>
          <w:rStyle w:val="Emphasis"/>
        </w:rPr>
        <w:t xml:space="preserve"> </w:t>
      </w:r>
      <w:r w:rsidRPr="00812B4C">
        <w:rPr>
          <w:rStyle w:val="Emphasis"/>
          <w:highlight w:val="yellow"/>
        </w:rPr>
        <w:t>history</w:t>
      </w:r>
      <w:r w:rsidRPr="00732233">
        <w:rPr>
          <w:sz w:val="16"/>
        </w:rPr>
        <w:t>.</w:t>
      </w:r>
    </w:p>
    <w:p w14:paraId="5D81F27E" w14:textId="77777777" w:rsidR="007E5F9F" w:rsidRPr="00732233" w:rsidRDefault="007E5F9F" w:rsidP="007E5F9F">
      <w:pPr>
        <w:rPr>
          <w:sz w:val="16"/>
        </w:rPr>
      </w:pPr>
      <w:r w:rsidRPr="00732233">
        <w:rPr>
          <w:sz w:val="16"/>
        </w:rPr>
        <w:t xml:space="preserve">Later on, </w:t>
      </w:r>
      <w:r w:rsidRPr="002E16CB">
        <w:rPr>
          <w:u w:val="single"/>
        </w:rPr>
        <w:t>a modification</w:t>
      </w:r>
      <w:r w:rsidRPr="00732233">
        <w:rPr>
          <w:sz w:val="16"/>
        </w:rPr>
        <w:t xml:space="preserve"> of sorts to the deflection dilemma appeared, positing that the “real” dilemma (Schweickart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2E16CB">
        <w:rPr>
          <w:u w:val="single"/>
        </w:rPr>
        <w:t>any mission to deflect</w:t>
      </w:r>
      <w:r w:rsidRPr="00732233">
        <w:rPr>
          <w:sz w:val="16"/>
        </w:rPr>
        <w:t xml:space="preserve"> an object that is on a collision course with the Earth </w:t>
      </w:r>
      <w:r w:rsidRPr="002E16CB">
        <w:rPr>
          <w:u w:val="single"/>
        </w:rPr>
        <w:t>will involve moving its supposed point of impact</w:t>
      </w:r>
      <w:r w:rsidRPr="00732233">
        <w:rPr>
          <w:sz w:val="16"/>
        </w:rPr>
        <w:t xml:space="preserve"> across the surface </w:t>
      </w:r>
      <w:r w:rsidRPr="002E16CB">
        <w:rPr>
          <w:u w:val="single"/>
        </w:rPr>
        <w:t>until it misses the planet</w:t>
      </w:r>
      <w:r w:rsidRPr="00732233">
        <w:rPr>
          <w:sz w:val="16"/>
        </w:rPr>
        <w:t xml:space="preserve"> entirely. </w:t>
      </w:r>
      <w:r w:rsidRPr="00812B4C">
        <w:rPr>
          <w:highlight w:val="yellow"/>
          <w:u w:val="single"/>
        </w:rPr>
        <w:t>Should</w:t>
      </w:r>
      <w:r w:rsidRPr="002E16CB">
        <w:rPr>
          <w:u w:val="single"/>
        </w:rPr>
        <w:t xml:space="preserve"> such a </w:t>
      </w:r>
      <w:r w:rsidRPr="00812B4C">
        <w:rPr>
          <w:highlight w:val="yellow"/>
          <w:u w:val="single"/>
        </w:rPr>
        <w:t>deflection</w:t>
      </w:r>
      <w:r w:rsidRPr="002E16CB">
        <w:rPr>
          <w:u w:val="single"/>
        </w:rPr>
        <w:t xml:space="preserve"> attempt </w:t>
      </w:r>
      <w:r w:rsidRPr="00812B4C">
        <w:rPr>
          <w:rStyle w:val="Emphasis"/>
          <w:highlight w:val="yellow"/>
        </w:rPr>
        <w:t>fail</w:t>
      </w:r>
      <w:r w:rsidRPr="00732233">
        <w:rPr>
          <w:sz w:val="16"/>
        </w:rPr>
        <w:t xml:space="preserve"> to modify the trajectory sufficiently, </w:t>
      </w:r>
      <w:r w:rsidRPr="002E16CB">
        <w:rPr>
          <w:u w:val="single"/>
        </w:rPr>
        <w:t xml:space="preserve">the </w:t>
      </w:r>
      <w:r w:rsidRPr="00812B4C">
        <w:rPr>
          <w:highlight w:val="yellow"/>
          <w:u w:val="single"/>
        </w:rPr>
        <w:t>impact would</w:t>
      </w:r>
      <w:r w:rsidRPr="00420EBA">
        <w:rPr>
          <w:u w:val="single"/>
        </w:rPr>
        <w:t xml:space="preserve"> still </w:t>
      </w:r>
      <w:r w:rsidRPr="00812B4C">
        <w:rPr>
          <w:highlight w:val="yellow"/>
          <w:u w:val="single"/>
        </w:rPr>
        <w:t>occur</w:t>
      </w:r>
      <w:r w:rsidRPr="00420EBA">
        <w:rPr>
          <w:sz w:val="16"/>
        </w:rPr>
        <w:t>,</w:t>
      </w:r>
      <w:r w:rsidRPr="00732233">
        <w:rPr>
          <w:sz w:val="16"/>
        </w:rPr>
        <w:t xml:space="preserve"> albeit </w:t>
      </w:r>
      <w:r w:rsidRPr="00812B4C">
        <w:rPr>
          <w:highlight w:val="yellow"/>
          <w:u w:val="single"/>
        </w:rPr>
        <w:t xml:space="preserve">in a </w:t>
      </w:r>
      <w:r w:rsidRPr="00812B4C">
        <w:rPr>
          <w:rStyle w:val="Emphasis"/>
          <w:highlight w:val="yellow"/>
        </w:rPr>
        <w:t>different area</w:t>
      </w:r>
      <w:r w:rsidRPr="00732233">
        <w:rPr>
          <w:sz w:val="16"/>
        </w:rPr>
        <w:t xml:space="preserve">. </w:t>
      </w:r>
      <w:r w:rsidRPr="00812B4C">
        <w:rPr>
          <w:highlight w:val="yellow"/>
          <w:u w:val="single"/>
        </w:rPr>
        <w:t>This could expose</w:t>
      </w:r>
      <w:r w:rsidRPr="002E16CB">
        <w:rPr>
          <w:u w:val="single"/>
        </w:rPr>
        <w:t xml:space="preserve"> to risk </w:t>
      </w:r>
      <w:r w:rsidRPr="00812B4C">
        <w:rPr>
          <w:highlight w:val="yellow"/>
          <w:u w:val="single"/>
        </w:rPr>
        <w:t>countries</w:t>
      </w:r>
      <w:r w:rsidRPr="002E16CB">
        <w:rPr>
          <w:u w:val="single"/>
        </w:rPr>
        <w:t xml:space="preserve"> that were </w:t>
      </w:r>
      <w:r w:rsidRPr="00812B4C">
        <w:rPr>
          <w:highlight w:val="yellow"/>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812B4C">
        <w:rPr>
          <w:rStyle w:val="Emphasis"/>
          <w:highlight w:val="yellow"/>
        </w:rPr>
        <w:t>repercussions</w:t>
      </w:r>
      <w:r w:rsidRPr="002E16CB">
        <w:rPr>
          <w:u w:val="single"/>
        </w:rPr>
        <w:t xml:space="preserve"> of such an event </w:t>
      </w:r>
      <w:r w:rsidRPr="00812B4C">
        <w:rPr>
          <w:highlight w:val="yellow"/>
          <w:u w:val="single"/>
        </w:rPr>
        <w:t>would</w:t>
      </w:r>
      <w:r w:rsidRPr="00732233">
        <w:rPr>
          <w:sz w:val="16"/>
        </w:rPr>
        <w:t xml:space="preserve"> certainly</w:t>
      </w:r>
      <w:r w:rsidRPr="00420EBA">
        <w:t xml:space="preserve"> </w:t>
      </w:r>
      <w:r w:rsidRPr="00812B4C">
        <w:rPr>
          <w:highlight w:val="yellow"/>
          <w:u w:val="single"/>
        </w:rPr>
        <w:t xml:space="preserve">be </w:t>
      </w:r>
      <w:r w:rsidRPr="00812B4C">
        <w:rPr>
          <w:rStyle w:val="Emphasis"/>
          <w:highlight w:val="yellow"/>
        </w:rPr>
        <w:t>grave</w:t>
      </w:r>
      <w:r w:rsidRPr="00732233">
        <w:rPr>
          <w:sz w:val="16"/>
        </w:rPr>
        <w:t>.</w:t>
      </w:r>
    </w:p>
    <w:p w14:paraId="5D40B366" w14:textId="77777777" w:rsidR="007E5F9F" w:rsidRPr="00732233" w:rsidRDefault="007E5F9F" w:rsidP="007E5F9F">
      <w:pPr>
        <w:rPr>
          <w:sz w:val="16"/>
        </w:rPr>
      </w:pPr>
      <w:r w:rsidRPr="00732233">
        <w:rPr>
          <w:sz w:val="16"/>
        </w:rPr>
        <w:t>Privatization and industry</w:t>
      </w:r>
    </w:p>
    <w:p w14:paraId="162F31EA" w14:textId="77777777" w:rsidR="007E5F9F" w:rsidRPr="00732233" w:rsidRDefault="007E5F9F" w:rsidP="007E5F9F">
      <w:pPr>
        <w:rPr>
          <w:sz w:val="16"/>
        </w:rPr>
      </w:pPr>
      <w:r w:rsidRPr="00732233">
        <w:rPr>
          <w:sz w:val="16"/>
        </w:rPr>
        <w:t xml:space="preserve">Both of </w:t>
      </w:r>
      <w:r w:rsidRPr="002E16CB">
        <w:rPr>
          <w:u w:val="single"/>
        </w:rPr>
        <w:t xml:space="preserve">these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2E16CB">
        <w:rPr>
          <w:u w:val="single"/>
        </w:rPr>
        <w:t>tech</w:t>
      </w:r>
      <w:r w:rsidRPr="00732233">
        <w:rPr>
          <w:sz w:val="16"/>
        </w:rPr>
        <w:t xml:space="preserve">nology </w:t>
      </w:r>
      <w:r w:rsidRPr="002E16CB">
        <w:rPr>
          <w:u w:val="single"/>
        </w:rPr>
        <w:t xml:space="preserve">might be wielded by </w:t>
      </w:r>
      <w:r w:rsidRPr="002E16CB">
        <w:rPr>
          <w:rStyle w:val="Emphasis"/>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trend of greater involvement of private companies in space suggests</w:t>
      </w:r>
      <w:r w:rsidRPr="00732233">
        <w:rPr>
          <w:sz w:val="16"/>
        </w:rPr>
        <w:t xml:space="preserve"> that </w:t>
      </w:r>
      <w:r w:rsidRPr="002E16CB">
        <w:rPr>
          <w:u w:val="single"/>
        </w:rPr>
        <w:t>states might be unable</w:t>
      </w:r>
      <w:r w:rsidRPr="00732233">
        <w:rPr>
          <w:sz w:val="16"/>
        </w:rPr>
        <w:t xml:space="preserve"> (or unwilling) </w:t>
      </w:r>
      <w:r w:rsidRPr="002E16CB">
        <w:rPr>
          <w:u w:val="single"/>
        </w:rPr>
        <w:t>to maintain</w:t>
      </w:r>
      <w:r w:rsidRPr="00732233">
        <w:rPr>
          <w:sz w:val="16"/>
        </w:rPr>
        <w:t xml:space="preserve"> their </w:t>
      </w:r>
      <w:r w:rsidRPr="002E16CB">
        <w:rPr>
          <w:u w:val="single"/>
        </w:rPr>
        <w:t>exclusive hold on</w:t>
      </w:r>
      <w:r w:rsidRPr="00732233">
        <w:rPr>
          <w:sz w:val="16"/>
        </w:rPr>
        <w:t xml:space="preserve"> the advanced </w:t>
      </w:r>
      <w:r w:rsidRPr="002E16CB">
        <w:rPr>
          <w:u w:val="single"/>
        </w:rPr>
        <w:t>space tech</w:t>
      </w:r>
      <w:r w:rsidRPr="00732233">
        <w:rPr>
          <w:sz w:val="16"/>
        </w:rPr>
        <w:t xml:space="preserve">nologies. The private sector is currently hot on the heels of national and international space agencies in exploring feasible and economically viable options.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812B4C">
        <w:rPr>
          <w:rStyle w:val="Emphasis"/>
          <w:highlight w:val="yellow"/>
        </w:rPr>
        <w:t>asteroid mining</w:t>
      </w:r>
      <w:r w:rsidRPr="00732233">
        <w:rPr>
          <w:sz w:val="16"/>
        </w:rPr>
        <w:t xml:space="preserve">, has received increased attention and investment. It has already spawned private companies (such as Deep Space Industries and Planetary Resources, Inc.); this industry </w:t>
      </w:r>
      <w:r w:rsidRPr="00812B4C">
        <w:rPr>
          <w:highlight w:val="yellow"/>
          <w:u w:val="single"/>
        </w:rPr>
        <w:t xml:space="preserve">is </w:t>
      </w:r>
      <w:r w:rsidRPr="00812B4C">
        <w:rPr>
          <w:rStyle w:val="Emphasis"/>
          <w:highlight w:val="yellow"/>
        </w:rPr>
        <w:t>highly relevant</w:t>
      </w:r>
      <w:r w:rsidRPr="00812B4C">
        <w:rPr>
          <w:highlight w:val="yellow"/>
          <w:u w:val="single"/>
        </w:rPr>
        <w:t xml:space="preserve"> to the </w:t>
      </w:r>
      <w:r w:rsidRPr="00812B4C">
        <w:rPr>
          <w:rStyle w:val="Emphasis"/>
          <w:highlight w:val="yellow"/>
        </w:rPr>
        <w:t>deflection dilemma</w:t>
      </w:r>
      <w:r w:rsidRPr="00732233">
        <w:rPr>
          <w:sz w:val="16"/>
        </w:rPr>
        <w:t xml:space="preserve"> (Ostro 1999).</w:t>
      </w:r>
    </w:p>
    <w:p w14:paraId="2B9A9A07" w14:textId="77777777" w:rsidR="007E5F9F" w:rsidRPr="00732233" w:rsidRDefault="007E5F9F" w:rsidP="007E5F9F">
      <w:pPr>
        <w:rPr>
          <w:sz w:val="16"/>
        </w:rPr>
      </w:pPr>
      <w:bookmarkStart w:id="0" w:name="_Hlk30322620"/>
      <w:r w:rsidRPr="00732233">
        <w:rPr>
          <w:sz w:val="16"/>
        </w:rPr>
        <w:t xml:space="preserve">While the idea of mining asteroids carries with it an air of science fiction (as all space-based endeavours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w:t>
      </w:r>
      <w:r w:rsidRPr="00732233">
        <w:rPr>
          <w:sz w:val="16"/>
        </w:rPr>
        <w:lastRenderedPageBreak/>
        <w:t>and electrical properties, but are also exceedingly rare in the Earth's crust. While such metals sank deep into the planet during core formation, asteroids retained their original composition and even delivered much of the accessible reserves to our planet in the form of meteorite bombardment (Willbold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(Graedel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kilogramme to launch water (or anything else) to low Earth orbit and about two or three times more for geostationary transfer orbit (Jain &amp; Trost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If the costs associated with mining water from asteroids can be brought below the cost of launching water from Earth, this seemingly counter-intuitive industry might take off and become profitable. Additionally, through the use of some form of refuelling depots, it would probably in turn make space endeavours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The risks of mining asteroids</w:t>
      </w:r>
      <w:r>
        <w:rPr>
          <w:sz w:val="16"/>
        </w:rPr>
        <w:t xml:space="preserve"> </w:t>
      </w:r>
      <w:r w:rsidRPr="00732233">
        <w:rPr>
          <w:sz w:val="16"/>
        </w:rPr>
        <w:t>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entail putting asteroids into orbit around the Earth,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w:t>
      </w:r>
    </w:p>
    <w:p w14:paraId="6513C4F9" w14:textId="77777777" w:rsidR="007E5F9F" w:rsidRPr="00732233" w:rsidRDefault="007E5F9F" w:rsidP="007E5F9F">
      <w:pPr>
        <w:rPr>
          <w:sz w:val="16"/>
        </w:rPr>
      </w:pPr>
      <w:r w:rsidRPr="00732233">
        <w:rPr>
          <w:u w:val="single"/>
        </w:rPr>
        <w:t>Programmes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732233">
        <w:rPr>
          <w:u w:val="single"/>
        </w:rPr>
        <w:t xml:space="preserve">resurrect the </w:t>
      </w:r>
      <w:r w:rsidRPr="00732233">
        <w:rPr>
          <w:rStyle w:val="Emphasis"/>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812B4C">
        <w:rPr>
          <w:highlight w:val="yellow"/>
          <w:u w:val="single"/>
        </w:rPr>
        <w:t>Once</w:t>
      </w:r>
      <w:r w:rsidRPr="00732233">
        <w:rPr>
          <w:u w:val="single"/>
        </w:rPr>
        <w:t xml:space="preserve"> private mining </w:t>
      </w:r>
      <w:r w:rsidRPr="00812B4C">
        <w:rPr>
          <w:highlight w:val="yellow"/>
          <w:u w:val="single"/>
        </w:rPr>
        <w:t>companies acquire</w:t>
      </w:r>
      <w:r w:rsidRPr="00732233">
        <w:rPr>
          <w:u w:val="single"/>
        </w:rPr>
        <w:t xml:space="preserve"> the technical </w:t>
      </w:r>
      <w:r w:rsidRPr="00812B4C">
        <w:rPr>
          <w:highlight w:val="yellow"/>
          <w:u w:val="single"/>
        </w:rPr>
        <w:t xml:space="preserve">ability to </w:t>
      </w:r>
      <w:r w:rsidRPr="00812B4C">
        <w:rPr>
          <w:rStyle w:val="Emphasis"/>
          <w:highlight w:val="yellow"/>
        </w:rPr>
        <w:t>redirect</w:t>
      </w:r>
      <w:r w:rsidRPr="00732233">
        <w:rPr>
          <w:u w:val="single"/>
        </w:rPr>
        <w:t xml:space="preserve"> suitable </w:t>
      </w:r>
      <w:r w:rsidRPr="00812B4C">
        <w:rPr>
          <w:rStyle w:val="Emphasis"/>
          <w:highlight w:val="yellow"/>
        </w:rPr>
        <w:t>NEOs</w:t>
      </w:r>
      <w:r w:rsidRPr="00732233">
        <w:rPr>
          <w:sz w:val="16"/>
        </w:rPr>
        <w:t xml:space="preserve"> (Baoyin et al. 2011) in order </w:t>
      </w:r>
      <w:r w:rsidRPr="003669C0">
        <w:rPr>
          <w:rStyle w:val="StyleUnderline"/>
          <w:highlight w:val="yellow"/>
        </w:rPr>
        <w:t>to extract platinum or water</w:t>
      </w:r>
      <w:r w:rsidRPr="00732233">
        <w:rPr>
          <w:sz w:val="16"/>
        </w:rPr>
        <w:t xml:space="preserve"> from them, </w:t>
      </w:r>
      <w:r w:rsidRPr="00812B4C">
        <w:rPr>
          <w:rStyle w:val="Emphasis"/>
          <w:highlight w:val="yellow"/>
        </w:rPr>
        <w:t>perilous inflections</w:t>
      </w:r>
      <w:r w:rsidRPr="00812B4C">
        <w:rPr>
          <w:highlight w:val="yellow"/>
          <w:u w:val="single"/>
        </w:rPr>
        <w:t xml:space="preserve"> become </w:t>
      </w:r>
      <w:r w:rsidRPr="00812B4C">
        <w:rPr>
          <w:rStyle w:val="Emphasis"/>
          <w:highlight w:val="yellow"/>
        </w:rPr>
        <w:t>more likely</w:t>
      </w:r>
      <w:r w:rsidRPr="00732233">
        <w:rPr>
          <w:sz w:val="16"/>
        </w:rPr>
        <w:t>.</w:t>
      </w:r>
    </w:p>
    <w:p w14:paraId="42787AC5" w14:textId="77777777" w:rsidR="007E5F9F" w:rsidRPr="00732233" w:rsidRDefault="007E5F9F" w:rsidP="007E5F9F">
      <w:pPr>
        <w:rPr>
          <w:sz w:val="16"/>
        </w:rPr>
      </w:pPr>
      <w:r w:rsidRPr="00732233">
        <w:rPr>
          <w:sz w:val="16"/>
        </w:rPr>
        <w:t xml:space="preserve">The </w:t>
      </w:r>
      <w:r w:rsidRPr="007E5F9F">
        <w:rPr>
          <w:rStyle w:val="Emphasis"/>
        </w:rPr>
        <w:t>probability of accidents</w:t>
      </w:r>
      <w:r w:rsidRPr="007E5F9F">
        <w:rPr>
          <w:sz w:val="16"/>
        </w:rPr>
        <w:t xml:space="preserve"> </w:t>
      </w:r>
      <w:r w:rsidRPr="007E5F9F">
        <w:rPr>
          <w:u w:val="single"/>
        </w:rPr>
        <w:t xml:space="preserve">will </w:t>
      </w:r>
      <w:r w:rsidRPr="007E5F9F">
        <w:rPr>
          <w:rStyle w:val="Emphasis"/>
        </w:rPr>
        <w:t>rise</w:t>
      </w:r>
      <w:r w:rsidRPr="007E5F9F">
        <w:rPr>
          <w:u w:val="single"/>
        </w:rPr>
        <w:t xml:space="preserve"> with the </w:t>
      </w:r>
      <w:r w:rsidRPr="007E5F9F">
        <w:rPr>
          <w:rStyle w:val="Emphasis"/>
        </w:rPr>
        <w:t>number of asteroids</w:t>
      </w:r>
      <w:r w:rsidRPr="007E5F9F">
        <w:rPr>
          <w:u w:val="single"/>
        </w:rPr>
        <w:t xml:space="preserve"> whose </w:t>
      </w:r>
      <w:r w:rsidRPr="007E5F9F">
        <w:rPr>
          <w:rStyle w:val="Emphasis"/>
        </w:rPr>
        <w:t>trajectories</w:t>
      </w:r>
      <w:r w:rsidRPr="007E5F9F">
        <w:rPr>
          <w:u w:val="single"/>
        </w:rPr>
        <w:t xml:space="preserve"> we decide to </w:t>
      </w:r>
      <w:r w:rsidRPr="007E5F9F">
        <w:rPr>
          <w:rStyle w:val="Emphasis"/>
        </w:rPr>
        <w:t>manipulate</w:t>
      </w:r>
      <w:r w:rsidRPr="007E5F9F">
        <w:rPr>
          <w:sz w:val="16"/>
        </w:rPr>
        <w:t xml:space="preserve">. Such accidents might be very unlikely, but </w:t>
      </w:r>
      <w:r w:rsidRPr="007E5F9F">
        <w:rPr>
          <w:rStyle w:val="Emphasis"/>
        </w:rPr>
        <w:t>even</w:t>
      </w:r>
      <w:r w:rsidRPr="007E5F9F">
        <w:rPr>
          <w:u w:val="single"/>
        </w:rPr>
        <w:t xml:space="preserve"> a </w:t>
      </w:r>
      <w:r w:rsidRPr="007E5F9F">
        <w:rPr>
          <w:rStyle w:val="Emphasis"/>
        </w:rPr>
        <w:t>tiny technical</w:t>
      </w:r>
      <w:r w:rsidRPr="007E5F9F">
        <w:rPr>
          <w:u w:val="single"/>
        </w:rPr>
        <w:t xml:space="preserve"> or </w:t>
      </w:r>
      <w:r w:rsidRPr="007E5F9F">
        <w:rPr>
          <w:rStyle w:val="Emphasis"/>
        </w:rPr>
        <w:t>human error</w:t>
      </w:r>
      <w:r w:rsidRPr="007E5F9F">
        <w:rPr>
          <w:u w:val="single"/>
        </w:rPr>
        <w:t xml:space="preserve"> in the execution of an inflection meant to place an asteroid into the lunar or geocentric orbit might send it </w:t>
      </w:r>
      <w:r w:rsidRPr="007E5F9F">
        <w:rPr>
          <w:rStyle w:val="Emphasis"/>
        </w:rPr>
        <w:t>crashing into the Earth</w:t>
      </w:r>
      <w:r w:rsidRPr="007E5F9F">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E5F9F">
        <w:rPr>
          <w:u w:val="single"/>
        </w:rPr>
        <w:t>Despite being dependable</w:t>
      </w:r>
      <w:r w:rsidRPr="007E5F9F">
        <w:rPr>
          <w:sz w:val="16"/>
        </w:rPr>
        <w:t xml:space="preserve"> and reliable, </w:t>
      </w:r>
      <w:r w:rsidRPr="007E5F9F">
        <w:rPr>
          <w:u w:val="single"/>
        </w:rPr>
        <w:t>airliners do crash</w:t>
      </w:r>
      <w:r w:rsidRPr="007E5F9F">
        <w:rPr>
          <w:sz w:val="16"/>
        </w:rPr>
        <w:t xml:space="preserve">; </w:t>
      </w:r>
      <w:r w:rsidRPr="007E5F9F">
        <w:rPr>
          <w:u w:val="single"/>
        </w:rPr>
        <w:t>there are a lot of them flying and very improbable accidents do happen</w:t>
      </w:r>
      <w:r w:rsidRPr="007E5F9F">
        <w:rPr>
          <w:sz w:val="16"/>
        </w:rPr>
        <w:t xml:space="preserve"> if the dice are rolled often enough. Undoubtedly, we will not be steering as many asteroids as we steer planes any time soon, but </w:t>
      </w:r>
      <w:r w:rsidRPr="007E5F9F">
        <w:rPr>
          <w:rStyle w:val="Emphasis"/>
        </w:rPr>
        <w:t>industries</w:t>
      </w:r>
      <w:r w:rsidRPr="007E5F9F">
        <w:rPr>
          <w:u w:val="single"/>
        </w:rPr>
        <w:t xml:space="preserve"> tend to be </w:t>
      </w:r>
      <w:r w:rsidRPr="007E5F9F">
        <w:rPr>
          <w:rStyle w:val="Emphasis"/>
        </w:rPr>
        <w:t>more accident-prone</w:t>
      </w:r>
      <w:r w:rsidRPr="007E5F9F">
        <w:rPr>
          <w:u w:val="single"/>
        </w:rPr>
        <w:t xml:space="preserve"> during their </w:t>
      </w:r>
      <w:r w:rsidRPr="007E5F9F">
        <w:rPr>
          <w:rStyle w:val="Emphasis"/>
        </w:rPr>
        <w:t>infancy</w:t>
      </w:r>
      <w:r w:rsidRPr="007E5F9F">
        <w:rPr>
          <w:sz w:val="16"/>
        </w:rPr>
        <w:t xml:space="preserve">. Furthermore, </w:t>
      </w:r>
      <w:r w:rsidRPr="007E5F9F">
        <w:rPr>
          <w:u w:val="single"/>
        </w:rPr>
        <w:t>a single asteroid can do a lot more damage than a single plane</w:t>
      </w:r>
      <w:r w:rsidRPr="007E5F9F">
        <w:rPr>
          <w:sz w:val="16"/>
        </w:rPr>
        <w:t>. And who is to say how much metal or water we are going to need</w:t>
      </w:r>
      <w:r w:rsidRPr="00732233">
        <w:rPr>
          <w:sz w:val="16"/>
        </w:rPr>
        <w:t xml:space="preserve"> in space over the course of the 21st century, or the next?</w:t>
      </w:r>
    </w:p>
    <w:p w14:paraId="230AAA24" w14:textId="77777777" w:rsidR="007E5F9F" w:rsidRDefault="007E5F9F" w:rsidP="007E5F9F">
      <w:pPr>
        <w:rPr>
          <w:sz w:val="16"/>
        </w:rPr>
      </w:pPr>
      <w:r w:rsidRPr="00732233">
        <w:rPr>
          <w:u w:val="single"/>
        </w:rPr>
        <w:t xml:space="preserve">The second source of risk is the </w:t>
      </w:r>
      <w:r w:rsidRPr="00732233">
        <w:rPr>
          <w:rStyle w:val="Emphasis"/>
        </w:rPr>
        <w:t>intentional misuse</w:t>
      </w:r>
      <w:r w:rsidRPr="00732233">
        <w:rPr>
          <w:sz w:val="16"/>
        </w:rPr>
        <w:t xml:space="preserve">, similar to the original deflection dilemma. But </w:t>
      </w:r>
      <w:r w:rsidRPr="00732233">
        <w:rPr>
          <w:u w:val="single"/>
        </w:rPr>
        <w:t xml:space="preserve">the </w:t>
      </w:r>
      <w:r w:rsidRPr="00812B4C">
        <w:rPr>
          <w:rStyle w:val="Emphasis"/>
          <w:highlight w:val="yellow"/>
        </w:rPr>
        <w:t>entry barrier</w:t>
      </w:r>
      <w:r w:rsidRPr="00812B4C">
        <w:rPr>
          <w:highlight w:val="yellow"/>
          <w:u w:val="single"/>
        </w:rPr>
        <w:t xml:space="preserve"> for </w:t>
      </w:r>
      <w:r w:rsidRPr="00812B4C">
        <w:rPr>
          <w:rStyle w:val="Emphasis"/>
          <w:highlight w:val="yellow"/>
        </w:rPr>
        <w:t>asteroid weaponization</w:t>
      </w:r>
      <w:r w:rsidRPr="00812B4C">
        <w:rPr>
          <w:highlight w:val="yellow"/>
          <w:u w:val="single"/>
        </w:rPr>
        <w:t xml:space="preserve"> gets </w:t>
      </w:r>
      <w:r w:rsidRPr="00812B4C">
        <w:rPr>
          <w:rStyle w:val="Emphasis"/>
          <w:highlight w:val="yellow"/>
        </w:rPr>
        <w:t>much lower</w:t>
      </w:r>
      <w:r w:rsidRPr="00812B4C">
        <w:rPr>
          <w:highlight w:val="yellow"/>
          <w:u w:val="single"/>
        </w:rPr>
        <w:t xml:space="preserve"> if </w:t>
      </w:r>
      <w:r w:rsidRPr="00812B4C">
        <w:rPr>
          <w:rStyle w:val="Emphasis"/>
          <w:highlight w:val="yellow"/>
        </w:rPr>
        <w:t>mining</w:t>
      </w:r>
      <w:r w:rsidRPr="00732233">
        <w:rPr>
          <w:u w:val="single"/>
        </w:rPr>
        <w:t xml:space="preserve"> them </w:t>
      </w:r>
      <w:r w:rsidRPr="00812B4C">
        <w:rPr>
          <w:highlight w:val="yellow"/>
          <w:u w:val="single"/>
        </w:rPr>
        <w:t xml:space="preserve">and </w:t>
      </w:r>
      <w:r w:rsidRPr="00812B4C">
        <w:rPr>
          <w:rStyle w:val="Emphasis"/>
          <w:highlight w:val="yellow"/>
        </w:rPr>
        <w:t>moving</w:t>
      </w:r>
      <w:r w:rsidRPr="00812B4C">
        <w:rPr>
          <w:highlight w:val="yellow"/>
          <w:u w:val="single"/>
        </w:rPr>
        <w:t xml:space="preserve"> them</w:t>
      </w:r>
      <w:r w:rsidRPr="00732233">
        <w:rPr>
          <w:u w:val="single"/>
        </w:rPr>
        <w:t xml:space="preserve"> around </w:t>
      </w:r>
      <w:r w:rsidRPr="00812B4C">
        <w:rPr>
          <w:highlight w:val="yellow"/>
          <w:u w:val="single"/>
        </w:rPr>
        <w:t>becomes</w:t>
      </w:r>
      <w:r w:rsidRPr="00732233">
        <w:rPr>
          <w:u w:val="single"/>
        </w:rPr>
        <w:t xml:space="preserve"> a </w:t>
      </w:r>
      <w:r w:rsidRPr="00812B4C">
        <w:rPr>
          <w:rStyle w:val="Emphasis"/>
          <w:highlight w:val="yellow"/>
        </w:rPr>
        <w:t>common</w:t>
      </w:r>
      <w:r w:rsidRPr="00732233">
        <w:rPr>
          <w:rStyle w:val="Emphasis"/>
        </w:rPr>
        <w:t xml:space="preserve"> industrial </w:t>
      </w:r>
      <w:r w:rsidRPr="00C52976">
        <w:rPr>
          <w:rStyle w:val="Emphasis"/>
        </w:rPr>
        <w:t>activity</w:t>
      </w:r>
      <w:r w:rsidRPr="00732233">
        <w:rPr>
          <w:sz w:val="16"/>
        </w:rPr>
        <w:t xml:space="preserve">. </w:t>
      </w:r>
      <w:r w:rsidRPr="00812B4C">
        <w:rPr>
          <w:highlight w:val="yellow"/>
          <w:u w:val="single"/>
        </w:rPr>
        <w:t xml:space="preserve">This is in </w:t>
      </w:r>
      <w:r w:rsidRPr="00812B4C">
        <w:rPr>
          <w:rStyle w:val="Emphasis"/>
          <w:highlight w:val="yellow"/>
        </w:rPr>
        <w:t>stark contrast</w:t>
      </w:r>
      <w:r w:rsidRPr="00812B4C">
        <w:rPr>
          <w:highlight w:val="yellow"/>
          <w:u w:val="single"/>
        </w:rPr>
        <w:t xml:space="preserve"> to the original </w:t>
      </w:r>
      <w:r w:rsidRPr="00812B4C">
        <w:rPr>
          <w:rStyle w:val="Emphasis"/>
          <w:highlight w:val="yellow"/>
        </w:rPr>
        <w:t>scenario</w:t>
      </w:r>
      <w:r w:rsidRPr="00812B4C">
        <w:rPr>
          <w:highlight w:val="yellow"/>
          <w:u w:val="single"/>
        </w:rPr>
        <w:t xml:space="preserve"> which</w:t>
      </w:r>
      <w:r w:rsidRPr="00732233">
        <w:rPr>
          <w:u w:val="single"/>
        </w:rPr>
        <w:t xml:space="preserve"> </w:t>
      </w:r>
      <w:r w:rsidRPr="00812B4C">
        <w:rPr>
          <w:highlight w:val="yellow"/>
          <w:u w:val="single"/>
        </w:rPr>
        <w:t>envisioned</w:t>
      </w:r>
      <w:r w:rsidRPr="00732233">
        <w:rPr>
          <w:u w:val="single"/>
        </w:rPr>
        <w:t xml:space="preserve"> this </w:t>
      </w:r>
      <w:r w:rsidRPr="00812B4C">
        <w:rPr>
          <w:highlight w:val="yellow"/>
          <w:u w:val="single"/>
        </w:rPr>
        <w:t>tech</w:t>
      </w:r>
      <w:r w:rsidRPr="00732233">
        <w:rPr>
          <w:sz w:val="16"/>
        </w:rPr>
        <w:t xml:space="preserve">nology to be used </w:t>
      </w:r>
      <w:r w:rsidRPr="00812B4C">
        <w:rPr>
          <w:highlight w:val="yellow"/>
          <w:u w:val="single"/>
        </w:rPr>
        <w:t xml:space="preserve">solely for </w:t>
      </w:r>
      <w:r w:rsidRPr="00812B4C">
        <w:rPr>
          <w:rStyle w:val="Emphasis"/>
          <w:highlight w:val="yellow"/>
        </w:rPr>
        <w:t>planetary defence</w:t>
      </w:r>
      <w:r w:rsidRPr="00732233">
        <w:rPr>
          <w:sz w:val="16"/>
        </w:rPr>
        <w:t xml:space="preserve"> and under control of a very small number of the most powerful countries (Morrison 2010). </w:t>
      </w:r>
      <w:r w:rsidRPr="00812B4C">
        <w:rPr>
          <w:highlight w:val="yellow"/>
          <w:u w:val="single"/>
        </w:rPr>
        <w:t>If</w:t>
      </w:r>
      <w:r w:rsidRPr="00732233">
        <w:rPr>
          <w:u w:val="single"/>
        </w:rPr>
        <w:t xml:space="preserve"> such a powerful </w:t>
      </w:r>
      <w:r w:rsidRPr="00812B4C">
        <w:rPr>
          <w:highlight w:val="yellow"/>
          <w:u w:val="single"/>
        </w:rPr>
        <w:t>tech</w:t>
      </w:r>
      <w:r w:rsidRPr="00732233">
        <w:rPr>
          <w:sz w:val="16"/>
        </w:rPr>
        <w:t xml:space="preserve">nology </w:t>
      </w:r>
      <w:r w:rsidRPr="00812B4C">
        <w:rPr>
          <w:highlight w:val="yellow"/>
          <w:u w:val="single"/>
        </w:rPr>
        <w:t xml:space="preserve">becomes </w:t>
      </w:r>
      <w:r w:rsidRPr="00812B4C">
        <w:rPr>
          <w:rStyle w:val="Emphasis"/>
          <w:highlight w:val="yellow"/>
        </w:rPr>
        <w:t>widely</w:t>
      </w:r>
      <w:r w:rsidRPr="00732233">
        <w:rPr>
          <w:sz w:val="16"/>
        </w:rPr>
        <w:t xml:space="preserve"> and commercially </w:t>
      </w:r>
      <w:r w:rsidRPr="00812B4C">
        <w:rPr>
          <w:rStyle w:val="Emphasis"/>
          <w:highlight w:val="yellow"/>
        </w:rPr>
        <w:t>available</w:t>
      </w:r>
      <w:r w:rsidRPr="00732233">
        <w:rPr>
          <w:sz w:val="16"/>
        </w:rPr>
        <w:t xml:space="preserve">, even </w:t>
      </w:r>
      <w:r w:rsidRPr="00812B4C">
        <w:rPr>
          <w:rStyle w:val="Emphasis"/>
          <w:highlight w:val="yellow"/>
        </w:rPr>
        <w:t>rogue states</w:t>
      </w:r>
      <w:r w:rsidRPr="00812B4C">
        <w:rPr>
          <w:sz w:val="16"/>
          <w:highlight w:val="yellow"/>
        </w:rPr>
        <w:t xml:space="preserve"> </w:t>
      </w:r>
      <w:r w:rsidRPr="00812B4C">
        <w:rPr>
          <w:highlight w:val="yellow"/>
          <w:u w:val="single"/>
        </w:rPr>
        <w:t>and</w:t>
      </w:r>
      <w:r w:rsidRPr="00732233">
        <w:rPr>
          <w:sz w:val="16"/>
        </w:rPr>
        <w:t xml:space="preserve"> well-funded </w:t>
      </w:r>
      <w:r w:rsidRPr="00812B4C">
        <w:rPr>
          <w:rStyle w:val="Emphasis"/>
          <w:highlight w:val="yellow"/>
        </w:rPr>
        <w:t>terrorist groups</w:t>
      </w:r>
      <w:r w:rsidRPr="00812B4C">
        <w:rPr>
          <w:sz w:val="16"/>
          <w:highlight w:val="yellow"/>
        </w:rPr>
        <w:t xml:space="preserve"> </w:t>
      </w:r>
      <w:r w:rsidRPr="00812B4C">
        <w:rPr>
          <w:highlight w:val="yellow"/>
          <w:u w:val="single"/>
        </w:rPr>
        <w:t>might</w:t>
      </w:r>
      <w:r w:rsidRPr="00732233">
        <w:rPr>
          <w:u w:val="single"/>
        </w:rPr>
        <w:t xml:space="preserve"> be tempted to </w:t>
      </w:r>
      <w:r w:rsidRPr="00812B4C">
        <w:rPr>
          <w:highlight w:val="yellow"/>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812B4C">
        <w:rPr>
          <w:highlight w:val="yellow"/>
          <w:u w:val="single"/>
        </w:rPr>
        <w:t xml:space="preserve">an </w:t>
      </w:r>
      <w:r w:rsidRPr="00812B4C">
        <w:rPr>
          <w:rStyle w:val="Emphasis"/>
          <w:highlight w:val="yellow"/>
        </w:rPr>
        <w:t>active</w:t>
      </w:r>
      <w:r w:rsidRPr="00732233">
        <w:rPr>
          <w:u w:val="single"/>
        </w:rPr>
        <w:t xml:space="preserve"> asteroid </w:t>
      </w:r>
      <w:r w:rsidRPr="00812B4C">
        <w:rPr>
          <w:highlight w:val="yellow"/>
          <w:u w:val="single"/>
        </w:rPr>
        <w:t xml:space="preserve">mining </w:t>
      </w:r>
      <w:r w:rsidRPr="00812B4C">
        <w:rPr>
          <w:rStyle w:val="Emphasis"/>
          <w:highlight w:val="yellow"/>
        </w:rPr>
        <w:t>industry</w:t>
      </w:r>
      <w:r w:rsidRPr="00812B4C">
        <w:rPr>
          <w:highlight w:val="yellow"/>
          <w:u w:val="single"/>
        </w:rPr>
        <w:t xml:space="preserve"> would make it</w:t>
      </w:r>
      <w:r w:rsidRPr="00732233">
        <w:rPr>
          <w:u w:val="single"/>
        </w:rPr>
        <w:t xml:space="preserve"> </w:t>
      </w:r>
      <w:r w:rsidRPr="00732233">
        <w:rPr>
          <w:rStyle w:val="Emphasis"/>
        </w:rPr>
        <w:lastRenderedPageBreak/>
        <w:t xml:space="preserve">more </w:t>
      </w:r>
      <w:r w:rsidRPr="00812B4C">
        <w:rPr>
          <w:rStyle w:val="Emphasis"/>
          <w:highlight w:val="yellow"/>
        </w:rPr>
        <w:t>difficult</w:t>
      </w:r>
      <w:r w:rsidRPr="00812B4C">
        <w:rPr>
          <w:highlight w:val="yellow"/>
          <w:u w:val="single"/>
        </w:rPr>
        <w:t xml:space="preserve"> to </w:t>
      </w:r>
      <w:r w:rsidRPr="00812B4C">
        <w:rPr>
          <w:rStyle w:val="Emphasis"/>
          <w:highlight w:val="yellow"/>
        </w:rPr>
        <w:t>detect</w:t>
      </w:r>
      <w:r w:rsidRPr="00732233">
        <w:rPr>
          <w:u w:val="single"/>
        </w:rPr>
        <w:t xml:space="preserve"> any </w:t>
      </w:r>
      <w:r w:rsidRPr="00812B4C">
        <w:rPr>
          <w:rStyle w:val="Emphasis"/>
          <w:highlight w:val="yellow"/>
        </w:rPr>
        <w:t>hostile inflection</w:t>
      </w:r>
      <w:r w:rsidRPr="00732233">
        <w:rPr>
          <w:sz w:val="16"/>
        </w:rPr>
        <w:t xml:space="preserve"> attempts </w:t>
      </w:r>
      <w:r w:rsidRPr="00812B4C">
        <w:rPr>
          <w:rStyle w:val="Emphasis"/>
          <w:highlight w:val="yellow"/>
        </w:rPr>
        <w:t>among</w:t>
      </w:r>
      <w:r w:rsidRPr="00732233">
        <w:rPr>
          <w:u w:val="single"/>
        </w:rPr>
        <w:t xml:space="preserve"> the </w:t>
      </w:r>
      <w:r w:rsidRPr="00732233">
        <w:rPr>
          <w:rStyle w:val="Emphasis"/>
        </w:rPr>
        <w:t xml:space="preserve">number of </w:t>
      </w:r>
      <w:r w:rsidRPr="00812B4C">
        <w:rPr>
          <w:rStyle w:val="Emphasis"/>
          <w:highlight w:val="yellow"/>
        </w:rPr>
        <w:t>legitimate</w:t>
      </w:r>
      <w:r w:rsidRPr="00732233">
        <w:rPr>
          <w:u w:val="single"/>
        </w:rPr>
        <w:t xml:space="preserve"> and benign </w:t>
      </w:r>
      <w:r w:rsidRPr="00812B4C">
        <w:rPr>
          <w:rStyle w:val="Emphasis"/>
          <w:highlight w:val="yellow"/>
        </w:rPr>
        <w:t>ones</w:t>
      </w:r>
      <w:r w:rsidRPr="00732233">
        <w:rPr>
          <w:sz w:val="16"/>
        </w:rPr>
        <w:t>.</w:t>
      </w:r>
    </w:p>
    <w:p w14:paraId="6B2DE0FF" w14:textId="77777777" w:rsidR="007E5F9F" w:rsidRPr="00732233" w:rsidRDefault="007E5F9F" w:rsidP="007E5F9F">
      <w:pPr>
        <w:rPr>
          <w:rStyle w:val="Emphasis"/>
        </w:rPr>
      </w:pPr>
    </w:p>
    <w:bookmarkEnd w:id="0"/>
    <w:p w14:paraId="5A1D8022" w14:textId="77777777" w:rsidR="007E5F9F" w:rsidRPr="00390BE2" w:rsidRDefault="007E5F9F" w:rsidP="007E5F9F">
      <w:pPr>
        <w:pStyle w:val="Heading4"/>
      </w:pPr>
      <w:r>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38C98EF7" w14:textId="77777777" w:rsidR="007E5F9F" w:rsidRPr="00DF7A7E" w:rsidRDefault="007E5F9F" w:rsidP="007E5F9F">
      <w:r w:rsidRPr="000028BC">
        <w:rPr>
          <w:rStyle w:val="Style13ptBold"/>
        </w:rPr>
        <w:t>Deudney 20</w:t>
      </w:r>
      <w:r w:rsidRPr="00DF7A7E">
        <w:t xml:space="preserve"> [Daniel H. Deudney is professor of political science, international relations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w:t>
      </w:r>
      <w:r>
        <w:t xml:space="preserve"> Google Books]</w:t>
      </w:r>
    </w:p>
    <w:p w14:paraId="277E61D0" w14:textId="77777777" w:rsidR="007E5F9F" w:rsidRPr="00390BE2" w:rsidRDefault="007E5F9F" w:rsidP="007E5F9F">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about </w:t>
      </w:r>
      <w:r w:rsidRPr="005A06DF">
        <w:rPr>
          <w:rStyle w:val="Emphasis"/>
        </w:rPr>
        <w:t>asteroidal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367B385D" w14:textId="77777777" w:rsidR="007E5F9F" w:rsidRPr="00390BE2" w:rsidRDefault="007E5F9F" w:rsidP="007E5F9F">
      <w:pPr>
        <w:rPr>
          <w:sz w:val="16"/>
        </w:rPr>
      </w:pPr>
      <w:r w:rsidRPr="005A06DF">
        <w:rPr>
          <w:rStyle w:val="StyleUnderline"/>
        </w:rPr>
        <w:t xml:space="preserve">An important analysis </w:t>
      </w:r>
      <w:r w:rsidRPr="00390BE2">
        <w:rPr>
          <w:sz w:val="16"/>
        </w:rPr>
        <w:t xml:space="preserve">of the dangers inherent in the deflection of asteroidal bodies </w:t>
      </w:r>
      <w:r w:rsidRPr="005A06DF">
        <w:rPr>
          <w:rStyle w:val="StyleUnderline"/>
        </w:rPr>
        <w:t>is provided by</w:t>
      </w:r>
      <w:r w:rsidRPr="00390BE2">
        <w:rPr>
          <w:sz w:val="16"/>
        </w:rPr>
        <w:t xml:space="preserve"> Carl </w:t>
      </w:r>
      <w:r w:rsidRPr="00897ACE">
        <w:rPr>
          <w:rStyle w:val="Emphasis"/>
          <w:highlight w:val="yellow"/>
        </w:rPr>
        <w:t>Sagan</w:t>
      </w:r>
      <w:r w:rsidRPr="00897ACE">
        <w:rPr>
          <w:sz w:val="16"/>
          <w:highlight w:val="yellow"/>
        </w:rPr>
        <w:t xml:space="preserve"> </w:t>
      </w:r>
      <w:r w:rsidRPr="00897ACE">
        <w:rPr>
          <w:rStyle w:val="StyleUnderline"/>
          <w:highlight w:val="yellow"/>
        </w:rPr>
        <w:t>and</w:t>
      </w:r>
      <w:r w:rsidRPr="00390BE2">
        <w:rPr>
          <w:sz w:val="16"/>
        </w:rPr>
        <w:t xml:space="preserve"> Stephen </w:t>
      </w:r>
      <w:r w:rsidRPr="00897ACE">
        <w:rPr>
          <w:rStyle w:val="Emphasis"/>
          <w:highlight w:val="yellow"/>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Druyan), made him an international celebrity and influential voice for science and space exploration. </w:t>
      </w:r>
      <w:r w:rsidRPr="005A06DF">
        <w:rPr>
          <w:rStyle w:val="StyleUnderline"/>
        </w:rPr>
        <w:t xml:space="preserve">Unlike virtually all other space scientists and engineers of his era, Sagan also </w:t>
      </w:r>
      <w:r w:rsidRPr="00897ACE">
        <w:rPr>
          <w:rStyle w:val="StyleUnderline"/>
          <w:highlight w:val="yellow"/>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897ACE">
        <w:rPr>
          <w:rStyle w:val="StyleUnderline"/>
          <w:highlight w:val="yellow"/>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897ACE">
        <w:rPr>
          <w:rStyle w:val="StyleUnderline"/>
          <w:highlight w:val="yellow"/>
        </w:rPr>
        <w:t>an ominous asteroid “</w:t>
      </w:r>
      <w:r w:rsidRPr="00897ACE">
        <w:rPr>
          <w:rStyle w:val="Emphasis"/>
          <w:highlight w:val="yellow"/>
        </w:rPr>
        <w:t>deflection dilemma</w:t>
      </w:r>
      <w:r w:rsidRPr="00390BE2">
        <w:rPr>
          <w:sz w:val="16"/>
        </w:rPr>
        <w:t>.”70</w:t>
      </w:r>
    </w:p>
    <w:p w14:paraId="302E0C6C" w14:textId="77777777" w:rsidR="007E5F9F" w:rsidRPr="00995EDA" w:rsidRDefault="007E5F9F" w:rsidP="007E5F9F">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897ACE">
        <w:rPr>
          <w:rStyle w:val="StyleUnderline"/>
          <w:highlight w:val="yellow"/>
        </w:rPr>
        <w:t>the ability to deflect asteroids</w:t>
      </w:r>
      <w:r w:rsidRPr="00995EDA">
        <w:rPr>
          <w:rStyle w:val="StyleUnderline"/>
        </w:rPr>
        <w:t xml:space="preserve"> and comets away from Earth</w:t>
      </w:r>
      <w:r w:rsidRPr="00390BE2">
        <w:rPr>
          <w:sz w:val="16"/>
        </w:rPr>
        <w:t xml:space="preserve">, but this technology also inherently </w:t>
      </w:r>
      <w:r w:rsidRPr="00897ACE">
        <w:rPr>
          <w:rStyle w:val="Emphasis"/>
          <w:highlight w:val="yellow"/>
        </w:rPr>
        <w:t>creates</w:t>
      </w:r>
      <w:r w:rsidRPr="00897ACE">
        <w:rPr>
          <w:sz w:val="16"/>
          <w:highlight w:val="yellow"/>
        </w:rPr>
        <w:t xml:space="preserve"> </w:t>
      </w:r>
      <w:r w:rsidRPr="00897ACE">
        <w:rPr>
          <w:rStyle w:val="StyleUnderline"/>
          <w:highlight w:val="yellow"/>
        </w:rPr>
        <w:t>the possibility</w:t>
      </w:r>
      <w:r w:rsidRPr="00995EDA">
        <w:rPr>
          <w:rStyle w:val="StyleUnderline"/>
        </w:rPr>
        <w:t xml:space="preserve"> that such </w:t>
      </w:r>
      <w:r w:rsidRPr="00897ACE">
        <w:rPr>
          <w:rStyle w:val="StyleUnderline"/>
          <w:highlight w:val="yellow"/>
        </w:rPr>
        <w:t>objects could be directed</w:t>
      </w:r>
      <w:r w:rsidRPr="00995EDA">
        <w:rPr>
          <w:rStyle w:val="StyleUnderline"/>
        </w:rPr>
        <w:t xml:space="preserve"> toward the Earth</w:t>
      </w:r>
      <w:r w:rsidRPr="00390BE2">
        <w:rPr>
          <w:sz w:val="16"/>
        </w:rPr>
        <w:t xml:space="preserve">. </w:t>
      </w:r>
      <w:r w:rsidRPr="00897ACE">
        <w:rPr>
          <w:rStyle w:val="StyleUnderline"/>
          <w:highlight w:val="yellow"/>
        </w:rPr>
        <w:t>The</w:t>
      </w:r>
      <w:r w:rsidRPr="00897ACE">
        <w:rPr>
          <w:sz w:val="16"/>
          <w:highlight w:val="yellow"/>
        </w:rPr>
        <w:t xml:space="preserve"> </w:t>
      </w:r>
      <w:r w:rsidRPr="00897ACE">
        <w:rPr>
          <w:rStyle w:val="Emphasis"/>
          <w:highlight w:val="yellow"/>
        </w:rPr>
        <w:t>existential stakes are clear</w:t>
      </w:r>
      <w:r w:rsidRPr="00390BE2">
        <w:rPr>
          <w:sz w:val="16"/>
        </w:rPr>
        <w:t>: “</w:t>
      </w:r>
      <w:r w:rsidRPr="00897ACE">
        <w:rPr>
          <w:rStyle w:val="StyleUnderline"/>
          <w:highlight w:val="yellow"/>
        </w:rPr>
        <w:t>the destructive energy</w:t>
      </w:r>
      <w:r w:rsidRPr="00995EDA">
        <w:rPr>
          <w:rStyle w:val="StyleUnderline"/>
        </w:rPr>
        <w:t xml:space="preserve"> latent in a large near-Earth asteroid </w:t>
      </w:r>
      <w:r w:rsidRPr="00897ACE">
        <w:rPr>
          <w:rStyle w:val="Emphasis"/>
          <w:highlight w:val="yellow"/>
        </w:rPr>
        <w:t>dwarfs anything else</w:t>
      </w:r>
      <w:r w:rsidRPr="00897ACE">
        <w:rPr>
          <w:rStyle w:val="StyleUnderline"/>
          <w:highlight w:val="yellow"/>
        </w:rPr>
        <w:t xml:space="preserve"> the</w:t>
      </w:r>
      <w:r w:rsidRPr="00995EDA">
        <w:rPr>
          <w:rStyle w:val="StyleUnderline"/>
        </w:rPr>
        <w:t xml:space="preserve"> human </w:t>
      </w:r>
      <w:r w:rsidRPr="00897ACE">
        <w:rPr>
          <w:rStyle w:val="StyleUnderline"/>
          <w:highlight w:val="yellow"/>
        </w:rPr>
        <w:t>species can get its hands on,” making them</w:t>
      </w:r>
      <w:r w:rsidRPr="00995EDA">
        <w:rPr>
          <w:rStyle w:val="StyleUnderline"/>
        </w:rPr>
        <w:t xml:space="preserve"> potentially “</w:t>
      </w:r>
      <w:r w:rsidRPr="00897ACE">
        <w:rPr>
          <w:rStyle w:val="StyleUnderline"/>
          <w:highlight w:val="yellow"/>
        </w:rPr>
        <w:t xml:space="preserve">the </w:t>
      </w:r>
      <w:r w:rsidRPr="00897ACE">
        <w:rPr>
          <w:rStyle w:val="Emphasis"/>
          <w:highlight w:val="yellow"/>
        </w:rPr>
        <w:t>most powerful</w:t>
      </w:r>
      <w:r w:rsidRPr="00897ACE">
        <w:rPr>
          <w:sz w:val="16"/>
          <w:highlight w:val="yellow"/>
        </w:rPr>
        <w:t xml:space="preserve"> </w:t>
      </w:r>
      <w:r w:rsidRPr="00897ACE">
        <w:rPr>
          <w:rStyle w:val="Emphasis"/>
          <w:highlight w:val="yellow"/>
        </w:rPr>
        <w:t>w</w:t>
      </w:r>
      <w:r w:rsidRPr="00390BE2">
        <w:rPr>
          <w:sz w:val="16"/>
        </w:rPr>
        <w:t xml:space="preserve">eapon of </w:t>
      </w:r>
      <w:r w:rsidRPr="00897ACE">
        <w:rPr>
          <w:rStyle w:val="Emphasis"/>
          <w:highlight w:val="yellow"/>
        </w:rPr>
        <w:t>m</w:t>
      </w:r>
      <w:r w:rsidRPr="00390BE2">
        <w:rPr>
          <w:sz w:val="16"/>
        </w:rPr>
        <w:t xml:space="preserve">ass </w:t>
      </w:r>
      <w:r w:rsidRPr="00897ACE">
        <w:rPr>
          <w:rStyle w:val="Emphasis"/>
          <w:highlight w:val="yellow"/>
        </w:rPr>
        <w:t>d</w:t>
      </w:r>
      <w:r w:rsidRPr="00390BE2">
        <w:rPr>
          <w:sz w:val="16"/>
        </w:rPr>
        <w:t xml:space="preserve">estruction </w:t>
      </w:r>
      <w:r w:rsidRPr="00897ACE">
        <w:rPr>
          <w:rStyle w:val="StyleUnderline"/>
          <w:highlight w:val="yellow"/>
        </w:rPr>
        <w:t>ever</w:t>
      </w:r>
      <w:r w:rsidRPr="00995EDA">
        <w:rPr>
          <w:rStyle w:val="StyleUnderline"/>
        </w:rPr>
        <w:t xml:space="preserve"> devised</w:t>
      </w:r>
      <w:r w:rsidRPr="00390BE2">
        <w:rPr>
          <w:sz w:val="16"/>
        </w:rPr>
        <w:t xml:space="preserve">”71 (see Table 7.4. A and B).72 </w:t>
      </w:r>
      <w:r w:rsidRPr="00995EDA">
        <w:rPr>
          <w:rStyle w:val="StyleUnderline"/>
        </w:rPr>
        <w:t>Once the population of these bodies is fully mapped, and technologies to deflect them are developed</w:t>
      </w:r>
      <w:r w:rsidRPr="00390BE2">
        <w:rPr>
          <w:sz w:val="16"/>
        </w:rPr>
        <w:t xml:space="preserve">, Sagan argues, </w:t>
      </w:r>
      <w:r w:rsidRPr="00897ACE">
        <w:rPr>
          <w:rStyle w:val="StyleUnderline"/>
          <w:highlight w:val="yellow"/>
        </w:rPr>
        <w:t>the prospects for</w:t>
      </w:r>
      <w:r w:rsidRPr="00995EDA">
        <w:rPr>
          <w:rStyle w:val="StyleUnderline"/>
        </w:rPr>
        <w:t xml:space="preserve"> </w:t>
      </w:r>
      <w:r w:rsidRPr="00897ACE">
        <w:rPr>
          <w:rStyle w:val="StyleUnderline"/>
          <w:highlight w:val="yellow"/>
        </w:rPr>
        <w:t xml:space="preserve">collision </w:t>
      </w:r>
      <w:r w:rsidRPr="00897ACE">
        <w:rPr>
          <w:rStyle w:val="Emphasis"/>
          <w:highlight w:val="yellow"/>
        </w:rPr>
        <w:t>increase</w:t>
      </w:r>
      <w:r w:rsidRPr="00995EDA">
        <w:rPr>
          <w:rStyle w:val="StyleUnderline"/>
        </w:rPr>
        <w:t xml:space="preserve"> over the </w:t>
      </w:r>
      <w:r w:rsidRPr="00995EDA">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897ACE">
        <w:rPr>
          <w:rStyle w:val="StyleUnderline"/>
          <w:highlight w:val="yellow"/>
        </w:rPr>
        <w:t>the dinosaurs lasted</w:t>
      </w:r>
      <w:r w:rsidRPr="00995EDA">
        <w:rPr>
          <w:rStyle w:val="StyleUnderline"/>
        </w:rPr>
        <w:t xml:space="preserve"> for nearly </w:t>
      </w:r>
      <w:r w:rsidRPr="00897ACE">
        <w:rPr>
          <w:rStyle w:val="StyleUnderline"/>
          <w:highlight w:val="yellow"/>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719F4D65" w14:textId="77777777" w:rsidR="007E5F9F" w:rsidRDefault="007E5F9F" w:rsidP="007E5F9F">
      <w:pPr>
        <w:rPr>
          <w:sz w:val="16"/>
        </w:rPr>
      </w:pPr>
      <w:r w:rsidRPr="00390BE2">
        <w:rPr>
          <w:sz w:val="16"/>
        </w:rPr>
        <w:t xml:space="preserve">In his major book on the human space future, Pale Blue Dot, Sagan lays out several scenarios for intentional collisions. His arguments are essentially the arguments of nuclear arms </w:t>
      </w:r>
      <w:r w:rsidRPr="007E5F9F">
        <w:rPr>
          <w:sz w:val="16"/>
        </w:rPr>
        <w:t xml:space="preserve">controllers. </w:t>
      </w:r>
      <w:r w:rsidRPr="007E5F9F">
        <w:rPr>
          <w:rStyle w:val="StyleUnderline"/>
        </w:rPr>
        <w:t>Madmen exist, and some “achieve the highest levels of political power in modern industrial nations</w:t>
      </w:r>
      <w:r w:rsidRPr="007E5F9F">
        <w:rPr>
          <w:sz w:val="16"/>
        </w:rPr>
        <w:t xml:space="preserve">.”'3 </w:t>
      </w:r>
      <w:r w:rsidRPr="007E5F9F">
        <w:rPr>
          <w:rStyle w:val="StyleUnderline"/>
        </w:rPr>
        <w:t>Recalling</w:t>
      </w:r>
      <w:r w:rsidRPr="007E5F9F">
        <w:rPr>
          <w:sz w:val="16"/>
        </w:rPr>
        <w:t xml:space="preserve"> the extreme destruction caused by </w:t>
      </w:r>
      <w:r w:rsidRPr="007E5F9F">
        <w:rPr>
          <w:rStyle w:val="Emphasis"/>
        </w:rPr>
        <w:t>Hitler</w:t>
      </w:r>
      <w:r w:rsidRPr="007E5F9F">
        <w:rPr>
          <w:sz w:val="16"/>
        </w:rPr>
        <w:t xml:space="preserve"> </w:t>
      </w:r>
      <w:r w:rsidRPr="007E5F9F">
        <w:rPr>
          <w:rStyle w:val="StyleUnderline"/>
        </w:rPr>
        <w:t>and</w:t>
      </w:r>
      <w:r w:rsidRPr="007E5F9F">
        <w:rPr>
          <w:sz w:val="16"/>
        </w:rPr>
        <w:t xml:space="preserve"> </w:t>
      </w:r>
      <w:r w:rsidRPr="007E5F9F">
        <w:rPr>
          <w:rStyle w:val="Emphasis"/>
        </w:rPr>
        <w:t>Stalin</w:t>
      </w:r>
      <w:r w:rsidRPr="007E5F9F">
        <w:rPr>
          <w:sz w:val="16"/>
        </w:rPr>
        <w:t xml:space="preserve">, </w:t>
      </w:r>
      <w:r w:rsidRPr="007E5F9F">
        <w:rPr>
          <w:rStyle w:val="StyleUnderline"/>
        </w:rPr>
        <w:t xml:space="preserve">Sagan posits the possibility that a </w:t>
      </w:r>
      <w:r w:rsidRPr="007E5F9F">
        <w:rPr>
          <w:sz w:val="16"/>
        </w:rPr>
        <w:t xml:space="preserve">“misanthropic </w:t>
      </w:r>
      <w:r w:rsidRPr="007E5F9F">
        <w:rPr>
          <w:rStyle w:val="Emphasis"/>
        </w:rPr>
        <w:t>psychopath</w:t>
      </w:r>
      <w:r w:rsidRPr="007E5F9F">
        <w:rPr>
          <w:sz w:val="16"/>
        </w:rPr>
        <w:t xml:space="preserve">” </w:t>
      </w:r>
      <w:r w:rsidRPr="007E5F9F">
        <w:rPr>
          <w:rStyle w:val="StyleUnderline"/>
        </w:rPr>
        <w:t>or a “</w:t>
      </w:r>
      <w:r w:rsidRPr="007E5F9F">
        <w:rPr>
          <w:rStyle w:val="Emphasis"/>
        </w:rPr>
        <w:t>megalomaniac</w:t>
      </w:r>
      <w:r w:rsidRPr="007E5F9F">
        <w:rPr>
          <w:rStyle w:val="StyleUnderline"/>
        </w:rPr>
        <w:t xml:space="preserve"> lusting after ‘greatness’ or glory, a victim of </w:t>
      </w:r>
      <w:r w:rsidRPr="007E5F9F">
        <w:rPr>
          <w:rStyle w:val="Emphasis"/>
        </w:rPr>
        <w:t>ethnic violence bent on revenge</w:t>
      </w:r>
      <w:r w:rsidRPr="007E5F9F">
        <w:rPr>
          <w:sz w:val="16"/>
        </w:rPr>
        <w:t xml:space="preserve">, </w:t>
      </w:r>
      <w:r w:rsidRPr="007E5F9F">
        <w:rPr>
          <w:rStyle w:val="StyleUnderline"/>
        </w:rPr>
        <w:t>someone</w:t>
      </w:r>
      <w:r w:rsidRPr="00B66DD8">
        <w:rPr>
          <w:rStyle w:val="StyleUnderline"/>
        </w:rPr>
        <w:t xml:space="preserve"> in the grip of severe testosterone poisoning, </w:t>
      </w:r>
      <w:r w:rsidRPr="000514EC">
        <w:rPr>
          <w:rStyle w:val="StyleUnderline"/>
          <w:highlight w:val="yellow"/>
        </w:rPr>
        <w:t xml:space="preserve">some </w:t>
      </w:r>
      <w:r w:rsidRPr="000514EC">
        <w:rPr>
          <w:rStyle w:val="Emphasis"/>
          <w:highlight w:val="yellow"/>
        </w:rPr>
        <w:t>religious fanatic</w:t>
      </w:r>
      <w:r w:rsidRPr="00B66DD8">
        <w:rPr>
          <w:rStyle w:val="StyleUnderline"/>
        </w:rPr>
        <w:t xml:space="preserve"> hastening</w:t>
      </w:r>
      <w:r w:rsidRPr="00390BE2">
        <w:rPr>
          <w:sz w:val="16"/>
        </w:rPr>
        <w:t xml:space="preserve"> the Day of Judgment, </w:t>
      </w:r>
      <w:r w:rsidRPr="00B66DD8">
        <w:rPr>
          <w:rStyle w:val="StyleUnderline"/>
        </w:rPr>
        <w:t xml:space="preserve">or just some </w:t>
      </w:r>
      <w:r w:rsidRPr="003669C0">
        <w:rPr>
          <w:rStyle w:val="Emphasis"/>
          <w:highlight w:val="yellow"/>
        </w:rPr>
        <w:t>technicians</w:t>
      </w:r>
      <w:r w:rsidRPr="003669C0">
        <w:rPr>
          <w:rStyle w:val="StyleUnderline"/>
          <w:highlight w:val="yellow"/>
        </w:rPr>
        <w:t xml:space="preserve"> incompetent</w:t>
      </w:r>
      <w:r w:rsidRPr="00B66DD8">
        <w:rPr>
          <w:rStyle w:val="StyleUnderline"/>
        </w:rPr>
        <w:t xml:space="preserve"> or </w:t>
      </w:r>
      <w:r w:rsidRPr="00B66DD8">
        <w:rPr>
          <w:rStyle w:val="Emphasis"/>
        </w:rPr>
        <w:t>insufficiently</w:t>
      </w:r>
      <w:r w:rsidRPr="00B66DD8">
        <w:rPr>
          <w:rStyle w:val="StyleUnderline"/>
        </w:rPr>
        <w:t xml:space="preserve"> vigilant</w:t>
      </w:r>
      <w:r w:rsidRPr="00390BE2">
        <w:rPr>
          <w:sz w:val="16"/>
        </w:rPr>
        <w:t xml:space="preserve">” </w:t>
      </w:r>
      <w:r w:rsidRPr="000514EC">
        <w:rPr>
          <w:rStyle w:val="StyleUnderline"/>
          <w:highlight w:val="yellow"/>
        </w:rPr>
        <w:t xml:space="preserve">will bring about a catastrophic </w:t>
      </w:r>
      <w:r w:rsidRPr="000514EC">
        <w:rPr>
          <w:rStyle w:val="Emphasis"/>
          <w:highlight w:val="yellow"/>
        </w:rPr>
        <w:t>collision</w:t>
      </w:r>
      <w:r w:rsidRPr="00390BE2">
        <w:rPr>
          <w:sz w:val="16"/>
        </w:rPr>
        <w:t xml:space="preserve">.74 </w:t>
      </w:r>
      <w:r w:rsidRPr="00390BE2">
        <w:rPr>
          <w:sz w:val="16"/>
        </w:rPr>
        <w:lastRenderedPageBreak/>
        <w:t>Earth-approaching asteroids amount to “</w:t>
      </w:r>
      <w:r w:rsidRPr="003669C0">
        <w:rPr>
          <w:rStyle w:val="StyleUnderline"/>
          <w:highlight w:val="yellow"/>
        </w:rPr>
        <w:t>30,000 swords of Damocles hanging over our heads</w:t>
      </w:r>
      <w:r w:rsidRPr="00390BE2">
        <w:rPr>
          <w:sz w:val="16"/>
        </w:rPr>
        <w:t>,” for which “there is no acceptable national solution.”75 And, like Cole and Salkeld (not mentioned), Sagan points to the possibilities of clandestine use of this technology.</w:t>
      </w:r>
    </w:p>
    <w:p w14:paraId="07690472" w14:textId="77777777" w:rsidR="007E5F9F" w:rsidRPr="00390BE2" w:rsidRDefault="007E5F9F" w:rsidP="007E5F9F">
      <w:pPr>
        <w:rPr>
          <w:sz w:val="16"/>
        </w:rPr>
      </w:pPr>
    </w:p>
    <w:p w14:paraId="62DC3A7E" w14:textId="77777777" w:rsidR="007E5F9F" w:rsidRPr="00DD316F" w:rsidRDefault="007E5F9F" w:rsidP="007E5F9F">
      <w:pPr>
        <w:pStyle w:val="Heading4"/>
      </w:pPr>
      <w:r>
        <w:t xml:space="preserve">Accidental and intentional </w:t>
      </w:r>
      <w:r>
        <w:rPr>
          <w:u w:val="single"/>
        </w:rPr>
        <w:t>deflection attacks</w:t>
      </w:r>
      <w:r>
        <w:t xml:space="preserve"> outweigh the threat of </w:t>
      </w:r>
      <w:r>
        <w:rPr>
          <w:u w:val="single"/>
        </w:rPr>
        <w:t>conventional hits</w:t>
      </w:r>
      <w:r>
        <w:t xml:space="preserve"> – only building in </w:t>
      </w:r>
      <w:r>
        <w:rPr>
          <w:u w:val="single"/>
        </w:rPr>
        <w:t>response time</w:t>
      </w:r>
      <w:r>
        <w:t xml:space="preserve"> with </w:t>
      </w:r>
      <w:r>
        <w:rPr>
          <w:u w:val="single"/>
        </w:rPr>
        <w:t>enhanced tracking</w:t>
      </w:r>
      <w:r>
        <w:t xml:space="preserve"> and </w:t>
      </w:r>
      <w:r>
        <w:rPr>
          <w:u w:val="single"/>
        </w:rPr>
        <w:t>attribution</w:t>
      </w:r>
      <w:r>
        <w:t xml:space="preserve"> solves </w:t>
      </w:r>
      <w:r>
        <w:rPr>
          <w:u w:val="single"/>
        </w:rPr>
        <w:t>rogue strikes</w:t>
      </w:r>
      <w:r>
        <w:t xml:space="preserve"> that </w:t>
      </w:r>
      <w:r>
        <w:rPr>
          <w:u w:val="single"/>
        </w:rPr>
        <w:t>bypass</w:t>
      </w:r>
      <w:r>
        <w:t xml:space="preserve"> conventional deterrence </w:t>
      </w:r>
    </w:p>
    <w:p w14:paraId="35BCCCA4" w14:textId="77777777" w:rsidR="007E5F9F" w:rsidRDefault="007E5F9F" w:rsidP="007E5F9F">
      <w:r w:rsidRPr="00DA5FC3">
        <w:rPr>
          <w:rStyle w:val="Style13ptBold"/>
        </w:rPr>
        <w:t>Dello-Iacovo 18</w:t>
      </w:r>
      <w:r>
        <w:t xml:space="preserve"> [Michael, PhD candidate (Mining Engineering), emphasis on space science, looking at asteroid exploration, mining and impact risk @ University of New South Wales. “Asteroids and comets as space weapons,” </w:t>
      </w:r>
      <w:hyperlink r:id="rId10" w:history="1">
        <w:r w:rsidRPr="00184405">
          <w:rPr>
            <w:rStyle w:val="Hyperlink"/>
          </w:rPr>
          <w:t>http://www.michaeldello.com/asteroids-comets-space-weapons/</w:t>
        </w:r>
      </w:hyperlink>
      <w:r>
        <w:t>]</w:t>
      </w:r>
    </w:p>
    <w:p w14:paraId="27037364" w14:textId="77777777" w:rsidR="007E5F9F" w:rsidRPr="004C62E4" w:rsidRDefault="007E5F9F" w:rsidP="007E5F9F">
      <w:pPr>
        <w:rPr>
          <w:sz w:val="16"/>
        </w:rPr>
      </w:pPr>
      <w:r w:rsidRPr="00365B7E">
        <w:rPr>
          <w:rStyle w:val="StyleUnderline"/>
        </w:rPr>
        <w:t>Ignoring</w:t>
      </w:r>
      <w:r w:rsidRPr="004C62E4">
        <w:rPr>
          <w:sz w:val="16"/>
        </w:rPr>
        <w:t xml:space="preserve"> </w:t>
      </w:r>
      <w:r w:rsidRPr="000514EC">
        <w:rPr>
          <w:rStyle w:val="Emphasis"/>
          <w:highlight w:val="yellow"/>
        </w:rPr>
        <w:t>accidental</w:t>
      </w:r>
      <w:r w:rsidRPr="000514EC">
        <w:rPr>
          <w:sz w:val="16"/>
          <w:highlight w:val="yellow"/>
        </w:rPr>
        <w:t xml:space="preserve"> </w:t>
      </w:r>
      <w:r w:rsidRPr="000514EC">
        <w:rPr>
          <w:rStyle w:val="StyleUnderline"/>
          <w:highlight w:val="yellow"/>
        </w:rPr>
        <w:t>deflection</w:t>
      </w:r>
      <w:r w:rsidRPr="00365B7E">
        <w:rPr>
          <w:rStyle w:val="StyleUnderline"/>
        </w:rPr>
        <w:t xml:space="preserve">, which </w:t>
      </w:r>
      <w:r w:rsidRPr="000514EC">
        <w:rPr>
          <w:rStyle w:val="StyleUnderline"/>
          <w:highlight w:val="yellow"/>
        </w:rPr>
        <w:t>might occur when an asteroid is moved</w:t>
      </w:r>
      <w:r w:rsidRPr="00365B7E">
        <w:rPr>
          <w:rStyle w:val="StyleUnderline"/>
        </w:rPr>
        <w:t xml:space="preserve"> to an Earth or Lunar orbit </w:t>
      </w:r>
      <w:r w:rsidRPr="000514EC">
        <w:rPr>
          <w:rStyle w:val="StyleUnderline"/>
          <w:highlight w:val="yellow"/>
        </w:rPr>
        <w:t>for</w:t>
      </w:r>
      <w:r w:rsidRPr="00365B7E">
        <w:rPr>
          <w:rStyle w:val="StyleUnderline"/>
        </w:rPr>
        <w:t xml:space="preserve"> </w:t>
      </w:r>
      <w:r w:rsidRPr="00365B7E">
        <w:rPr>
          <w:rStyle w:val="Emphasis"/>
        </w:rPr>
        <w:t>research</w:t>
      </w:r>
      <w:r w:rsidRPr="00365B7E">
        <w:rPr>
          <w:rStyle w:val="StyleUnderline"/>
        </w:rPr>
        <w:t xml:space="preserve"> or </w:t>
      </w:r>
      <w:r w:rsidRPr="000514EC">
        <w:rPr>
          <w:rStyle w:val="Emphasis"/>
          <w:highlight w:val="yellow"/>
        </w:rPr>
        <w:t>mining</w:t>
      </w:r>
      <w:r w:rsidRPr="000514EC">
        <w:rPr>
          <w:rStyle w:val="StyleUnderline"/>
          <w:highlight w:val="yellow"/>
        </w:rPr>
        <w:t xml:space="preserve"> purposes</w:t>
      </w:r>
      <w:r w:rsidRPr="004C62E4">
        <w:rPr>
          <w:sz w:val="16"/>
        </w:rPr>
        <w:t xml:space="preserve"> (see this now scrapped proposal to bring a small asteroid in to Lunar orbit), </w:t>
      </w:r>
      <w:r w:rsidRPr="00365B7E">
        <w:rPr>
          <w:rStyle w:val="StyleUnderline"/>
        </w:rPr>
        <w:t>there are two categories of actors that might maliciously deflect such a body</w:t>
      </w:r>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4A6E8590" w14:textId="77777777" w:rsidR="007E5F9F" w:rsidRPr="004C62E4" w:rsidRDefault="007E5F9F" w:rsidP="007E5F9F">
      <w:pPr>
        <w:rPr>
          <w:sz w:val="16"/>
        </w:rPr>
      </w:pPr>
      <w:r w:rsidRPr="000514EC">
        <w:rPr>
          <w:rStyle w:val="StyleUnderline"/>
          <w:highlight w:val="yellow"/>
        </w:rPr>
        <w:t>A state actor might</w:t>
      </w:r>
      <w:r w:rsidRPr="00365B7E">
        <w:rPr>
          <w:rStyle w:val="StyleUnderline"/>
        </w:rPr>
        <w:t xml:space="preserve"> be incentivised to </w:t>
      </w:r>
      <w:r w:rsidRPr="000514EC">
        <w:rPr>
          <w:rStyle w:val="StyleUnderline"/>
          <w:highlight w:val="yellow"/>
        </w:rPr>
        <w:t>authorise an asteroid strike</w:t>
      </w:r>
      <w:r w:rsidRPr="004C62E4">
        <w:rPr>
          <w:sz w:val="16"/>
        </w:rPr>
        <w:t xml:space="preserve"> on an enemy or potential enemy </w:t>
      </w:r>
      <w:r w:rsidRPr="000514EC">
        <w:rPr>
          <w:rStyle w:val="StyleUnderline"/>
          <w:highlight w:val="yellow"/>
        </w:rPr>
        <w:t>in situations where</w:t>
      </w:r>
      <w:r w:rsidRPr="00365B7E">
        <w:rPr>
          <w:rStyle w:val="StyleUnderline"/>
        </w:rPr>
        <w:t xml:space="preserve"> </w:t>
      </w:r>
      <w:r w:rsidRPr="000514EC">
        <w:rPr>
          <w:rStyle w:val="StyleUnderline"/>
          <w:highlight w:val="yellow"/>
        </w:rPr>
        <w:t>they wouldn’t</w:t>
      </w:r>
      <w:r w:rsidRPr="00365B7E">
        <w:rPr>
          <w:rStyle w:val="StyleUnderline"/>
        </w:rPr>
        <w:t xml:space="preserve"> necessarily </w:t>
      </w:r>
      <w:r w:rsidRPr="000514EC">
        <w:rPr>
          <w:rStyle w:val="StyleUnderline"/>
          <w:highlight w:val="yellow"/>
        </w:rPr>
        <w:t xml:space="preserve">authorise a </w:t>
      </w:r>
      <w:r w:rsidRPr="000514EC">
        <w:rPr>
          <w:rStyle w:val="Emphasis"/>
          <w:highlight w:val="yellow"/>
        </w:rPr>
        <w:t>nuclear</w:t>
      </w:r>
      <w:r w:rsidRPr="00365B7E">
        <w:rPr>
          <w:rStyle w:val="StyleUnderline"/>
        </w:rPr>
        <w:t xml:space="preserve"> strike </w:t>
      </w:r>
      <w:r w:rsidRPr="000514EC">
        <w:rPr>
          <w:rStyle w:val="StyleUnderline"/>
          <w:highlight w:val="yellow"/>
        </w:rPr>
        <w:t xml:space="preserve">or </w:t>
      </w:r>
      <w:r w:rsidRPr="000514EC">
        <w:rPr>
          <w:rStyle w:val="Emphasis"/>
          <w:highlight w:val="yellow"/>
        </w:rPr>
        <w:t>conventional</w:t>
      </w:r>
      <w:r w:rsidRPr="000514EC">
        <w:rPr>
          <w:rStyle w:val="StyleUnderline"/>
          <w:highlight w:val="yellow"/>
        </w:rPr>
        <w:t xml:space="preserve"> invasion</w:t>
      </w:r>
      <w:r w:rsidRPr="004C62E4">
        <w:rPr>
          <w:sz w:val="16"/>
        </w:rPr>
        <w:t xml:space="preserve">. For example, let us consider </w:t>
      </w:r>
      <w:r w:rsidRPr="00365B7E">
        <w:rPr>
          <w:rStyle w:val="StyleUnderline"/>
        </w:rPr>
        <w:t>an asteroid of around 20 m</w:t>
      </w:r>
      <w:r w:rsidRPr="004C62E4">
        <w:rPr>
          <w:sz w:val="16"/>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is able to identify an asteroid that will pass near Earth in </w:t>
      </w:r>
      <w:r w:rsidRPr="00365B7E">
        <w:rPr>
          <w:rStyle w:val="Emphasis"/>
        </w:rPr>
        <w:t>secret</w:t>
      </w:r>
      <w:r w:rsidRPr="004C62E4">
        <w:rPr>
          <w:sz w:val="16"/>
        </w:rPr>
        <w:t xml:space="preserve"> before the global community has</w:t>
      </w:r>
      <w:r w:rsidRPr="00365B7E">
        <w:rPr>
          <w:rStyle w:val="StyleUnderline"/>
        </w:rPr>
        <w:t xml:space="preserve">, </w:t>
      </w:r>
      <w:r w:rsidRPr="000514EC">
        <w:rPr>
          <w:rStyle w:val="StyleUnderline"/>
          <w:highlight w:val="yellow"/>
        </w:rPr>
        <w:t>they can</w:t>
      </w:r>
      <w:r w:rsidRPr="00365B7E">
        <w:rPr>
          <w:rStyle w:val="StyleUnderline"/>
        </w:rPr>
        <w:t xml:space="preserve"> feasibly send a mission to </w:t>
      </w:r>
      <w:r w:rsidRPr="000514EC">
        <w:rPr>
          <w:rStyle w:val="StyleUnderline"/>
          <w:highlight w:val="yellow"/>
        </w:rPr>
        <w:t>alter its orbit</w:t>
      </w:r>
      <w:r w:rsidRPr="00365B7E">
        <w:rPr>
          <w:rStyle w:val="StyleUnderline"/>
        </w:rPr>
        <w:t xml:space="preserve"> to intersect with Earth in a way such that </w:t>
      </w:r>
      <w:r w:rsidRPr="000514EC">
        <w:rPr>
          <w:rStyle w:val="StyleUnderline"/>
          <w:highlight w:val="yellow"/>
        </w:rPr>
        <w:t>it would not be</w:t>
      </w:r>
      <w:r w:rsidRPr="00365B7E">
        <w:rPr>
          <w:rStyle w:val="StyleUnderline"/>
        </w:rPr>
        <w:t xml:space="preserve"> </w:t>
      </w:r>
      <w:r w:rsidRPr="000514EC">
        <w:rPr>
          <w:rStyle w:val="StyleUnderline"/>
          <w:highlight w:val="yellow"/>
        </w:rPr>
        <w:t xml:space="preserve">detected until it is </w:t>
      </w:r>
      <w:r w:rsidRPr="000514EC">
        <w:rPr>
          <w:rStyle w:val="Emphasis"/>
          <w:highlight w:val="yellow"/>
        </w:rPr>
        <w:t>much too late</w:t>
      </w:r>
      <w:r w:rsidRPr="004C62E4">
        <w:rPr>
          <w:sz w:val="16"/>
        </w:rPr>
        <w:t xml:space="preserve">. Assuming the state actor did its job well enough, </w:t>
      </w:r>
      <w:r w:rsidRPr="000514EC">
        <w:rPr>
          <w:rStyle w:val="StyleUnderline"/>
          <w:highlight w:val="yellow"/>
        </w:rPr>
        <w:t>it would be impossible</w:t>
      </w:r>
      <w:r w:rsidRPr="00365B7E">
        <w:rPr>
          <w:rStyle w:val="StyleUnderline"/>
        </w:rPr>
        <w:t xml:space="preserve"> for anyone </w:t>
      </w:r>
      <w:r w:rsidRPr="000514EC">
        <w:rPr>
          <w:rStyle w:val="StyleUnderline"/>
          <w:highlight w:val="yellow"/>
        </w:rPr>
        <w:t xml:space="preserve">to lay </w:t>
      </w:r>
      <w:r w:rsidRPr="000514EC">
        <w:rPr>
          <w:rStyle w:val="Emphasis"/>
          <w:highlight w:val="yellow"/>
        </w:rPr>
        <w:t>blame on them</w:t>
      </w:r>
      <w:r w:rsidRPr="004C62E4">
        <w:rPr>
          <w:sz w:val="16"/>
        </w:rPr>
        <w:t xml:space="preserve">, let alone even guess that it might have been caused by malicious intent. </w:t>
      </w:r>
    </w:p>
    <w:p w14:paraId="0D06D509" w14:textId="77777777" w:rsidR="007E5F9F" w:rsidRPr="004C62E4" w:rsidRDefault="007E5F9F" w:rsidP="007E5F9F">
      <w:pPr>
        <w:rPr>
          <w:sz w:val="16"/>
        </w:rPr>
      </w:pPr>
      <w:r w:rsidRPr="000514EC">
        <w:rPr>
          <w:rStyle w:val="StyleUnderline"/>
          <w:highlight w:val="yellow"/>
        </w:rPr>
        <w:t>An asteroid</w:t>
      </w:r>
      <w:r w:rsidRPr="00365B7E">
        <w:rPr>
          <w:rStyle w:val="StyleUnderline"/>
        </w:rPr>
        <w:t xml:space="preserve"> of this size would be expected to have enough energy to </w:t>
      </w:r>
      <w:r w:rsidRPr="000514EC">
        <w:rPr>
          <w:rStyle w:val="StyleUnderline"/>
          <w:highlight w:val="yellow"/>
        </w:rPr>
        <w:t>cause an explosion</w:t>
      </w:r>
      <w:r w:rsidRPr="004C62E4">
        <w:rPr>
          <w:sz w:val="16"/>
        </w:rPr>
        <w:t xml:space="preserve"> </w:t>
      </w:r>
      <w:r w:rsidRPr="000514EC">
        <w:rPr>
          <w:rStyle w:val="Emphasis"/>
          <w:highlight w:val="yellow"/>
        </w:rPr>
        <w:t>30 times the strength of the nuclear bomb</w:t>
      </w:r>
      <w:r w:rsidRPr="004C62E4">
        <w:rPr>
          <w:sz w:val="16"/>
        </w:rPr>
        <w:t xml:space="preserve"> dropped over Hiroshima in WWII.</w:t>
      </w:r>
    </w:p>
    <w:p w14:paraId="5A276713" w14:textId="77777777" w:rsidR="007E5F9F" w:rsidRDefault="007E5F9F" w:rsidP="007E5F9F">
      <w:pPr>
        <w:rPr>
          <w:rStyle w:val="Style13ptBold"/>
        </w:rPr>
      </w:pPr>
      <w:r>
        <w:rPr>
          <w:rStyle w:val="Style13ptBold"/>
        </w:rPr>
        <w:t xml:space="preserve">Footnote </w:t>
      </w:r>
    </w:p>
    <w:p w14:paraId="34AA3592" w14:textId="77777777" w:rsidR="007E5F9F" w:rsidRDefault="007E5F9F" w:rsidP="007E5F9F">
      <w:pPr>
        <w:rPr>
          <w:rStyle w:val="StyleUnderline"/>
        </w:rPr>
      </w:pPr>
      <w:r w:rsidRPr="004C62E4">
        <w:rPr>
          <w:sz w:val="16"/>
        </w:rPr>
        <w:t xml:space="preserve">* </w:t>
      </w:r>
      <w:r w:rsidRPr="000514EC">
        <w:rPr>
          <w:rStyle w:val="StyleUnderline"/>
          <w:highlight w:val="yellow"/>
        </w:rPr>
        <w:t>An</w:t>
      </w:r>
      <w:r w:rsidRPr="000514EC">
        <w:rPr>
          <w:sz w:val="16"/>
          <w:highlight w:val="yellow"/>
        </w:rPr>
        <w:t xml:space="preserve"> ‘</w:t>
      </w:r>
      <w:r w:rsidRPr="000514EC">
        <w:rPr>
          <w:rStyle w:val="Emphasis"/>
          <w:highlight w:val="yellow"/>
        </w:rPr>
        <w:t>existential threat’</w:t>
      </w:r>
      <w:r w:rsidRPr="004C62E4">
        <w:rPr>
          <w:sz w:val="16"/>
        </w:rPr>
        <w:t xml:space="preserve"> </w:t>
      </w:r>
      <w:r w:rsidRPr="00365B7E">
        <w:rPr>
          <w:rStyle w:val="StyleUnderline"/>
        </w:rPr>
        <w:t xml:space="preserve">typically </w:t>
      </w:r>
      <w:r w:rsidRPr="000514EC">
        <w:rPr>
          <w:rStyle w:val="StyleUnderline"/>
          <w:highlight w:val="yellow"/>
        </w:rPr>
        <w:t>refers to an event that could kill</w:t>
      </w:r>
      <w:r w:rsidRPr="00365B7E">
        <w:rPr>
          <w:rStyle w:val="StyleUnderline"/>
        </w:rPr>
        <w:t xml:space="preserve"> either </w:t>
      </w:r>
      <w:r w:rsidRPr="000514EC">
        <w:rPr>
          <w:rStyle w:val="Emphasis"/>
          <w:highlight w:val="yellow"/>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00D5EA93" w14:textId="77777777" w:rsidR="007E5F9F" w:rsidRPr="00525E10" w:rsidRDefault="007E5F9F" w:rsidP="007E5F9F">
      <w:pPr>
        <w:rPr>
          <w:rStyle w:val="StyleUnderline"/>
        </w:rPr>
      </w:pPr>
    </w:p>
    <w:p w14:paraId="2994B649" w14:textId="77777777" w:rsidR="007E5F9F" w:rsidRPr="00056654" w:rsidRDefault="007E5F9F" w:rsidP="007E5F9F">
      <w:pPr>
        <w:pStyle w:val="Heading4"/>
        <w:contextualSpacing/>
        <w:rPr>
          <w:rFonts w:cs="Arial"/>
          <w:b w:val="0"/>
          <w:bCs w:val="0"/>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4921E0CB" w14:textId="77777777" w:rsidR="007E5F9F" w:rsidRPr="00E262FA" w:rsidRDefault="007E5F9F" w:rsidP="007E5F9F">
      <w:pPr>
        <w:contextualSpacing/>
      </w:pPr>
      <w:r w:rsidRPr="00E262FA">
        <w:rPr>
          <w:rStyle w:val="Style13ptBold"/>
        </w:rPr>
        <w:t>Lovett 19</w:t>
      </w:r>
      <w:r w:rsidRPr="00E262FA">
        <w:t xml:space="preserve">, [Richard Lovett is a Cosmos contributor, The biggest danger about an asteroid strike? Lawyers, </w:t>
      </w:r>
      <w:r w:rsidRPr="00E262FA">
        <w:rPr>
          <w:rStyle w:val="StyleUnderline"/>
          <w:highlight w:val="cyan"/>
        </w:rPr>
        <w:t xml:space="preserve">Blasting </w:t>
      </w:r>
      <w:r w:rsidRPr="00E262FA">
        <w:rPr>
          <w:rStyle w:val="StyleUnderline"/>
        </w:rPr>
        <w:t xml:space="preserve">away </w:t>
      </w:r>
      <w:r w:rsidRPr="00E262FA">
        <w:rPr>
          <w:rStyle w:val="StyleUnderline"/>
          <w:highlight w:val="cyan"/>
        </w:rPr>
        <w:t>at</w:t>
      </w:r>
      <w:r w:rsidRPr="00E262FA">
        <w:rPr>
          <w:rStyle w:val="StyleUnderline"/>
        </w:rPr>
        <w:t xml:space="preserve"> incoming </w:t>
      </w:r>
      <w:r w:rsidRPr="00E262FA">
        <w:rPr>
          <w:rStyle w:val="StyleUnderline"/>
          <w:highlight w:val="cyan"/>
        </w:rPr>
        <w:t xml:space="preserve">space rock raises </w:t>
      </w:r>
      <w:r w:rsidRPr="00E262FA">
        <w:rPr>
          <w:rStyle w:val="StyleUnderline"/>
        </w:rPr>
        <w:t xml:space="preserve">real </w:t>
      </w:r>
      <w:r w:rsidRPr="00E262FA">
        <w:rPr>
          <w:rStyle w:val="StyleUnderline"/>
          <w:highlight w:val="cyan"/>
        </w:rPr>
        <w:t xml:space="preserve">risks of </w:t>
      </w:r>
      <w:r w:rsidRPr="00E262FA">
        <w:rPr>
          <w:rStyle w:val="Emphasis"/>
          <w:highlight w:val="cyan"/>
        </w:rPr>
        <w:t>nuclear war</w:t>
      </w:r>
      <w:r w:rsidRPr="00E262FA">
        <w:t xml:space="preserve">, experts say. Richard A Lovett reports, </w:t>
      </w:r>
      <w:r w:rsidRPr="00E262FA">
        <w:rPr>
          <w:u w:val="single"/>
        </w:rPr>
        <w:t>May 7</w:t>
      </w:r>
      <w:r w:rsidRPr="00E262FA">
        <w:t>, https://cosmosmagazine.com/space/the-biggest-danger-about-an-asteroid-strike-lawyers]</w:t>
      </w:r>
    </w:p>
    <w:p w14:paraId="33B99BA8" w14:textId="77777777" w:rsidR="007E5F9F" w:rsidRDefault="007E5F9F" w:rsidP="007E5F9F">
      <w:pPr>
        <w:contextualSpacing/>
        <w:rPr>
          <w:sz w:val="16"/>
          <w:szCs w:val="16"/>
        </w:rPr>
      </w:pPr>
      <w:r w:rsidRPr="00056654">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056654">
        <w:rPr>
          <w:sz w:val="16"/>
        </w:rPr>
        <w:t xml:space="preserve">One problem is what would happen </w:t>
      </w:r>
      <w:r w:rsidRPr="00E262FA">
        <w:rPr>
          <w:rStyle w:val="StyleUnderline"/>
          <w:highlight w:val="cyan"/>
        </w:rPr>
        <w:t>if one country</w:t>
      </w:r>
      <w:r w:rsidRPr="00056654">
        <w:rPr>
          <w:sz w:val="16"/>
        </w:rPr>
        <w:t xml:space="preserve">, worried about protecting its own citizens, </w:t>
      </w:r>
      <w:r w:rsidRPr="00056654">
        <w:rPr>
          <w:rStyle w:val="StyleUnderline"/>
          <w:highlight w:val="cyan"/>
        </w:rPr>
        <w:t>attempted to deflect</w:t>
      </w:r>
      <w:r w:rsidRPr="00056654">
        <w:rPr>
          <w:sz w:val="16"/>
        </w:rPr>
        <w:t xml:space="preserve"> the asteroid, </w:t>
      </w:r>
      <w:r w:rsidRPr="00E262FA">
        <w:rPr>
          <w:rStyle w:val="StyleUnderline"/>
          <w:highlight w:val="cyan"/>
        </w:rPr>
        <w:t xml:space="preserve">screwed </w:t>
      </w:r>
      <w:r w:rsidRPr="00E262FA">
        <w:rPr>
          <w:rStyle w:val="StyleUnderline"/>
          <w:highlight w:val="cyan"/>
        </w:rPr>
        <w:lastRenderedPageBreak/>
        <w:t>up, and</w:t>
      </w:r>
      <w:r w:rsidRPr="00E262FA">
        <w:rPr>
          <w:rStyle w:val="StyleUnderline"/>
        </w:rPr>
        <w:t xml:space="preserve"> accidentally </w:t>
      </w:r>
      <w:r w:rsidRPr="00E262FA">
        <w:rPr>
          <w:rStyle w:val="Emphasis"/>
          <w:highlight w:val="cyan"/>
        </w:rPr>
        <w:t xml:space="preserve">dumped it </w:t>
      </w:r>
      <w:r w:rsidRPr="00E262FA">
        <w:rPr>
          <w:rStyle w:val="StyleUnderline"/>
          <w:highlight w:val="cyan"/>
        </w:rPr>
        <w:t>on a neighbour.</w:t>
      </w:r>
      <w:r>
        <w:rPr>
          <w:u w:val="single"/>
        </w:rPr>
        <w:t xml:space="preserve"> </w:t>
      </w:r>
      <w:r w:rsidRPr="00056654">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Cordula Steinkogler,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DB2681">
        <w:rPr>
          <w:rStyle w:val="Emphasis"/>
          <w:highlight w:val="cyan"/>
        </w:rPr>
        <w:t>Failure to share info</w:t>
      </w:r>
      <w:r w:rsidRPr="00056654">
        <w:rPr>
          <w:sz w:val="16"/>
          <w:szCs w:val="16"/>
        </w:rPr>
        <w:t xml:space="preserve">rmation </w:t>
      </w:r>
      <w:r w:rsidRPr="00DB2681">
        <w:rPr>
          <w:rStyle w:val="StyleUnderline"/>
          <w:highlight w:val="cyan"/>
        </w:rPr>
        <w:t>can be more than just an inconvenience</w:t>
      </w:r>
      <w:r w:rsidRPr="00056654">
        <w:rPr>
          <w:sz w:val="16"/>
          <w:szCs w:val="16"/>
        </w:rPr>
        <w:t xml:space="preserve">. To start with, says Petr Boháček, of Charles University in Prague in the Czech Republic, </w:t>
      </w:r>
      <w:r w:rsidRPr="00056654">
        <w:rPr>
          <w:rStyle w:val="StyleUnderline"/>
        </w:rPr>
        <w:t xml:space="preserve">it could make countries wonder if, instead of international cooperation, the rule is actually </w:t>
      </w:r>
      <w:r w:rsidRPr="00056654">
        <w:rPr>
          <w:rStyle w:val="Emphasis"/>
        </w:rPr>
        <w:t>everyone for themselves</w:t>
      </w:r>
      <w:r w:rsidRPr="00056654">
        <w:rPr>
          <w:rStyle w:val="StyleUnderline"/>
        </w:rPr>
        <w:t>.</w:t>
      </w:r>
      <w:r>
        <w:rPr>
          <w:rStyle w:val="StyleUnderline"/>
        </w:rPr>
        <w:t xml:space="preserve"> </w:t>
      </w:r>
      <w:r w:rsidRPr="00056654">
        <w:rPr>
          <w:sz w:val="16"/>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056654">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defence based on this dinosaur method of decision-making may not be the best choice.” </w:t>
      </w:r>
      <w:r w:rsidRPr="00E262FA">
        <w:rPr>
          <w:rStyle w:val="Emphasis"/>
        </w:rPr>
        <w:t>Another problem</w:t>
      </w:r>
      <w:r w:rsidRPr="00056654">
        <w:rPr>
          <w:sz w:val="16"/>
        </w:rPr>
        <w:t xml:space="preserve"> is that </w:t>
      </w:r>
      <w:r w:rsidRPr="00E262FA">
        <w:rPr>
          <w:rStyle w:val="StyleUnderline"/>
          <w:highlight w:val="cyan"/>
        </w:rPr>
        <w:t>the nation hit</w:t>
      </w:r>
      <w:r w:rsidRPr="00056654">
        <w:rPr>
          <w:sz w:val="16"/>
        </w:rPr>
        <w:t xml:space="preserve"> by an asteroid </w:t>
      </w:r>
      <w:r w:rsidRPr="00E262FA">
        <w:rPr>
          <w:rStyle w:val="StyleUnderline"/>
        </w:rPr>
        <w:t xml:space="preserve">might </w:t>
      </w:r>
      <w:r w:rsidRPr="00E262FA">
        <w:rPr>
          <w:rStyle w:val="StyleUnderline"/>
          <w:highlight w:val="cyan"/>
        </w:rPr>
        <w:t>see it as an attack</w:t>
      </w:r>
      <w:r w:rsidRPr="00E262FA">
        <w:rPr>
          <w:rStyle w:val="StyleUnderline"/>
        </w:rPr>
        <w:t xml:space="preserve"> by a foe, </w:t>
      </w:r>
      <w:r w:rsidRPr="00E262FA">
        <w:rPr>
          <w:rStyle w:val="StyleUnderline"/>
          <w:highlight w:val="cyan"/>
        </w:rPr>
        <w:t xml:space="preserve">and </w:t>
      </w:r>
      <w:r w:rsidRPr="00E262FA">
        <w:rPr>
          <w:rStyle w:val="Emphasis"/>
          <w:highlight w:val="cyan"/>
        </w:rPr>
        <w:t>retaliate</w:t>
      </w:r>
      <w:r w:rsidRPr="00E262FA">
        <w:rPr>
          <w:rStyle w:val="StyleUnderline"/>
        </w:rPr>
        <w:t>.</w:t>
      </w:r>
      <w:r>
        <w:rPr>
          <w:rStyle w:val="StyleUnderline"/>
        </w:rPr>
        <w:t xml:space="preserve"> </w:t>
      </w:r>
      <w:r w:rsidRPr="00E262FA">
        <w:rPr>
          <w:rStyle w:val="StyleUnderline"/>
          <w:highlight w:val="cyan"/>
        </w:rPr>
        <w:t xml:space="preserve">“[It] </w:t>
      </w:r>
      <w:r w:rsidRPr="00E262FA">
        <w:rPr>
          <w:rStyle w:val="StyleUnderline"/>
        </w:rPr>
        <w:t xml:space="preserve">could </w:t>
      </w:r>
      <w:r w:rsidRPr="00E262FA">
        <w:rPr>
          <w:rStyle w:val="StyleUnderline"/>
          <w:highlight w:val="cyan"/>
        </w:rPr>
        <w:t>look like</w:t>
      </w:r>
      <w:r w:rsidRPr="00056654">
        <w:rPr>
          <w:sz w:val="16"/>
        </w:rPr>
        <w:t xml:space="preserve"> the damage of </w:t>
      </w:r>
      <w:r w:rsidRPr="00E262FA">
        <w:rPr>
          <w:rStyle w:val="StyleUnderline"/>
        </w:rPr>
        <w:t xml:space="preserve">a </w:t>
      </w:r>
      <w:r w:rsidRPr="00E262FA">
        <w:rPr>
          <w:rStyle w:val="Emphasis"/>
          <w:highlight w:val="cyan"/>
        </w:rPr>
        <w:t>nuclear attack</w:t>
      </w:r>
      <w:r w:rsidRPr="00E262FA">
        <w:rPr>
          <w:rStyle w:val="StyleUnderline"/>
        </w:rPr>
        <w:t>,” says</w:t>
      </w:r>
      <w:r w:rsidRPr="00056654">
        <w:rPr>
          <w:sz w:val="16"/>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056654">
        <w:rPr>
          <w:sz w:val="16"/>
        </w:rPr>
        <w:t xml:space="preserve">, a US-based think tank, “so the </w:t>
      </w:r>
      <w:r w:rsidRPr="00E262FA">
        <w:rPr>
          <w:rStyle w:val="StyleUnderline"/>
          <w:highlight w:val="cyan"/>
        </w:rPr>
        <w:t>prospect [of]</w:t>
      </w:r>
      <w:r w:rsidRPr="00E262FA">
        <w:rPr>
          <w:rStyle w:val="StyleUnderline"/>
        </w:rPr>
        <w:t xml:space="preserve"> a </w:t>
      </w:r>
      <w:r w:rsidRPr="00E262FA">
        <w:rPr>
          <w:rStyle w:val="StyleUnderline"/>
          <w:highlight w:val="cyan"/>
        </w:rPr>
        <w:t>counterattack seems</w:t>
      </w:r>
      <w:r w:rsidRPr="00E262FA">
        <w:rPr>
          <w:rStyle w:val="StyleUnderline"/>
        </w:rPr>
        <w:t xml:space="preserve"> like something </w:t>
      </w:r>
      <w:r w:rsidRPr="00E262FA">
        <w:rPr>
          <w:rStyle w:val="StyleUnderline"/>
          <w:highlight w:val="cyan"/>
        </w:rPr>
        <w:t xml:space="preserve">worth taking </w:t>
      </w:r>
      <w:r w:rsidRPr="00E262FA">
        <w:rPr>
          <w:rStyle w:val="Emphasis"/>
          <w:highlight w:val="cyan"/>
        </w:rPr>
        <w:t>very seriously</w:t>
      </w:r>
      <w:r w:rsidRPr="00E262FA">
        <w:rPr>
          <w:rStyle w:val="StyleUnderline"/>
          <w:highlight w:val="cyan"/>
        </w:rPr>
        <w:t>.”</w:t>
      </w:r>
      <w:r>
        <w:rPr>
          <w:rStyle w:val="StyleUnderline"/>
        </w:rPr>
        <w:t xml:space="preserve"> </w:t>
      </w:r>
      <w:r w:rsidRPr="00056654">
        <w:rPr>
          <w:rStyle w:val="Emphasis"/>
        </w:rPr>
        <w:t>Ironically</w:t>
      </w:r>
      <w:r w:rsidRPr="00056654">
        <w:rPr>
          <w:sz w:val="16"/>
          <w:szCs w:val="16"/>
        </w:rPr>
        <w:t xml:space="preserve">, </w:t>
      </w:r>
      <w:r w:rsidRPr="00056654">
        <w:rPr>
          <w:rStyle w:val="StyleUnderline"/>
        </w:rPr>
        <w:t xml:space="preserve">the risk of this is probably </w:t>
      </w:r>
      <w:r w:rsidRPr="00056654">
        <w:rPr>
          <w:rStyle w:val="Emphasis"/>
        </w:rPr>
        <w:t>inversely proportional to the size of asteroid</w:t>
      </w:r>
      <w:r w:rsidRPr="00056654">
        <w:rPr>
          <w:sz w:val="16"/>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056654">
        <w:rPr>
          <w:sz w:val="16"/>
          <w:szCs w:val="16"/>
        </w:rPr>
        <w:t xml:space="preserve">, and have generated a media frenzy (assuming people didn’t brand it as “fake news”). </w:t>
      </w:r>
    </w:p>
    <w:p w14:paraId="72955E56" w14:textId="77777777" w:rsidR="007E5F9F" w:rsidRPr="00810E45" w:rsidRDefault="007E5F9F" w:rsidP="007E5F9F">
      <w:pPr>
        <w:contextualSpacing/>
        <w:rPr>
          <w:sz w:val="16"/>
          <w:szCs w:val="16"/>
        </w:rPr>
      </w:pPr>
    </w:p>
    <w:p w14:paraId="6750EF11" w14:textId="77777777" w:rsidR="007E5F9F" w:rsidRPr="00A342A1" w:rsidRDefault="007E5F9F" w:rsidP="007E5F9F">
      <w:pPr>
        <w:pStyle w:val="Heading4"/>
      </w:pPr>
      <w:r>
        <w:t xml:space="preserve">The </w:t>
      </w:r>
      <w:r>
        <w:rPr>
          <w:u w:val="single"/>
        </w:rPr>
        <w:t>mining itself</w:t>
      </w:r>
      <w:r>
        <w:t xml:space="preserve"> increases the risk of asteroid collisions </w:t>
      </w:r>
    </w:p>
    <w:p w14:paraId="26F059AF" w14:textId="77777777" w:rsidR="007E5F9F" w:rsidRPr="0090528A" w:rsidRDefault="007E5F9F" w:rsidP="007E5F9F">
      <w:r w:rsidRPr="00003D3D">
        <w:rPr>
          <w:rStyle w:val="Style13ptBold"/>
        </w:rPr>
        <w:t>Byers</w:t>
      </w:r>
      <w:r w:rsidRPr="0090528A">
        <w:t xml:space="preserve"> and Boley </w:t>
      </w:r>
      <w:r w:rsidRPr="00003D3D">
        <w:rPr>
          <w:rStyle w:val="Style13ptBold"/>
        </w:rPr>
        <w:t>19</w:t>
      </w:r>
      <w:r w:rsidRPr="0090528A">
        <w:t xml:space="preserve"> [Michael Byers, Professor of Political Science at the University of British Columbia, BA in Political Studies and Phd in International Law from Cambridge, Byers has written a number of op-ed articles on space issues. Relax: An asteroid will just miss hitting Earth. But our actions could still have a deep impact. March 19, 2019. https://www.theglobeandmail.com/opinion/article-relax-an-asteroid-will-just-miss-hitting-earth-but-our-actions-could/</w:t>
      </w:r>
      <w:r>
        <w:t>]</w:t>
      </w:r>
    </w:p>
    <w:p w14:paraId="6DAD67BD" w14:textId="77777777" w:rsidR="007E5F9F" w:rsidRDefault="007E5F9F" w:rsidP="007E5F9F">
      <w:pPr>
        <w:rPr>
          <w:sz w:val="16"/>
        </w:rPr>
      </w:pPr>
      <w:r w:rsidRPr="00812B4C">
        <w:rPr>
          <w:highlight w:val="yellow"/>
          <w:u w:val="single"/>
        </w:rPr>
        <w:t>Beyond</w:t>
      </w:r>
      <w:r w:rsidRPr="0090528A">
        <w:rPr>
          <w:u w:val="single"/>
        </w:rPr>
        <w:t xml:space="preserve"> the </w:t>
      </w:r>
      <w:r w:rsidRPr="00812B4C">
        <w:rPr>
          <w:highlight w:val="yellow"/>
          <w:u w:val="single"/>
        </w:rPr>
        <w:t>battle over resource extraction lies a</w:t>
      </w:r>
      <w:r w:rsidRPr="0090528A">
        <w:rPr>
          <w:u w:val="single"/>
        </w:rPr>
        <w:t xml:space="preserve"> more </w:t>
      </w:r>
      <w:r w:rsidRPr="00812B4C">
        <w:rPr>
          <w:rStyle w:val="Emphasis"/>
          <w:highlight w:val="yellow"/>
        </w:rPr>
        <w:t>existential threat</w:t>
      </w:r>
      <w:r w:rsidRPr="0090528A">
        <w:rPr>
          <w:sz w:val="16"/>
        </w:rPr>
        <w:t xml:space="preserve">: the act of </w:t>
      </w:r>
      <w:r w:rsidRPr="00812B4C">
        <w:rPr>
          <w:rStyle w:val="Emphasis"/>
          <w:highlight w:val="yellow"/>
        </w:rPr>
        <w:t>removing</w:t>
      </w:r>
      <w:r w:rsidRPr="0090528A">
        <w:rPr>
          <w:u w:val="single"/>
        </w:rPr>
        <w:t xml:space="preserve"> large quantities of </w:t>
      </w:r>
      <w:r w:rsidRPr="00812B4C">
        <w:rPr>
          <w:rStyle w:val="Emphasis"/>
          <w:highlight w:val="yellow"/>
        </w:rPr>
        <w:t>mass from an asteroid</w:t>
      </w:r>
      <w:r w:rsidRPr="00812B4C">
        <w:rPr>
          <w:highlight w:val="yellow"/>
          <w:u w:val="single"/>
        </w:rPr>
        <w:t xml:space="preserve"> could </w:t>
      </w:r>
      <w:r w:rsidRPr="00812B4C">
        <w:rPr>
          <w:rStyle w:val="Emphasis"/>
          <w:highlight w:val="yellow"/>
        </w:rPr>
        <w:t>change</w:t>
      </w:r>
      <w:r w:rsidRPr="00812B4C">
        <w:rPr>
          <w:highlight w:val="yellow"/>
          <w:u w:val="single"/>
        </w:rPr>
        <w:t xml:space="preserve"> its </w:t>
      </w:r>
      <w:r w:rsidRPr="00812B4C">
        <w:rPr>
          <w:rStyle w:val="Emphasis"/>
          <w:highlight w:val="yellow"/>
        </w:rPr>
        <w:t>trajectory</w:t>
      </w:r>
      <w:r w:rsidRPr="0090528A">
        <w:rPr>
          <w:sz w:val="16"/>
        </w:rPr>
        <w:t xml:space="preserve">, potentially </w:t>
      </w:r>
      <w:r w:rsidRPr="00812B4C">
        <w:rPr>
          <w:highlight w:val="yellow"/>
          <w:u w:val="single"/>
        </w:rPr>
        <w:t xml:space="preserve">leading to a </w:t>
      </w:r>
      <w:r w:rsidRPr="00812B4C">
        <w:rPr>
          <w:rStyle w:val="Emphasis"/>
          <w:highlight w:val="yellow"/>
        </w:rPr>
        <w:t>human-caused Earth impact</w:t>
      </w:r>
      <w:r w:rsidRPr="0090528A">
        <w:rPr>
          <w:sz w:val="16"/>
        </w:rPr>
        <w:t xml:space="preserve">. For this reason, </w:t>
      </w:r>
      <w:r w:rsidRPr="0090528A">
        <w:rPr>
          <w:u w:val="single"/>
        </w:rPr>
        <w:t xml:space="preserve">any </w:t>
      </w:r>
      <w:r w:rsidRPr="00812B4C">
        <w:rPr>
          <w:highlight w:val="yellow"/>
          <w:u w:val="single"/>
        </w:rPr>
        <w:t>asteroid mining will have to be</w:t>
      </w:r>
      <w:r w:rsidRPr="0090528A">
        <w:rPr>
          <w:u w:val="single"/>
        </w:rPr>
        <w:t xml:space="preserve"> fully informed by astrodynamics, and </w:t>
      </w:r>
      <w:r w:rsidRPr="00812B4C">
        <w:rPr>
          <w:rStyle w:val="Emphasis"/>
          <w:highlight w:val="yellow"/>
        </w:rPr>
        <w:t>closely regulated</w:t>
      </w:r>
      <w:r w:rsidRPr="00812B4C">
        <w:rPr>
          <w:highlight w:val="yellow"/>
          <w:u w:val="single"/>
        </w:rPr>
        <w:t xml:space="preserve"> under </w:t>
      </w:r>
      <w:r w:rsidRPr="00812B4C">
        <w:rPr>
          <w:rStyle w:val="Emphasis"/>
          <w:highlight w:val="yellow"/>
        </w:rPr>
        <w:t>international rules</w:t>
      </w:r>
      <w:r w:rsidRPr="0090528A">
        <w:rPr>
          <w:sz w:val="16"/>
        </w:rPr>
        <w:t xml:space="preserve">. And while the U.S., Luxembourg and Russia might regulate asteroid-mining companies closely with the involvement of planetary scientists, </w:t>
      </w:r>
      <w:r w:rsidRPr="00812B4C">
        <w:rPr>
          <w:highlight w:val="yellow"/>
          <w:u w:val="single"/>
        </w:rPr>
        <w:t>what would happen if a</w:t>
      </w:r>
      <w:r w:rsidRPr="0090528A">
        <w:rPr>
          <w:u w:val="single"/>
        </w:rPr>
        <w:t xml:space="preserve"> mining company </w:t>
      </w:r>
      <w:r w:rsidRPr="00812B4C">
        <w:rPr>
          <w:highlight w:val="yellow"/>
          <w:u w:val="single"/>
        </w:rPr>
        <w:t>were to incorporate a “</w:t>
      </w:r>
      <w:r w:rsidRPr="00812B4C">
        <w:rPr>
          <w:rStyle w:val="Emphasis"/>
          <w:highlight w:val="yellow"/>
        </w:rPr>
        <w:t>flag of convenience state</w:t>
      </w:r>
      <w:r w:rsidRPr="00812B4C">
        <w:rPr>
          <w:highlight w:val="yellow"/>
          <w:u w:val="single"/>
        </w:rPr>
        <w:t xml:space="preserve">” such as </w:t>
      </w:r>
      <w:r w:rsidRPr="00812B4C">
        <w:rPr>
          <w:rStyle w:val="Emphasis"/>
          <w:highlight w:val="yellow"/>
        </w:rPr>
        <w:t>Panama</w:t>
      </w:r>
      <w:r w:rsidRPr="00812B4C">
        <w:rPr>
          <w:highlight w:val="yellow"/>
          <w:u w:val="single"/>
        </w:rPr>
        <w:t xml:space="preserve"> or </w:t>
      </w:r>
      <w:r w:rsidRPr="00812B4C">
        <w:rPr>
          <w:rStyle w:val="Emphasis"/>
          <w:highlight w:val="yellow"/>
        </w:rPr>
        <w:t>Liberia</w:t>
      </w:r>
      <w:r w:rsidRPr="0090528A">
        <w:rPr>
          <w:sz w:val="16"/>
        </w:rPr>
        <w:t>? Would the same respect be paid to science and safety?</w:t>
      </w:r>
    </w:p>
    <w:p w14:paraId="30719D58" w14:textId="77777777" w:rsidR="007E5F9F" w:rsidRDefault="007E5F9F" w:rsidP="007E5F9F">
      <w:pPr>
        <w:rPr>
          <w:sz w:val="16"/>
        </w:rPr>
      </w:pPr>
    </w:p>
    <w:p w14:paraId="11AE112A" w14:textId="77777777" w:rsidR="007E5F9F" w:rsidRPr="00B60772" w:rsidRDefault="007E5F9F" w:rsidP="007E5F9F">
      <w:pPr>
        <w:pStyle w:val="Heading4"/>
        <w:contextualSpacing/>
        <w:rPr>
          <w:rFonts w:cs="Arial"/>
        </w:rPr>
      </w:pPr>
      <w:r>
        <w:rPr>
          <w:rFonts w:cs="Arial"/>
        </w:rPr>
        <w:t xml:space="preserve">They cause </w:t>
      </w:r>
      <w:r>
        <w:rPr>
          <w:rFonts w:cs="Arial"/>
          <w:u w:val="single"/>
        </w:rPr>
        <w:t>nuke war</w:t>
      </w:r>
      <w:r>
        <w:rPr>
          <w:rFonts w:cs="Arial"/>
        </w:rPr>
        <w:t xml:space="preserve">, </w:t>
      </w:r>
      <w:r>
        <w:rPr>
          <w:rFonts w:cs="Arial"/>
          <w:u w:val="single"/>
        </w:rPr>
        <w:t>miscalc</w:t>
      </w:r>
      <w:r>
        <w:rPr>
          <w:rFonts w:cs="Arial"/>
        </w:rPr>
        <w:t xml:space="preserve">, and </w:t>
      </w:r>
      <w:r>
        <w:rPr>
          <w:rFonts w:cs="Arial"/>
          <w:u w:val="single"/>
        </w:rPr>
        <w:t>extinction</w:t>
      </w:r>
      <w:r>
        <w:rPr>
          <w:rFonts w:cs="Arial"/>
        </w:rPr>
        <w:t xml:space="preserve"> </w:t>
      </w:r>
    </w:p>
    <w:p w14:paraId="5DD523B7" w14:textId="77777777" w:rsidR="007E5F9F" w:rsidRPr="00E262FA" w:rsidRDefault="007E5F9F" w:rsidP="007E5F9F">
      <w:pPr>
        <w:contextualSpacing/>
      </w:pPr>
      <w:r w:rsidRPr="00E262FA">
        <w:rPr>
          <w:rStyle w:val="Style13ptBold"/>
        </w:rPr>
        <w:t xml:space="preserve">Baum 19 </w:t>
      </w:r>
      <w:r w:rsidRPr="00E262FA">
        <w:t>(Executive director of the Global Catastrophic Risk Institute,“Risk-Risk Tradeoff Analysis of Nuclear Explosives for Asteroid Deflection,” May 31, 2019, https://onlinelibrary.wiley.com/doi/epdf/10.1111/risa.13339.)</w:t>
      </w:r>
    </w:p>
    <w:p w14:paraId="54C80ACE" w14:textId="77777777" w:rsidR="007E5F9F" w:rsidRPr="00056654" w:rsidRDefault="007E5F9F" w:rsidP="007E5F9F">
      <w:pPr>
        <w:contextualSpacing/>
        <w:rPr>
          <w:sz w:val="16"/>
        </w:rPr>
      </w:pPr>
      <w:r w:rsidRPr="00056654">
        <w:rPr>
          <w:sz w:val="16"/>
        </w:rPr>
        <w:t>The most severe asteroid</w:t>
      </w:r>
      <w:r w:rsidRPr="00E262FA">
        <w:rPr>
          <w:rStyle w:val="StyleUnderline"/>
        </w:rPr>
        <w:t xml:space="preserve"> </w:t>
      </w:r>
      <w:r w:rsidRPr="00E262FA">
        <w:rPr>
          <w:rStyle w:val="StyleUnderline"/>
          <w:highlight w:val="cyan"/>
        </w:rPr>
        <w:t xml:space="preserve">collisions </w:t>
      </w:r>
      <w:r w:rsidRPr="00056654">
        <w:rPr>
          <w:sz w:val="16"/>
        </w:rPr>
        <w:t>and nuclear wars can</w:t>
      </w:r>
      <w:r w:rsidRPr="00E262FA">
        <w:rPr>
          <w:rStyle w:val="StyleUnderline"/>
        </w:rPr>
        <w:t xml:space="preserve"> </w:t>
      </w:r>
      <w:r w:rsidRPr="00E262FA">
        <w:rPr>
          <w:rStyle w:val="StyleUnderline"/>
          <w:highlight w:val="cyan"/>
        </w:rPr>
        <w:t xml:space="preserve">cause </w:t>
      </w:r>
      <w:r w:rsidRPr="00E262FA">
        <w:rPr>
          <w:rStyle w:val="Emphasis"/>
          <w:highlight w:val="cyan"/>
        </w:rPr>
        <w:t>global environmental effects</w:t>
      </w:r>
      <w:r w:rsidRPr="00056654">
        <w:rPr>
          <w:sz w:val="16"/>
        </w:rPr>
        <w:t xml:space="preserve">. </w:t>
      </w:r>
      <w:r w:rsidRPr="00E262FA">
        <w:rPr>
          <w:rStyle w:val="StyleUnderline"/>
        </w:rPr>
        <w:t>The core mechanism is the transport of particulate matter into the stratosphere</w:t>
      </w:r>
      <w:r w:rsidRPr="00056654">
        <w:rPr>
          <w:sz w:val="16"/>
        </w:rPr>
        <w:t xml:space="preserve">, </w:t>
      </w:r>
      <w:r w:rsidRPr="00E262FA">
        <w:rPr>
          <w:rStyle w:val="StyleUnderline"/>
        </w:rPr>
        <w:t>where it can spread worldwide and</w:t>
      </w:r>
      <w:r w:rsidRPr="00056654">
        <w:rPr>
          <w:sz w:val="16"/>
        </w:rPr>
        <w:t xml:space="preserve"> </w:t>
      </w:r>
      <w:r w:rsidRPr="00E262FA">
        <w:rPr>
          <w:rStyle w:val="StyleUnderline"/>
        </w:rPr>
        <w:t>remain aloft for</w:t>
      </w:r>
      <w:r w:rsidRPr="00056654">
        <w:rPr>
          <w:sz w:val="16"/>
        </w:rPr>
        <w:t xml:space="preserve"> years or </w:t>
      </w:r>
      <w:r w:rsidRPr="00E262FA">
        <w:rPr>
          <w:rStyle w:val="StyleUnderline"/>
        </w:rPr>
        <w:t>decades</w:t>
      </w:r>
      <w:r w:rsidRPr="00056654">
        <w:rPr>
          <w:sz w:val="16"/>
        </w:rPr>
        <w:t xml:space="preserve">. </w:t>
      </w:r>
      <w:r w:rsidRPr="00E262FA">
        <w:rPr>
          <w:rStyle w:val="StyleUnderline"/>
        </w:rPr>
        <w:t>Large asteroid collisions create</w:t>
      </w:r>
      <w:r w:rsidRPr="00056654">
        <w:rPr>
          <w:sz w:val="16"/>
        </w:rPr>
        <w:t xml:space="preserve"> large quantities of </w:t>
      </w:r>
      <w:r w:rsidRPr="00E262FA">
        <w:rPr>
          <w:rStyle w:val="StyleUnderline"/>
        </w:rPr>
        <w:t xml:space="preserve">dust </w:t>
      </w:r>
      <w:r w:rsidRPr="00E262FA">
        <w:rPr>
          <w:rStyle w:val="StyleUnderline"/>
        </w:rPr>
        <w:lastRenderedPageBreak/>
        <w:t xml:space="preserve">and </w:t>
      </w:r>
      <w:r w:rsidRPr="00E262FA">
        <w:rPr>
          <w:rStyle w:val="Emphasis"/>
        </w:rPr>
        <w:t>large fireballs</w:t>
      </w:r>
      <w:r w:rsidRPr="00056654">
        <w:rPr>
          <w:sz w:val="16"/>
        </w:rPr>
        <w:t xml:space="preserve">; </w:t>
      </w:r>
      <w:r w:rsidRPr="00E262FA">
        <w:rPr>
          <w:rStyle w:val="StyleUnderline"/>
        </w:rPr>
        <w:t>the fire heats the dust so that some portion of it rises into the stratosphere</w:t>
      </w:r>
      <w:r w:rsidRPr="00056654">
        <w:rPr>
          <w:sz w:val="16"/>
        </w:rPr>
        <w:t xml:space="preserve">. </w:t>
      </w:r>
      <w:r w:rsidRPr="00E262FA">
        <w:rPr>
          <w:rStyle w:val="StyleUnderline"/>
        </w:rPr>
        <w:t>The largest collisions</w:t>
      </w:r>
      <w:r w:rsidRPr="00056654">
        <w:rPr>
          <w:sz w:val="16"/>
        </w:rPr>
        <w:t xml:space="preserve">, such as the 10km Chicxulub impactor, can also </w:t>
      </w:r>
      <w:r w:rsidRPr="00E262FA">
        <w:rPr>
          <w:rStyle w:val="StyleUnderline"/>
          <w:highlight w:val="cyan"/>
        </w:rPr>
        <w:t>eject debris</w:t>
      </w:r>
      <w:r w:rsidRPr="00056654">
        <w:rPr>
          <w:sz w:val="16"/>
        </w:rPr>
        <w:t xml:space="preserve"> from the collision site </w:t>
      </w:r>
      <w:r w:rsidRPr="00E262FA">
        <w:rPr>
          <w:rStyle w:val="StyleUnderline"/>
          <w:highlight w:val="cyan"/>
        </w:rPr>
        <w:t>into space</w:t>
      </w:r>
      <w:r w:rsidRPr="00056654">
        <w:rPr>
          <w:sz w:val="16"/>
        </w:rPr>
        <w:t xml:space="preserve">; upon </w:t>
      </w:r>
      <w:r w:rsidRPr="00E262FA">
        <w:rPr>
          <w:rStyle w:val="StyleUnderline"/>
          <w:highlight w:val="cyan"/>
        </w:rPr>
        <w:t>reentry</w:t>
      </w:r>
      <w:r w:rsidRPr="00056654">
        <w:rPr>
          <w:sz w:val="16"/>
        </w:rPr>
        <w:t xml:space="preserve"> into the atmosphere, the debris </w:t>
      </w:r>
      <w:r w:rsidRPr="00E262FA">
        <w:rPr>
          <w:rStyle w:val="StyleUnderline"/>
        </w:rPr>
        <w:t xml:space="preserve">heats up enough to </w:t>
      </w:r>
      <w:r w:rsidRPr="00E262FA">
        <w:rPr>
          <w:rStyle w:val="StyleUnderline"/>
          <w:highlight w:val="cyan"/>
        </w:rPr>
        <w:t xml:space="preserve">spark </w:t>
      </w:r>
      <w:r w:rsidRPr="00E262FA">
        <w:rPr>
          <w:rStyle w:val="Emphasis"/>
          <w:highlight w:val="cyan"/>
        </w:rPr>
        <w:t>global fires</w:t>
      </w:r>
      <w:r w:rsidRPr="00056654">
        <w:rPr>
          <w:sz w:val="16"/>
        </w:rPr>
        <w:t xml:space="preserve"> (Toon, Zahnle, Morrison, Turco, &amp; Covey, 1997). The fires </w:t>
      </w:r>
      <w:r w:rsidRPr="00E262FA">
        <w:rPr>
          <w:rStyle w:val="StyleUnderline"/>
        </w:rPr>
        <w:t xml:space="preserve">are </w:t>
      </w:r>
      <w:r w:rsidRPr="00E262FA">
        <w:rPr>
          <w:rStyle w:val="StyleUnderline"/>
          <w:highlight w:val="cyan"/>
        </w:rPr>
        <w:t xml:space="preserve">a </w:t>
      </w:r>
      <w:r w:rsidRPr="00E262FA">
        <w:rPr>
          <w:rStyle w:val="Emphasis"/>
          <w:highlight w:val="cyan"/>
        </w:rPr>
        <w:t xml:space="preserve">major impact </w:t>
      </w:r>
      <w:r w:rsidRPr="00E262FA">
        <w:rPr>
          <w:rStyle w:val="Emphasis"/>
        </w:rPr>
        <w:t>in their own right</w:t>
      </w:r>
      <w:r w:rsidRPr="00E262FA">
        <w:rPr>
          <w:rStyle w:val="StyleUnderline"/>
        </w:rPr>
        <w:t xml:space="preserve"> and can send additional smoke into the stratosphere</w:t>
      </w:r>
      <w:r w:rsidRPr="00056654">
        <w:rPr>
          <w:sz w:val="16"/>
        </w:rPr>
        <w:t>. For nuclear explosions, there is also a fireball and smoke, in this case from the burning of cities or other military targets.</w:t>
      </w:r>
    </w:p>
    <w:p w14:paraId="19536D2F" w14:textId="77777777" w:rsidR="007E5F9F" w:rsidRPr="00056654" w:rsidRDefault="007E5F9F" w:rsidP="007E5F9F">
      <w:pPr>
        <w:contextualSpacing/>
        <w:rPr>
          <w:sz w:val="16"/>
        </w:rPr>
      </w:pPr>
      <w:r w:rsidRPr="00056654">
        <w:rPr>
          <w:sz w:val="16"/>
        </w:rPr>
        <w:t xml:space="preserve">While in the stratosphere, </w:t>
      </w:r>
      <w:r w:rsidRPr="00E262FA">
        <w:rPr>
          <w:rStyle w:val="StyleUnderline"/>
        </w:rPr>
        <w:t>the particulate matter blocks sunlight and destroys ozone</w:t>
      </w:r>
      <w:r w:rsidRPr="00056654">
        <w:rPr>
          <w:sz w:val="16"/>
        </w:rPr>
        <w:t xml:space="preserve"> (Toon et al., 2007). </w:t>
      </w:r>
      <w:r w:rsidRPr="00E262FA">
        <w:rPr>
          <w:rStyle w:val="StyleUnderline"/>
        </w:rPr>
        <w:t>The ozone loss increases the amount of ultraviolet radiation</w:t>
      </w:r>
      <w:r w:rsidRPr="00056654">
        <w:rPr>
          <w:sz w:val="16"/>
        </w:rPr>
        <w:t xml:space="preserve"> reaching the surface, </w:t>
      </w:r>
      <w:r w:rsidRPr="00E262FA">
        <w:rPr>
          <w:rStyle w:val="StyleUnderline"/>
        </w:rPr>
        <w:t>causing skin cancer and other harms</w:t>
      </w:r>
      <w:r w:rsidRPr="00056654">
        <w:rPr>
          <w:sz w:val="16"/>
        </w:rPr>
        <w:t xml:space="preserve"> (Mills, Toon, Turco, Kinnison, &amp; Garcia, 2008). T</w:t>
      </w:r>
      <w:r w:rsidRPr="00E262FA">
        <w:rPr>
          <w:rStyle w:val="StyleUnderline"/>
        </w:rPr>
        <w:t>he blocked sunlight causes abrupt cooling of Earth’s surface and in turn reduced precipitation</w:t>
      </w:r>
      <w:r w:rsidRPr="00056654">
        <w:rPr>
          <w:sz w:val="16"/>
        </w:rPr>
        <w:t xml:space="preserve"> due to a weakened hydrological cycle. The </w:t>
      </w:r>
      <w:r w:rsidRPr="00E262FA">
        <w:rPr>
          <w:rStyle w:val="StyleUnderline"/>
        </w:rPr>
        <w:t xml:space="preserve">cool, dry, and dark </w:t>
      </w:r>
      <w:r w:rsidRPr="00E262FA">
        <w:rPr>
          <w:rStyle w:val="StyleUnderline"/>
          <w:highlight w:val="cyan"/>
        </w:rPr>
        <w:t>conditions</w:t>
      </w:r>
      <w:r w:rsidRPr="00E262FA">
        <w:rPr>
          <w:rStyle w:val="StyleUnderline"/>
        </w:rPr>
        <w:t xml:space="preserve"> </w:t>
      </w:r>
      <w:r w:rsidRPr="00E262FA">
        <w:rPr>
          <w:rStyle w:val="StyleUnderline"/>
          <w:highlight w:val="cyan"/>
        </w:rPr>
        <w:t>reduce plant growth</w:t>
      </w:r>
      <w:r w:rsidRPr="00056654">
        <w:rPr>
          <w:sz w:val="16"/>
        </w:rPr>
        <w:t xml:space="preserve">. Recent studies use modern climate and crop models to examine the effects for </w:t>
      </w:r>
      <w:r w:rsidRPr="00E262FA">
        <w:rPr>
          <w:rStyle w:val="StyleUnderline"/>
          <w:sz w:val="16"/>
        </w:rPr>
        <w:t>a hypothetical IndiaPakistan nuclear war scenario with 100 weapons</w:t>
      </w:r>
      <w:r w:rsidRPr="00056654">
        <w:rPr>
          <w:sz w:val="16"/>
        </w:rPr>
        <w:t xml:space="preserve"> (50 per side) each of 15KT yield. The studies </w:t>
      </w:r>
      <w:r w:rsidRPr="00E262FA">
        <w:rPr>
          <w:rStyle w:val="StyleUnderline"/>
          <w:sz w:val="16"/>
        </w:rPr>
        <w:t>find agriculture declines</w:t>
      </w:r>
      <w:r w:rsidRPr="00056654">
        <w:rPr>
          <w:sz w:val="16"/>
        </w:rPr>
        <w:t xml:space="preserve"> in the range of </w:t>
      </w:r>
      <w:r w:rsidRPr="00E262FA">
        <w:rPr>
          <w:rStyle w:val="StyleUnderline"/>
          <w:sz w:val="16"/>
        </w:rPr>
        <w:t>approximately</w:t>
      </w:r>
      <w:r w:rsidRPr="00056654">
        <w:rPr>
          <w:sz w:val="16"/>
        </w:rPr>
        <w:t xml:space="preserve"> 2% to </w:t>
      </w:r>
      <w:r w:rsidRPr="00E262FA">
        <w:rPr>
          <w:rStyle w:val="StyleUnderline"/>
          <w:sz w:val="16"/>
        </w:rPr>
        <w:t>50%</w:t>
      </w:r>
      <w:r w:rsidRPr="00056654">
        <w:rPr>
          <w:sz w:val="16"/>
        </w:rPr>
        <w:t xml:space="preserve"> depending on the crop and location.11 Another study compares the crop data to existing poverty and malnourishment and estimates that the </w:t>
      </w:r>
      <w:r w:rsidRPr="00E262FA">
        <w:rPr>
          <w:rStyle w:val="StyleUnderline"/>
        </w:rPr>
        <w:t xml:space="preserve">crop declines could threaten </w:t>
      </w:r>
      <w:r w:rsidRPr="00E262FA">
        <w:rPr>
          <w:rStyle w:val="Emphasis"/>
        </w:rPr>
        <w:t>starvation for two billion people</w:t>
      </w:r>
      <w:r w:rsidRPr="00056654">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E262FA">
        <w:rPr>
          <w:rStyle w:val="StyleUnderline"/>
        </w:rPr>
        <w:t>the 100 weapon scenario</w:t>
      </w:r>
      <w:r w:rsidRPr="00056654">
        <w:rPr>
          <w:sz w:val="16"/>
        </w:rPr>
        <w:t xml:space="preserve"> used in these studies </w:t>
      </w:r>
      <w:r w:rsidRPr="00E262FA">
        <w:rPr>
          <w:rStyle w:val="Emphasis"/>
        </w:rPr>
        <w:t>is not the largest potential scenario</w:t>
      </w:r>
      <w:r w:rsidRPr="00056654">
        <w:rPr>
          <w:sz w:val="16"/>
        </w:rPr>
        <w:t xml:space="preserve">. Larger nuclear wars and large asteroid collisions could cause greater harm. </w:t>
      </w:r>
      <w:r w:rsidRPr="00E262FA">
        <w:rPr>
          <w:rStyle w:val="StyleUnderline"/>
        </w:rPr>
        <w:t xml:space="preserve">The largest asteroid collisions could even reduce </w:t>
      </w:r>
      <w:r w:rsidRPr="00E262FA">
        <w:rPr>
          <w:rStyle w:val="Emphasis"/>
        </w:rPr>
        <w:t>sunlight below the minimum needed for vision</w:t>
      </w:r>
      <w:r w:rsidRPr="00056654">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30907094" w14:textId="77777777" w:rsidR="007E5F9F" w:rsidRPr="00056654" w:rsidRDefault="007E5F9F" w:rsidP="007E5F9F">
      <w:pPr>
        <w:contextualSpacing/>
        <w:rPr>
          <w:sz w:val="16"/>
        </w:rPr>
      </w:pPr>
      <w:r w:rsidRPr="00056654">
        <w:rPr>
          <w:sz w:val="16"/>
        </w:rPr>
        <w:t xml:space="preserve">The harms from asteroid collisions and nuclear wars can also include important secondary effects. The </w:t>
      </w:r>
      <w:r w:rsidRPr="00E262FA">
        <w:rPr>
          <w:rStyle w:val="Emphasis"/>
          <w:highlight w:val="cyan"/>
        </w:rPr>
        <w:t>food shortages</w:t>
      </w:r>
      <w:r w:rsidRPr="00E262FA">
        <w:rPr>
          <w:rStyle w:val="StyleUnderline"/>
        </w:rPr>
        <w:t xml:space="preserve"> from severe global environmental disruption could </w:t>
      </w:r>
      <w:r w:rsidRPr="00E262FA">
        <w:rPr>
          <w:rStyle w:val="Emphasis"/>
          <w:highlight w:val="cyan"/>
        </w:rPr>
        <w:t xml:space="preserve">lead to </w:t>
      </w:r>
      <w:r w:rsidRPr="00E262FA">
        <w:rPr>
          <w:rStyle w:val="Emphasis"/>
        </w:rPr>
        <w:t xml:space="preserve">infectious </w:t>
      </w:r>
      <w:r w:rsidRPr="00E262FA">
        <w:rPr>
          <w:rStyle w:val="Emphasis"/>
          <w:highlight w:val="cyan"/>
        </w:rPr>
        <w:t>disease outbreaks</w:t>
      </w:r>
      <w:r w:rsidRPr="00E262FA">
        <w:rPr>
          <w:rStyle w:val="StyleUnderline"/>
        </w:rPr>
        <w:t xml:space="preserve"> as public health conditions deteriorate</w:t>
      </w:r>
      <w:r w:rsidRPr="00056654">
        <w:rPr>
          <w:sz w:val="16"/>
        </w:rPr>
        <w:t xml:space="preserve"> (Helfand, 2013). Law and order could be lost in at least some locations as people struggle for survival (Maher &amp; Baum, 2013). </w:t>
      </w:r>
      <w:r w:rsidRPr="00E262FA">
        <w:rPr>
          <w:rStyle w:val="StyleUnderline"/>
        </w:rPr>
        <w:t>Today’s complex global political-economic system already shows fragility to shocks</w:t>
      </w:r>
      <w:r w:rsidRPr="00056654">
        <w:rPr>
          <w:sz w:val="16"/>
        </w:rPr>
        <w:t xml:space="preserve"> such as the 2007- 2008 financial crisis (Centeno, Nag, Patterson, Shaver, &amp; Windawi,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(similar to, but likely larger than, the response prompted by the terrorist attacks of 11 September 2001).</w:t>
      </w:r>
    </w:p>
    <w:p w14:paraId="303BA2B3" w14:textId="77777777" w:rsidR="007E5F9F" w:rsidRPr="0061423F" w:rsidRDefault="007E5F9F" w:rsidP="007E5F9F">
      <w:pPr>
        <w:contextualSpacing/>
        <w:rPr>
          <w:sz w:val="16"/>
          <w:szCs w:val="16"/>
        </w:rPr>
      </w:pPr>
      <w:r w:rsidRPr="00E262FA">
        <w:rPr>
          <w:rStyle w:val="Emphasis"/>
        </w:rPr>
        <w:t xml:space="preserve">It is possible for </w:t>
      </w:r>
      <w:r w:rsidRPr="00E262FA">
        <w:rPr>
          <w:rStyle w:val="Emphasis"/>
          <w:highlight w:val="cyan"/>
        </w:rPr>
        <w:t xml:space="preserve">asteroid collisions </w:t>
      </w:r>
      <w:r w:rsidRPr="00E262FA">
        <w:rPr>
          <w:rStyle w:val="Emphasis"/>
        </w:rPr>
        <w:t xml:space="preserve">to </w:t>
      </w:r>
      <w:r w:rsidRPr="00E262FA">
        <w:rPr>
          <w:rStyle w:val="Emphasis"/>
          <w:highlight w:val="cyan"/>
        </w:rPr>
        <w:t>cause nuclear war</w:t>
      </w:r>
      <w:r w:rsidRPr="00E262FA">
        <w:t xml:space="preserve">. </w:t>
      </w:r>
      <w:r w:rsidRPr="00E262FA">
        <w:rPr>
          <w:rStyle w:val="StyleUnderline"/>
        </w:rPr>
        <w:t xml:space="preserve">An </w:t>
      </w:r>
      <w:r w:rsidRPr="00E262FA">
        <w:rPr>
          <w:rStyle w:val="StyleUnderline"/>
          <w:highlight w:val="cyan"/>
        </w:rPr>
        <w:t>asteroid</w:t>
      </w:r>
      <w:r w:rsidRPr="00E262FA">
        <w:rPr>
          <w:rStyle w:val="StyleUnderline"/>
        </w:rPr>
        <w:t xml:space="preserve"> explosion could be </w:t>
      </w:r>
      <w:r w:rsidRPr="00E262FA">
        <w:rPr>
          <w:rStyle w:val="Emphasis"/>
          <w:highlight w:val="cyan"/>
        </w:rPr>
        <w:t xml:space="preserve">misinterpreted as </w:t>
      </w:r>
      <w:r w:rsidRPr="00E262FA">
        <w:rPr>
          <w:rStyle w:val="Emphasis"/>
        </w:rPr>
        <w:t xml:space="preserve">a </w:t>
      </w:r>
      <w:r w:rsidRPr="00E262FA">
        <w:rPr>
          <w:rStyle w:val="Emphasis"/>
          <w:highlight w:val="cyan"/>
        </w:rPr>
        <w:t>nuclear attack</w:t>
      </w:r>
      <w:r w:rsidRPr="00E262FA">
        <w:rPr>
          <w:rStyle w:val="Emphasis"/>
        </w:rPr>
        <w:t xml:space="preserve">, </w:t>
      </w:r>
      <w:r w:rsidRPr="00E262FA">
        <w:rPr>
          <w:rStyle w:val="Emphasis"/>
          <w:highlight w:val="cyan"/>
        </w:rPr>
        <w:t>prompting</w:t>
      </w:r>
      <w:r w:rsidRPr="00E262FA">
        <w:rPr>
          <w:rStyle w:val="Emphasis"/>
        </w:rPr>
        <w:t xml:space="preserve"> nuclear attack that is believed to be </w:t>
      </w:r>
      <w:r w:rsidRPr="00E262FA">
        <w:rPr>
          <w:rStyle w:val="Emphasis"/>
          <w:highlight w:val="cyan"/>
        </w:rPr>
        <w:t>retal</w:t>
      </w:r>
      <w:r w:rsidRPr="00E262FA">
        <w:rPr>
          <w:rStyle w:val="Emphasis"/>
        </w:rPr>
        <w:t>iation.</w:t>
      </w:r>
      <w:r w:rsidRPr="00E262FA">
        <w:t xml:space="preserve"> </w:t>
      </w:r>
      <w:r w:rsidRPr="0061423F">
        <w:rPr>
          <w:sz w:val="16"/>
          <w:szCs w:val="16"/>
        </w:rPr>
        <w:t>For example, the 2013 Chelyabinsk event occurred near an important Russian military installation, prompting concerns about the event’s interpretation (Harris et al., 2015).</w:t>
      </w:r>
    </w:p>
    <w:p w14:paraId="7ADD8B0F" w14:textId="77777777" w:rsidR="007E5F9F" w:rsidRPr="00056654" w:rsidRDefault="007E5F9F" w:rsidP="007E5F9F">
      <w:pPr>
        <w:contextualSpacing/>
        <w:rPr>
          <w:sz w:val="16"/>
        </w:rPr>
      </w:pPr>
      <w:r w:rsidRPr="00056654">
        <w:rPr>
          <w:sz w:val="16"/>
        </w:rPr>
        <w:t xml:space="preserve">The ultimate severity of an asteroid collision or violent nuclear conflict use would depend on how human society reacts. </w:t>
      </w:r>
      <w:r w:rsidRPr="00E262FA">
        <w:rPr>
          <w:rStyle w:val="StyleUnderline"/>
        </w:rPr>
        <w:t>Would the reaction be disciplined</w:t>
      </w:r>
      <w:r w:rsidRPr="00056654">
        <w:rPr>
          <w:sz w:val="16"/>
        </w:rPr>
        <w:t xml:space="preserve"> and constructive: bury the dead, heal the sick, feed the hungry, and rebuild all that has fallen</w:t>
      </w:r>
      <w:r w:rsidRPr="00E262FA">
        <w:rPr>
          <w:rStyle w:val="StyleUnderline"/>
        </w:rPr>
        <w:t>?</w:t>
      </w:r>
      <w:r w:rsidRPr="00056654">
        <w:rPr>
          <w:sz w:val="16"/>
        </w:rPr>
        <w:t xml:space="preserve"> </w:t>
      </w:r>
      <w:r w:rsidRPr="00E262FA">
        <w:rPr>
          <w:rStyle w:val="StyleUnderline"/>
        </w:rPr>
        <w:t>Or would the reaction be disorderly and destructive</w:t>
      </w:r>
      <w:r w:rsidRPr="00056654">
        <w:rPr>
          <w:sz w:val="16"/>
        </w:rPr>
        <w:t>: leave the rubble in place, fight for scarce resources, and descend into minimalist tribalism or worse</w:t>
      </w:r>
      <w:r w:rsidRPr="00E262FA">
        <w:rPr>
          <w:rStyle w:val="StyleUnderline"/>
        </w:rPr>
        <w:t>?</w:t>
      </w:r>
      <w:r w:rsidRPr="00056654">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E262FA">
        <w:rPr>
          <w:rStyle w:val="StyleUnderline"/>
        </w:rPr>
        <w:t>This leaves considerable uncertainty in the total human harm from an asteroid collision</w:t>
      </w:r>
      <w:r w:rsidRPr="00056654">
        <w:rPr>
          <w:sz w:val="16"/>
        </w:rPr>
        <w:t xml:space="preserve"> or nuclear weapons use. Previously </w:t>
      </w:r>
      <w:r w:rsidRPr="00E262FA">
        <w:rPr>
          <w:rStyle w:val="Emphasis"/>
          <w:highlight w:val="cyan"/>
        </w:rPr>
        <w:t>published</w:t>
      </w:r>
      <w:r w:rsidRPr="00056654">
        <w:rPr>
          <w:sz w:val="16"/>
        </w:rPr>
        <w:t xml:space="preserve"> point </w:t>
      </w:r>
      <w:r w:rsidRPr="00E262FA">
        <w:rPr>
          <w:rStyle w:val="Emphasis"/>
          <w:highlight w:val="cyan"/>
        </w:rPr>
        <w:t>estimates</w:t>
      </w:r>
      <w:r w:rsidRPr="00E262FA">
        <w:rPr>
          <w:rStyle w:val="StyleUnderline"/>
        </w:rPr>
        <w:t xml:space="preserve"> of the human consequences</w:t>
      </w:r>
      <w:r w:rsidRPr="00056654">
        <w:rPr>
          <w:sz w:val="16"/>
        </w:rPr>
        <w:t xml:space="preserve"> of asteroid collisions12 and nuclear wars (Helfand, 2013) </w:t>
      </w:r>
      <w:r w:rsidRPr="00E262FA">
        <w:rPr>
          <w:rStyle w:val="StyleUnderline"/>
        </w:rPr>
        <w:t xml:space="preserve">do not account for this uncertainty and </w:t>
      </w:r>
      <w:r w:rsidRPr="00E262FA">
        <w:rPr>
          <w:rStyle w:val="Emphasis"/>
        </w:rPr>
        <w:t xml:space="preserve">are likely to be </w:t>
      </w:r>
      <w:r w:rsidRPr="00E262FA">
        <w:rPr>
          <w:rStyle w:val="Emphasis"/>
          <w:highlight w:val="cyan"/>
        </w:rPr>
        <w:t>inaccurate</w:t>
      </w:r>
      <w:r w:rsidRPr="00E262FA">
        <w:rPr>
          <w:rStyle w:val="StyleUnderline"/>
        </w:rPr>
        <w:t>.</w:t>
      </w:r>
    </w:p>
    <w:p w14:paraId="202CBD15" w14:textId="77777777" w:rsidR="007E5F9F" w:rsidRDefault="007E5F9F" w:rsidP="007E5F9F">
      <w:pPr>
        <w:contextualSpacing/>
        <w:rPr>
          <w:sz w:val="16"/>
        </w:rPr>
      </w:pPr>
      <w:r w:rsidRPr="00E262FA">
        <w:rPr>
          <w:rStyle w:val="StyleUnderline"/>
        </w:rPr>
        <w:t>Of particular importance</w:t>
      </w:r>
      <w:r w:rsidRPr="00056654">
        <w:rPr>
          <w:sz w:val="16"/>
        </w:rPr>
        <w:t xml:space="preserve"> are the consequences for future generations, </w:t>
      </w:r>
      <w:r w:rsidRPr="00E262FA">
        <w:rPr>
          <w:rStyle w:val="StyleUnderline"/>
        </w:rPr>
        <w:t>which could vastly outnumber the present generation</w:t>
      </w:r>
      <w:r w:rsidRPr="00056654">
        <w:rPr>
          <w:sz w:val="16"/>
        </w:rPr>
        <w:t xml:space="preserve">. </w:t>
      </w:r>
      <w:r w:rsidRPr="00E262FA">
        <w:rPr>
          <w:rStyle w:val="Emphasis"/>
        </w:rPr>
        <w:t xml:space="preserve">If an asteroid collision or nuclear war would cause human extinction, then there would be </w:t>
      </w:r>
      <w:r w:rsidRPr="00E262FA">
        <w:rPr>
          <w:rStyle w:val="Emphasis"/>
          <w:highlight w:val="cyan"/>
        </w:rPr>
        <w:t>no future generations</w:t>
      </w:r>
      <w:r w:rsidRPr="00056654">
        <w:rPr>
          <w:sz w:val="16"/>
        </w:rPr>
        <w:t xml:space="preserve">. Alternatively, if survivors fail to recover a large population and advanced technological civilization, then </w:t>
      </w:r>
      <w:r w:rsidRPr="00E262FA">
        <w:rPr>
          <w:rStyle w:val="StyleUnderline"/>
        </w:rPr>
        <w:t>future generations would be permanently diminished.</w:t>
      </w:r>
      <w:r w:rsidRPr="00056654">
        <w:rPr>
          <w:sz w:val="16"/>
        </w:rPr>
        <w:t xml:space="preserve"> The largest long-term </w:t>
      </w:r>
      <w:r w:rsidRPr="00056654">
        <w:rPr>
          <w:sz w:val="16"/>
        </w:rPr>
        <w:lastRenderedPageBreak/>
        <w:t xml:space="preserve">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E262FA">
        <w:rPr>
          <w:rStyle w:val="Emphasis"/>
          <w:highlight w:val="cyan"/>
        </w:rPr>
        <w:t xml:space="preserve">prudent risk management </w:t>
      </w:r>
      <w:r w:rsidRPr="00E262FA">
        <w:rPr>
          <w:rStyle w:val="Emphasis"/>
        </w:rPr>
        <w:t xml:space="preserve">would </w:t>
      </w:r>
      <w:r w:rsidRPr="00E262FA">
        <w:rPr>
          <w:rStyle w:val="Emphasis"/>
          <w:highlight w:val="cyan"/>
        </w:rPr>
        <w:t xml:space="preserve">aim for </w:t>
      </w:r>
      <w:r w:rsidRPr="00E262FA">
        <w:rPr>
          <w:rStyle w:val="Emphasis"/>
        </w:rPr>
        <w:t xml:space="preserve">very </w:t>
      </w:r>
      <w:r w:rsidRPr="00E262FA">
        <w:rPr>
          <w:rStyle w:val="Emphasis"/>
          <w:highlight w:val="cyan"/>
        </w:rPr>
        <w:t>low probabilities of permanent collapse</w:t>
      </w:r>
      <w:r w:rsidRPr="00E262FA">
        <w:rPr>
          <w:rStyle w:val="Emphasis"/>
        </w:rPr>
        <w:t xml:space="preserve"> </w:t>
      </w:r>
      <w:r w:rsidRPr="00056654">
        <w:rPr>
          <w:sz w:val="16"/>
        </w:rPr>
        <w:t>(Tonn, 2009).</w:t>
      </w:r>
    </w:p>
    <w:p w14:paraId="6F5E8134" w14:textId="77777777" w:rsidR="007E5F9F" w:rsidRPr="00056654" w:rsidRDefault="007E5F9F" w:rsidP="007E5F9F">
      <w:pPr>
        <w:contextualSpacing/>
        <w:rPr>
          <w:sz w:val="16"/>
        </w:rPr>
      </w:pPr>
    </w:p>
    <w:p w14:paraId="178F9909" w14:textId="1D88859D" w:rsidR="007E5F9F" w:rsidRPr="009C394E" w:rsidRDefault="007E5F9F" w:rsidP="007E5F9F">
      <w:pPr>
        <w:pStyle w:val="Heading4"/>
      </w:pPr>
      <w:r>
        <w:t xml:space="preserve">Reject </w:t>
      </w:r>
      <w:r>
        <w:t xml:space="preserve">negative </w:t>
      </w:r>
      <w:r w:rsidR="00635A95">
        <w:t>disad impact calculus</w:t>
      </w:r>
      <w:r>
        <w:t xml:space="preserve"> </w:t>
      </w:r>
      <w:r>
        <w:t xml:space="preserve">– the </w:t>
      </w:r>
      <w:r>
        <w:rPr>
          <w:u w:val="single"/>
        </w:rPr>
        <w:t>magnitude</w:t>
      </w:r>
      <w:r>
        <w:t xml:space="preserve"> and </w:t>
      </w:r>
      <w:r>
        <w:rPr>
          <w:u w:val="single"/>
        </w:rPr>
        <w:t>inevitability</w:t>
      </w:r>
      <w:r>
        <w:t xml:space="preserve"> of emerging NEO threats requires a </w:t>
      </w:r>
      <w:r>
        <w:rPr>
          <w:u w:val="single"/>
        </w:rPr>
        <w:t>totally different model</w:t>
      </w:r>
      <w:r>
        <w:t xml:space="preserve"> for risk calculus </w:t>
      </w:r>
      <w:r>
        <w:t>- r</w:t>
      </w:r>
    </w:p>
    <w:p w14:paraId="7AEEAC88" w14:textId="77777777" w:rsidR="007E5F9F" w:rsidRPr="0050701C" w:rsidRDefault="007E5F9F" w:rsidP="007E5F9F">
      <w:r w:rsidRPr="0036451E">
        <w:rPr>
          <w:rStyle w:val="Style13ptBold"/>
        </w:rPr>
        <w:t>Koplow 19</w:t>
      </w:r>
      <w:r>
        <w:t xml:space="preserve"> </w:t>
      </w:r>
      <w:r w:rsidRPr="0036451E">
        <w:t>[David A. Koplow. Professor of Law at Georgetown University. He specializes in the areas of public international law, national security law, and the intersection between international law and U.S. constitutional law. Koplow served as Special Counsel for Arms Control to the General Counsel of the Department of Defense (2009-2011); Deputy General Counsel for International Affairs at the Department of Defense (1997-1999); and as Attorney-Advisor and Special Assistant to the Director of the U.S. Arms Control and Disarmament Agency (1978-1981). A Rhodes scholar, Koplow graduated from Harvard College and Yale Law School. "Exoatmospheric Plowshares: Using a Nuclear Explosive Device for Planetary Defense against an Incoming Asteroid," UCLA Journal of International Law and Foreign Affairs 23, no. 1 (Spring 2019): 76-158]</w:t>
      </w:r>
    </w:p>
    <w:p w14:paraId="315DDB70" w14:textId="77777777" w:rsidR="007E5F9F" w:rsidRPr="009C394E" w:rsidRDefault="007E5F9F" w:rsidP="007E5F9F">
      <w:pPr>
        <w:rPr>
          <w:sz w:val="16"/>
        </w:rPr>
      </w:pPr>
      <w:r w:rsidRPr="009C394E">
        <w:rPr>
          <w:sz w:val="16"/>
        </w:rPr>
        <w:t xml:space="preserve">Astronomers are fond of observing that the </w:t>
      </w:r>
      <w:r w:rsidRPr="00602CAD">
        <w:rPr>
          <w:rStyle w:val="StyleUnderline"/>
        </w:rPr>
        <w:t xml:space="preserve">real </w:t>
      </w:r>
      <w:r w:rsidRPr="00FB274B">
        <w:rPr>
          <w:rStyle w:val="StyleUnderline"/>
          <w:highlight w:val="cyan"/>
        </w:rPr>
        <w:t>question</w:t>
      </w:r>
      <w:r w:rsidRPr="00602CAD">
        <w:rPr>
          <w:rStyle w:val="StyleUnderline"/>
        </w:rPr>
        <w:t xml:space="preserve"> is </w:t>
      </w:r>
      <w:r w:rsidRPr="00FB274B">
        <w:rPr>
          <w:rStyle w:val="StyleUnderline"/>
          <w:highlight w:val="cyan"/>
        </w:rPr>
        <w:t>not "whether"</w:t>
      </w:r>
      <w:r w:rsidRPr="00602CAD">
        <w:rPr>
          <w:rStyle w:val="StyleUnderline"/>
        </w:rPr>
        <w:t xml:space="preserve"> </w:t>
      </w:r>
      <w:r w:rsidRPr="00FB274B">
        <w:rPr>
          <w:rStyle w:val="StyleUnderline"/>
          <w:highlight w:val="cyan"/>
        </w:rPr>
        <w:t>Earth</w:t>
      </w:r>
      <w:r w:rsidRPr="00602CAD">
        <w:rPr>
          <w:rStyle w:val="StyleUnderline"/>
        </w:rPr>
        <w:t xml:space="preserve"> will again be </w:t>
      </w:r>
      <w:r w:rsidRPr="00FB274B">
        <w:rPr>
          <w:rStyle w:val="StyleUnderline"/>
          <w:highlight w:val="cyan"/>
        </w:rPr>
        <w:t>struck by</w:t>
      </w:r>
      <w:r w:rsidRPr="00602CAD">
        <w:rPr>
          <w:rStyle w:val="StyleUnderline"/>
        </w:rPr>
        <w:t xml:space="preserve"> a large </w:t>
      </w:r>
      <w:r w:rsidRPr="00FB274B">
        <w:rPr>
          <w:rStyle w:val="StyleUnderline"/>
          <w:highlight w:val="cyan"/>
        </w:rPr>
        <w:t>asteroid</w:t>
      </w:r>
      <w:r w:rsidRPr="00602CAD">
        <w:rPr>
          <w:rStyle w:val="StyleUnderline"/>
        </w:rPr>
        <w:t xml:space="preserve">, </w:t>
      </w:r>
      <w:r w:rsidRPr="00FB274B">
        <w:rPr>
          <w:rStyle w:val="StyleUnderline"/>
          <w:highlight w:val="cyan"/>
        </w:rPr>
        <w:t>but "when</w:t>
      </w:r>
      <w:r w:rsidRPr="00602CAD">
        <w:rPr>
          <w:rStyle w:val="StyleUnderline"/>
        </w:rPr>
        <w:t>."</w:t>
      </w:r>
      <w:r w:rsidRPr="009C394E">
        <w:rPr>
          <w:sz w:val="16"/>
        </w:rPr>
        <w:t xml:space="preserve"> We can detect around the planet the remnants of scores of impact craters of diverse size and age left by previous NEOs, and the pockmarks are even more obvious on the Moon and other celestial bodies, where erosion has not degraded their silhouettes. </w:t>
      </w:r>
      <w:r w:rsidRPr="00602CAD">
        <w:rPr>
          <w:rStyle w:val="StyleUnderline"/>
        </w:rPr>
        <w:t xml:space="preserve">As asteroids pinball around the Solar System, it is only a matter of time before the </w:t>
      </w:r>
      <w:r w:rsidRPr="002D46DC">
        <w:rPr>
          <w:rStyle w:val="StyleUnderline"/>
        </w:rPr>
        <w:t>next jarring</w:t>
      </w:r>
      <w:r w:rsidRPr="00602CAD">
        <w:rPr>
          <w:rStyle w:val="StyleUnderline"/>
        </w:rPr>
        <w:t xml:space="preserve"> impact-time</w:t>
      </w:r>
      <w:r w:rsidRPr="009C394E">
        <w:rPr>
          <w:sz w:val="16"/>
        </w:rPr>
        <w:t xml:space="preserve"> that might be measured in months or in millions of years. </w:t>
      </w:r>
    </w:p>
    <w:p w14:paraId="78B81F3E" w14:textId="77777777" w:rsidR="007E5F9F" w:rsidRPr="009C394E" w:rsidRDefault="007E5F9F" w:rsidP="007E5F9F">
      <w:pPr>
        <w:rPr>
          <w:sz w:val="16"/>
        </w:rPr>
      </w:pPr>
      <w:r w:rsidRPr="00602CAD">
        <w:rPr>
          <w:rStyle w:val="StyleUnderline"/>
        </w:rPr>
        <w:t xml:space="preserve">The potential </w:t>
      </w:r>
      <w:r w:rsidRPr="00FB274B">
        <w:rPr>
          <w:rStyle w:val="StyleUnderline"/>
          <w:highlight w:val="cyan"/>
        </w:rPr>
        <w:t>consequences</w:t>
      </w:r>
      <w:r w:rsidRPr="00602CAD">
        <w:rPr>
          <w:rStyle w:val="StyleUnderline"/>
        </w:rPr>
        <w:t xml:space="preserve"> </w:t>
      </w:r>
      <w:r w:rsidRPr="00FB274B">
        <w:rPr>
          <w:rStyle w:val="StyleUnderline"/>
          <w:highlight w:val="cyan"/>
        </w:rPr>
        <w:t>of such</w:t>
      </w:r>
      <w:r w:rsidRPr="00602CAD">
        <w:rPr>
          <w:rStyle w:val="StyleUnderline"/>
        </w:rPr>
        <w:t xml:space="preserve"> a </w:t>
      </w:r>
      <w:r w:rsidRPr="00FB274B">
        <w:rPr>
          <w:rStyle w:val="StyleUnderline"/>
          <w:highlight w:val="cyan"/>
        </w:rPr>
        <w:t>collision</w:t>
      </w:r>
      <w:r w:rsidRPr="00602CAD">
        <w:rPr>
          <w:rStyle w:val="StyleUnderline"/>
        </w:rPr>
        <w:t xml:space="preserve"> beggar belief Prehistoric experience </w:t>
      </w:r>
      <w:r w:rsidRPr="00FB274B">
        <w:rPr>
          <w:rStyle w:val="StyleUnderline"/>
          <w:highlight w:val="cyan"/>
        </w:rPr>
        <w:t>demonstrates</w:t>
      </w:r>
      <w:r w:rsidRPr="00602CAD">
        <w:rPr>
          <w:rStyle w:val="StyleUnderline"/>
        </w:rPr>
        <w:t xml:space="preserve"> that </w:t>
      </w:r>
      <w:r w:rsidRPr="00FB274B">
        <w:rPr>
          <w:rStyle w:val="Emphasis"/>
          <w:highlight w:val="cyan"/>
        </w:rPr>
        <w:t>all of human civilization</w:t>
      </w:r>
      <w:r w:rsidRPr="00602CAD">
        <w:rPr>
          <w:rStyle w:val="StyleUnderline"/>
        </w:rPr>
        <w:t xml:space="preserve">, </w:t>
      </w:r>
      <w:r w:rsidRPr="00FB274B">
        <w:rPr>
          <w:rStyle w:val="StyleUnderline"/>
          <w:highlight w:val="cyan"/>
        </w:rPr>
        <w:t>as well as</w:t>
      </w:r>
      <w:r w:rsidRPr="00602CAD">
        <w:rPr>
          <w:rStyle w:val="StyleUnderline"/>
        </w:rPr>
        <w:t xml:space="preserve"> most or </w:t>
      </w:r>
      <w:r w:rsidRPr="00FB274B">
        <w:rPr>
          <w:rStyle w:val="StyleUnderline"/>
          <w:highlight w:val="cyan"/>
        </w:rPr>
        <w:t>all</w:t>
      </w:r>
      <w:r w:rsidRPr="00602CAD">
        <w:rPr>
          <w:rStyle w:val="StyleUnderline"/>
        </w:rPr>
        <w:t xml:space="preserve"> other </w:t>
      </w:r>
      <w:r w:rsidRPr="00FB274B">
        <w:rPr>
          <w:rStyle w:val="StyleUnderline"/>
          <w:highlight w:val="cyan"/>
        </w:rPr>
        <w:t>forms of life</w:t>
      </w:r>
      <w:r w:rsidRPr="00602CAD">
        <w:rPr>
          <w:rStyle w:val="StyleUnderline"/>
        </w:rPr>
        <w:t xml:space="preserve"> on Earth, may </w:t>
      </w:r>
      <w:r w:rsidRPr="00FB274B">
        <w:rPr>
          <w:rStyle w:val="Emphasis"/>
          <w:highlight w:val="cyan"/>
        </w:rPr>
        <w:t>hang in the balance</w:t>
      </w:r>
      <w:r w:rsidRPr="00602CAD">
        <w:rPr>
          <w:rStyle w:val="StyleUnderline"/>
        </w:rPr>
        <w:t>.</w:t>
      </w:r>
      <w:r w:rsidRPr="009C394E">
        <w:rPr>
          <w:sz w:val="16"/>
        </w:rPr>
        <w:t xml:space="preserve"> Even </w:t>
      </w:r>
      <w:r w:rsidRPr="00602CAD">
        <w:rPr>
          <w:rStyle w:val="StyleUnderline"/>
        </w:rPr>
        <w:t>a more moderately sized asteroid could devastate a community or a country in an instant.</w:t>
      </w:r>
      <w:r w:rsidRPr="009C394E">
        <w:rPr>
          <w:sz w:val="16"/>
        </w:rPr>
        <w:t xml:space="preserve"> As Igor Ashurbeyli assesses the stakes, </w:t>
      </w:r>
      <w:r w:rsidRPr="00FB274B">
        <w:rPr>
          <w:rStyle w:val="StyleUnderline"/>
          <w:highlight w:val="cyan"/>
        </w:rPr>
        <w:t>developing countermeasures</w:t>
      </w:r>
      <w:r w:rsidRPr="00602CAD">
        <w:rPr>
          <w:rStyle w:val="StyleUnderline"/>
        </w:rPr>
        <w:t xml:space="preserve"> to this apocalyptic threat "</w:t>
      </w:r>
      <w:r w:rsidRPr="00FB274B">
        <w:rPr>
          <w:rStyle w:val="StyleUnderline"/>
          <w:highlight w:val="cyan"/>
        </w:rPr>
        <w:t>must</w:t>
      </w:r>
      <w:r w:rsidRPr="00602CAD">
        <w:rPr>
          <w:rStyle w:val="StyleUnderline"/>
        </w:rPr>
        <w:t xml:space="preserve"> </w:t>
      </w:r>
      <w:r w:rsidRPr="00FB274B">
        <w:rPr>
          <w:rStyle w:val="StyleUnderline"/>
          <w:highlight w:val="cyan"/>
        </w:rPr>
        <w:t>become</w:t>
      </w:r>
      <w:r w:rsidRPr="00602CAD">
        <w:rPr>
          <w:rStyle w:val="StyleUnderline"/>
        </w:rPr>
        <w:t xml:space="preserve"> the </w:t>
      </w:r>
      <w:r w:rsidRPr="00FB274B">
        <w:rPr>
          <w:rStyle w:val="Emphasis"/>
          <w:highlight w:val="cyan"/>
        </w:rPr>
        <w:t>most important task</w:t>
      </w:r>
      <w:r w:rsidRPr="00602CAD">
        <w:rPr>
          <w:rStyle w:val="StyleUnderline"/>
        </w:rPr>
        <w:t xml:space="preserve"> that humanity must solve </w:t>
      </w:r>
      <w:r w:rsidRPr="00FB274B">
        <w:rPr>
          <w:rStyle w:val="Emphasis"/>
          <w:highlight w:val="cyan"/>
        </w:rPr>
        <w:t>in the 2 1st century</w:t>
      </w:r>
      <w:r w:rsidRPr="009C394E">
        <w:rPr>
          <w:sz w:val="16"/>
        </w:rPr>
        <w:t xml:space="preserve">. "211 </w:t>
      </w:r>
    </w:p>
    <w:p w14:paraId="4A937945" w14:textId="77777777" w:rsidR="007E5F9F" w:rsidRPr="007E5F9F" w:rsidRDefault="007E5F9F" w:rsidP="007E5F9F">
      <w:pPr>
        <w:rPr>
          <w:rStyle w:val="StyleUnderline"/>
        </w:rPr>
      </w:pPr>
      <w:r w:rsidRPr="009C394E">
        <w:rPr>
          <w:sz w:val="16"/>
        </w:rPr>
        <w:t xml:space="preserve">But </w:t>
      </w:r>
      <w:r w:rsidRPr="00FB274B">
        <w:rPr>
          <w:rStyle w:val="StyleUnderline"/>
          <w:highlight w:val="cyan"/>
        </w:rPr>
        <w:t xml:space="preserve">the </w:t>
      </w:r>
      <w:r w:rsidRPr="00FB274B">
        <w:rPr>
          <w:rStyle w:val="Emphasis"/>
          <w:highlight w:val="cyan"/>
        </w:rPr>
        <w:t>time frame matters</w:t>
      </w:r>
      <w:r w:rsidRPr="00602CAD">
        <w:rPr>
          <w:rStyle w:val="StyleUnderline"/>
        </w:rPr>
        <w:t>, too.</w:t>
      </w:r>
      <w:r w:rsidRPr="009C394E">
        <w:rPr>
          <w:sz w:val="16"/>
        </w:rPr>
        <w:t xml:space="preserve"> If we knew, hypothetically, that an extinction-level event was not going to occur for thousands or millions of years, why would we devote time, attention, and money to it now? </w:t>
      </w:r>
      <w:r w:rsidRPr="00602CAD">
        <w:rPr>
          <w:rStyle w:val="StyleUnderline"/>
        </w:rPr>
        <w:t xml:space="preserve">A known risk of extermination, eons into the future, would pose profound philosophical and psychological conundrums, but preemptively responding to it </w:t>
      </w:r>
      <w:r w:rsidRPr="007E5F9F">
        <w:rPr>
          <w:rStyle w:val="StyleUnderline"/>
        </w:rPr>
        <w:t xml:space="preserve">would not be on anyone's active "to-do list" for generations. </w:t>
      </w:r>
    </w:p>
    <w:p w14:paraId="16A02DB3" w14:textId="77777777" w:rsidR="007E5F9F" w:rsidRPr="009C394E" w:rsidRDefault="007E5F9F" w:rsidP="007E5F9F">
      <w:pPr>
        <w:rPr>
          <w:sz w:val="16"/>
        </w:rPr>
      </w:pPr>
      <w:r w:rsidRPr="007E5F9F">
        <w:rPr>
          <w:rStyle w:val="StyleUnderline"/>
        </w:rPr>
        <w:t xml:space="preserve">Still, timing matters in another way, too. With our present state of astronomical intelligence, </w:t>
      </w:r>
      <w:r w:rsidRPr="007E5F9F">
        <w:rPr>
          <w:rStyle w:val="Emphasis"/>
        </w:rPr>
        <w:t xml:space="preserve">we cannot be certain </w:t>
      </w:r>
      <w:r w:rsidRPr="007E5F9F">
        <w:rPr>
          <w:rStyle w:val="StyleUnderline"/>
        </w:rPr>
        <w:t>about our planet's prolonged safety, and we must exhibit appropriate modesty about our confidence in the completeness of the inventory of known NEOs.</w:t>
      </w:r>
      <w:r w:rsidRPr="007E5F9F">
        <w:rPr>
          <w:sz w:val="16"/>
        </w:rPr>
        <w:t xml:space="preserve"> Accordingly, the </w:t>
      </w:r>
      <w:r w:rsidRPr="007E5F9F">
        <w:rPr>
          <w:rStyle w:val="StyleUnderline"/>
        </w:rPr>
        <w:t xml:space="preserve">planet may </w:t>
      </w:r>
      <w:r w:rsidRPr="007E5F9F">
        <w:rPr>
          <w:rStyle w:val="Emphasis"/>
        </w:rPr>
        <w:t>not have much advance notice</w:t>
      </w:r>
      <w:r w:rsidRPr="007E5F9F">
        <w:rPr>
          <w:sz w:val="16"/>
        </w:rPr>
        <w:t xml:space="preserve"> about the next Chicxulub, and we </w:t>
      </w:r>
      <w:r w:rsidRPr="007E5F9F">
        <w:rPr>
          <w:rStyle w:val="StyleUnderline"/>
        </w:rPr>
        <w:t xml:space="preserve">may be </w:t>
      </w:r>
      <w:r w:rsidRPr="007E5F9F">
        <w:rPr>
          <w:rStyle w:val="Emphasis"/>
        </w:rPr>
        <w:t>no more able than the dinosaurs</w:t>
      </w:r>
      <w:r w:rsidRPr="007E5F9F">
        <w:rPr>
          <w:rStyle w:val="StyleUnderline"/>
        </w:rPr>
        <w:t xml:space="preserve"> to immediately invent our way out of an unanticipated fatal space specter</w:t>
      </w:r>
      <w:r w:rsidRPr="007E5F9F">
        <w:rPr>
          <w:sz w:val="16"/>
        </w:rPr>
        <w:t>. Frances Lyall and Paul B. Larsen summarize the issue this way: "</w:t>
      </w:r>
      <w:r w:rsidRPr="007E5F9F">
        <w:rPr>
          <w:rStyle w:val="StyleUnderline"/>
        </w:rPr>
        <w:t xml:space="preserve">Time might be too short adequately to deal with the crisis-missile or other </w:t>
      </w:r>
      <w:r w:rsidRPr="007E5F9F">
        <w:rPr>
          <w:rStyle w:val="Emphasis"/>
        </w:rPr>
        <w:t>technology has to be prepared</w:t>
      </w:r>
      <w:r w:rsidRPr="007E5F9F">
        <w:rPr>
          <w:sz w:val="16"/>
        </w:rPr>
        <w:t>." 2 12</w:t>
      </w:r>
      <w:r w:rsidRPr="009C394E">
        <w:rPr>
          <w:sz w:val="16"/>
        </w:rPr>
        <w:t xml:space="preserve"> </w:t>
      </w:r>
    </w:p>
    <w:p w14:paraId="1A05F981" w14:textId="77777777" w:rsidR="007E5F9F" w:rsidRPr="007E5F9F" w:rsidRDefault="007E5F9F" w:rsidP="007E5F9F">
      <w:pPr>
        <w:rPr>
          <w:sz w:val="16"/>
        </w:rPr>
      </w:pPr>
      <w:r w:rsidRPr="009C394E">
        <w:rPr>
          <w:sz w:val="16"/>
        </w:rPr>
        <w:t xml:space="preserve">It is </w:t>
      </w:r>
      <w:r w:rsidRPr="00FB274B">
        <w:rPr>
          <w:rStyle w:val="Emphasis"/>
          <w:highlight w:val="cyan"/>
        </w:rPr>
        <w:t>difficult for humans to think rationally</w:t>
      </w:r>
      <w:r w:rsidRPr="00602CAD">
        <w:rPr>
          <w:rStyle w:val="Emphasis"/>
        </w:rPr>
        <w:t xml:space="preserve"> about this</w:t>
      </w:r>
      <w:r w:rsidRPr="00602CAD">
        <w:rPr>
          <w:rStyle w:val="StyleUnderline"/>
        </w:rPr>
        <w:t xml:space="preserve"> sort of problem-it is </w:t>
      </w:r>
      <w:r w:rsidRPr="00FB274B">
        <w:rPr>
          <w:rStyle w:val="StyleUnderline"/>
          <w:highlight w:val="cyan"/>
        </w:rPr>
        <w:t>hard to get</w:t>
      </w:r>
      <w:r w:rsidRPr="00602CAD">
        <w:rPr>
          <w:rStyle w:val="StyleUnderline"/>
        </w:rPr>
        <w:t xml:space="preserve"> our </w:t>
      </w:r>
      <w:r w:rsidRPr="00FB274B">
        <w:rPr>
          <w:rStyle w:val="StyleUnderline"/>
          <w:highlight w:val="cyan"/>
        </w:rPr>
        <w:t>collective</w:t>
      </w:r>
      <w:r w:rsidRPr="00602CAD">
        <w:rPr>
          <w:rStyle w:val="StyleUnderline"/>
        </w:rPr>
        <w:t xml:space="preserve"> </w:t>
      </w:r>
      <w:r w:rsidRPr="00FB274B">
        <w:rPr>
          <w:rStyle w:val="StyleUnderline"/>
          <w:highlight w:val="cyan"/>
        </w:rPr>
        <w:t>minds</w:t>
      </w:r>
      <w:r w:rsidRPr="00602CAD">
        <w:rPr>
          <w:rStyle w:val="StyleUnderline"/>
        </w:rPr>
        <w:t xml:space="preserve"> </w:t>
      </w:r>
      <w:r w:rsidRPr="00FB274B">
        <w:rPr>
          <w:rStyle w:val="StyleUnderline"/>
          <w:highlight w:val="cyan"/>
        </w:rPr>
        <w:t>around</w:t>
      </w:r>
      <w:r w:rsidRPr="00602CAD">
        <w:rPr>
          <w:rStyle w:val="StyleUnderline"/>
        </w:rPr>
        <w:t xml:space="preserve"> such </w:t>
      </w:r>
      <w:r w:rsidRPr="00FB274B">
        <w:rPr>
          <w:rStyle w:val="StyleUnderline"/>
          <w:highlight w:val="cyan"/>
        </w:rPr>
        <w:t>enormous consequences</w:t>
      </w:r>
      <w:r w:rsidRPr="00602CAD">
        <w:rPr>
          <w:rStyle w:val="StyleUnderline"/>
        </w:rPr>
        <w:t xml:space="preserve"> </w:t>
      </w:r>
      <w:r w:rsidRPr="00FB274B">
        <w:rPr>
          <w:rStyle w:val="StyleUnderline"/>
          <w:highlight w:val="cyan"/>
        </w:rPr>
        <w:t>and</w:t>
      </w:r>
      <w:r w:rsidRPr="00602CAD">
        <w:rPr>
          <w:rStyle w:val="StyleUnderline"/>
        </w:rPr>
        <w:t xml:space="preserve"> such </w:t>
      </w:r>
      <w:r w:rsidRPr="00FB274B">
        <w:rPr>
          <w:rStyle w:val="StyleUnderline"/>
          <w:highlight w:val="cyan"/>
        </w:rPr>
        <w:t>tiny probabilities</w:t>
      </w:r>
      <w:r w:rsidRPr="00602CAD">
        <w:rPr>
          <w:rStyle w:val="StyleUnderline"/>
        </w:rPr>
        <w:t xml:space="preserve"> </w:t>
      </w:r>
      <w:r w:rsidRPr="00602CAD">
        <w:rPr>
          <w:rStyle w:val="StyleUnderline"/>
        </w:rPr>
        <w:lastRenderedPageBreak/>
        <w:t xml:space="preserve">simultaneously-especially when people have so </w:t>
      </w:r>
      <w:r w:rsidRPr="007E5F9F">
        <w:rPr>
          <w:rStyle w:val="StyleUnderline"/>
        </w:rPr>
        <w:t xml:space="preserve">little first-hand experience with the causal phenomenon. </w:t>
      </w:r>
      <w:r w:rsidRPr="007E5F9F">
        <w:rPr>
          <w:sz w:val="16"/>
        </w:rPr>
        <w:t xml:space="preserve">A </w:t>
      </w:r>
      <w:r w:rsidRPr="007E5F9F">
        <w:rPr>
          <w:rStyle w:val="Emphasis"/>
        </w:rPr>
        <w:t>2010 study</w:t>
      </w:r>
      <w:r w:rsidRPr="007E5F9F">
        <w:rPr>
          <w:rStyle w:val="StyleUnderline"/>
        </w:rPr>
        <w:t xml:space="preserve"> by the National Academy of Sciences referred to this as a </w:t>
      </w:r>
      <w:r w:rsidRPr="007E5F9F">
        <w:rPr>
          <w:rStyle w:val="Emphasis"/>
        </w:rPr>
        <w:t>classic "zero times infinity" problem</w:t>
      </w:r>
      <w:r w:rsidRPr="007E5F9F">
        <w:rPr>
          <w:rStyle w:val="StyleUnderline"/>
        </w:rPr>
        <w:t xml:space="preserve"> that </w:t>
      </w:r>
      <w:r w:rsidRPr="007E5F9F">
        <w:rPr>
          <w:rStyle w:val="Emphasis"/>
        </w:rPr>
        <w:t>thwarts human cognitive processing</w:t>
      </w:r>
      <w:r w:rsidRPr="007E5F9F">
        <w:rPr>
          <w:rStyle w:val="StyleUnderline"/>
        </w:rPr>
        <w:t>.</w:t>
      </w:r>
      <w:r w:rsidRPr="007E5F9F">
        <w:rPr>
          <w:sz w:val="16"/>
        </w:rPr>
        <w:t xml:space="preserve">213 Cass Sunstein and Richard Zeckhauser label </w:t>
      </w:r>
      <w:r w:rsidRPr="007E5F9F">
        <w:rPr>
          <w:rStyle w:val="StyleUnderline"/>
        </w:rPr>
        <w:t xml:space="preserve">the resulting bias in decision-making as </w:t>
      </w:r>
      <w:r w:rsidRPr="007E5F9F">
        <w:rPr>
          <w:rStyle w:val="Emphasis"/>
        </w:rPr>
        <w:t>"probability neglect"-</w:t>
      </w:r>
      <w:r w:rsidRPr="007E5F9F">
        <w:rPr>
          <w:rStyle w:val="StyleUnderline"/>
        </w:rPr>
        <w:t xml:space="preserve">a propensity to </w:t>
      </w:r>
      <w:r w:rsidRPr="007E5F9F">
        <w:rPr>
          <w:rStyle w:val="Emphasis"/>
        </w:rPr>
        <w:t>misunderstand the fearsome risks</w:t>
      </w:r>
      <w:r w:rsidRPr="007E5F9F">
        <w:rPr>
          <w:rStyle w:val="StyleUnderline"/>
        </w:rPr>
        <w:t xml:space="preserve"> that are so difficult to conceptualize</w:t>
      </w:r>
      <w:r w:rsidRPr="007E5F9F">
        <w:rPr>
          <w:sz w:val="16"/>
        </w:rPr>
        <w:t xml:space="preserve">.2 14 </w:t>
      </w:r>
      <w:r w:rsidRPr="007E5F9F">
        <w:rPr>
          <w:rStyle w:val="Emphasis"/>
        </w:rPr>
        <w:t>Behavioral economics</w:t>
      </w:r>
      <w:r w:rsidRPr="007E5F9F">
        <w:rPr>
          <w:rStyle w:val="StyleUnderline"/>
        </w:rPr>
        <w:t xml:space="preserve"> literature abounds with examinations of the collective non-rationality in our species' approach to high-severity/low-probability events, leading to </w:t>
      </w:r>
      <w:r w:rsidRPr="007E5F9F">
        <w:rPr>
          <w:rStyle w:val="Emphasis"/>
        </w:rPr>
        <w:t>extreme discounting of remote future catastrophes</w:t>
      </w:r>
      <w:r w:rsidRPr="007E5F9F">
        <w:rPr>
          <w:rStyle w:val="StyleUnderline"/>
        </w:rPr>
        <w:t>, to the detriment of individuals and society.</w:t>
      </w:r>
      <w:r w:rsidRPr="007E5F9F">
        <w:rPr>
          <w:sz w:val="16"/>
        </w:rPr>
        <w:t xml:space="preserve">2 15 </w:t>
      </w:r>
    </w:p>
    <w:p w14:paraId="72419CA8" w14:textId="77777777" w:rsidR="007E5F9F" w:rsidRPr="009C394E" w:rsidRDefault="007E5F9F" w:rsidP="007E5F9F">
      <w:pPr>
        <w:rPr>
          <w:sz w:val="16"/>
        </w:rPr>
      </w:pPr>
      <w:r w:rsidRPr="007E5F9F">
        <w:rPr>
          <w:sz w:val="16"/>
        </w:rPr>
        <w:t xml:space="preserve">The </w:t>
      </w:r>
      <w:r w:rsidRPr="007E5F9F">
        <w:rPr>
          <w:rStyle w:val="Emphasis"/>
        </w:rPr>
        <w:t>underdeveloped state of international law</w:t>
      </w:r>
      <w:r w:rsidRPr="007E5F9F">
        <w:rPr>
          <w:rStyle w:val="StyleUnderline"/>
        </w:rPr>
        <w:t xml:space="preserve"> on trans-border disasters reflects this cognitive deficit. Perhaps this should not be surprising-the tasks of preventing, responding to, and rebuilding after global catastrophes are daunting</w:t>
      </w:r>
      <w:r w:rsidRPr="007E5F9F">
        <w:rPr>
          <w:sz w:val="16"/>
        </w:rPr>
        <w:t xml:space="preserve">. These are </w:t>
      </w:r>
      <w:r w:rsidRPr="007E5F9F">
        <w:rPr>
          <w:rStyle w:val="StyleUnderline"/>
        </w:rPr>
        <w:t xml:space="preserve">topics that sovereign states, as well as individual human beings, </w:t>
      </w:r>
      <w:r w:rsidRPr="007E5F9F">
        <w:rPr>
          <w:rStyle w:val="Emphasis"/>
        </w:rPr>
        <w:t>shy away from addressing-they are uncomfortable to think about</w:t>
      </w:r>
      <w:r w:rsidRPr="007E5F9F">
        <w:rPr>
          <w:rStyle w:val="StyleUnderline"/>
        </w:rPr>
        <w:t>; they can involve sharing resources, as well as</w:t>
      </w:r>
      <w:r w:rsidRPr="00602CAD">
        <w:rPr>
          <w:rStyle w:val="StyleUnderline"/>
        </w:rPr>
        <w:t xml:space="preserve"> sympathy, with foreigners; and they seem to call for spending immense sums of money on vanishingly remote contingencies.</w:t>
      </w:r>
      <w:r w:rsidRPr="009C394E">
        <w:rPr>
          <w:sz w:val="16"/>
        </w:rPr>
        <w:t xml:space="preserve"> It will never be easy to marshal political support for developing, improving, and sustaining planetary defense capabilities that in all likelihood will never be exercised during any government official's term in office or even lifetime.216 Nevertheless, </w:t>
      </w:r>
      <w:r w:rsidRPr="00FB274B">
        <w:rPr>
          <w:rStyle w:val="StyleUnderline"/>
          <w:highlight w:val="cyan"/>
        </w:rPr>
        <w:t>planetary defense represents</w:t>
      </w:r>
      <w:r w:rsidRPr="00602CAD">
        <w:rPr>
          <w:rStyle w:val="StyleUnderline"/>
        </w:rPr>
        <w:t xml:space="preserve"> one</w:t>
      </w:r>
      <w:r>
        <w:rPr>
          <w:rStyle w:val="StyleUnderline"/>
        </w:rPr>
        <w:t xml:space="preserve"> </w:t>
      </w:r>
      <w:r w:rsidRPr="00602CAD">
        <w:rPr>
          <w:rStyle w:val="StyleUnderline"/>
        </w:rPr>
        <w:t xml:space="preserve">of the occasions </w:t>
      </w:r>
      <w:r w:rsidRPr="00FB274B">
        <w:rPr>
          <w:rStyle w:val="StyleUnderline"/>
          <w:highlight w:val="cyan"/>
        </w:rPr>
        <w:t xml:space="preserve">in which </w:t>
      </w:r>
      <w:r w:rsidRPr="000209BA">
        <w:rPr>
          <w:rStyle w:val="StyleUnderline"/>
        </w:rPr>
        <w:t>these</w:t>
      </w:r>
      <w:r w:rsidRPr="00602CAD">
        <w:rPr>
          <w:rStyle w:val="StyleUnderline"/>
        </w:rPr>
        <w:t xml:space="preserve"> </w:t>
      </w:r>
      <w:r w:rsidRPr="00FB274B">
        <w:rPr>
          <w:rStyle w:val="Emphasis"/>
          <w:highlight w:val="cyan"/>
        </w:rPr>
        <w:t>psychological barriers must be overcome</w:t>
      </w:r>
      <w:r w:rsidRPr="009C394E">
        <w:rPr>
          <w:sz w:val="16"/>
        </w:rPr>
        <w:t xml:space="preserve">. </w:t>
      </w:r>
    </w:p>
    <w:p w14:paraId="5A23CE38" w14:textId="77777777" w:rsidR="007E5F9F" w:rsidRPr="009C394E" w:rsidRDefault="007E5F9F" w:rsidP="007E5F9F">
      <w:pPr>
        <w:rPr>
          <w:sz w:val="16"/>
        </w:rPr>
      </w:pPr>
      <w:r w:rsidRPr="009C394E">
        <w:rPr>
          <w:sz w:val="16"/>
        </w:rPr>
        <w:t xml:space="preserve">The extended time frame in dealing with asteroids places special burdens on the effort to think rationally about very-low-probability dangers, because the people at risk are (likely) not ourselves but our far-distant progeny, generations so remote that the emotional connection to them is strained. We can appreciate that the good work of IAWN and SMPAG today may help increase the odds of our species' survival, but we must also be aware that the counter-asteroid technology available to earthlings a century or two from now will surely surpass today's puny capabilities in ways we cannot imagine.2 17 </w:t>
      </w:r>
      <w:r w:rsidRPr="00FB274B">
        <w:rPr>
          <w:rStyle w:val="StyleUnderline"/>
          <w:highlight w:val="cyan"/>
        </w:rPr>
        <w:t>Collision</w:t>
      </w:r>
      <w:r w:rsidRPr="0050701C">
        <w:rPr>
          <w:rStyle w:val="StyleUnderline"/>
        </w:rPr>
        <w:t xml:space="preserve"> </w:t>
      </w:r>
      <w:r w:rsidRPr="000209BA">
        <w:rPr>
          <w:rStyle w:val="StyleUnderline"/>
        </w:rPr>
        <w:t>with</w:t>
      </w:r>
      <w:r w:rsidRPr="0050701C">
        <w:rPr>
          <w:rStyle w:val="StyleUnderline"/>
        </w:rPr>
        <w:t xml:space="preserve"> a body of 3-5 km diameter</w:t>
      </w:r>
      <w:r w:rsidRPr="009C394E">
        <w:rPr>
          <w:sz w:val="16"/>
        </w:rPr>
        <w:t xml:space="preserve">) could </w:t>
      </w:r>
      <w:r w:rsidRPr="00FB274B">
        <w:rPr>
          <w:rStyle w:val="Emphasis"/>
          <w:highlight w:val="cyan"/>
        </w:rPr>
        <w:t>kill</w:t>
      </w:r>
      <w:r w:rsidRPr="0050701C">
        <w:rPr>
          <w:rStyle w:val="StyleUnderline"/>
        </w:rPr>
        <w:t xml:space="preserve">, say, </w:t>
      </w:r>
      <w:r w:rsidRPr="00FB274B">
        <w:rPr>
          <w:rStyle w:val="Emphasis"/>
          <w:highlight w:val="cyan"/>
        </w:rPr>
        <w:t>half the world's population</w:t>
      </w:r>
      <w:r w:rsidRPr="009C394E">
        <w:rPr>
          <w:sz w:val="16"/>
        </w:rPr>
        <w:t xml:space="preserve"> (soon to reach eight billion people) sometime in the next million years. On an actuarial basis, that works out to </w:t>
      </w:r>
      <w:r w:rsidRPr="0050701C">
        <w:rPr>
          <w:rStyle w:val="StyleUnderline"/>
        </w:rPr>
        <w:t>4,000 statistical deaths annually</w:t>
      </w:r>
      <w:r w:rsidRPr="009C394E">
        <w:rPr>
          <w:sz w:val="16"/>
        </w:rPr>
        <w:t xml:space="preserve">. That is </w:t>
      </w:r>
      <w:r w:rsidRPr="0050701C">
        <w:rPr>
          <w:rStyle w:val="StyleUnderline"/>
        </w:rPr>
        <w:t>surely a significant fatality rate-enough to warrant substantial financial investment-even though the incidents would be extraordinarily "lumpy,"</w:t>
      </w:r>
      <w:r w:rsidRPr="009C394E">
        <w:rPr>
          <w:sz w:val="16"/>
        </w:rPr>
        <w:t xml:space="preserve"> in the sense that for almost all of those one million years, there would be no deaths at all due to asteroids, but in one year there would be an unprecedented catastrophe. At this rate, </w:t>
      </w:r>
      <w:r w:rsidRPr="00FB274B">
        <w:rPr>
          <w:rStyle w:val="StyleUnderline"/>
          <w:highlight w:val="cyan"/>
        </w:rPr>
        <w:t>asteroids</w:t>
      </w:r>
      <w:r w:rsidRPr="0050701C">
        <w:rPr>
          <w:rStyle w:val="StyleUnderline"/>
        </w:rPr>
        <w:t xml:space="preserve"> would </w:t>
      </w:r>
      <w:r w:rsidRPr="00FB274B">
        <w:rPr>
          <w:rStyle w:val="Emphasis"/>
          <w:highlight w:val="cyan"/>
        </w:rPr>
        <w:t>rank</w:t>
      </w:r>
      <w:r w:rsidRPr="0050701C">
        <w:rPr>
          <w:rStyle w:val="Emphasis"/>
        </w:rPr>
        <w:t xml:space="preserve"> </w:t>
      </w:r>
      <w:r w:rsidRPr="00FB274B">
        <w:rPr>
          <w:rStyle w:val="Emphasis"/>
          <w:highlight w:val="cyan"/>
        </w:rPr>
        <w:t>above</w:t>
      </w:r>
      <w:r w:rsidRPr="0050701C">
        <w:rPr>
          <w:rStyle w:val="Emphasis"/>
        </w:rPr>
        <w:t xml:space="preserve"> many </w:t>
      </w:r>
      <w:r w:rsidRPr="00FB274B">
        <w:rPr>
          <w:rStyle w:val="Emphasis"/>
          <w:highlight w:val="cyan"/>
        </w:rPr>
        <w:t>other natural and bizarre</w:t>
      </w:r>
      <w:r w:rsidRPr="0050701C">
        <w:rPr>
          <w:rStyle w:val="Emphasis"/>
        </w:rPr>
        <w:t xml:space="preserve"> </w:t>
      </w:r>
      <w:r w:rsidRPr="00FB274B">
        <w:rPr>
          <w:rStyle w:val="Emphasis"/>
          <w:highlight w:val="cyan"/>
        </w:rPr>
        <w:t>phenomena</w:t>
      </w:r>
      <w:r w:rsidRPr="0050701C">
        <w:rPr>
          <w:rStyle w:val="StyleUnderline"/>
        </w:rPr>
        <w:t xml:space="preserve"> that people fear (and that societies attempt to do something about), </w:t>
      </w:r>
      <w:r w:rsidRPr="00FB274B">
        <w:rPr>
          <w:rStyle w:val="StyleUnderline"/>
          <w:highlight w:val="cyan"/>
        </w:rPr>
        <w:t>such</w:t>
      </w:r>
      <w:r w:rsidRPr="0050701C">
        <w:rPr>
          <w:rStyle w:val="StyleUnderline"/>
        </w:rPr>
        <w:t xml:space="preserve"> </w:t>
      </w:r>
      <w:r w:rsidRPr="00FB274B">
        <w:rPr>
          <w:rStyle w:val="StyleUnderline"/>
          <w:highlight w:val="cyan"/>
        </w:rPr>
        <w:t>as</w:t>
      </w:r>
      <w:r w:rsidRPr="0050701C">
        <w:rPr>
          <w:rStyle w:val="StyleUnderline"/>
        </w:rPr>
        <w:t xml:space="preserve"> floods, tornados, airplane crashes, </w:t>
      </w:r>
      <w:r w:rsidRPr="00FB274B">
        <w:rPr>
          <w:rStyle w:val="Emphasis"/>
          <w:highlight w:val="cyan"/>
        </w:rPr>
        <w:t>terrorism</w:t>
      </w:r>
      <w:r w:rsidRPr="0050701C">
        <w:rPr>
          <w:rStyle w:val="StyleUnderline"/>
        </w:rPr>
        <w:t>, or choking</w:t>
      </w:r>
      <w:r w:rsidRPr="009C394E">
        <w:rPr>
          <w:sz w:val="16"/>
        </w:rPr>
        <w:t xml:space="preserve">. Asteroids, however, would still fall far below other leading causes of death, such as automobile accidents, communicable diseases, and tobacco use. 218 </w:t>
      </w:r>
    </w:p>
    <w:p w14:paraId="2AAB177B" w14:textId="77777777" w:rsidR="007E5F9F" w:rsidRPr="007E5F9F" w:rsidRDefault="007E5F9F" w:rsidP="007E5F9F">
      <w:pPr>
        <w:rPr>
          <w:sz w:val="16"/>
          <w:szCs w:val="16"/>
        </w:rPr>
      </w:pPr>
      <w:r w:rsidRPr="009C394E">
        <w:rPr>
          <w:sz w:val="16"/>
          <w:szCs w:val="16"/>
        </w:rPr>
        <w:t xml:space="preserve">One plausible formula would be to posit that a major NEO impact (a collision with a body of 3-5 km diameter) could kill, say, half the world's population (soon to reach eight billion people) some time in the next million years. On an actuarial basis, that works out to 4,000 statistical deaths annually. That is surely a significant fatality rate-enough to warrant substantial financial investment-even though the incidents would be extraordinarily "lumpy," in the sense that for almost all of those one million years, there would be no deaths at all due to asteroids, but in one year there would be an unprecedented catastrophe. At this rate, asteroids would rank above many other natural and bizarre phenomena that people fear (and that societies attempt to do something about), such as floods, tornados, airplane crashes, terrorism, or choking. Asteroids, however, would still fall far below other leading causes of death, such as automobile accidents, communicable diseases, and tobacco </w:t>
      </w:r>
      <w:r w:rsidRPr="007E5F9F">
        <w:rPr>
          <w:sz w:val="16"/>
          <w:szCs w:val="16"/>
        </w:rPr>
        <w:t>use. 2 18</w:t>
      </w:r>
    </w:p>
    <w:p w14:paraId="00B09B0F" w14:textId="77777777" w:rsidR="007E5F9F" w:rsidRPr="007E5F9F" w:rsidRDefault="007E5F9F" w:rsidP="007E5F9F">
      <w:pPr>
        <w:rPr>
          <w:sz w:val="16"/>
        </w:rPr>
      </w:pPr>
      <w:r w:rsidRPr="007E5F9F">
        <w:rPr>
          <w:sz w:val="16"/>
        </w:rPr>
        <w:t xml:space="preserve">This </w:t>
      </w:r>
      <w:r w:rsidRPr="007E5F9F">
        <w:rPr>
          <w:rStyle w:val="StyleUnderline"/>
        </w:rPr>
        <w:t xml:space="preserve">weird combination of probabilities and consequences promotes what many call </w:t>
      </w:r>
      <w:r w:rsidRPr="007E5F9F">
        <w:rPr>
          <w:rStyle w:val="Emphasis"/>
        </w:rPr>
        <w:t>the "giggle factor"</w:t>
      </w:r>
      <w:r w:rsidRPr="007E5F9F">
        <w:rPr>
          <w:sz w:val="16"/>
        </w:rPr>
        <w:t>:</w:t>
      </w:r>
      <w:r w:rsidRPr="007E5F9F">
        <w:rPr>
          <w:rStyle w:val="StyleUnderline"/>
        </w:rPr>
        <w:t xml:space="preserve"> humans' seemingly </w:t>
      </w:r>
      <w:r w:rsidRPr="007E5F9F">
        <w:rPr>
          <w:rStyle w:val="Emphasis"/>
        </w:rPr>
        <w:t>congenital reluctance to discuss planetary defense</w:t>
      </w:r>
      <w:r w:rsidRPr="007E5F9F">
        <w:rPr>
          <w:rStyle w:val="StyleUnderline"/>
        </w:rPr>
        <w:t xml:space="preserve"> seriously without retreating to the silliest tropes about alien attacks or sci-fi thrillers. </w:t>
      </w:r>
      <w:r w:rsidRPr="007E5F9F">
        <w:rPr>
          <w:sz w:val="16"/>
        </w:rPr>
        <w:t xml:space="preserve">The topic seems to be ripped from kitschy movie trailers, not news headlines. 2 19 </w:t>
      </w:r>
    </w:p>
    <w:p w14:paraId="12394BF8" w14:textId="77777777" w:rsidR="007E5F9F" w:rsidRPr="00A42713" w:rsidRDefault="007E5F9F" w:rsidP="007E5F9F">
      <w:pPr>
        <w:rPr>
          <w:sz w:val="16"/>
        </w:rPr>
      </w:pPr>
      <w:r w:rsidRPr="007E5F9F">
        <w:rPr>
          <w:sz w:val="16"/>
        </w:rPr>
        <w:t xml:space="preserve">An </w:t>
      </w:r>
      <w:r w:rsidRPr="007E5F9F">
        <w:rPr>
          <w:rStyle w:val="StyleUnderline"/>
        </w:rPr>
        <w:t xml:space="preserve">additional fear factor here is the </w:t>
      </w:r>
      <w:r w:rsidRPr="007E5F9F">
        <w:rPr>
          <w:rStyle w:val="Emphasis"/>
        </w:rPr>
        <w:t>danger of surprise</w:t>
      </w:r>
      <w:r w:rsidRPr="007E5F9F">
        <w:rPr>
          <w:sz w:val="16"/>
        </w:rPr>
        <w:t xml:space="preserve">. </w:t>
      </w:r>
      <w:r w:rsidRPr="007E5F9F">
        <w:rPr>
          <w:rStyle w:val="StyleUnderline"/>
        </w:rPr>
        <w:t xml:space="preserve">If a significant asteroid were to arrive without warning-as in the Chelyabinsk incident-the afflicted </w:t>
      </w:r>
      <w:r w:rsidRPr="007E5F9F">
        <w:rPr>
          <w:rStyle w:val="Emphasis"/>
        </w:rPr>
        <w:t>country might perceive</w:t>
      </w:r>
      <w:r w:rsidRPr="007E5F9F">
        <w:rPr>
          <w:rStyle w:val="StyleUnderline"/>
        </w:rPr>
        <w:t xml:space="preserve"> that it had been </w:t>
      </w:r>
      <w:r w:rsidRPr="007E5F9F">
        <w:rPr>
          <w:rStyle w:val="Emphasis"/>
        </w:rPr>
        <w:t>attacked by a hostile neighbor</w:t>
      </w:r>
      <w:r w:rsidRPr="007E5F9F">
        <w:rPr>
          <w:rStyle w:val="StyleUnderline"/>
        </w:rPr>
        <w:t>, rather than by a fickle Mother Nature</w:t>
      </w:r>
      <w:r w:rsidRPr="007E5F9F">
        <w:rPr>
          <w:sz w:val="16"/>
        </w:rPr>
        <w:t>.</w:t>
      </w:r>
      <w:r w:rsidRPr="007E5F9F">
        <w:rPr>
          <w:u w:val="single"/>
        </w:rPr>
        <w:t xml:space="preserve"> If</w:t>
      </w:r>
      <w:r w:rsidRPr="007E5F9F">
        <w:rPr>
          <w:sz w:val="16"/>
        </w:rPr>
        <w:t>,</w:t>
      </w:r>
      <w:r w:rsidRPr="009C394E">
        <w:rPr>
          <w:sz w:val="16"/>
        </w:rPr>
        <w:t xml:space="preserve"> by further malign luck, </w:t>
      </w:r>
      <w:r w:rsidRPr="0050701C">
        <w:rPr>
          <w:rStyle w:val="StyleUnderline"/>
        </w:rPr>
        <w:lastRenderedPageBreak/>
        <w:t xml:space="preserve">the event happened to occur </w:t>
      </w:r>
      <w:r w:rsidRPr="00FB274B">
        <w:rPr>
          <w:rStyle w:val="StyleUnderline"/>
          <w:highlight w:val="cyan"/>
        </w:rPr>
        <w:t>during</w:t>
      </w:r>
      <w:r w:rsidRPr="0050701C">
        <w:rPr>
          <w:rStyle w:val="StyleUnderline"/>
        </w:rPr>
        <w:t xml:space="preserve"> </w:t>
      </w:r>
      <w:r w:rsidRPr="000209BA">
        <w:rPr>
          <w:rStyle w:val="StyleUnderline"/>
        </w:rPr>
        <w:t>a</w:t>
      </w:r>
      <w:r w:rsidRPr="0050701C">
        <w:rPr>
          <w:rStyle w:val="StyleUnderline"/>
        </w:rPr>
        <w:t xml:space="preserve"> period of </w:t>
      </w:r>
      <w:r w:rsidRPr="0050701C">
        <w:rPr>
          <w:rStyle w:val="Emphasis"/>
        </w:rPr>
        <w:t xml:space="preserve">heightened </w:t>
      </w:r>
      <w:r w:rsidRPr="00FB274B">
        <w:rPr>
          <w:rStyle w:val="Emphasis"/>
          <w:highlight w:val="cyan"/>
        </w:rPr>
        <w:t>international tensions</w:t>
      </w:r>
      <w:r w:rsidRPr="0050701C">
        <w:rPr>
          <w:rStyle w:val="StyleUnderline"/>
        </w:rPr>
        <w:t xml:space="preserve">, the </w:t>
      </w:r>
      <w:r w:rsidRPr="00FB274B">
        <w:rPr>
          <w:rStyle w:val="Emphasis"/>
          <w:highlight w:val="cyan"/>
        </w:rPr>
        <w:t>propensity to</w:t>
      </w:r>
      <w:r w:rsidRPr="0050701C">
        <w:rPr>
          <w:rStyle w:val="Emphasis"/>
        </w:rPr>
        <w:t xml:space="preserve"> </w:t>
      </w:r>
      <w:r w:rsidRPr="00FB274B">
        <w:rPr>
          <w:rStyle w:val="Emphasis"/>
          <w:highlight w:val="cyan"/>
        </w:rPr>
        <w:t>misinterpret</w:t>
      </w:r>
      <w:r w:rsidRPr="0050701C">
        <w:rPr>
          <w:rStyle w:val="StyleUnderline"/>
        </w:rPr>
        <w:t xml:space="preserve">, </w:t>
      </w:r>
      <w:r w:rsidRPr="00FB274B">
        <w:rPr>
          <w:rStyle w:val="StyleUnderline"/>
          <w:highlight w:val="cyan"/>
        </w:rPr>
        <w:t>and</w:t>
      </w:r>
      <w:r w:rsidRPr="0050701C">
        <w:rPr>
          <w:rStyle w:val="StyleUnderline"/>
        </w:rPr>
        <w:t xml:space="preserve"> to </w:t>
      </w:r>
      <w:r w:rsidRPr="00FB274B">
        <w:rPr>
          <w:rStyle w:val="Emphasis"/>
          <w:highlight w:val="cyan"/>
        </w:rPr>
        <w:t>respond precipitously</w:t>
      </w:r>
      <w:r w:rsidRPr="0050701C">
        <w:rPr>
          <w:rStyle w:val="StyleUnderline"/>
        </w:rPr>
        <w:t>, would rise</w:t>
      </w:r>
      <w:r w:rsidRPr="009C394E">
        <w:rPr>
          <w:sz w:val="16"/>
        </w:rPr>
        <w:t xml:space="preserve">. The unforeseen space </w:t>
      </w:r>
      <w:r w:rsidRPr="0050701C">
        <w:rPr>
          <w:rStyle w:val="StyleUnderline"/>
        </w:rPr>
        <w:t xml:space="preserve">object could </w:t>
      </w:r>
      <w:r w:rsidRPr="00FB274B">
        <w:rPr>
          <w:rStyle w:val="StyleUnderline"/>
          <w:highlight w:val="cyan"/>
        </w:rPr>
        <w:t>thus</w:t>
      </w:r>
      <w:r w:rsidRPr="0050701C">
        <w:rPr>
          <w:rStyle w:val="StyleUnderline"/>
        </w:rPr>
        <w:t xml:space="preserve"> </w:t>
      </w:r>
      <w:r w:rsidRPr="00FB274B">
        <w:rPr>
          <w:rStyle w:val="Emphasis"/>
          <w:highlight w:val="cyan"/>
        </w:rPr>
        <w:t>catalyze</w:t>
      </w:r>
      <w:r w:rsidRPr="0050701C">
        <w:rPr>
          <w:rStyle w:val="Emphasis"/>
        </w:rPr>
        <w:t xml:space="preserve"> a </w:t>
      </w:r>
      <w:r w:rsidRPr="00FB274B">
        <w:rPr>
          <w:rStyle w:val="Emphasis"/>
          <w:highlight w:val="cyan"/>
        </w:rPr>
        <w:t>larger</w:t>
      </w:r>
      <w:r w:rsidRPr="0050701C">
        <w:rPr>
          <w:rStyle w:val="Emphasis"/>
        </w:rPr>
        <w:t xml:space="preserve"> human-caused </w:t>
      </w:r>
      <w:r w:rsidRPr="00FB274B">
        <w:rPr>
          <w:rStyle w:val="Emphasis"/>
          <w:highlight w:val="cyan"/>
        </w:rPr>
        <w:t>tragedy</w:t>
      </w:r>
      <w:r w:rsidRPr="009C394E">
        <w:rPr>
          <w:sz w:val="16"/>
        </w:rPr>
        <w:t xml:space="preserve">.2 20 </w:t>
      </w:r>
    </w:p>
    <w:p w14:paraId="3B242171" w14:textId="77777777" w:rsidR="007E5F9F" w:rsidRDefault="007E5F9F" w:rsidP="007E5F9F">
      <w:pPr>
        <w:pStyle w:val="Heading3"/>
      </w:pPr>
      <w:r>
        <w:lastRenderedPageBreak/>
        <w:t>AC – Solvency</w:t>
      </w:r>
    </w:p>
    <w:p w14:paraId="7423C1CE" w14:textId="77777777" w:rsidR="007E5F9F" w:rsidRDefault="007E5F9F" w:rsidP="007E5F9F">
      <w:pPr>
        <w:pStyle w:val="Heading4"/>
      </w:pPr>
      <w:r>
        <w:t xml:space="preserve">Creating a legal regime so everyone benefits from mining creates sustainable mining while avoiding conflict. </w:t>
      </w:r>
    </w:p>
    <w:p w14:paraId="1ACEE497" w14:textId="77777777" w:rsidR="007E5F9F" w:rsidRDefault="007E5F9F" w:rsidP="007E5F9F">
      <w:r>
        <w:t xml:space="preserve">Morgan </w:t>
      </w:r>
      <w:r w:rsidRPr="00531E7E">
        <w:rPr>
          <w:rStyle w:val="Style13ptBold"/>
        </w:rPr>
        <w:t>Saletta 16,</w:t>
      </w:r>
      <w:r>
        <w:t xml:space="preserve"> PhD, History and Philosophy of Science, The University of Melbourne, “All of humanity should share in the space mining boom,” Conversation, 4-17-2016, https://theconversation.com/all-of-humanity-should-share-in-the-space-mining-boom-57740</w:t>
      </w:r>
    </w:p>
    <w:p w14:paraId="0E2425F0" w14:textId="77777777" w:rsidR="007E5F9F" w:rsidRDefault="007E5F9F" w:rsidP="007E5F9F">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Diamondis, co-founder of Planetary Resources and founder of the XPrize Grand Challenges, believes that the benefits to humanity give us a moral imperative to explore and utilise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licence companies to engage in timber extraction, mining, offshore oil exploration and other activities, receiving royalties payments on production. In the United States, revenues from such royalties totalled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other global commons such as the deep sea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trickle down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well established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t>
      </w:r>
      <w:r w:rsidRPr="00531E7E">
        <w:rPr>
          <w:rStyle w:val="StyleUnderline"/>
        </w:rPr>
        <w:lastRenderedPageBreak/>
        <w:t xml:space="preserve">welfare cheque, or charity from a trillionaire philanthopist; </w:t>
      </w:r>
      <w:r w:rsidRPr="00EB6DA0">
        <w:rPr>
          <w:rStyle w:val="StyleUnderline"/>
          <w:highlight w:val="cyan"/>
        </w:rPr>
        <w:t xml:space="preserve">it pays </w:t>
      </w:r>
      <w:r w:rsidRPr="00EB6DA0">
        <w:rPr>
          <w:rStyle w:val="Emphasis"/>
          <w:highlight w:val="cyan"/>
        </w:rPr>
        <w:t xml:space="preserve">every owner in a global commons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043E121F" w14:textId="23D21D25" w:rsidR="007E5F9F" w:rsidRDefault="007E5F9F" w:rsidP="007E5F9F">
      <w:pPr>
        <w:pStyle w:val="Heading3"/>
      </w:pPr>
      <w:bookmarkStart w:id="1" w:name="_Hlk63077093"/>
      <w:r>
        <w:lastRenderedPageBreak/>
        <w:t>AC – Framing vs K</w:t>
      </w:r>
    </w:p>
    <w:p w14:paraId="08B6D06D" w14:textId="77777777" w:rsidR="007E5F9F" w:rsidRPr="00081CEF" w:rsidRDefault="007E5F9F" w:rsidP="007E5F9F">
      <w:pPr>
        <w:pStyle w:val="Heading4"/>
      </w:pPr>
      <w:r>
        <w:t>The standard is maximizing expected well-being</w:t>
      </w:r>
    </w:p>
    <w:p w14:paraId="68669852" w14:textId="77777777" w:rsidR="007E5F9F" w:rsidRDefault="007E5F9F" w:rsidP="007E5F9F">
      <w:pPr>
        <w:pStyle w:val="Heading4"/>
        <w:tabs>
          <w:tab w:val="left" w:pos="2250"/>
        </w:tabs>
        <w:spacing w:line="276" w:lineRule="auto"/>
        <w:rPr>
          <w:rFonts w:cstheme="majorHAnsi"/>
        </w:rPr>
      </w:pPr>
      <w:r>
        <w:rPr>
          <w:rFonts w:cstheme="majorHAnsi"/>
        </w:rPr>
        <w:t>1] Util</w:t>
      </w:r>
      <w:r w:rsidRPr="00276CBF">
        <w:rPr>
          <w:rFonts w:cstheme="majorHAnsi"/>
        </w:rPr>
        <w:t xml:space="preserve">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42EE80DE" w14:textId="77777777" w:rsidR="007E5F9F" w:rsidRPr="00BB753A" w:rsidRDefault="007E5F9F" w:rsidP="007E5F9F">
      <w:pPr>
        <w:pStyle w:val="Heading4"/>
      </w:pPr>
      <w:r>
        <w:t xml:space="preserve">2] </w:t>
      </w:r>
      <w:bookmarkStart w:id="2" w:name="_Hlk63077120"/>
      <w:r>
        <w:t>actor-specificity: side constraints freeze action because government policies always require trade-offs—the only justifiable way to resolve those conflicts is by benefiting everyone. Actor-specificity comes first because different agents have different ethical obligations.</w:t>
      </w:r>
      <w:bookmarkEnd w:id="2"/>
    </w:p>
    <w:p w14:paraId="52D2A0E2" w14:textId="77777777" w:rsidR="007E5F9F" w:rsidRDefault="007E5F9F" w:rsidP="007E5F9F">
      <w:pPr>
        <w:pStyle w:val="Heading4"/>
      </w:pPr>
      <w:r>
        <w:t>3] No intent-foresight distinction—</w:t>
      </w:r>
      <w:r>
        <w:rPr>
          <w:rFonts w:eastAsia="Calibri" w:cs="Arial"/>
        </w:rPr>
        <w:t>if</w:t>
      </w:r>
      <w:r>
        <w:rPr>
          <w:rFonts w:cs="Arial"/>
        </w:rPr>
        <w:t xml:space="preserve"> </w:t>
      </w:r>
      <w:r>
        <w:rPr>
          <w:rFonts w:eastAsia="Calibri" w:cs="Arial"/>
        </w:rPr>
        <w:t>we</w:t>
      </w:r>
      <w:r>
        <w:rPr>
          <w:rFonts w:cs="Arial"/>
        </w:rPr>
        <w:t xml:space="preserve"> </w:t>
      </w:r>
      <w:r>
        <w:rPr>
          <w:rFonts w:eastAsia="Calibri" w:cs="Arial"/>
        </w:rPr>
        <w:t>foresee</w:t>
      </w:r>
      <w:r>
        <w:rPr>
          <w:rFonts w:cs="Arial"/>
        </w:rPr>
        <w:t xml:space="preserve"> </w:t>
      </w:r>
      <w:r>
        <w:rPr>
          <w:rFonts w:eastAsia="Calibri" w:cs="Arial"/>
        </w:rPr>
        <w:t>a</w:t>
      </w:r>
      <w:r>
        <w:rPr>
          <w:rFonts w:cs="Arial"/>
        </w:rPr>
        <w:t xml:space="preserve"> </w:t>
      </w:r>
      <w:r>
        <w:rPr>
          <w:rFonts w:eastAsia="Calibri" w:cs="Arial"/>
        </w:rPr>
        <w:t>consequence</w:t>
      </w:r>
      <w:r>
        <w:rPr>
          <w:rFonts w:cs="Arial"/>
        </w:rPr>
        <w:t xml:space="preserve">, </w:t>
      </w:r>
      <w:r>
        <w:rPr>
          <w:rFonts w:eastAsia="Calibri" w:cs="Arial"/>
        </w:rPr>
        <w:t>then</w:t>
      </w:r>
      <w:r>
        <w:rPr>
          <w:rFonts w:cs="Arial"/>
        </w:rPr>
        <w:t xml:space="preserve"> </w:t>
      </w:r>
      <w:r>
        <w:rPr>
          <w:rFonts w:eastAsia="Calibri" w:cs="Arial"/>
        </w:rPr>
        <w:t>it</w:t>
      </w:r>
      <w:r>
        <w:rPr>
          <w:rFonts w:cs="Arial"/>
        </w:rPr>
        <w:t xml:space="preserve"> </w:t>
      </w:r>
      <w:r>
        <w:rPr>
          <w:rFonts w:eastAsia="Calibri" w:cs="Arial"/>
        </w:rPr>
        <w:t>becomes</w:t>
      </w:r>
      <w:r>
        <w:rPr>
          <w:rFonts w:cs="Arial"/>
        </w:rPr>
        <w:t xml:space="preserve"> </w:t>
      </w:r>
      <w:r>
        <w:rPr>
          <w:rFonts w:eastAsia="Calibri" w:cs="Arial"/>
        </w:rPr>
        <w:t>part</w:t>
      </w:r>
      <w:r>
        <w:rPr>
          <w:rFonts w:cs="Arial"/>
        </w:rPr>
        <w:t xml:space="preserve"> </w:t>
      </w:r>
      <w:r>
        <w:rPr>
          <w:rFonts w:eastAsia="Calibri" w:cs="Arial"/>
        </w:rPr>
        <w:t>of</w:t>
      </w:r>
      <w:r>
        <w:rPr>
          <w:rFonts w:cs="Arial"/>
        </w:rPr>
        <w:t xml:space="preserve"> </w:t>
      </w:r>
      <w:r>
        <w:rPr>
          <w:rFonts w:eastAsia="Calibri" w:cs="Arial"/>
        </w:rPr>
        <w:t>our</w:t>
      </w:r>
      <w:r>
        <w:rPr>
          <w:rFonts w:cs="Arial"/>
        </w:rPr>
        <w:t xml:space="preserve"> </w:t>
      </w:r>
      <w:r>
        <w:rPr>
          <w:rFonts w:eastAsia="Calibri" w:cs="Arial"/>
        </w:rPr>
        <w:t>deliberation</w:t>
      </w:r>
      <w:r>
        <w:rPr>
          <w:rFonts w:cs="Arial"/>
        </w:rPr>
        <w:t xml:space="preserve"> </w:t>
      </w:r>
      <w:r>
        <w:rPr>
          <w:rFonts w:eastAsia="Calibri" w:cs="Arial"/>
        </w:rPr>
        <w:t>which</w:t>
      </w:r>
      <w:r>
        <w:rPr>
          <w:rFonts w:cs="Arial"/>
        </w:rPr>
        <w:t xml:space="preserve"> </w:t>
      </w:r>
      <w:r>
        <w:rPr>
          <w:rFonts w:eastAsia="Calibri" w:cs="Arial"/>
        </w:rPr>
        <w:t>makes</w:t>
      </w:r>
      <w:r>
        <w:rPr>
          <w:rFonts w:cs="Arial"/>
        </w:rPr>
        <w:t xml:space="preserve"> </w:t>
      </w:r>
      <w:r>
        <w:rPr>
          <w:rFonts w:eastAsia="Calibri" w:cs="Arial"/>
        </w:rPr>
        <w:t>it</w:t>
      </w:r>
      <w:r>
        <w:rPr>
          <w:rFonts w:cs="Arial"/>
        </w:rPr>
        <w:t xml:space="preserve"> </w:t>
      </w:r>
      <w:r>
        <w:rPr>
          <w:rFonts w:eastAsia="Calibri" w:cs="Arial"/>
        </w:rPr>
        <w:t>intrinsic</w:t>
      </w:r>
      <w:r>
        <w:rPr>
          <w:rFonts w:cs="Arial"/>
        </w:rPr>
        <w:t xml:space="preserve"> </w:t>
      </w:r>
      <w:r>
        <w:rPr>
          <w:rFonts w:eastAsia="Calibri" w:cs="Arial"/>
        </w:rPr>
        <w:t>to</w:t>
      </w:r>
      <w:r>
        <w:rPr>
          <w:rFonts w:cs="Arial"/>
        </w:rPr>
        <w:t xml:space="preserve"> </w:t>
      </w:r>
      <w:r>
        <w:rPr>
          <w:rFonts w:eastAsia="Calibri" w:cs="Arial"/>
        </w:rPr>
        <w:t>our</w:t>
      </w:r>
      <w:r>
        <w:rPr>
          <w:rFonts w:cs="Arial"/>
        </w:rPr>
        <w:t xml:space="preserve"> </w:t>
      </w:r>
      <w:r>
        <w:rPr>
          <w:rFonts w:eastAsia="Calibri" w:cs="Arial"/>
        </w:rPr>
        <w:t>action</w:t>
      </w:r>
      <w:r>
        <w:rPr>
          <w:rFonts w:cs="Arial"/>
        </w:rPr>
        <w:t xml:space="preserve"> </w:t>
      </w:r>
      <w:r>
        <w:rPr>
          <w:rFonts w:eastAsia="Calibri" w:cs="Arial"/>
        </w:rPr>
        <w:t>since</w:t>
      </w:r>
      <w:r>
        <w:rPr>
          <w:rFonts w:cs="Arial"/>
        </w:rPr>
        <w:t xml:space="preserve"> </w:t>
      </w:r>
      <w:r>
        <w:rPr>
          <w:rFonts w:eastAsia="Calibri" w:cs="Arial"/>
        </w:rPr>
        <w:t>we</w:t>
      </w:r>
      <w:r>
        <w:rPr>
          <w:rFonts w:cs="Arial"/>
        </w:rPr>
        <w:t xml:space="preserve"> </w:t>
      </w:r>
      <w:r>
        <w:rPr>
          <w:rFonts w:eastAsia="Calibri" w:cs="Arial"/>
        </w:rPr>
        <w:t>intend</w:t>
      </w:r>
      <w:r>
        <w:rPr>
          <w:rFonts w:cs="Arial"/>
        </w:rPr>
        <w:t xml:space="preserve"> </w:t>
      </w:r>
      <w:r>
        <w:rPr>
          <w:rFonts w:eastAsia="Calibri" w:cs="Arial"/>
        </w:rPr>
        <w:t>it</w:t>
      </w:r>
      <w:r>
        <w:rPr>
          <w:rFonts w:cs="Arial"/>
        </w:rPr>
        <w:t xml:space="preserve"> </w:t>
      </w:r>
      <w:r>
        <w:rPr>
          <w:rFonts w:eastAsia="Calibri" w:cs="Arial"/>
        </w:rPr>
        <w:t>to</w:t>
      </w:r>
      <w:r>
        <w:rPr>
          <w:rFonts w:cs="Arial"/>
        </w:rPr>
        <w:t xml:space="preserve"> </w:t>
      </w:r>
      <w:r>
        <w:rPr>
          <w:rFonts w:eastAsia="Calibri" w:cs="Arial"/>
        </w:rPr>
        <w:t>happen</w:t>
      </w:r>
      <w:r>
        <w:rPr>
          <w:rFonts w:cs="Arial"/>
        </w:rPr>
        <w:t>.</w:t>
      </w:r>
    </w:p>
    <w:p w14:paraId="4EB4CA04" w14:textId="22903C43" w:rsidR="007E5F9F" w:rsidRDefault="007E5F9F" w:rsidP="007E5F9F">
      <w:pPr>
        <w:pStyle w:val="Heading4"/>
        <w:rPr>
          <w:rFonts w:cs="Arial"/>
        </w:rPr>
      </w:pPr>
      <w:r>
        <w:rPr>
          <w:rFonts w:cs="Arial"/>
        </w:rPr>
        <w:t xml:space="preserve">4] </w:t>
      </w:r>
      <w:r>
        <w:rPr>
          <w:rFonts w:eastAsia="Calibri" w:cs="Arial"/>
        </w:rPr>
        <w:t>Only</w:t>
      </w:r>
      <w:r>
        <w:rPr>
          <w:rFonts w:cs="Arial"/>
        </w:rPr>
        <w:t xml:space="preserve"> </w:t>
      </w:r>
      <w:r>
        <w:rPr>
          <w:rFonts w:eastAsia="Calibri" w:cs="Arial"/>
        </w:rPr>
        <w:t>consequentialism</w:t>
      </w:r>
      <w:r>
        <w:rPr>
          <w:rFonts w:cs="Arial"/>
        </w:rPr>
        <w:t xml:space="preserve"> </w:t>
      </w:r>
      <w:r>
        <w:rPr>
          <w:rFonts w:eastAsia="Calibri" w:cs="Arial"/>
        </w:rPr>
        <w:t>explains</w:t>
      </w:r>
      <w:r>
        <w:rPr>
          <w:rFonts w:cs="Arial"/>
        </w:rPr>
        <w:t xml:space="preserve"> </w:t>
      </w:r>
      <w:r>
        <w:rPr>
          <w:rFonts w:eastAsia="Calibri" w:cs="Arial"/>
        </w:rPr>
        <w:t>degrees</w:t>
      </w:r>
      <w:r>
        <w:rPr>
          <w:rFonts w:cs="Arial"/>
        </w:rPr>
        <w:t xml:space="preserve"> </w:t>
      </w:r>
      <w:r>
        <w:rPr>
          <w:rFonts w:eastAsia="Calibri" w:cs="Arial"/>
        </w:rPr>
        <w:t>of</w:t>
      </w:r>
      <w:r>
        <w:rPr>
          <w:rFonts w:cs="Arial"/>
        </w:rPr>
        <w:t xml:space="preserve"> </w:t>
      </w:r>
      <w:r>
        <w:rPr>
          <w:rFonts w:eastAsia="Calibri" w:cs="Arial"/>
        </w:rPr>
        <w:t>wrongness</w:t>
      </w:r>
      <w:r>
        <w:rPr>
          <w:rFonts w:cs="Arial"/>
        </w:rPr>
        <w:t>—</w:t>
      </w:r>
      <w:r>
        <w:rPr>
          <w:rFonts w:eastAsia="Calibri" w:cs="Arial"/>
        </w:rPr>
        <w:t>if</w:t>
      </w:r>
      <w:r>
        <w:rPr>
          <w:rFonts w:cs="Arial"/>
        </w:rPr>
        <w:t xml:space="preserve"> </w:t>
      </w:r>
      <w:r>
        <w:rPr>
          <w:rFonts w:eastAsia="Calibri" w:cs="Arial"/>
        </w:rPr>
        <w:t>I</w:t>
      </w:r>
      <w:r>
        <w:rPr>
          <w:rFonts w:cs="Arial"/>
        </w:rPr>
        <w:t xml:space="preserve"> </w:t>
      </w:r>
      <w:r>
        <w:rPr>
          <w:rFonts w:eastAsia="Calibri" w:cs="Arial"/>
        </w:rPr>
        <w:t>break</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meet</w:t>
      </w:r>
      <w:r>
        <w:rPr>
          <w:rFonts w:cs="Arial"/>
        </w:rPr>
        <w:t xml:space="preserve"> </w:t>
      </w:r>
      <w:r>
        <w:rPr>
          <w:rFonts w:eastAsia="Calibri" w:cs="Arial"/>
        </w:rPr>
        <w:t>up</w:t>
      </w:r>
      <w:r>
        <w:rPr>
          <w:rFonts w:cs="Arial"/>
        </w:rPr>
        <w:t xml:space="preserve"> </w:t>
      </w:r>
      <w:r>
        <w:rPr>
          <w:rFonts w:eastAsia="Calibri" w:cs="Arial"/>
        </w:rPr>
        <w:t>for</w:t>
      </w:r>
      <w:r>
        <w:rPr>
          <w:rFonts w:cs="Arial"/>
        </w:rPr>
        <w:t xml:space="preserve"> </w:t>
      </w:r>
      <w:r>
        <w:rPr>
          <w:rFonts w:eastAsia="Calibri" w:cs="Arial"/>
        </w:rPr>
        <w:t>lunch</w:t>
      </w:r>
      <w:r>
        <w:rPr>
          <w:rFonts w:cs="Arial"/>
        </w:rPr>
        <w:t xml:space="preserve">, </w:t>
      </w:r>
      <w:r>
        <w:rPr>
          <w:rFonts w:eastAsia="Calibri" w:cs="Arial"/>
        </w:rPr>
        <w:t>that</w:t>
      </w:r>
      <w:r>
        <w:rPr>
          <w:rFonts w:cs="Arial"/>
        </w:rPr>
        <w:t xml:space="preserve"> </w:t>
      </w:r>
      <w:r>
        <w:rPr>
          <w:rFonts w:eastAsia="Calibri" w:cs="Arial"/>
        </w:rPr>
        <w:t>is</w:t>
      </w:r>
      <w:r>
        <w:rPr>
          <w:rFonts w:cs="Arial"/>
        </w:rPr>
        <w:t xml:space="preserve"> </w:t>
      </w:r>
      <w:r>
        <w:rPr>
          <w:rFonts w:eastAsia="Calibri" w:cs="Arial"/>
        </w:rPr>
        <w:t>not</w:t>
      </w:r>
      <w:r>
        <w:rPr>
          <w:rFonts w:cs="Arial"/>
        </w:rPr>
        <w:t xml:space="preserve"> </w:t>
      </w:r>
      <w:r>
        <w:rPr>
          <w:rFonts w:eastAsia="Calibri" w:cs="Arial"/>
        </w:rPr>
        <w:t>as</w:t>
      </w:r>
      <w:r>
        <w:rPr>
          <w:rFonts w:cs="Arial"/>
        </w:rPr>
        <w:t xml:space="preserve"> </w:t>
      </w:r>
      <w:r>
        <w:rPr>
          <w:rFonts w:eastAsia="Calibri" w:cs="Arial"/>
        </w:rPr>
        <w:t>bad</w:t>
      </w:r>
      <w:r>
        <w:rPr>
          <w:rFonts w:cs="Arial"/>
        </w:rPr>
        <w:t xml:space="preserve"> </w:t>
      </w:r>
      <w:r>
        <w:rPr>
          <w:rFonts w:eastAsia="Calibri" w:cs="Arial"/>
        </w:rPr>
        <w:t>as</w:t>
      </w:r>
      <w:r>
        <w:rPr>
          <w:rFonts w:cs="Arial"/>
        </w:rPr>
        <w:t xml:space="preserve"> </w:t>
      </w:r>
      <w:r>
        <w:rPr>
          <w:rFonts w:eastAsia="Calibri" w:cs="Arial"/>
        </w:rPr>
        <w:t>breaking</w:t>
      </w:r>
      <w:r>
        <w:rPr>
          <w:rFonts w:cs="Arial"/>
        </w:rPr>
        <w:t xml:space="preserve"> </w:t>
      </w:r>
      <w:r>
        <w:rPr>
          <w:rFonts w:eastAsia="Calibri" w:cs="Arial"/>
        </w:rPr>
        <w:t>a</w:t>
      </w:r>
      <w:r>
        <w:rPr>
          <w:rFonts w:cs="Arial"/>
        </w:rPr>
        <w:t xml:space="preserve"> </w:t>
      </w:r>
      <w:r>
        <w:rPr>
          <w:rFonts w:eastAsia="Calibri" w:cs="Arial"/>
        </w:rPr>
        <w:t>promise</w:t>
      </w:r>
      <w:r>
        <w:rPr>
          <w:rFonts w:cs="Arial"/>
        </w:rPr>
        <w:t xml:space="preserve"> </w:t>
      </w:r>
      <w:r>
        <w:rPr>
          <w:rFonts w:eastAsia="Calibri" w:cs="Arial"/>
        </w:rPr>
        <w:t>to</w:t>
      </w:r>
      <w:r>
        <w:rPr>
          <w:rFonts w:cs="Arial"/>
        </w:rPr>
        <w:t xml:space="preserve"> </w:t>
      </w:r>
      <w:r>
        <w:rPr>
          <w:rFonts w:eastAsia="Calibri" w:cs="Arial"/>
        </w:rPr>
        <w:t>take</w:t>
      </w:r>
      <w:r>
        <w:rPr>
          <w:rFonts w:cs="Arial"/>
        </w:rPr>
        <w:t xml:space="preserve"> </w:t>
      </w:r>
      <w:r>
        <w:rPr>
          <w:rFonts w:eastAsia="Calibri" w:cs="Arial"/>
        </w:rPr>
        <w:t>a</w:t>
      </w:r>
      <w:r>
        <w:rPr>
          <w:rFonts w:cs="Arial"/>
        </w:rPr>
        <w:t xml:space="preserve"> </w:t>
      </w:r>
      <w:r>
        <w:rPr>
          <w:rFonts w:eastAsia="Calibri" w:cs="Arial"/>
        </w:rPr>
        <w:t>dying</w:t>
      </w:r>
      <w:r>
        <w:rPr>
          <w:rFonts w:cs="Arial"/>
        </w:rPr>
        <w:t xml:space="preserve"> </w:t>
      </w:r>
      <w:r>
        <w:rPr>
          <w:rFonts w:eastAsia="Calibri" w:cs="Arial"/>
        </w:rPr>
        <w:t>person</w:t>
      </w:r>
      <w:r>
        <w:rPr>
          <w:rFonts w:cs="Arial"/>
        </w:rPr>
        <w:t xml:space="preserve"> </w:t>
      </w:r>
      <w:r>
        <w:rPr>
          <w:rFonts w:eastAsia="Calibri" w:cs="Arial"/>
        </w:rPr>
        <w:t>to</w:t>
      </w:r>
      <w:r>
        <w:rPr>
          <w:rFonts w:cs="Arial"/>
        </w:rPr>
        <w:t xml:space="preserve"> </w:t>
      </w:r>
      <w:r>
        <w:rPr>
          <w:rFonts w:eastAsia="Calibri" w:cs="Arial"/>
        </w:rPr>
        <w:t>the</w:t>
      </w:r>
      <w:r>
        <w:rPr>
          <w:rFonts w:cs="Arial"/>
        </w:rPr>
        <w:t xml:space="preserve"> </w:t>
      </w:r>
      <w:r>
        <w:rPr>
          <w:rFonts w:eastAsia="Calibri" w:cs="Arial"/>
        </w:rPr>
        <w:t>hospital</w:t>
      </w:r>
      <w:r>
        <w:rPr>
          <w:rFonts w:cs="Arial"/>
        </w:rPr>
        <w:t xml:space="preserve">. </w:t>
      </w:r>
      <w:r>
        <w:rPr>
          <w:rFonts w:eastAsia="Calibri" w:cs="Arial"/>
        </w:rPr>
        <w:t>Only</w:t>
      </w:r>
      <w:r>
        <w:rPr>
          <w:rFonts w:cs="Arial"/>
        </w:rPr>
        <w:t xml:space="preserve"> </w:t>
      </w:r>
      <w:r>
        <w:rPr>
          <w:rFonts w:eastAsia="Calibri" w:cs="Arial"/>
        </w:rPr>
        <w:t>the</w:t>
      </w:r>
      <w:r>
        <w:rPr>
          <w:rFonts w:cs="Arial"/>
        </w:rPr>
        <w:t xml:space="preserve"> </w:t>
      </w:r>
      <w:r>
        <w:rPr>
          <w:rFonts w:eastAsia="Calibri" w:cs="Arial"/>
        </w:rPr>
        <w:t>consequences</w:t>
      </w:r>
      <w:r>
        <w:rPr>
          <w:rFonts w:cs="Arial"/>
        </w:rPr>
        <w:t xml:space="preserve"> </w:t>
      </w:r>
      <w:r>
        <w:rPr>
          <w:rFonts w:eastAsia="Calibri" w:cs="Arial"/>
        </w:rPr>
        <w:t>of</w:t>
      </w:r>
      <w:r>
        <w:rPr>
          <w:rFonts w:cs="Arial"/>
        </w:rPr>
        <w:t xml:space="preserve"> </w:t>
      </w:r>
      <w:r>
        <w:rPr>
          <w:rFonts w:eastAsia="Calibri" w:cs="Arial"/>
        </w:rPr>
        <w:t>breaking</w:t>
      </w:r>
      <w:r>
        <w:rPr>
          <w:rFonts w:cs="Arial"/>
        </w:rPr>
        <w:t xml:space="preserve"> </w:t>
      </w:r>
      <w:r>
        <w:rPr>
          <w:rFonts w:eastAsia="Calibri" w:cs="Arial"/>
        </w:rPr>
        <w:t>the</w:t>
      </w:r>
      <w:r>
        <w:rPr>
          <w:rFonts w:cs="Arial"/>
        </w:rPr>
        <w:t xml:space="preserve"> </w:t>
      </w:r>
      <w:r>
        <w:rPr>
          <w:rFonts w:eastAsia="Calibri" w:cs="Arial"/>
        </w:rPr>
        <w:t>promise</w:t>
      </w:r>
      <w:r>
        <w:rPr>
          <w:rFonts w:cs="Arial"/>
        </w:rPr>
        <w:t xml:space="preserve"> </w:t>
      </w:r>
      <w:r>
        <w:rPr>
          <w:rFonts w:eastAsia="Calibri" w:cs="Arial"/>
        </w:rPr>
        <w:t>explain</w:t>
      </w:r>
      <w:r>
        <w:rPr>
          <w:rFonts w:cs="Arial"/>
        </w:rPr>
        <w:t xml:space="preserve"> </w:t>
      </w:r>
      <w:r>
        <w:rPr>
          <w:rFonts w:eastAsia="Calibri" w:cs="Arial"/>
        </w:rPr>
        <w:t>why</w:t>
      </w:r>
      <w:r>
        <w:rPr>
          <w:rFonts w:cs="Arial"/>
        </w:rPr>
        <w:t xml:space="preserve"> </w:t>
      </w:r>
      <w:r>
        <w:rPr>
          <w:rFonts w:eastAsia="Calibri" w:cs="Arial"/>
        </w:rPr>
        <w:t>the</w:t>
      </w:r>
      <w:r>
        <w:rPr>
          <w:rFonts w:cs="Arial"/>
        </w:rPr>
        <w:t xml:space="preserve"> </w:t>
      </w:r>
      <w:r>
        <w:rPr>
          <w:rFonts w:eastAsia="Calibri" w:cs="Arial"/>
        </w:rPr>
        <w:t>second</w:t>
      </w:r>
      <w:r>
        <w:rPr>
          <w:rFonts w:cs="Arial"/>
        </w:rPr>
        <w:t xml:space="preserve"> </w:t>
      </w:r>
      <w:r>
        <w:rPr>
          <w:rFonts w:eastAsia="Calibri" w:cs="Arial"/>
        </w:rPr>
        <w:t>one</w:t>
      </w:r>
      <w:r>
        <w:rPr>
          <w:rFonts w:cs="Arial"/>
        </w:rPr>
        <w:t xml:space="preserve"> </w:t>
      </w:r>
      <w:r>
        <w:rPr>
          <w:rFonts w:eastAsia="Calibri" w:cs="Arial"/>
        </w:rPr>
        <w:t>is</w:t>
      </w:r>
      <w:r>
        <w:rPr>
          <w:rFonts w:cs="Arial"/>
        </w:rPr>
        <w:t xml:space="preserve"> </w:t>
      </w:r>
      <w:r>
        <w:rPr>
          <w:rFonts w:eastAsia="Calibri" w:cs="Arial"/>
        </w:rPr>
        <w:t>much</w:t>
      </w:r>
      <w:r>
        <w:rPr>
          <w:rFonts w:cs="Arial"/>
        </w:rPr>
        <w:t xml:space="preserve"> </w:t>
      </w:r>
      <w:r>
        <w:rPr>
          <w:rFonts w:eastAsia="Calibri" w:cs="Arial"/>
        </w:rPr>
        <w:t>worse</w:t>
      </w:r>
      <w:r>
        <w:rPr>
          <w:rFonts w:cs="Arial"/>
        </w:rPr>
        <w:t xml:space="preserve"> </w:t>
      </w:r>
      <w:r>
        <w:rPr>
          <w:rFonts w:eastAsia="Calibri" w:cs="Arial"/>
        </w:rPr>
        <w:t>than</w:t>
      </w:r>
      <w:r>
        <w:rPr>
          <w:rFonts w:cs="Arial"/>
        </w:rPr>
        <w:t xml:space="preserve"> </w:t>
      </w:r>
      <w:r>
        <w:rPr>
          <w:rFonts w:eastAsia="Calibri" w:cs="Arial"/>
        </w:rPr>
        <w:t>the</w:t>
      </w:r>
      <w:r>
        <w:rPr>
          <w:rFonts w:cs="Arial"/>
        </w:rPr>
        <w:t xml:space="preserve"> </w:t>
      </w:r>
      <w:r>
        <w:rPr>
          <w:rFonts w:eastAsia="Calibri" w:cs="Arial"/>
        </w:rPr>
        <w:t>first</w:t>
      </w:r>
      <w:r>
        <w:rPr>
          <w:rFonts w:cs="Arial"/>
        </w:rPr>
        <w:t>. Intuitions outweigh—they’re the foundational basis for any argument and theories that contradict our intuitions are most likely false even if we can’t deductively determine why.</w:t>
      </w:r>
    </w:p>
    <w:p w14:paraId="126490A3" w14:textId="4205AA1D" w:rsidR="007E5F9F" w:rsidRPr="007E5F9F" w:rsidRDefault="007E5F9F" w:rsidP="007E5F9F">
      <w:pPr>
        <w:pStyle w:val="Heading4"/>
      </w:pPr>
      <w:r>
        <w:t>5) Reject broard, overarching claims about our worldview – they must indict our specific epistemology first</w:t>
      </w:r>
    </w:p>
    <w:p w14:paraId="3BCE379B" w14:textId="042FEE26" w:rsidR="007E5F9F" w:rsidRPr="00730CE9" w:rsidRDefault="007E5F9F" w:rsidP="007E5F9F">
      <w:pPr>
        <w:pStyle w:val="Heading4"/>
        <w:rPr>
          <w:rFonts w:cs="Arial"/>
        </w:rPr>
      </w:pPr>
      <w:bookmarkStart w:id="3" w:name="_Hlk62889748"/>
      <w:r>
        <w:rPr>
          <w:rFonts w:cs="Arial"/>
        </w:rPr>
        <w:t>6)</w:t>
      </w:r>
      <w:r>
        <w:rPr>
          <w:rFonts w:cs="Arial"/>
        </w:rPr>
        <w:t xml:space="preserve"> </w:t>
      </w:r>
      <w:r w:rsidRPr="00730CE9">
        <w:rPr>
          <w:rFonts w:cs="Arial"/>
        </w:rPr>
        <w:t xml:space="preserve">That is the only </w:t>
      </w:r>
      <w:r w:rsidRPr="00730CE9">
        <w:rPr>
          <w:rFonts w:cs="Arial"/>
          <w:u w:val="single"/>
        </w:rPr>
        <w:t>egalitarian metric</w:t>
      </w:r>
      <w:r w:rsidRPr="00730CE9">
        <w:rPr>
          <w:rFonts w:cs="Arial"/>
        </w:rPr>
        <w:t xml:space="preserve">---anything else collapses cooperation on </w:t>
      </w:r>
      <w:r w:rsidRPr="00730CE9">
        <w:rPr>
          <w:rFonts w:cs="Arial"/>
          <w:u w:val="single"/>
        </w:rPr>
        <w:t>collective action</w:t>
      </w:r>
      <w:r w:rsidRPr="00730CE9">
        <w:rPr>
          <w:rFonts w:cs="Arial"/>
        </w:rPr>
        <w:t xml:space="preserve"> crises and makes extinction inevitable </w:t>
      </w:r>
    </w:p>
    <w:p w14:paraId="713810DE" w14:textId="77777777" w:rsidR="007E5F9F" w:rsidRPr="00AE4834" w:rsidRDefault="007E5F9F" w:rsidP="007E5F9F">
      <w:r w:rsidRPr="00AE4834">
        <w:rPr>
          <w:rStyle w:val="Style13ptBold"/>
        </w:rPr>
        <w:t xml:space="preserve">Khan 18 </w:t>
      </w:r>
      <w:r w:rsidRPr="00AE4834">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0EEC1381" w14:textId="77777777" w:rsidR="007E5F9F" w:rsidRPr="009F04AA" w:rsidRDefault="007E5F9F" w:rsidP="007E5F9F">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Moriori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lastRenderedPageBreak/>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Ricken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overpowered tribes,</w:t>
      </w:r>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Morioris,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Nunuku’s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r w:rsidRPr="000A2C32">
        <w:rPr>
          <w:sz w:val="12"/>
          <w:highlight w:val="cyan"/>
        </w:rPr>
        <w:t xml:space="preserve">. </w:t>
      </w:r>
      <w:r w:rsidRPr="000A2C32">
        <w:rPr>
          <w:rStyle w:val="Emphasis"/>
          <w:highlight w:val="cyan"/>
        </w:rPr>
        <w:t xml:space="preserve">Survival is </w:t>
      </w:r>
      <w:r w:rsidRPr="000A2C32">
        <w:rPr>
          <w:rStyle w:val="Emphasis"/>
          <w:highlight w:val="cyan"/>
        </w:rPr>
        <w:lastRenderedPageBreak/>
        <w:t>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bookmarkEnd w:id="1"/>
      <w:bookmarkEnd w:id="3"/>
    </w:p>
    <w:p w14:paraId="12C7989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New Roman"/>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swiss"/>
    <w:pitch w:val="variable"/>
  </w:font>
  <w:font w:name="Droid Sans Fallback">
    <w:panose1 w:val="020B0604020202020204"/>
    <w:charset w:val="80"/>
    <w:family w:val="auto"/>
    <w:pitch w:val="variable"/>
  </w:font>
  <w:font w:name="Segoe UI">
    <w:altName w:val="Sylfaen"/>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altName w:val="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Yu Gothic"/>
    <w:panose1 w:val="020B0300000000000000"/>
    <w:charset w:val="00"/>
    <w:family w:val="roman"/>
    <w:pitch w:val="default"/>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altName w:val="Impact"/>
    <w:panose1 w:val="020B06040202020202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Arial"/>
    <w:panose1 w:val="02000503000000020004"/>
    <w:charset w:val="00"/>
    <w:family w:val="auto"/>
    <w:pitch w:val="variable"/>
    <w:sig w:usb0="E50002FF" w:usb1="500079DB" w:usb2="00000010" w:usb3="00000000" w:csb0="00000001" w:csb1="00000000"/>
  </w:font>
  <w:font w:name="Baskerville">
    <w:panose1 w:val="02020502070401020303"/>
    <w:charset w:val="00"/>
    <w:family w:val="roman"/>
    <w:pitch w:val="variable"/>
    <w:sig w:usb0="80000067" w:usb1="02000000" w:usb2="00000000" w:usb3="00000000" w:csb0="0000019F" w:csb1="00000000"/>
  </w:font>
  <w:font w:name="Frutiger 45 Light">
    <w:panose1 w:val="020B0604020202020204"/>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A311A2"/>
    <w:multiLevelType w:val="hybridMultilevel"/>
    <w:tmpl w:val="2EE2D9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A36370"/>
    <w:multiLevelType w:val="hybridMultilevel"/>
    <w:tmpl w:val="F12A94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C01552"/>
    <w:multiLevelType w:val="hybridMultilevel"/>
    <w:tmpl w:val="6C962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077002B7"/>
    <w:multiLevelType w:val="hybridMultilevel"/>
    <w:tmpl w:val="F7948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ABB46FC"/>
    <w:multiLevelType w:val="hybridMultilevel"/>
    <w:tmpl w:val="7D86E3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C72DA0"/>
    <w:multiLevelType w:val="hybridMultilevel"/>
    <w:tmpl w:val="8F52D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E9388B"/>
    <w:multiLevelType w:val="hybridMultilevel"/>
    <w:tmpl w:val="77265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1DD0226"/>
    <w:multiLevelType w:val="hybridMultilevel"/>
    <w:tmpl w:val="DB62F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720DB6"/>
    <w:multiLevelType w:val="hybridMultilevel"/>
    <w:tmpl w:val="C06A4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183D10AE"/>
    <w:multiLevelType w:val="hybridMultilevel"/>
    <w:tmpl w:val="3CDAD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F136503"/>
    <w:multiLevelType w:val="hybridMultilevel"/>
    <w:tmpl w:val="E5D4A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FD02027"/>
    <w:multiLevelType w:val="hybridMultilevel"/>
    <w:tmpl w:val="218EBE56"/>
    <w:lvl w:ilvl="0" w:tplc="96DE6102">
      <w:start w:val="1"/>
      <w:numFmt w:val="lowerLetter"/>
      <w:lvlText w:val="(%1)"/>
      <w:lvlJc w:val="left"/>
      <w:pPr>
        <w:ind w:left="728" w:hanging="36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00E7689"/>
    <w:multiLevelType w:val="hybridMultilevel"/>
    <w:tmpl w:val="872AB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699706D"/>
    <w:multiLevelType w:val="hybridMultilevel"/>
    <w:tmpl w:val="95AED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F7C7590"/>
    <w:multiLevelType w:val="hybridMultilevel"/>
    <w:tmpl w:val="D83AC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12C1ED5"/>
    <w:multiLevelType w:val="hybridMultilevel"/>
    <w:tmpl w:val="A8008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2A0DEF"/>
    <w:multiLevelType w:val="hybridMultilevel"/>
    <w:tmpl w:val="ED846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5CB7973"/>
    <w:multiLevelType w:val="hybridMultilevel"/>
    <w:tmpl w:val="5E50A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91468F0"/>
    <w:multiLevelType w:val="hybridMultilevel"/>
    <w:tmpl w:val="4120C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AC02379"/>
    <w:multiLevelType w:val="hybridMultilevel"/>
    <w:tmpl w:val="AD8EA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C7514E0"/>
    <w:multiLevelType w:val="hybridMultilevel"/>
    <w:tmpl w:val="40905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E1F620E"/>
    <w:multiLevelType w:val="hybridMultilevel"/>
    <w:tmpl w:val="52C00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41E11904"/>
    <w:multiLevelType w:val="hybridMultilevel"/>
    <w:tmpl w:val="BB565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8454D33"/>
    <w:multiLevelType w:val="hybridMultilevel"/>
    <w:tmpl w:val="C69CC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9FF07E0"/>
    <w:multiLevelType w:val="hybridMultilevel"/>
    <w:tmpl w:val="A5D8E3A0"/>
    <w:lvl w:ilvl="0" w:tplc="EA36B04A">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CF94482"/>
    <w:multiLevelType w:val="hybridMultilevel"/>
    <w:tmpl w:val="A8C61C9C"/>
    <w:lvl w:ilvl="0" w:tplc="180C011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6" w15:restartNumberingAfterBreak="0">
    <w:nsid w:val="4EC05536"/>
    <w:multiLevelType w:val="hybridMultilevel"/>
    <w:tmpl w:val="E3804220"/>
    <w:lvl w:ilvl="0" w:tplc="2006FD2A">
      <w:start w:val="202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40E6E95"/>
    <w:multiLevelType w:val="hybridMultilevel"/>
    <w:tmpl w:val="9A649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51C62DE"/>
    <w:multiLevelType w:val="hybridMultilevel"/>
    <w:tmpl w:val="F61E9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15:restartNumberingAfterBreak="0">
    <w:nsid w:val="6D256B33"/>
    <w:multiLevelType w:val="hybridMultilevel"/>
    <w:tmpl w:val="4516BAE6"/>
    <w:lvl w:ilvl="0" w:tplc="B186F626">
      <w:start w:val="1"/>
      <w:numFmt w:val="decimal"/>
      <w:lvlText w:val="%1."/>
      <w:lvlJc w:val="left"/>
      <w:pPr>
        <w:ind w:left="720" w:hanging="360"/>
      </w:pPr>
      <w:rPr>
        <w:rFonts w:asciiTheme="minorHAnsi" w:eastAsiaTheme="majorEastAsia" w:hAnsiTheme="minorHAnsi" w:cstheme="minorHAns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82916F1"/>
    <w:multiLevelType w:val="hybridMultilevel"/>
    <w:tmpl w:val="4ECEC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A514929"/>
    <w:multiLevelType w:val="hybridMultilevel"/>
    <w:tmpl w:val="79B20A3E"/>
    <w:lvl w:ilvl="0" w:tplc="8E7C9A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0"/>
  </w:num>
  <w:num w:numId="2">
    <w:abstractNumId w:val="23"/>
  </w:num>
  <w:num w:numId="3">
    <w:abstractNumId w:val="54"/>
  </w:num>
  <w:num w:numId="4">
    <w:abstractNumId w:val="51"/>
  </w:num>
  <w:num w:numId="5">
    <w:abstractNumId w:val="39"/>
  </w:num>
  <w:num w:numId="6">
    <w:abstractNumId w:val="52"/>
  </w:num>
  <w:num w:numId="7">
    <w:abstractNumId w:val="29"/>
  </w:num>
  <w:num w:numId="8">
    <w:abstractNumId w:val="16"/>
  </w:num>
  <w:num w:numId="9">
    <w:abstractNumId w:val="20"/>
  </w:num>
  <w:num w:numId="10">
    <w:abstractNumId w:val="59"/>
  </w:num>
  <w:num w:numId="11">
    <w:abstractNumId w:val="14"/>
  </w:num>
  <w:num w:numId="12">
    <w:abstractNumId w:val="35"/>
  </w:num>
  <w:num w:numId="13">
    <w:abstractNumId w:val="26"/>
  </w:num>
  <w:num w:numId="14">
    <w:abstractNumId w:val="50"/>
  </w:num>
  <w:num w:numId="15">
    <w:abstractNumId w:val="12"/>
  </w:num>
  <w:num w:numId="16">
    <w:abstractNumId w:val="18"/>
  </w:num>
  <w:num w:numId="17">
    <w:abstractNumId w:val="33"/>
  </w:num>
  <w:num w:numId="18">
    <w:abstractNumId w:val="32"/>
  </w:num>
  <w:num w:numId="19">
    <w:abstractNumId w:val="21"/>
  </w:num>
  <w:num w:numId="20">
    <w:abstractNumId w:val="27"/>
  </w:num>
  <w:num w:numId="21">
    <w:abstractNumId w:val="13"/>
  </w:num>
  <w:num w:numId="22">
    <w:abstractNumId w:val="49"/>
  </w:num>
  <w:num w:numId="23">
    <w:abstractNumId w:val="57"/>
  </w:num>
  <w:num w:numId="24">
    <w:abstractNumId w:val="48"/>
  </w:num>
  <w:num w:numId="25">
    <w:abstractNumId w:val="42"/>
  </w:num>
  <w:num w:numId="26">
    <w:abstractNumId w:val="11"/>
  </w:num>
  <w:num w:numId="27">
    <w:abstractNumId w:val="17"/>
  </w:num>
  <w:num w:numId="28">
    <w:abstractNumId w:val="43"/>
  </w:num>
  <w:num w:numId="29">
    <w:abstractNumId w:val="41"/>
  </w:num>
  <w:num w:numId="30">
    <w:abstractNumId w:val="31"/>
  </w:num>
  <w:num w:numId="31">
    <w:abstractNumId w:val="58"/>
  </w:num>
  <w:num w:numId="32">
    <w:abstractNumId w:val="15"/>
  </w:num>
  <w:num w:numId="33">
    <w:abstractNumId w:val="28"/>
  </w:num>
  <w:num w:numId="34">
    <w:abstractNumId w:val="56"/>
  </w:num>
  <w:num w:numId="35">
    <w:abstractNumId w:val="53"/>
  </w:num>
  <w:num w:numId="36">
    <w:abstractNumId w:val="30"/>
  </w:num>
  <w:num w:numId="37">
    <w:abstractNumId w:val="46"/>
  </w:num>
  <w:num w:numId="38">
    <w:abstractNumId w:val="24"/>
  </w:num>
  <w:num w:numId="39">
    <w:abstractNumId w:val="22"/>
  </w:num>
  <w:num w:numId="40">
    <w:abstractNumId w:val="37"/>
  </w:num>
  <w:num w:numId="41">
    <w:abstractNumId w:val="25"/>
  </w:num>
  <w:num w:numId="42">
    <w:abstractNumId w:val="47"/>
  </w:num>
  <w:num w:numId="43">
    <w:abstractNumId w:val="34"/>
  </w:num>
  <w:num w:numId="44">
    <w:abstractNumId w:val="44"/>
  </w:num>
  <w:num w:numId="45">
    <w:abstractNumId w:val="55"/>
  </w:num>
  <w:num w:numId="46">
    <w:abstractNumId w:val="45"/>
  </w:num>
  <w:num w:numId="47">
    <w:abstractNumId w:val="19"/>
  </w:num>
  <w:num w:numId="48">
    <w:abstractNumId w:val="36"/>
  </w:num>
  <w:num w:numId="4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5F9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A9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F9F"/>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016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05C7B9"/>
  <w14:defaultImageDpi w14:val="300"/>
  <w15:docId w15:val="{E6F5743E-E7C2-2C4F-951E-94F6D6D87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5F9F"/>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7E5F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7E5F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no"/>
    <w:basedOn w:val="Normal"/>
    <w:next w:val="Normal"/>
    <w:link w:val="Heading3Char"/>
    <w:uiPriority w:val="9"/>
    <w:unhideWhenUsed/>
    <w:qFormat/>
    <w:rsid w:val="007E5F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7E5F9F"/>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7E5F9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7E5F9F"/>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7E5F9F"/>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7E5F9F"/>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7E5F9F"/>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7E5F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5F9F"/>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Heading Char"/>
    <w:basedOn w:val="DefaultParagraphFont"/>
    <w:link w:val="Heading1"/>
    <w:uiPriority w:val="9"/>
    <w:rsid w:val="007E5F9F"/>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7E5F9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7E5F9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7E5F9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E5F9F"/>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7E5F9F"/>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7E5F9F"/>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7E5F9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Read,T"/>
    <w:basedOn w:val="DefaultParagraphFont"/>
    <w:link w:val="NoSpacing"/>
    <w:uiPriority w:val="99"/>
    <w:unhideWhenUsed/>
    <w:rsid w:val="007E5F9F"/>
    <w:rPr>
      <w:color w:val="auto"/>
      <w:u w:val="none"/>
    </w:rPr>
  </w:style>
  <w:style w:type="paragraph" w:styleId="DocumentMap">
    <w:name w:val="Document Map"/>
    <w:basedOn w:val="Normal"/>
    <w:link w:val="DocumentMapChar"/>
    <w:uiPriority w:val="99"/>
    <w:unhideWhenUsed/>
    <w:rsid w:val="007E5F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E5F9F"/>
    <w:rPr>
      <w:rFonts w:ascii="Lucida Grande" w:hAnsi="Lucida Grande" w:cs="Lucida Grande"/>
    </w:rPr>
  </w:style>
  <w:style w:type="character" w:customStyle="1" w:styleId="Heading5Char">
    <w:name w:val="Heading 5 Char"/>
    <w:basedOn w:val="DefaultParagraphFont"/>
    <w:link w:val="Heading5"/>
    <w:rsid w:val="007E5F9F"/>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7E5F9F"/>
    <w:rPr>
      <w:rFonts w:ascii="Cambria" w:eastAsia="Times New Roman" w:hAnsi="Cambria"/>
      <w:b/>
      <w:bCs/>
      <w:i/>
      <w:iCs/>
      <w:sz w:val="20"/>
      <w:lang w:bidi="en-US"/>
    </w:rPr>
  </w:style>
  <w:style w:type="character" w:customStyle="1" w:styleId="Heading7Char">
    <w:name w:val="Heading 7 Char"/>
    <w:basedOn w:val="DefaultParagraphFont"/>
    <w:link w:val="Heading7"/>
    <w:rsid w:val="007E5F9F"/>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7E5F9F"/>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7E5F9F"/>
    <w:rPr>
      <w:rFonts w:ascii="Cambria" w:eastAsia="Times New Roman" w:hAnsi="Cambria"/>
      <w:i/>
      <w:iCs/>
      <w:sz w:val="18"/>
      <w:szCs w:val="18"/>
      <w:lang w:bidi="en-US"/>
    </w:rPr>
  </w:style>
  <w:style w:type="paragraph" w:customStyle="1" w:styleId="Analytic">
    <w:name w:val="Analytic"/>
    <w:basedOn w:val="Heading4"/>
    <w:link w:val="AnalyticChar"/>
    <w:autoRedefine/>
    <w:uiPriority w:val="4"/>
    <w:qFormat/>
    <w:rsid w:val="007E5F9F"/>
    <w:rPr>
      <w:color w:val="C00000"/>
    </w:rPr>
  </w:style>
  <w:style w:type="paragraph" w:customStyle="1" w:styleId="Emphasis1">
    <w:name w:val="Emphasis1"/>
    <w:basedOn w:val="Normal"/>
    <w:link w:val="Emphasis"/>
    <w:uiPriority w:val="20"/>
    <w:qFormat/>
    <w:rsid w:val="007E5F9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7E5F9F"/>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7E5F9F"/>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7E5F9F"/>
  </w:style>
  <w:style w:type="paragraph" w:styleId="ListParagraph">
    <w:name w:val="List Paragraph"/>
    <w:aliases w:val="6 font"/>
    <w:basedOn w:val="Normal"/>
    <w:uiPriority w:val="99"/>
    <w:qFormat/>
    <w:rsid w:val="007E5F9F"/>
    <w:pPr>
      <w:ind w:left="720"/>
      <w:contextualSpacing/>
    </w:pPr>
  </w:style>
  <w:style w:type="character" w:styleId="UnresolvedMention">
    <w:name w:val="Unresolved Mention"/>
    <w:basedOn w:val="DefaultParagraphFont"/>
    <w:uiPriority w:val="99"/>
    <w:unhideWhenUsed/>
    <w:rsid w:val="007E5F9F"/>
    <w:rPr>
      <w:color w:val="605E5C"/>
      <w:shd w:val="clear" w:color="auto" w:fill="E1DFDD"/>
    </w:rPr>
  </w:style>
  <w:style w:type="paragraph" w:styleId="BalloonText">
    <w:name w:val="Balloon Text"/>
    <w:basedOn w:val="Normal"/>
    <w:link w:val="BalloonTextChar"/>
    <w:uiPriority w:val="99"/>
    <w:unhideWhenUsed/>
    <w:qFormat/>
    <w:rsid w:val="007E5F9F"/>
    <w:pPr>
      <w:spacing w:after="0" w:line="240" w:lineRule="auto"/>
    </w:pPr>
    <w:rPr>
      <w:sz w:val="18"/>
      <w:szCs w:val="18"/>
    </w:rPr>
  </w:style>
  <w:style w:type="character" w:customStyle="1" w:styleId="BalloonTextChar">
    <w:name w:val="Balloon Text Char"/>
    <w:basedOn w:val="DefaultParagraphFont"/>
    <w:link w:val="BalloonText"/>
    <w:uiPriority w:val="99"/>
    <w:qFormat/>
    <w:rsid w:val="007E5F9F"/>
    <w:rPr>
      <w:rFonts w:ascii="Calibri" w:hAnsi="Calibri"/>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7E5F9F"/>
    <w:rPr>
      <w:sz w:val="22"/>
      <w:u w:val="single"/>
    </w:rPr>
  </w:style>
  <w:style w:type="character" w:customStyle="1" w:styleId="AnalyticChar">
    <w:name w:val="Analytic Char"/>
    <w:basedOn w:val="DefaultParagraphFont"/>
    <w:link w:val="Analytic"/>
    <w:uiPriority w:val="4"/>
    <w:rsid w:val="007E5F9F"/>
    <w:rPr>
      <w:rFonts w:ascii="Calibri" w:eastAsiaTheme="majorEastAsia" w:hAnsi="Calibri" w:cstheme="majorBidi"/>
      <w:b/>
      <w:bCs/>
      <w:color w:val="C00000"/>
      <w:sz w:val="26"/>
      <w:szCs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7E5F9F"/>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7E5F9F"/>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7E5F9F"/>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ca"/>
    <w:basedOn w:val="Heading1"/>
    <w:link w:val="Hyperlink"/>
    <w:autoRedefine/>
    <w:uiPriority w:val="99"/>
    <w:qFormat/>
    <w:rsid w:val="007E5F9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nunderlined,No Spacing112,No Spacing111,No Spacing11,Debate Text,Read stuff,No Spacing1,No Spacing2"/>
    <w:basedOn w:val="Normal"/>
    <w:next w:val="Normal"/>
    <w:link w:val="cardChar"/>
    <w:autoRedefine/>
    <w:qFormat/>
    <w:rsid w:val="007E5F9F"/>
    <w:pPr>
      <w:spacing w:after="0" w:line="240" w:lineRule="auto"/>
      <w:ind w:left="288" w:right="288"/>
    </w:pPr>
    <w:rPr>
      <w:sz w:val="16"/>
    </w:rPr>
  </w:style>
  <w:style w:type="character" w:customStyle="1" w:styleId="Heading4Char1">
    <w:name w:val="Heading 4 Char1"/>
    <w:aliases w:val="Tag Char1,Normal Tag Char1,small text Char1,Big card Char1,body Char1,heading 2 Char1,no read Char1,No Spacing11111 Char1,Underlined Char2"/>
    <w:rsid w:val="007E5F9F"/>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7E5F9F"/>
    <w:rPr>
      <w:rFonts w:ascii="Calibri" w:hAnsi="Calibri"/>
      <w:b/>
      <w:sz w:val="26"/>
    </w:rPr>
  </w:style>
  <w:style w:type="character" w:customStyle="1" w:styleId="Heading4Char3">
    <w:name w:val="Heading 4 Char3"/>
    <w:aliases w:val="Tag Char3,heading 2 Char3,Heading 2 Char2 Char Char1,Heading 2 Char1 Char Char Char1,ta Char"/>
    <w:rsid w:val="007E5F9F"/>
    <w:rPr>
      <w:rFonts w:ascii="Calibri" w:hAnsi="Calibri"/>
      <w:b/>
      <w:sz w:val="26"/>
    </w:rPr>
  </w:style>
  <w:style w:type="character" w:customStyle="1" w:styleId="UnderlineBold">
    <w:name w:val="Underline + Bold"/>
    <w:uiPriority w:val="1"/>
    <w:qFormat/>
    <w:rsid w:val="007E5F9F"/>
    <w:rPr>
      <w:rFonts w:ascii="Georgia" w:hAnsi="Georgia"/>
      <w:b w:val="0"/>
      <w:bCs w:val="0"/>
      <w:sz w:val="22"/>
      <w:u w:val="single"/>
    </w:rPr>
  </w:style>
  <w:style w:type="paragraph" w:customStyle="1" w:styleId="underlined">
    <w:name w:val="underlined"/>
    <w:next w:val="Normal"/>
    <w:link w:val="underlinedChar"/>
    <w:autoRedefine/>
    <w:qFormat/>
    <w:rsid w:val="007E5F9F"/>
    <w:pPr>
      <w:contextualSpacing/>
    </w:pPr>
    <w:rPr>
      <w:rFonts w:ascii="Times New Roman" w:eastAsia="Malgun Gothic" w:hAnsi="Times New Roman" w:cs="Times New Roman"/>
      <w:u w:val="single"/>
    </w:rPr>
  </w:style>
  <w:style w:type="character" w:customStyle="1" w:styleId="underlinedChar">
    <w:name w:val="underlined Char"/>
    <w:link w:val="underlined"/>
    <w:rsid w:val="007E5F9F"/>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7E5F9F"/>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7E5F9F"/>
    <w:pPr>
      <w:spacing w:after="0" w:line="240" w:lineRule="auto"/>
    </w:pPr>
    <w:rPr>
      <w:rFonts w:eastAsia="Calibri"/>
      <w:sz w:val="24"/>
      <w:u w:val="single"/>
      <w:lang w:val="x-none"/>
    </w:rPr>
  </w:style>
  <w:style w:type="character" w:customStyle="1" w:styleId="Style4Char">
    <w:name w:val="Style4 Char"/>
    <w:link w:val="Style4"/>
    <w:qFormat/>
    <w:rsid w:val="007E5F9F"/>
    <w:rPr>
      <w:rFonts w:ascii="Calibri" w:eastAsia="Calibri" w:hAnsi="Calibri"/>
      <w:u w:val="single"/>
      <w:lang w:val="x-none"/>
    </w:rPr>
  </w:style>
  <w:style w:type="paragraph" w:customStyle="1" w:styleId="Analytics">
    <w:name w:val="Analytics"/>
    <w:basedOn w:val="Heading4"/>
    <w:link w:val="AnalyticsChar"/>
    <w:uiPriority w:val="4"/>
    <w:qFormat/>
    <w:rsid w:val="007E5F9F"/>
    <w:rPr>
      <w:bCs w:val="0"/>
    </w:rPr>
  </w:style>
  <w:style w:type="character" w:customStyle="1" w:styleId="AnalyticsChar">
    <w:name w:val="Analytics Char"/>
    <w:basedOn w:val="DefaultParagraphFont"/>
    <w:link w:val="Analytics"/>
    <w:uiPriority w:val="4"/>
    <w:rsid w:val="007E5F9F"/>
    <w:rPr>
      <w:rFonts w:ascii="Calibri" w:eastAsiaTheme="majorEastAsia" w:hAnsi="Calibri" w:cstheme="majorBidi"/>
      <w:b/>
      <w:sz w:val="26"/>
      <w:szCs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7E5F9F"/>
    <w:rPr>
      <w:rFonts w:cs="Arial"/>
      <w:b/>
      <w:bCs/>
      <w:iCs/>
      <w:szCs w:val="28"/>
      <w:lang w:val="en-US" w:eastAsia="en-US" w:bidi="ar-SA"/>
    </w:rPr>
  </w:style>
  <w:style w:type="numbering" w:customStyle="1" w:styleId="NoList1">
    <w:name w:val="No List1"/>
    <w:next w:val="NoList"/>
    <w:semiHidden/>
    <w:unhideWhenUsed/>
    <w:rsid w:val="007E5F9F"/>
  </w:style>
  <w:style w:type="character" w:customStyle="1" w:styleId="underline">
    <w:name w:val="underline"/>
    <w:basedOn w:val="DefaultParagraphFont"/>
    <w:qFormat/>
    <w:locked/>
    <w:rsid w:val="007E5F9F"/>
    <w:rPr>
      <w:rFonts w:ascii="Times New Roman" w:hAnsi="Times New Roman" w:cs="Times New Roman" w:hint="default"/>
      <w:u w:val="single"/>
    </w:rPr>
  </w:style>
  <w:style w:type="character" w:customStyle="1" w:styleId="Style11ptUnderline">
    <w:name w:val="Style 11 pt Underline"/>
    <w:basedOn w:val="DefaultParagraphFont"/>
    <w:qFormat/>
    <w:rsid w:val="007E5F9F"/>
    <w:rPr>
      <w:sz w:val="20"/>
      <w:u w:val="single"/>
    </w:rPr>
  </w:style>
  <w:style w:type="character" w:customStyle="1" w:styleId="Style11pt">
    <w:name w:val="Style 11 pt"/>
    <w:basedOn w:val="DefaultParagraphFont"/>
    <w:qFormat/>
    <w:rsid w:val="007E5F9F"/>
    <w:rPr>
      <w:sz w:val="20"/>
    </w:rPr>
  </w:style>
  <w:style w:type="character" w:customStyle="1" w:styleId="Style1Char1">
    <w:name w:val="Style1 Char1"/>
    <w:basedOn w:val="DefaultParagraphFont"/>
    <w:qFormat/>
    <w:rsid w:val="007E5F9F"/>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7E5F9F"/>
    <w:rPr>
      <w:sz w:val="18"/>
      <w:szCs w:val="18"/>
    </w:rPr>
  </w:style>
  <w:style w:type="paragraph" w:styleId="CommentText">
    <w:name w:val="annotation text"/>
    <w:basedOn w:val="Normal"/>
    <w:link w:val="CommentTextChar"/>
    <w:uiPriority w:val="99"/>
    <w:unhideWhenUsed/>
    <w:rsid w:val="007E5F9F"/>
    <w:pPr>
      <w:spacing w:line="240" w:lineRule="auto"/>
    </w:pPr>
    <w:rPr>
      <w:sz w:val="24"/>
    </w:rPr>
  </w:style>
  <w:style w:type="character" w:customStyle="1" w:styleId="CommentTextChar">
    <w:name w:val="Comment Text Char"/>
    <w:basedOn w:val="DefaultParagraphFont"/>
    <w:link w:val="CommentText"/>
    <w:uiPriority w:val="99"/>
    <w:rsid w:val="007E5F9F"/>
    <w:rPr>
      <w:rFonts w:ascii="Calibri" w:hAnsi="Calibri"/>
    </w:rPr>
  </w:style>
  <w:style w:type="paragraph" w:styleId="CommentSubject">
    <w:name w:val="annotation subject"/>
    <w:basedOn w:val="CommentText"/>
    <w:next w:val="CommentText"/>
    <w:link w:val="CommentSubjectChar"/>
    <w:unhideWhenUsed/>
    <w:rsid w:val="007E5F9F"/>
    <w:rPr>
      <w:b/>
      <w:bCs/>
      <w:sz w:val="20"/>
      <w:szCs w:val="20"/>
    </w:rPr>
  </w:style>
  <w:style w:type="character" w:customStyle="1" w:styleId="CommentSubjectChar">
    <w:name w:val="Comment Subject Char"/>
    <w:basedOn w:val="CommentTextChar"/>
    <w:link w:val="CommentSubject"/>
    <w:rsid w:val="007E5F9F"/>
    <w:rPr>
      <w:rFonts w:ascii="Calibri" w:hAnsi="Calibri"/>
      <w:b/>
      <w:bCs/>
      <w:sz w:val="20"/>
      <w:szCs w:val="20"/>
    </w:rPr>
  </w:style>
  <w:style w:type="character" w:customStyle="1" w:styleId="cardChar">
    <w:name w:val="card Char"/>
    <w:aliases w:val="Bold Cite Char Char,Speed Cite Char"/>
    <w:link w:val="card"/>
    <w:qFormat/>
    <w:rsid w:val="007E5F9F"/>
    <w:rPr>
      <w:rFonts w:ascii="Calibri" w:hAnsi="Calibri"/>
      <w:sz w:val="16"/>
    </w:rPr>
  </w:style>
  <w:style w:type="character" w:customStyle="1" w:styleId="StyleDate">
    <w:name w:val="Style Date"/>
    <w:aliases w:val="Author"/>
    <w:qFormat/>
    <w:rsid w:val="007E5F9F"/>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7E5F9F"/>
    <w:rPr>
      <w:b/>
      <w:bCs/>
    </w:rPr>
  </w:style>
  <w:style w:type="character" w:customStyle="1" w:styleId="apple-converted-space">
    <w:name w:val="apple-converted-space"/>
    <w:basedOn w:val="DefaultParagraphFont"/>
    <w:qFormat/>
    <w:rsid w:val="007E5F9F"/>
  </w:style>
  <w:style w:type="character" w:customStyle="1" w:styleId="st">
    <w:name w:val="st"/>
    <w:rsid w:val="007E5F9F"/>
  </w:style>
  <w:style w:type="character" w:customStyle="1" w:styleId="CharChar11">
    <w:name w:val="Char Char11"/>
    <w:rsid w:val="007E5F9F"/>
    <w:rPr>
      <w:rFonts w:cs="Arial"/>
      <w:bCs/>
      <w:szCs w:val="26"/>
      <w:u w:val="single"/>
      <w:lang w:val="en-US" w:eastAsia="en-US" w:bidi="ar-SA"/>
    </w:rPr>
  </w:style>
  <w:style w:type="character" w:customStyle="1" w:styleId="DebateHighlighted">
    <w:name w:val="Debate Highlighted"/>
    <w:basedOn w:val="DefaultParagraphFont"/>
    <w:qFormat/>
    <w:rsid w:val="007E5F9F"/>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7E5F9F"/>
    <w:rPr>
      <w:rFonts w:ascii="Times New Roman" w:eastAsia="MS Mincho" w:hAnsi="Times New Roman" w:cs="Times New Roman"/>
      <w:sz w:val="16"/>
    </w:rPr>
  </w:style>
  <w:style w:type="character" w:customStyle="1" w:styleId="Highlightedunderline">
    <w:name w:val="Highlighted underline"/>
    <w:qFormat/>
    <w:rsid w:val="007E5F9F"/>
    <w:rPr>
      <w:rFonts w:ascii="Times New Roman" w:hAnsi="Times New Roman"/>
      <w:sz w:val="20"/>
      <w:shd w:val="clear" w:color="auto" w:fill="C0C0C0"/>
    </w:rPr>
  </w:style>
  <w:style w:type="paragraph" w:customStyle="1" w:styleId="CITE">
    <w:name w:val="CITE"/>
    <w:basedOn w:val="Normal"/>
    <w:next w:val="Normal"/>
    <w:link w:val="CITEChar"/>
    <w:qFormat/>
    <w:rsid w:val="007E5F9F"/>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7E5F9F"/>
    <w:rPr>
      <w:rFonts w:ascii="Liberation Sans" w:hAnsi="Liberation Sans" w:cs="Georgia"/>
      <w:sz w:val="20"/>
      <w:szCs w:val="20"/>
      <w:u w:val="single"/>
    </w:rPr>
  </w:style>
  <w:style w:type="paragraph" w:customStyle="1" w:styleId="cardtext">
    <w:name w:val="card text"/>
    <w:basedOn w:val="Normal"/>
    <w:link w:val="cardtextChar"/>
    <w:qFormat/>
    <w:rsid w:val="007E5F9F"/>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7E5F9F"/>
    <w:rPr>
      <w:rFonts w:ascii="Georgia" w:eastAsia="Calibri" w:hAnsi="Georgia"/>
    </w:rPr>
  </w:style>
  <w:style w:type="character" w:customStyle="1" w:styleId="UnderlineBold0">
    <w:name w:val="Underline Bold"/>
    <w:basedOn w:val="DefaultParagraphFont"/>
    <w:uiPriority w:val="6"/>
    <w:qFormat/>
    <w:rsid w:val="007E5F9F"/>
    <w:rPr>
      <w:b/>
      <w:sz w:val="20"/>
      <w:u w:val="single"/>
    </w:rPr>
  </w:style>
  <w:style w:type="paragraph" w:styleId="BodyText">
    <w:name w:val="Body Text"/>
    <w:basedOn w:val="Normal"/>
    <w:link w:val="BodyTextChar"/>
    <w:uiPriority w:val="99"/>
    <w:unhideWhenUsed/>
    <w:qFormat/>
    <w:rsid w:val="007E5F9F"/>
    <w:pPr>
      <w:spacing w:after="120"/>
    </w:pPr>
  </w:style>
  <w:style w:type="character" w:customStyle="1" w:styleId="BodyTextChar">
    <w:name w:val="Body Text Char"/>
    <w:basedOn w:val="DefaultParagraphFont"/>
    <w:link w:val="BodyText"/>
    <w:uiPriority w:val="99"/>
    <w:qFormat/>
    <w:rsid w:val="007E5F9F"/>
    <w:rPr>
      <w:rFonts w:ascii="Calibri" w:hAnsi="Calibri"/>
      <w:sz w:val="22"/>
    </w:rPr>
  </w:style>
  <w:style w:type="character" w:customStyle="1" w:styleId="titlechar0">
    <w:name w:val="titlechar"/>
    <w:basedOn w:val="DefaultParagraphFont"/>
    <w:rsid w:val="007E5F9F"/>
  </w:style>
  <w:style w:type="paragraph" w:customStyle="1" w:styleId="tiny">
    <w:name w:val="tiny"/>
    <w:next w:val="Normal"/>
    <w:link w:val="tinyChar"/>
    <w:autoRedefine/>
    <w:qFormat/>
    <w:rsid w:val="007E5F9F"/>
    <w:pPr>
      <w:contextualSpacing/>
    </w:pPr>
    <w:rPr>
      <w:rFonts w:ascii="Times New Roman" w:eastAsia="Malgun Gothic" w:hAnsi="Times New Roman" w:cs="Times New Roman"/>
      <w:sz w:val="12"/>
    </w:rPr>
  </w:style>
  <w:style w:type="character" w:customStyle="1" w:styleId="tinyChar">
    <w:name w:val="tiny Char"/>
    <w:link w:val="tiny"/>
    <w:rsid w:val="007E5F9F"/>
    <w:rPr>
      <w:rFonts w:ascii="Times New Roman" w:eastAsia="Malgun Gothic" w:hAnsi="Times New Roman" w:cs="Times New Roman"/>
      <w:sz w:val="12"/>
    </w:rPr>
  </w:style>
  <w:style w:type="character" w:customStyle="1" w:styleId="DocumentMapChar1">
    <w:name w:val="Document Map Char1"/>
    <w:basedOn w:val="DefaultParagraphFont"/>
    <w:uiPriority w:val="99"/>
    <w:rsid w:val="007E5F9F"/>
    <w:rPr>
      <w:rFonts w:ascii="Segoe UI" w:hAnsi="Segoe UI" w:cs="Segoe UI"/>
      <w:sz w:val="16"/>
      <w:szCs w:val="16"/>
    </w:rPr>
  </w:style>
  <w:style w:type="character" w:customStyle="1" w:styleId="CommentSubjectChar1">
    <w:name w:val="Comment Subject Char1"/>
    <w:basedOn w:val="CommentTextChar"/>
    <w:uiPriority w:val="99"/>
    <w:semiHidden/>
    <w:rsid w:val="007E5F9F"/>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7E5F9F"/>
    <w:rPr>
      <w:rFonts w:ascii="Lucida Grande" w:eastAsiaTheme="minorHAnsi" w:hAnsi="Lucida Grande" w:cs="Lucida Grande"/>
      <w:sz w:val="18"/>
      <w:szCs w:val="18"/>
    </w:rPr>
  </w:style>
  <w:style w:type="character" w:customStyle="1" w:styleId="Style1Char">
    <w:name w:val="Style1 Char"/>
    <w:basedOn w:val="DefaultParagraphFont"/>
    <w:qFormat/>
    <w:rsid w:val="007E5F9F"/>
    <w:rPr>
      <w:rFonts w:eastAsia="SimSun"/>
      <w:sz w:val="20"/>
      <w:szCs w:val="24"/>
      <w:u w:val="single"/>
      <w:lang w:val="en-US" w:eastAsia="zh-CN" w:bidi="ar-SA"/>
    </w:rPr>
  </w:style>
  <w:style w:type="paragraph" w:customStyle="1" w:styleId="Tag2">
    <w:name w:val="Tag2"/>
    <w:basedOn w:val="Normal"/>
    <w:autoRedefine/>
    <w:qFormat/>
    <w:rsid w:val="007E5F9F"/>
    <w:rPr>
      <w:rFonts w:eastAsia="Calibri" w:cs="Arial"/>
      <w:b/>
    </w:rPr>
  </w:style>
  <w:style w:type="character" w:customStyle="1" w:styleId="CommentTextChar1">
    <w:name w:val="Comment Text Char1"/>
    <w:basedOn w:val="DefaultParagraphFont"/>
    <w:uiPriority w:val="99"/>
    <w:rsid w:val="007E5F9F"/>
    <w:rPr>
      <w:rFonts w:ascii="Calibri" w:hAnsi="Calibri"/>
    </w:rPr>
  </w:style>
  <w:style w:type="character" w:customStyle="1" w:styleId="apple-style-span">
    <w:name w:val="apple-style-span"/>
    <w:basedOn w:val="DefaultParagraphFont"/>
    <w:qFormat/>
    <w:rsid w:val="007E5F9F"/>
  </w:style>
  <w:style w:type="character" w:customStyle="1" w:styleId="FootnoteTextChar">
    <w:name w:val="Footnote Text Char"/>
    <w:basedOn w:val="DefaultParagraphFont"/>
    <w:link w:val="FootnoteText"/>
    <w:rsid w:val="007E5F9F"/>
    <w:rPr>
      <w:rFonts w:ascii="Calibri" w:hAnsi="Calibri"/>
    </w:rPr>
  </w:style>
  <w:style w:type="paragraph" w:styleId="FootnoteText">
    <w:name w:val="footnote text"/>
    <w:basedOn w:val="Normal"/>
    <w:link w:val="FootnoteTextChar"/>
    <w:unhideWhenUsed/>
    <w:qFormat/>
    <w:rsid w:val="007E5F9F"/>
    <w:pPr>
      <w:spacing w:after="0" w:line="240" w:lineRule="auto"/>
    </w:pPr>
    <w:rPr>
      <w:sz w:val="24"/>
    </w:rPr>
  </w:style>
  <w:style w:type="character" w:customStyle="1" w:styleId="FootnoteTextChar1">
    <w:name w:val="Footnote Text Char1"/>
    <w:basedOn w:val="DefaultParagraphFont"/>
    <w:rsid w:val="007E5F9F"/>
    <w:rPr>
      <w:rFonts w:ascii="Calibri" w:hAnsi="Calibri"/>
      <w:sz w:val="20"/>
      <w:szCs w:val="20"/>
    </w:rPr>
  </w:style>
  <w:style w:type="paragraph" w:customStyle="1" w:styleId="p">
    <w:name w:val="p"/>
    <w:basedOn w:val="Normal"/>
    <w:rsid w:val="007E5F9F"/>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7E5F9F"/>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7E5F9F"/>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7E5F9F"/>
    <w:rPr>
      <w:vertAlign w:val="superscript"/>
    </w:rPr>
  </w:style>
  <w:style w:type="paragraph" w:customStyle="1" w:styleId="para">
    <w:name w:val="para"/>
    <w:basedOn w:val="Normal"/>
    <w:rsid w:val="007E5F9F"/>
    <w:pPr>
      <w:spacing w:before="100" w:beforeAutospacing="1" w:after="100" w:afterAutospacing="1" w:line="240" w:lineRule="auto"/>
    </w:pPr>
  </w:style>
  <w:style w:type="paragraph" w:customStyle="1" w:styleId="selectionshareable">
    <w:name w:val="selectionshareable"/>
    <w:basedOn w:val="Normal"/>
    <w:uiPriority w:val="99"/>
    <w:qFormat/>
    <w:rsid w:val="007E5F9F"/>
    <w:pPr>
      <w:spacing w:before="100" w:beforeAutospacing="1" w:after="100" w:afterAutospacing="1" w:line="240" w:lineRule="auto"/>
    </w:pPr>
  </w:style>
  <w:style w:type="character" w:customStyle="1" w:styleId="vm-hook">
    <w:name w:val="vm-hook"/>
    <w:basedOn w:val="DefaultParagraphFont"/>
    <w:rsid w:val="007E5F9F"/>
  </w:style>
  <w:style w:type="character" w:customStyle="1" w:styleId="dfm-title">
    <w:name w:val="dfm-title"/>
    <w:basedOn w:val="DefaultParagraphFont"/>
    <w:rsid w:val="007E5F9F"/>
  </w:style>
  <w:style w:type="paragraph" w:customStyle="1" w:styleId="evidencetext">
    <w:name w:val="evidence text"/>
    <w:basedOn w:val="Normal"/>
    <w:link w:val="evidencetextChar1"/>
    <w:qFormat/>
    <w:rsid w:val="007E5F9F"/>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7E5F9F"/>
    <w:rPr>
      <w:rFonts w:ascii="Arial" w:hAnsi="Arial" w:cs="Arial"/>
      <w:color w:val="000000"/>
      <w:sz w:val="22"/>
      <w:lang w:val="x-none" w:eastAsia="x-none"/>
    </w:rPr>
  </w:style>
  <w:style w:type="paragraph" w:customStyle="1" w:styleId="CardIndented">
    <w:name w:val="Card (Indented)"/>
    <w:basedOn w:val="Normal"/>
    <w:link w:val="CardIndentedChar"/>
    <w:qFormat/>
    <w:rsid w:val="007E5F9F"/>
    <w:pPr>
      <w:spacing w:after="0" w:line="240" w:lineRule="auto"/>
      <w:ind w:left="288"/>
    </w:pPr>
    <w:rPr>
      <w:rFonts w:ascii="Arial" w:hAnsi="Arial" w:cs="Arial"/>
    </w:rPr>
  </w:style>
  <w:style w:type="paragraph" w:customStyle="1" w:styleId="Emphasize">
    <w:name w:val="Emphasize"/>
    <w:basedOn w:val="Normal"/>
    <w:uiPriority w:val="7"/>
    <w:qFormat/>
    <w:rsid w:val="007E5F9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7E5F9F"/>
    <w:rPr>
      <w:rFonts w:asciiTheme="minorHAnsi" w:hAnsiTheme="minorHAnsi"/>
      <w:sz w:val="22"/>
    </w:rPr>
  </w:style>
  <w:style w:type="character" w:customStyle="1" w:styleId="UnresolvedMention1">
    <w:name w:val="Unresolved Mention1"/>
    <w:basedOn w:val="DefaultParagraphFont"/>
    <w:uiPriority w:val="99"/>
    <w:unhideWhenUsed/>
    <w:rsid w:val="007E5F9F"/>
    <w:rPr>
      <w:color w:val="808080"/>
      <w:shd w:val="clear" w:color="auto" w:fill="E6E6E6"/>
    </w:rPr>
  </w:style>
  <w:style w:type="character" w:customStyle="1" w:styleId="BodyTextChar1">
    <w:name w:val="Body Text Char1"/>
    <w:aliases w:val="Very Small Text Char1"/>
    <w:basedOn w:val="DefaultParagraphFont"/>
    <w:uiPriority w:val="99"/>
    <w:rsid w:val="007E5F9F"/>
    <w:rPr>
      <w:rFonts w:ascii="Times New Roman" w:hAnsi="Times New Roman"/>
      <w:sz w:val="24"/>
    </w:rPr>
  </w:style>
  <w:style w:type="character" w:customStyle="1" w:styleId="UnresolvedMention2">
    <w:name w:val="Unresolved Mention2"/>
    <w:basedOn w:val="DefaultParagraphFont"/>
    <w:uiPriority w:val="99"/>
    <w:unhideWhenUsed/>
    <w:rsid w:val="007E5F9F"/>
    <w:rPr>
      <w:color w:val="808080"/>
      <w:shd w:val="clear" w:color="auto" w:fill="E6E6E6"/>
    </w:rPr>
  </w:style>
  <w:style w:type="character" w:customStyle="1" w:styleId="Author-Date">
    <w:name w:val="Author-Date"/>
    <w:qFormat/>
    <w:rsid w:val="007E5F9F"/>
    <w:rPr>
      <w:b/>
      <w:sz w:val="24"/>
    </w:rPr>
  </w:style>
  <w:style w:type="character" w:customStyle="1" w:styleId="ListLabel12">
    <w:name w:val="ListLabel 12"/>
    <w:qFormat/>
    <w:rsid w:val="007E5F9F"/>
    <w:rPr>
      <w:strike w:val="0"/>
      <w:dstrike w:val="0"/>
      <w:color w:val="000000"/>
      <w:spacing w:val="0"/>
      <w:w w:val="100"/>
      <w:sz w:val="16"/>
      <w:lang w:val="en-US"/>
    </w:rPr>
  </w:style>
  <w:style w:type="character" w:customStyle="1" w:styleId="ListLabel11">
    <w:name w:val="ListLabel 11"/>
    <w:qFormat/>
    <w:rsid w:val="007E5F9F"/>
    <w:rPr>
      <w:strike w:val="0"/>
      <w:dstrike w:val="0"/>
      <w:color w:val="000000"/>
      <w:spacing w:val="70"/>
      <w:w w:val="100"/>
      <w:sz w:val="16"/>
      <w:lang w:val="en-US"/>
    </w:rPr>
  </w:style>
  <w:style w:type="character" w:customStyle="1" w:styleId="ListLabel10">
    <w:name w:val="ListLabel 10"/>
    <w:qFormat/>
    <w:rsid w:val="007E5F9F"/>
    <w:rPr>
      <w:strike w:val="0"/>
      <w:dstrike w:val="0"/>
      <w:color w:val="000000"/>
      <w:spacing w:val="0"/>
      <w:w w:val="100"/>
      <w:sz w:val="18"/>
      <w:lang w:val="en-US"/>
    </w:rPr>
  </w:style>
  <w:style w:type="character" w:customStyle="1" w:styleId="ListLabel9">
    <w:name w:val="ListLabel 9"/>
    <w:qFormat/>
    <w:rsid w:val="007E5F9F"/>
    <w:rPr>
      <w:strike w:val="0"/>
      <w:dstrike w:val="0"/>
      <w:color w:val="000000"/>
      <w:spacing w:val="0"/>
      <w:w w:val="100"/>
      <w:sz w:val="21"/>
      <w:lang w:val="en-US"/>
    </w:rPr>
  </w:style>
  <w:style w:type="character" w:customStyle="1" w:styleId="ListLabel8">
    <w:name w:val="ListLabel 8"/>
    <w:qFormat/>
    <w:rsid w:val="007E5F9F"/>
    <w:rPr>
      <w:strike w:val="0"/>
      <w:dstrike w:val="0"/>
      <w:color w:val="000000"/>
      <w:spacing w:val="0"/>
      <w:w w:val="100"/>
      <w:sz w:val="20"/>
      <w:lang w:val="en-US"/>
    </w:rPr>
  </w:style>
  <w:style w:type="character" w:customStyle="1" w:styleId="ListLabel7">
    <w:name w:val="ListLabel 7"/>
    <w:qFormat/>
    <w:rsid w:val="007E5F9F"/>
    <w:rPr>
      <w:strike w:val="0"/>
      <w:dstrike w:val="0"/>
      <w:color w:val="000000"/>
      <w:spacing w:val="0"/>
      <w:w w:val="100"/>
      <w:sz w:val="20"/>
      <w:lang w:val="en-US"/>
    </w:rPr>
  </w:style>
  <w:style w:type="character" w:customStyle="1" w:styleId="ListLabel6">
    <w:name w:val="ListLabel 6"/>
    <w:qFormat/>
    <w:rsid w:val="007E5F9F"/>
    <w:rPr>
      <w:i/>
      <w:strike w:val="0"/>
      <w:dstrike w:val="0"/>
      <w:color w:val="000000"/>
      <w:spacing w:val="0"/>
      <w:w w:val="100"/>
      <w:sz w:val="20"/>
      <w:lang w:val="en-US"/>
    </w:rPr>
  </w:style>
  <w:style w:type="character" w:customStyle="1" w:styleId="ListLabel5">
    <w:name w:val="ListLabel 5"/>
    <w:qFormat/>
    <w:rsid w:val="007E5F9F"/>
    <w:rPr>
      <w:strike w:val="0"/>
      <w:dstrike w:val="0"/>
      <w:color w:val="000000"/>
      <w:spacing w:val="0"/>
      <w:w w:val="100"/>
      <w:sz w:val="20"/>
      <w:lang w:val="en-US"/>
    </w:rPr>
  </w:style>
  <w:style w:type="character" w:customStyle="1" w:styleId="ListLabel4">
    <w:name w:val="ListLabel 4"/>
    <w:qFormat/>
    <w:rsid w:val="007E5F9F"/>
    <w:rPr>
      <w:strike w:val="0"/>
      <w:dstrike w:val="0"/>
      <w:color w:val="000000"/>
      <w:spacing w:val="0"/>
      <w:w w:val="100"/>
      <w:sz w:val="19"/>
      <w:lang w:val="en-US"/>
    </w:rPr>
  </w:style>
  <w:style w:type="character" w:customStyle="1" w:styleId="ListLabel3">
    <w:name w:val="ListLabel 3"/>
    <w:qFormat/>
    <w:rsid w:val="007E5F9F"/>
    <w:rPr>
      <w:i/>
      <w:strike w:val="0"/>
      <w:dstrike w:val="0"/>
      <w:color w:val="000000"/>
      <w:spacing w:val="0"/>
      <w:w w:val="100"/>
      <w:sz w:val="20"/>
      <w:lang w:val="en-US"/>
    </w:rPr>
  </w:style>
  <w:style w:type="character" w:customStyle="1" w:styleId="ListLabel2">
    <w:name w:val="ListLabel 2"/>
    <w:qFormat/>
    <w:rsid w:val="007E5F9F"/>
    <w:rPr>
      <w:strike w:val="0"/>
      <w:dstrike w:val="0"/>
      <w:color w:val="000000"/>
      <w:spacing w:val="0"/>
      <w:w w:val="100"/>
      <w:sz w:val="20"/>
      <w:lang w:val="en-US"/>
    </w:rPr>
  </w:style>
  <w:style w:type="character" w:customStyle="1" w:styleId="ListLabel1">
    <w:name w:val="ListLabel 1"/>
    <w:qFormat/>
    <w:rsid w:val="007E5F9F"/>
    <w:rPr>
      <w:i/>
      <w:strike w:val="0"/>
      <w:dstrike w:val="0"/>
      <w:color w:val="000000"/>
      <w:spacing w:val="0"/>
      <w:w w:val="100"/>
      <w:sz w:val="18"/>
      <w:lang w:val="en-US"/>
    </w:rPr>
  </w:style>
  <w:style w:type="character" w:customStyle="1" w:styleId="verdana">
    <w:name w:val="verdana"/>
    <w:basedOn w:val="DefaultParagraphFont"/>
    <w:qFormat/>
    <w:rsid w:val="007E5F9F"/>
    <w:rPr>
      <w:rFonts w:cs="Times New Roman"/>
    </w:rPr>
  </w:style>
  <w:style w:type="character" w:customStyle="1" w:styleId="italic">
    <w:name w:val="italic"/>
    <w:basedOn w:val="DefaultParagraphFont"/>
    <w:qFormat/>
    <w:rsid w:val="007E5F9F"/>
    <w:rPr>
      <w:rFonts w:cs="Times New Roman"/>
    </w:rPr>
  </w:style>
  <w:style w:type="character" w:customStyle="1" w:styleId="hit">
    <w:name w:val="hit"/>
    <w:basedOn w:val="DefaultParagraphFont"/>
    <w:qFormat/>
    <w:rsid w:val="007E5F9F"/>
    <w:rPr>
      <w:rFonts w:cs="Times New Roman"/>
    </w:rPr>
  </w:style>
  <w:style w:type="character" w:customStyle="1" w:styleId="blue">
    <w:name w:val="blue"/>
    <w:basedOn w:val="DefaultParagraphFont"/>
    <w:qFormat/>
    <w:rsid w:val="007E5F9F"/>
    <w:rPr>
      <w:rFonts w:cs="Times New Roman"/>
    </w:rPr>
  </w:style>
  <w:style w:type="character" w:customStyle="1" w:styleId="copyrightdescription">
    <w:name w:val="copyrightdescription"/>
    <w:basedOn w:val="DefaultParagraphFont"/>
    <w:qFormat/>
    <w:rsid w:val="007E5F9F"/>
    <w:rPr>
      <w:rFonts w:cs="Times New Roman"/>
    </w:rPr>
  </w:style>
  <w:style w:type="character" w:customStyle="1" w:styleId="tabtitle">
    <w:name w:val="tabtitle"/>
    <w:basedOn w:val="DefaultParagraphFont"/>
    <w:qFormat/>
    <w:rsid w:val="007E5F9F"/>
    <w:rPr>
      <w:rFonts w:cs="Times New Roman"/>
    </w:rPr>
  </w:style>
  <w:style w:type="character" w:customStyle="1" w:styleId="resultbodyblack">
    <w:name w:val="resultbodyblack"/>
    <w:basedOn w:val="DefaultParagraphFont"/>
    <w:qFormat/>
    <w:rsid w:val="007E5F9F"/>
    <w:rPr>
      <w:rFonts w:cs="Times New Roman"/>
    </w:rPr>
  </w:style>
  <w:style w:type="character" w:customStyle="1" w:styleId="resultbody">
    <w:name w:val="resultbody"/>
    <w:basedOn w:val="DefaultParagraphFont"/>
    <w:qFormat/>
    <w:rsid w:val="007E5F9F"/>
    <w:rPr>
      <w:rFonts w:cs="Times New Roman"/>
    </w:rPr>
  </w:style>
  <w:style w:type="character" w:customStyle="1" w:styleId="resultbodysmallitalic">
    <w:name w:val="resultbodysmallitalic"/>
    <w:basedOn w:val="DefaultParagraphFont"/>
    <w:qFormat/>
    <w:rsid w:val="007E5F9F"/>
    <w:rPr>
      <w:rFonts w:cs="Times New Roman"/>
    </w:rPr>
  </w:style>
  <w:style w:type="character" w:customStyle="1" w:styleId="resultpron">
    <w:name w:val="resultpron"/>
    <w:basedOn w:val="DefaultParagraphFont"/>
    <w:qFormat/>
    <w:rsid w:val="007E5F9F"/>
    <w:rPr>
      <w:rFonts w:cs="Times New Roman"/>
    </w:rPr>
  </w:style>
  <w:style w:type="character" w:customStyle="1" w:styleId="NumberingSymbols">
    <w:name w:val="Numbering Symbols"/>
    <w:qFormat/>
    <w:rsid w:val="007E5F9F"/>
  </w:style>
  <w:style w:type="character" w:customStyle="1" w:styleId="StrongEmphasis">
    <w:name w:val="Strong Emphasis"/>
    <w:qFormat/>
    <w:rsid w:val="007E5F9F"/>
    <w:rPr>
      <w:b/>
      <w:bCs/>
    </w:rPr>
  </w:style>
  <w:style w:type="character" w:customStyle="1" w:styleId="Emphasis2">
    <w:name w:val="Emphasis2"/>
    <w:basedOn w:val="DefaultParagraphFont"/>
    <w:qFormat/>
    <w:rsid w:val="007E5F9F"/>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7E5F9F"/>
    <w:rPr>
      <w:rFonts w:ascii="Times New Roman" w:hAnsi="Times New Roman"/>
      <w:sz w:val="20"/>
      <w:szCs w:val="24"/>
      <w:u w:val="single"/>
      <w:lang w:val="en-US" w:eastAsia="en-US" w:bidi="ar-SA"/>
    </w:rPr>
  </w:style>
  <w:style w:type="character" w:customStyle="1" w:styleId="pg">
    <w:name w:val="pg"/>
    <w:basedOn w:val="DefaultParagraphFont"/>
    <w:qFormat/>
    <w:rsid w:val="007E5F9F"/>
  </w:style>
  <w:style w:type="character" w:customStyle="1" w:styleId="ital-inline">
    <w:name w:val="ital-inline"/>
    <w:basedOn w:val="DefaultParagraphFont"/>
    <w:qFormat/>
    <w:rsid w:val="007E5F9F"/>
  </w:style>
  <w:style w:type="character" w:customStyle="1" w:styleId="senselabelstart">
    <w:name w:val="sense_label start"/>
    <w:basedOn w:val="DefaultParagraphFont"/>
    <w:qFormat/>
    <w:rsid w:val="007E5F9F"/>
  </w:style>
  <w:style w:type="character" w:customStyle="1" w:styleId="sensecontent">
    <w:name w:val="sense_content"/>
    <w:basedOn w:val="DefaultParagraphFont"/>
    <w:qFormat/>
    <w:rsid w:val="007E5F9F"/>
  </w:style>
  <w:style w:type="character" w:customStyle="1" w:styleId="vi">
    <w:name w:val="vi"/>
    <w:basedOn w:val="DefaultParagraphFont"/>
    <w:qFormat/>
    <w:rsid w:val="007E5F9F"/>
  </w:style>
  <w:style w:type="character" w:customStyle="1" w:styleId="senselabel">
    <w:name w:val="sense_label"/>
    <w:basedOn w:val="DefaultParagraphFont"/>
    <w:qFormat/>
    <w:rsid w:val="007E5F9F"/>
  </w:style>
  <w:style w:type="character" w:customStyle="1" w:styleId="Style11ptItalicUnderline">
    <w:name w:val="Style 11 pt Italic Underline"/>
    <w:basedOn w:val="DefaultParagraphFont"/>
    <w:qFormat/>
    <w:rsid w:val="007E5F9F"/>
    <w:rPr>
      <w:i/>
      <w:iCs/>
      <w:sz w:val="20"/>
      <w:u w:val="single"/>
    </w:rPr>
  </w:style>
  <w:style w:type="character" w:customStyle="1" w:styleId="Style11ptBoldUnderline">
    <w:name w:val="Style 11 pt Bold Underline"/>
    <w:basedOn w:val="DefaultParagraphFont"/>
    <w:qFormat/>
    <w:rsid w:val="007E5F9F"/>
    <w:rPr>
      <w:b/>
      <w:bCs/>
      <w:sz w:val="20"/>
      <w:u w:val="single"/>
    </w:rPr>
  </w:style>
  <w:style w:type="character" w:customStyle="1" w:styleId="StyleStyle4CharTimesNewRoman11ptItalic">
    <w:name w:val="Style Style4 Char + Times New Roman 11 pt Italic"/>
    <w:basedOn w:val="DefaultParagraphFont"/>
    <w:qFormat/>
    <w:rsid w:val="007E5F9F"/>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7E5F9F"/>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7E5F9F"/>
    <w:rPr>
      <w:color w:val="000000"/>
      <w:sz w:val="20"/>
    </w:rPr>
  </w:style>
  <w:style w:type="character" w:customStyle="1" w:styleId="Style11ptBlackUnderline">
    <w:name w:val="Style 11 pt Black Underline"/>
    <w:basedOn w:val="DefaultParagraphFont"/>
    <w:qFormat/>
    <w:rsid w:val="007E5F9F"/>
    <w:rPr>
      <w:color w:val="000000"/>
      <w:sz w:val="20"/>
      <w:u w:val="single"/>
    </w:rPr>
  </w:style>
  <w:style w:type="character" w:customStyle="1" w:styleId="pmterms1">
    <w:name w:val="pmterms1"/>
    <w:basedOn w:val="DefaultParagraphFont"/>
    <w:qFormat/>
    <w:rsid w:val="007E5F9F"/>
  </w:style>
  <w:style w:type="character" w:customStyle="1" w:styleId="HTMLTypewriter3">
    <w:name w:val="HTML Typewriter3"/>
    <w:basedOn w:val="DefaultParagraphFont"/>
    <w:qFormat/>
    <w:rsid w:val="007E5F9F"/>
    <w:rPr>
      <w:rFonts w:ascii="Courier New" w:eastAsia="SimSun" w:hAnsi="Courier New" w:cs="Courier New"/>
      <w:sz w:val="20"/>
      <w:szCs w:val="20"/>
    </w:rPr>
  </w:style>
  <w:style w:type="character" w:customStyle="1" w:styleId="CardsChar">
    <w:name w:val="Cards Char"/>
    <w:basedOn w:val="DefaultParagraphFont"/>
    <w:qFormat/>
    <w:rsid w:val="007E5F9F"/>
    <w:rPr>
      <w:rFonts w:ascii="Times New Roman" w:hAnsi="Times New Roman" w:cs="Times New Roman"/>
      <w:lang w:val="en-US" w:bidi="ar-SA"/>
    </w:rPr>
  </w:style>
  <w:style w:type="character" w:customStyle="1" w:styleId="CardsFont12pt0">
    <w:name w:val="Cards + Font 12pt"/>
    <w:basedOn w:val="CardsChar"/>
    <w:qFormat/>
    <w:rsid w:val="007E5F9F"/>
    <w:rPr>
      <w:rFonts w:ascii="Times New Roman" w:hAnsi="Times New Roman" w:cs="Times New Roman"/>
      <w:sz w:val="24"/>
      <w:u w:val="single"/>
      <w:lang w:val="en-US" w:bidi="ar-SA"/>
    </w:rPr>
  </w:style>
  <w:style w:type="character" w:customStyle="1" w:styleId="AuthorDateChar">
    <w:name w:val="AuthorDate Char"/>
    <w:basedOn w:val="DefaultParagraphFont"/>
    <w:qFormat/>
    <w:rsid w:val="007E5F9F"/>
    <w:rPr>
      <w:rFonts w:ascii="Times New Roman" w:hAnsi="Times New Roman" w:cs="Times New Roman"/>
      <w:b/>
      <w:sz w:val="24"/>
      <w:u w:val="single"/>
      <w:lang w:val="en-US" w:bidi="ar-SA"/>
    </w:rPr>
  </w:style>
  <w:style w:type="character" w:styleId="HTMLCite">
    <w:name w:val="HTML Cite"/>
    <w:basedOn w:val="DefaultParagraphFont"/>
    <w:uiPriority w:val="99"/>
    <w:qFormat/>
    <w:rsid w:val="007E5F9F"/>
    <w:rPr>
      <w:rFonts w:cs="Times New Roman"/>
      <w:i/>
    </w:rPr>
  </w:style>
  <w:style w:type="character" w:customStyle="1" w:styleId="VisitedInternetLink">
    <w:name w:val="Visited Internet Link"/>
    <w:basedOn w:val="DefaultParagraphFont"/>
    <w:rsid w:val="007E5F9F"/>
    <w:rPr>
      <w:color w:val="800080"/>
      <w:u w:val="single"/>
    </w:rPr>
  </w:style>
  <w:style w:type="character" w:customStyle="1" w:styleId="CitesChar">
    <w:name w:val="Cites Char"/>
    <w:basedOn w:val="DefaultParagraphFont"/>
    <w:qFormat/>
    <w:rsid w:val="007E5F9F"/>
    <w:rPr>
      <w:szCs w:val="24"/>
      <w:lang w:val="en-US" w:bidi="ar-SA"/>
    </w:rPr>
  </w:style>
  <w:style w:type="character" w:customStyle="1" w:styleId="loose">
    <w:name w:val="loose"/>
    <w:qFormat/>
    <w:rsid w:val="007E5F9F"/>
  </w:style>
  <w:style w:type="character" w:customStyle="1" w:styleId="domtooltips">
    <w:name w:val="domtooltips"/>
    <w:basedOn w:val="DefaultParagraphFont"/>
    <w:qFormat/>
    <w:rsid w:val="007E5F9F"/>
  </w:style>
  <w:style w:type="character" w:customStyle="1" w:styleId="caps">
    <w:name w:val="caps"/>
    <w:basedOn w:val="DefaultParagraphFont"/>
    <w:qFormat/>
    <w:rsid w:val="007E5F9F"/>
  </w:style>
  <w:style w:type="character" w:customStyle="1" w:styleId="Style11ptUnderlineBorderSinglesolidlineAuto05pt">
    <w:name w:val="Style 11 pt Underline Border: : (Single solid line Auto  0.5 pt..."/>
    <w:basedOn w:val="DefaultParagraphFont"/>
    <w:qFormat/>
    <w:rsid w:val="007E5F9F"/>
    <w:rPr>
      <w:sz w:val="20"/>
      <w:u w:val="single"/>
      <w:bdr w:val="single" w:sz="4" w:space="0" w:color="00000A"/>
    </w:rPr>
  </w:style>
  <w:style w:type="character" w:customStyle="1" w:styleId="StyleUnderlineChar11pt">
    <w:name w:val="Style Underline Char + 11 pt"/>
    <w:basedOn w:val="DefaultParagraphFont"/>
    <w:qFormat/>
    <w:rsid w:val="007E5F9F"/>
    <w:rPr>
      <w:rFonts w:ascii="Times New Roman" w:hAnsi="Times New Roman"/>
      <w:sz w:val="20"/>
      <w:szCs w:val="24"/>
      <w:u w:val="single"/>
      <w:lang w:val="en-US" w:eastAsia="en-US" w:bidi="ar-SA"/>
    </w:rPr>
  </w:style>
  <w:style w:type="paragraph" w:styleId="List">
    <w:name w:val="List"/>
    <w:basedOn w:val="BodyText"/>
    <w:uiPriority w:val="99"/>
    <w:rsid w:val="007E5F9F"/>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7E5F9F"/>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7E5F9F"/>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7E5F9F"/>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7E5F9F"/>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7E5F9F"/>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7E5F9F"/>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qFormat/>
    <w:rsid w:val="007E5F9F"/>
    <w:rPr>
      <w:rFonts w:ascii="Liberation Sans" w:eastAsia="Droid Sans Fallback" w:hAnsi="Liberation Sans"/>
      <w:color w:val="00000A"/>
      <w:sz w:val="22"/>
    </w:rPr>
  </w:style>
  <w:style w:type="paragraph" w:customStyle="1" w:styleId="FrameContents">
    <w:name w:val="Frame Contents"/>
    <w:basedOn w:val="Normal"/>
    <w:qFormat/>
    <w:rsid w:val="007E5F9F"/>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7E5F9F"/>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7E5F9F"/>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val="0"/>
      <w:color w:val="00000A"/>
      <w:sz w:val="32"/>
      <w:u w:val="single"/>
    </w:rPr>
  </w:style>
  <w:style w:type="paragraph" w:customStyle="1" w:styleId="Cites">
    <w:name w:val="Cites"/>
    <w:link w:val="CitesChar2"/>
    <w:qFormat/>
    <w:rsid w:val="007E5F9F"/>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7E5F9F"/>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7E5F9F"/>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7E5F9F"/>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7E5F9F"/>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7E5F9F"/>
    <w:rPr>
      <w:rFonts w:ascii="Times New Roman" w:eastAsia="Times New Roman" w:hAnsi="Times New Roman" w:cs="Arial"/>
      <w:bCs/>
      <w:caps/>
      <w:color w:val="00000A"/>
      <w:sz w:val="20"/>
      <w:szCs w:val="20"/>
    </w:rPr>
  </w:style>
  <w:style w:type="character" w:customStyle="1" w:styleId="Heading3Char1">
    <w:name w:val="Heading 3 Char1"/>
    <w:qFormat/>
    <w:rsid w:val="007E5F9F"/>
    <w:rPr>
      <w:rFonts w:cs="Arial"/>
      <w:bCs/>
      <w:szCs w:val="26"/>
      <w:u w:val="single"/>
      <w:lang w:val="en-US" w:eastAsia="en-US" w:bidi="ar-SA"/>
    </w:rPr>
  </w:style>
  <w:style w:type="paragraph" w:styleId="Revision">
    <w:name w:val="Revision"/>
    <w:hidden/>
    <w:uiPriority w:val="99"/>
    <w:semiHidden/>
    <w:rsid w:val="007E5F9F"/>
    <w:rPr>
      <w:rFonts w:ascii="Calibri" w:hAnsi="Calibri"/>
      <w:sz w:val="22"/>
    </w:rPr>
  </w:style>
  <w:style w:type="paragraph" w:customStyle="1" w:styleId="Smalltext">
    <w:name w:val="Small text"/>
    <w:aliases w:val="Quote1,Quote11"/>
    <w:basedOn w:val="Normal"/>
    <w:link w:val="SmalltextChar"/>
    <w:qFormat/>
    <w:rsid w:val="007E5F9F"/>
    <w:rPr>
      <w:rFonts w:ascii="Times New Roman" w:eastAsia="MS Mincho" w:hAnsi="Times New Roman" w:cs="Times New Roman"/>
      <w:sz w:val="16"/>
    </w:rPr>
  </w:style>
  <w:style w:type="character" w:customStyle="1" w:styleId="BoldUnderlineChar">
    <w:name w:val="Bold Underline Char"/>
    <w:basedOn w:val="DefaultParagraphFont"/>
    <w:locked/>
    <w:rsid w:val="007E5F9F"/>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Char Char Char Char Char Char Char Char1"/>
    <w:basedOn w:val="DefaultParagraphFont"/>
    <w:qFormat/>
    <w:rsid w:val="007E5F9F"/>
    <w:rPr>
      <w:b w:val="0"/>
      <w:bCs w:val="0"/>
      <w:sz w:val="22"/>
      <w:u w:val="single"/>
    </w:rPr>
  </w:style>
  <w:style w:type="character" w:customStyle="1" w:styleId="StyleGaramond">
    <w:name w:val="Style Garamond"/>
    <w:qFormat/>
    <w:rsid w:val="007E5F9F"/>
    <w:rPr>
      <w:rFonts w:ascii="Garamond" w:hAnsi="Garamond" w:cs="Garamond"/>
    </w:rPr>
  </w:style>
  <w:style w:type="character" w:customStyle="1" w:styleId="StyletagGaramondChar">
    <w:name w:val="Style tag + Garamond Char"/>
    <w:qFormat/>
    <w:rsid w:val="007E5F9F"/>
    <w:rPr>
      <w:rFonts w:ascii="Garamond" w:hAnsi="Garamond" w:cs="Garamond"/>
      <w:b/>
      <w:bCs/>
      <w:sz w:val="24"/>
      <w:szCs w:val="24"/>
      <w:lang w:val="en-US" w:bidi="ar-SA"/>
    </w:rPr>
  </w:style>
  <w:style w:type="character" w:customStyle="1" w:styleId="StylecardGaramond12ptUnderlineChar">
    <w:name w:val="Style card + Garamond 12 pt Underline Char"/>
    <w:qFormat/>
    <w:rsid w:val="007E5F9F"/>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7E5F9F"/>
    <w:rPr>
      <w:rFonts w:ascii="Arial" w:hAnsi="Arial"/>
      <w:b/>
      <w:sz w:val="20"/>
      <w:u w:val="single"/>
    </w:rPr>
  </w:style>
  <w:style w:type="character" w:customStyle="1" w:styleId="WW8Num2z0">
    <w:name w:val="WW8Num2z0"/>
    <w:qFormat/>
    <w:rsid w:val="007E5F9F"/>
  </w:style>
  <w:style w:type="character" w:customStyle="1" w:styleId="WW8Num2z1">
    <w:name w:val="WW8Num2z1"/>
    <w:qFormat/>
    <w:rsid w:val="007E5F9F"/>
  </w:style>
  <w:style w:type="character" w:customStyle="1" w:styleId="WW8Num2z2">
    <w:name w:val="WW8Num2z2"/>
    <w:qFormat/>
    <w:rsid w:val="007E5F9F"/>
  </w:style>
  <w:style w:type="character" w:customStyle="1" w:styleId="WW8Num2z3">
    <w:name w:val="WW8Num2z3"/>
    <w:qFormat/>
    <w:rsid w:val="007E5F9F"/>
  </w:style>
  <w:style w:type="character" w:customStyle="1" w:styleId="WW8Num2z4">
    <w:name w:val="WW8Num2z4"/>
    <w:qFormat/>
    <w:rsid w:val="007E5F9F"/>
  </w:style>
  <w:style w:type="character" w:customStyle="1" w:styleId="WW8Num2z5">
    <w:name w:val="WW8Num2z5"/>
    <w:qFormat/>
    <w:rsid w:val="007E5F9F"/>
  </w:style>
  <w:style w:type="character" w:customStyle="1" w:styleId="WW8Num2z6">
    <w:name w:val="WW8Num2z6"/>
    <w:qFormat/>
    <w:rsid w:val="007E5F9F"/>
  </w:style>
  <w:style w:type="character" w:customStyle="1" w:styleId="WW8Num2z7">
    <w:name w:val="WW8Num2z7"/>
    <w:qFormat/>
    <w:rsid w:val="007E5F9F"/>
  </w:style>
  <w:style w:type="character" w:customStyle="1" w:styleId="WW8Num2z8">
    <w:name w:val="WW8Num2z8"/>
    <w:qFormat/>
    <w:rsid w:val="007E5F9F"/>
  </w:style>
  <w:style w:type="character" w:customStyle="1" w:styleId="WW8Num5z0">
    <w:name w:val="WW8Num5z0"/>
    <w:qFormat/>
    <w:rsid w:val="007E5F9F"/>
  </w:style>
  <w:style w:type="character" w:customStyle="1" w:styleId="WW8Num5z1">
    <w:name w:val="WW8Num5z1"/>
    <w:qFormat/>
    <w:rsid w:val="007E5F9F"/>
  </w:style>
  <w:style w:type="character" w:customStyle="1" w:styleId="WW8Num5z2">
    <w:name w:val="WW8Num5z2"/>
    <w:qFormat/>
    <w:rsid w:val="007E5F9F"/>
  </w:style>
  <w:style w:type="character" w:customStyle="1" w:styleId="WW8Num5z3">
    <w:name w:val="WW8Num5z3"/>
    <w:qFormat/>
    <w:rsid w:val="007E5F9F"/>
  </w:style>
  <w:style w:type="character" w:customStyle="1" w:styleId="WW8Num5z4">
    <w:name w:val="WW8Num5z4"/>
    <w:qFormat/>
    <w:rsid w:val="007E5F9F"/>
  </w:style>
  <w:style w:type="character" w:customStyle="1" w:styleId="WW8Num5z5">
    <w:name w:val="WW8Num5z5"/>
    <w:qFormat/>
    <w:rsid w:val="007E5F9F"/>
  </w:style>
  <w:style w:type="character" w:customStyle="1" w:styleId="WW8Num5z6">
    <w:name w:val="WW8Num5z6"/>
    <w:qFormat/>
    <w:rsid w:val="007E5F9F"/>
  </w:style>
  <w:style w:type="character" w:customStyle="1" w:styleId="WW8Num5z7">
    <w:name w:val="WW8Num5z7"/>
    <w:qFormat/>
    <w:rsid w:val="007E5F9F"/>
  </w:style>
  <w:style w:type="character" w:customStyle="1" w:styleId="WW8Num5z8">
    <w:name w:val="WW8Num5z8"/>
    <w:qFormat/>
    <w:rsid w:val="007E5F9F"/>
  </w:style>
  <w:style w:type="character" w:customStyle="1" w:styleId="CiteChar0">
    <w:name w:val="Cite Char"/>
    <w:aliases w:val="cite_tag Char,Char Char Char Char1 Char Char1,Char Char Char Char1 Char,Taglines Char Char, Cha"/>
    <w:basedOn w:val="DefaultParagraphFont"/>
    <w:qFormat/>
    <w:rsid w:val="007E5F9F"/>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7E5F9F"/>
    <w:rPr>
      <w:rFonts w:ascii="Times New Roman" w:eastAsia="Times New Roman" w:hAnsi="Times New Roman" w:cs="Times New Roman"/>
      <w:u w:val="thick"/>
    </w:rPr>
  </w:style>
  <w:style w:type="character" w:customStyle="1" w:styleId="ListLabel19">
    <w:name w:val="ListLabel 19"/>
    <w:qFormat/>
    <w:rsid w:val="007E5F9F"/>
    <w:rPr>
      <w:b/>
      <w:i/>
      <w:strike w:val="0"/>
      <w:dstrike w:val="0"/>
      <w:spacing w:val="0"/>
      <w:w w:val="100"/>
      <w:sz w:val="26"/>
    </w:rPr>
  </w:style>
  <w:style w:type="paragraph" w:styleId="Footer">
    <w:name w:val="footer"/>
    <w:basedOn w:val="Normal"/>
    <w:link w:val="FooterChar"/>
    <w:uiPriority w:val="99"/>
    <w:rsid w:val="007E5F9F"/>
  </w:style>
  <w:style w:type="character" w:customStyle="1" w:styleId="FooterChar">
    <w:name w:val="Footer Char"/>
    <w:basedOn w:val="DefaultParagraphFont"/>
    <w:link w:val="Footer"/>
    <w:uiPriority w:val="99"/>
    <w:rsid w:val="007E5F9F"/>
    <w:rPr>
      <w:rFonts w:ascii="Calibri" w:hAnsi="Calibri"/>
      <w:sz w:val="22"/>
    </w:rPr>
  </w:style>
  <w:style w:type="paragraph" w:customStyle="1" w:styleId="TagCite">
    <w:name w:val="Tag/Cite"/>
    <w:basedOn w:val="Normal"/>
    <w:qFormat/>
    <w:rsid w:val="007E5F9F"/>
    <w:rPr>
      <w:rFonts w:eastAsia="Times New Roman"/>
      <w:b/>
    </w:rPr>
  </w:style>
  <w:style w:type="paragraph" w:customStyle="1" w:styleId="NormalText">
    <w:name w:val="Normal Text"/>
    <w:basedOn w:val="Normal"/>
    <w:link w:val="NormalTextChar"/>
    <w:qFormat/>
    <w:rsid w:val="007E5F9F"/>
    <w:pPr>
      <w:jc w:val="both"/>
    </w:pPr>
    <w:rPr>
      <w:sz w:val="20"/>
      <w:szCs w:val="26"/>
    </w:rPr>
  </w:style>
  <w:style w:type="paragraph" w:customStyle="1" w:styleId="CardsFont6pt">
    <w:name w:val="Cards + Font: 6 pt"/>
    <w:basedOn w:val="Normal"/>
    <w:link w:val="CardsFont6ptChar1"/>
    <w:qFormat/>
    <w:rsid w:val="007E5F9F"/>
    <w:pPr>
      <w:ind w:left="432" w:right="432"/>
      <w:jc w:val="both"/>
    </w:pPr>
    <w:rPr>
      <w:rFonts w:eastAsia="Times New Roman"/>
      <w:sz w:val="12"/>
      <w:szCs w:val="20"/>
    </w:rPr>
  </w:style>
  <w:style w:type="paragraph" w:customStyle="1" w:styleId="Small">
    <w:name w:val="Small"/>
    <w:basedOn w:val="Normal"/>
    <w:uiPriority w:val="99"/>
    <w:qFormat/>
    <w:rsid w:val="007E5F9F"/>
    <w:rPr>
      <w:sz w:val="14"/>
    </w:rPr>
  </w:style>
  <w:style w:type="paragraph" w:customStyle="1" w:styleId="NotUnderlined">
    <w:name w:val="Not Underlined"/>
    <w:basedOn w:val="Normal"/>
    <w:uiPriority w:val="99"/>
    <w:qFormat/>
    <w:rsid w:val="007E5F9F"/>
  </w:style>
  <w:style w:type="numbering" w:customStyle="1" w:styleId="WW8Num2">
    <w:name w:val="WW8Num2"/>
    <w:qFormat/>
    <w:rsid w:val="007E5F9F"/>
  </w:style>
  <w:style w:type="numbering" w:customStyle="1" w:styleId="WW8Num5">
    <w:name w:val="WW8Num5"/>
    <w:qFormat/>
    <w:rsid w:val="007E5F9F"/>
  </w:style>
  <w:style w:type="paragraph" w:customStyle="1" w:styleId="citenon-bold">
    <w:name w:val="cite non-bold"/>
    <w:basedOn w:val="Normal"/>
    <w:link w:val="citenon-boldChar"/>
    <w:qFormat/>
    <w:rsid w:val="007E5F9F"/>
    <w:rPr>
      <w:rFonts w:ascii="Georgia" w:eastAsia="Calibri" w:hAnsi="Georgia"/>
    </w:rPr>
  </w:style>
  <w:style w:type="character" w:customStyle="1" w:styleId="citenon-boldChar">
    <w:name w:val="cite non-bold Char"/>
    <w:link w:val="citenon-bold"/>
    <w:rsid w:val="007E5F9F"/>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7E5F9F"/>
    <w:rPr>
      <w:rFonts w:ascii="Times" w:eastAsia="MS Mincho" w:hAnsi="Times"/>
      <w:sz w:val="20"/>
      <w:szCs w:val="20"/>
    </w:rPr>
  </w:style>
  <w:style w:type="paragraph" w:customStyle="1" w:styleId="NewDebate">
    <w:name w:val="New Debate"/>
    <w:basedOn w:val="Heading4"/>
    <w:link w:val="NewDebateChar"/>
    <w:uiPriority w:val="4"/>
    <w:qFormat/>
    <w:rsid w:val="007E5F9F"/>
  </w:style>
  <w:style w:type="character" w:customStyle="1" w:styleId="NewDebateChar">
    <w:name w:val="New Debate Char"/>
    <w:basedOn w:val="DefaultParagraphFont"/>
    <w:link w:val="NewDebate"/>
    <w:uiPriority w:val="4"/>
    <w:rsid w:val="007E5F9F"/>
    <w:rPr>
      <w:rFonts w:ascii="Calibri" w:eastAsiaTheme="majorEastAsia" w:hAnsi="Calibri" w:cstheme="majorBidi"/>
      <w:b/>
      <w:bCs/>
      <w:sz w:val="26"/>
      <w:szCs w:val="26"/>
    </w:rPr>
  </w:style>
  <w:style w:type="paragraph" w:customStyle="1" w:styleId="Reallyfuckingsmall">
    <w:name w:val="Really fucking small"/>
    <w:basedOn w:val="Normal"/>
    <w:link w:val="ReallyfuckingsmallChar"/>
    <w:qFormat/>
    <w:rsid w:val="007E5F9F"/>
    <w:rPr>
      <w:rFonts w:eastAsia="Calibri"/>
      <w:sz w:val="10"/>
    </w:rPr>
  </w:style>
  <w:style w:type="character" w:customStyle="1" w:styleId="ReallyfuckingsmallChar">
    <w:name w:val="Really fucking small Char"/>
    <w:basedOn w:val="DefaultParagraphFont"/>
    <w:link w:val="Reallyfuckingsmall"/>
    <w:rsid w:val="007E5F9F"/>
    <w:rPr>
      <w:rFonts w:ascii="Calibri" w:eastAsia="Calibri" w:hAnsi="Calibri"/>
      <w:sz w:val="10"/>
    </w:rPr>
  </w:style>
  <w:style w:type="character" w:customStyle="1" w:styleId="NothingChar">
    <w:name w:val="Nothing Char"/>
    <w:link w:val="Nothing"/>
    <w:rsid w:val="007E5F9F"/>
    <w:rPr>
      <w:rFonts w:ascii="Times New Roman" w:eastAsia="Times New Roman" w:hAnsi="Times New Roman" w:cs="Times New Roman"/>
      <w:color w:val="00000A"/>
      <w:sz w:val="20"/>
    </w:rPr>
  </w:style>
  <w:style w:type="character" w:customStyle="1" w:styleId="Footnote2Char">
    <w:name w:val="Footnote2 Char"/>
    <w:link w:val="Footnote2"/>
    <w:locked/>
    <w:rsid w:val="007E5F9F"/>
  </w:style>
  <w:style w:type="paragraph" w:customStyle="1" w:styleId="Footnote2">
    <w:name w:val="Footnote2"/>
    <w:basedOn w:val="Normal"/>
    <w:next w:val="Normal"/>
    <w:link w:val="Footnote2Char"/>
    <w:autoRedefine/>
    <w:qFormat/>
    <w:rsid w:val="007E5F9F"/>
    <w:pPr>
      <w:spacing w:after="120" w:line="480" w:lineRule="auto"/>
    </w:pPr>
    <w:rPr>
      <w:rFonts w:asciiTheme="minorHAnsi" w:hAnsiTheme="minorHAnsi"/>
      <w:sz w:val="24"/>
    </w:rPr>
  </w:style>
  <w:style w:type="character" w:customStyle="1" w:styleId="UnderlineCharChar">
    <w:name w:val="Underline Char Char"/>
    <w:basedOn w:val="DefaultParagraphFont"/>
    <w:rsid w:val="007E5F9F"/>
    <w:rPr>
      <w:noProof w:val="0"/>
      <w:u w:val="single"/>
      <w:lang w:val="en-US" w:eastAsia="en-US" w:bidi="ar-SA"/>
    </w:rPr>
  </w:style>
  <w:style w:type="character" w:customStyle="1" w:styleId="UnderlinesCharChar">
    <w:name w:val="Underlines Char Char"/>
    <w:basedOn w:val="DefaultParagraphFont"/>
    <w:rsid w:val="007E5F9F"/>
    <w:rPr>
      <w:rFonts w:cs="Arial"/>
      <w:b/>
      <w:bCs/>
      <w:noProof w:val="0"/>
      <w:sz w:val="22"/>
      <w:szCs w:val="26"/>
      <w:u w:val="single"/>
      <w:lang w:val="en-US" w:eastAsia="en-US" w:bidi="ar-SA"/>
    </w:rPr>
  </w:style>
  <w:style w:type="paragraph" w:customStyle="1" w:styleId="Style3">
    <w:name w:val="Style3"/>
    <w:basedOn w:val="Normal"/>
    <w:link w:val="Style3Char"/>
    <w:qFormat/>
    <w:rsid w:val="007E5F9F"/>
    <w:rPr>
      <w:rFonts w:ascii="Arial Narrow" w:eastAsia="Times New Roman" w:hAnsi="Arial Narrow"/>
      <w:b/>
      <w:sz w:val="20"/>
    </w:rPr>
  </w:style>
  <w:style w:type="character" w:customStyle="1" w:styleId="Style3Char">
    <w:name w:val="Style3 Char"/>
    <w:basedOn w:val="DefaultParagraphFont"/>
    <w:link w:val="Style3"/>
    <w:rsid w:val="007E5F9F"/>
    <w:rPr>
      <w:rFonts w:ascii="Arial Narrow" w:eastAsia="Times New Roman" w:hAnsi="Arial Narrow"/>
      <w:b/>
      <w:sz w:val="20"/>
    </w:rPr>
  </w:style>
  <w:style w:type="paragraph" w:customStyle="1" w:styleId="StyleStyle411pt">
    <w:name w:val="Style Style4 + 11 pt"/>
    <w:basedOn w:val="Normal"/>
    <w:link w:val="StyleStyle411ptChar"/>
    <w:qFormat/>
    <w:rsid w:val="007E5F9F"/>
    <w:rPr>
      <w:rFonts w:eastAsia="Times New Roman"/>
      <w:sz w:val="20"/>
      <w:u w:val="single"/>
    </w:rPr>
  </w:style>
  <w:style w:type="character" w:customStyle="1" w:styleId="StyleStyle411ptChar">
    <w:name w:val="Style Style4 + 11 pt Char"/>
    <w:link w:val="StyleStyle411pt"/>
    <w:rsid w:val="007E5F9F"/>
    <w:rPr>
      <w:rFonts w:ascii="Calibri" w:eastAsia="Times New Roman" w:hAnsi="Calibri"/>
      <w:sz w:val="20"/>
      <w:u w:val="single"/>
    </w:rPr>
  </w:style>
  <w:style w:type="paragraph" w:customStyle="1" w:styleId="StyleStyle411ptBold">
    <w:name w:val="Style Style4 + 11 pt Bold"/>
    <w:basedOn w:val="Normal"/>
    <w:link w:val="StyleStyle411ptBoldChar"/>
    <w:qFormat/>
    <w:rsid w:val="007E5F9F"/>
    <w:rPr>
      <w:b/>
      <w:bCs/>
      <w:sz w:val="20"/>
      <w:u w:val="single"/>
    </w:rPr>
  </w:style>
  <w:style w:type="character" w:customStyle="1" w:styleId="StyleStyle411ptBoldChar">
    <w:name w:val="Style Style4 + 11 pt Bold Char"/>
    <w:link w:val="StyleStyle411ptBold"/>
    <w:rsid w:val="007E5F9F"/>
    <w:rPr>
      <w:rFonts w:ascii="Calibri" w:hAnsi="Calibri"/>
      <w:b/>
      <w:bCs/>
      <w:sz w:val="20"/>
      <w:u w:val="single"/>
    </w:rPr>
  </w:style>
  <w:style w:type="paragraph" w:customStyle="1" w:styleId="Underlining">
    <w:name w:val="Underlining"/>
    <w:basedOn w:val="Normal"/>
    <w:link w:val="UnderliningChar"/>
    <w:qFormat/>
    <w:rsid w:val="007E5F9F"/>
    <w:rPr>
      <w:rFonts w:eastAsia="Times New Roman"/>
      <w:sz w:val="20"/>
      <w:u w:val="single"/>
    </w:rPr>
  </w:style>
  <w:style w:type="character" w:customStyle="1" w:styleId="UnderliningChar">
    <w:name w:val="Underlining Char"/>
    <w:basedOn w:val="DefaultParagraphFont"/>
    <w:link w:val="Underlining"/>
    <w:rsid w:val="007E5F9F"/>
    <w:rPr>
      <w:rFonts w:ascii="Calibri" w:eastAsia="Times New Roman" w:hAnsi="Calibri"/>
      <w:sz w:val="20"/>
      <w:u w:val="single"/>
    </w:rPr>
  </w:style>
  <w:style w:type="character" w:customStyle="1" w:styleId="StyleTimesNewRoman12ptBold">
    <w:name w:val="Style Times New Roman 12 pt Bold"/>
    <w:rsid w:val="007E5F9F"/>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7E5F9F"/>
    <w:rPr>
      <w:rFonts w:ascii="Century Gothic" w:hAnsi="Century Gothic"/>
      <w:sz w:val="24"/>
      <w:u w:val="thick"/>
    </w:rPr>
  </w:style>
  <w:style w:type="paragraph" w:customStyle="1" w:styleId="Cardstyle">
    <w:name w:val="Cardstyle"/>
    <w:basedOn w:val="Normal"/>
    <w:next w:val="Normal"/>
    <w:qFormat/>
    <w:rsid w:val="007E5F9F"/>
    <w:rPr>
      <w:rFonts w:eastAsia="Times New Roman"/>
      <w:sz w:val="20"/>
    </w:rPr>
  </w:style>
  <w:style w:type="character" w:customStyle="1" w:styleId="Style8pt1">
    <w:name w:val="Style 8 pt1"/>
    <w:basedOn w:val="DefaultParagraphFont"/>
    <w:rsid w:val="007E5F9F"/>
    <w:rPr>
      <w:rFonts w:ascii="Georgia" w:hAnsi="Georgia"/>
      <w:sz w:val="16"/>
    </w:rPr>
  </w:style>
  <w:style w:type="character" w:customStyle="1" w:styleId="Style8pt">
    <w:name w:val="Style 8 pt"/>
    <w:basedOn w:val="DefaultParagraphFont"/>
    <w:rsid w:val="007E5F9F"/>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7E5F9F"/>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7E5F9F"/>
    <w:rPr>
      <w:rFonts w:ascii="Calibri" w:eastAsia="Times New Roman" w:hAnsi="Calibri"/>
      <w:sz w:val="22"/>
      <w:u w:val="single"/>
      <w:bdr w:val="single" w:sz="4" w:space="0" w:color="auto"/>
    </w:rPr>
  </w:style>
  <w:style w:type="character" w:customStyle="1" w:styleId="StyleUnderlineChar11ptChar">
    <w:name w:val="Style Underline Char + 11 pt Char"/>
    <w:rsid w:val="007E5F9F"/>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7E5F9F"/>
    <w:rPr>
      <w:rFonts w:eastAsia="Times New Roman"/>
      <w:b/>
      <w:bCs/>
      <w:sz w:val="20"/>
      <w:u w:val="single"/>
    </w:rPr>
  </w:style>
  <w:style w:type="character" w:customStyle="1" w:styleId="StyleUnderlineChar11ptBoldChar">
    <w:name w:val="Style Underline Char + 11 pt Bold Char"/>
    <w:link w:val="StyleUnderlineChar11ptBold"/>
    <w:rsid w:val="007E5F9F"/>
    <w:rPr>
      <w:rFonts w:ascii="Calibri" w:eastAsia="Times New Roman" w:hAnsi="Calibri"/>
      <w:b/>
      <w:bCs/>
      <w:sz w:val="20"/>
      <w:u w:val="single"/>
    </w:rPr>
  </w:style>
  <w:style w:type="character" w:customStyle="1" w:styleId="NormalTextChar">
    <w:name w:val="Normal Text Char"/>
    <w:link w:val="NormalText"/>
    <w:rsid w:val="007E5F9F"/>
    <w:rPr>
      <w:rFonts w:ascii="Calibri" w:hAnsi="Calibri"/>
      <w:sz w:val="20"/>
      <w:szCs w:val="26"/>
    </w:rPr>
  </w:style>
  <w:style w:type="character" w:customStyle="1" w:styleId="ShrinkChar">
    <w:name w:val="Shrink Char"/>
    <w:link w:val="Shrink"/>
    <w:rsid w:val="007E5F9F"/>
    <w:rPr>
      <w:rFonts w:ascii="Garamond" w:hAnsi="Garamond"/>
      <w:sz w:val="12"/>
    </w:rPr>
  </w:style>
  <w:style w:type="paragraph" w:customStyle="1" w:styleId="Shrink">
    <w:name w:val="Shrink"/>
    <w:link w:val="ShrinkChar"/>
    <w:qFormat/>
    <w:rsid w:val="007E5F9F"/>
    <w:pPr>
      <w:ind w:left="288" w:right="288"/>
    </w:pPr>
    <w:rPr>
      <w:rFonts w:ascii="Garamond" w:hAnsi="Garamond"/>
      <w:sz w:val="12"/>
    </w:rPr>
  </w:style>
  <w:style w:type="paragraph" w:customStyle="1" w:styleId="cites0">
    <w:name w:val="cites"/>
    <w:link w:val="citesChar0"/>
    <w:autoRedefine/>
    <w:qFormat/>
    <w:rsid w:val="007E5F9F"/>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7E5F9F"/>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7E5F9F"/>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7E5F9F"/>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7E5F9F"/>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7E5F9F"/>
  </w:style>
  <w:style w:type="character" w:customStyle="1" w:styleId="CardsChar1">
    <w:name w:val="Cards Char1"/>
    <w:rsid w:val="007E5F9F"/>
    <w:rPr>
      <w:rFonts w:ascii="Times New Roman" w:hAnsi="Times New Roman" w:cs="Times New Roman"/>
      <w:sz w:val="20"/>
      <w:szCs w:val="20"/>
    </w:rPr>
  </w:style>
  <w:style w:type="character" w:customStyle="1" w:styleId="AuthorYear">
    <w:name w:val="AuthorYear"/>
    <w:uiPriority w:val="1"/>
    <w:qFormat/>
    <w:rsid w:val="007E5F9F"/>
    <w:rPr>
      <w:rFonts w:ascii="Georgia" w:hAnsi="Georgia"/>
      <w:b/>
      <w:sz w:val="24"/>
    </w:rPr>
  </w:style>
  <w:style w:type="paragraph" w:customStyle="1" w:styleId="Shrink8">
    <w:name w:val="Shrink8"/>
    <w:basedOn w:val="Normal"/>
    <w:qFormat/>
    <w:rsid w:val="007E5F9F"/>
    <w:rPr>
      <w:sz w:val="16"/>
    </w:rPr>
  </w:style>
  <w:style w:type="paragraph" w:customStyle="1" w:styleId="Normal1">
    <w:name w:val="Normal1"/>
    <w:qFormat/>
    <w:rsid w:val="007E5F9F"/>
    <w:rPr>
      <w:rFonts w:ascii="Calibri" w:eastAsia="Calibri" w:hAnsi="Calibri" w:cs="Calibri"/>
      <w:color w:val="000000"/>
      <w:sz w:val="22"/>
      <w:szCs w:val="20"/>
      <w:lang w:val="es-US" w:eastAsia="es-US"/>
    </w:rPr>
  </w:style>
  <w:style w:type="character" w:customStyle="1" w:styleId="highlight2">
    <w:name w:val="highlight2"/>
    <w:rsid w:val="007E5F9F"/>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7E5F9F"/>
    <w:rPr>
      <w:color w:val="00000A"/>
      <w:sz w:val="20"/>
      <w:lang w:eastAsia="zh-CN"/>
    </w:rPr>
  </w:style>
  <w:style w:type="character" w:customStyle="1" w:styleId="Stylecard11ptChar">
    <w:name w:val="Style card + 11 pt Char"/>
    <w:basedOn w:val="cardChar"/>
    <w:link w:val="Stylecard11pt"/>
    <w:rsid w:val="007E5F9F"/>
    <w:rPr>
      <w:rFonts w:ascii="Calibri" w:hAnsi="Calibri"/>
      <w:color w:val="00000A"/>
      <w:sz w:val="20"/>
      <w:lang w:eastAsia="zh-CN"/>
    </w:rPr>
  </w:style>
  <w:style w:type="paragraph" w:customStyle="1" w:styleId="Stylecard11ptUnderline">
    <w:name w:val="Style card + 11 pt Underline"/>
    <w:basedOn w:val="card"/>
    <w:link w:val="Stylecard11ptUnderlineChar"/>
    <w:qFormat/>
    <w:rsid w:val="007E5F9F"/>
    <w:rPr>
      <w:color w:val="00000A"/>
      <w:sz w:val="20"/>
      <w:lang w:eastAsia="zh-CN"/>
    </w:rPr>
  </w:style>
  <w:style w:type="character" w:customStyle="1" w:styleId="Stylecard11ptUnderlineChar">
    <w:name w:val="Style card + 11 pt Underline Char"/>
    <w:basedOn w:val="cardChar"/>
    <w:link w:val="Stylecard11ptUnderline"/>
    <w:rsid w:val="007E5F9F"/>
    <w:rPr>
      <w:rFonts w:ascii="Calibri" w:hAnsi="Calibri"/>
      <w:color w:val="00000A"/>
      <w:sz w:val="20"/>
      <w:lang w:eastAsia="zh-CN"/>
    </w:rPr>
  </w:style>
  <w:style w:type="character" w:customStyle="1" w:styleId="UnderlinedChar0">
    <w:name w:val="Underlined Char"/>
    <w:aliases w:val="small text Char Char"/>
    <w:rsid w:val="007E5F9F"/>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7E5F9F"/>
    <w:rPr>
      <w:rFonts w:cs="Arial"/>
      <w:b/>
      <w:bCs/>
      <w:kern w:val="32"/>
      <w:sz w:val="32"/>
      <w:szCs w:val="32"/>
      <w:u w:val="single"/>
      <w:lang w:val="en-US" w:eastAsia="en-US" w:bidi="ar-SA"/>
    </w:rPr>
  </w:style>
  <w:style w:type="character" w:customStyle="1" w:styleId="UNDERLINECharChar0">
    <w:name w:val="UNDERLINE Char Char"/>
    <w:basedOn w:val="DefaultParagraphFont"/>
    <w:rsid w:val="007E5F9F"/>
    <w:rPr>
      <w:bCs/>
      <w:kern w:val="28"/>
      <w:szCs w:val="32"/>
      <w:u w:val="single"/>
    </w:rPr>
  </w:style>
  <w:style w:type="character" w:customStyle="1" w:styleId="term">
    <w:name w:val="term"/>
    <w:basedOn w:val="DefaultParagraphFont"/>
    <w:rsid w:val="007E5F9F"/>
  </w:style>
  <w:style w:type="character" w:customStyle="1" w:styleId="SmallFontCharCharCharChar">
    <w:name w:val="Small Font Char Char Char Char"/>
    <w:basedOn w:val="DefaultParagraphFont"/>
    <w:rsid w:val="007E5F9F"/>
    <w:rPr>
      <w:rFonts w:ascii="Arial" w:hAnsi="Arial"/>
      <w:sz w:val="12"/>
      <w:szCs w:val="24"/>
    </w:rPr>
  </w:style>
  <w:style w:type="character" w:customStyle="1" w:styleId="vitstoryheadline">
    <w:name w:val="vitstoryheadline"/>
    <w:basedOn w:val="DefaultParagraphFont"/>
    <w:rsid w:val="007E5F9F"/>
  </w:style>
  <w:style w:type="character" w:customStyle="1" w:styleId="regtext">
    <w:name w:val="regtext"/>
    <w:basedOn w:val="DefaultParagraphFont"/>
    <w:rsid w:val="007E5F9F"/>
  </w:style>
  <w:style w:type="character" w:customStyle="1" w:styleId="bps-topic-ident">
    <w:name w:val="bps-topic-ident"/>
    <w:basedOn w:val="DefaultParagraphFont"/>
    <w:rsid w:val="007E5F9F"/>
  </w:style>
  <w:style w:type="character" w:customStyle="1" w:styleId="CharChar4">
    <w:name w:val="Char Char4"/>
    <w:basedOn w:val="DefaultParagraphFont"/>
    <w:rsid w:val="007E5F9F"/>
    <w:rPr>
      <w:b/>
      <w:bCs/>
      <w:sz w:val="28"/>
      <w:szCs w:val="28"/>
    </w:rPr>
  </w:style>
  <w:style w:type="character" w:customStyle="1" w:styleId="CharChar5">
    <w:name w:val="Char Char5"/>
    <w:basedOn w:val="DefaultParagraphFont"/>
    <w:rsid w:val="007E5F9F"/>
    <w:rPr>
      <w:rFonts w:ascii="Arial" w:hAnsi="Arial" w:cs="Arial"/>
      <w:b/>
      <w:bCs/>
      <w:sz w:val="26"/>
      <w:szCs w:val="26"/>
    </w:rPr>
  </w:style>
  <w:style w:type="paragraph" w:customStyle="1" w:styleId="tagcite0">
    <w:name w:val="tagcite"/>
    <w:basedOn w:val="Normal"/>
    <w:qFormat/>
    <w:rsid w:val="007E5F9F"/>
    <w:rPr>
      <w:rFonts w:eastAsia="Times New Roman"/>
      <w:b/>
    </w:rPr>
  </w:style>
  <w:style w:type="paragraph" w:customStyle="1" w:styleId="Regular">
    <w:name w:val="Regular"/>
    <w:link w:val="RegularChar"/>
    <w:rsid w:val="007E5F9F"/>
    <w:rPr>
      <w:rFonts w:ascii="Garamond" w:eastAsia="Times New Roman" w:hAnsi="Garamond" w:cs="Arial"/>
      <w:bCs/>
      <w:kern w:val="20"/>
      <w:sz w:val="20"/>
      <w:szCs w:val="32"/>
    </w:rPr>
  </w:style>
  <w:style w:type="paragraph" w:customStyle="1" w:styleId="Boldunderline0">
    <w:name w:val="Bold underline"/>
    <w:basedOn w:val="Normal"/>
    <w:rsid w:val="007E5F9F"/>
    <w:rPr>
      <w:rFonts w:eastAsia="Times New Roman" w:cs="Arial"/>
      <w:b/>
      <w:bCs/>
      <w:kern w:val="20"/>
      <w:sz w:val="20"/>
      <w:szCs w:val="32"/>
      <w:u w:val="single"/>
    </w:rPr>
  </w:style>
  <w:style w:type="character" w:customStyle="1" w:styleId="BoldunderlineChar0">
    <w:name w:val="Bold underline Char"/>
    <w:basedOn w:val="DefaultParagraphFont"/>
    <w:rsid w:val="007E5F9F"/>
    <w:rPr>
      <w:rFonts w:ascii="Garamond" w:hAnsi="Garamond" w:cs="Arial"/>
      <w:b/>
      <w:bCs/>
      <w:kern w:val="20"/>
      <w:szCs w:val="32"/>
      <w:u w:val="single"/>
      <w:lang w:val="en-US" w:eastAsia="en-US" w:bidi="ar-SA"/>
    </w:rPr>
  </w:style>
  <w:style w:type="paragraph" w:customStyle="1" w:styleId="tag1">
    <w:name w:val="tag1"/>
    <w:basedOn w:val="Normal"/>
    <w:qFormat/>
    <w:rsid w:val="007E5F9F"/>
    <w:rPr>
      <w:rFonts w:eastAsia="Times New Roman"/>
      <w:b/>
      <w:szCs w:val="20"/>
    </w:rPr>
  </w:style>
  <w:style w:type="character" w:customStyle="1" w:styleId="byline">
    <w:name w:val="byline"/>
    <w:basedOn w:val="DefaultParagraphFont"/>
    <w:rsid w:val="007E5F9F"/>
  </w:style>
  <w:style w:type="character" w:customStyle="1" w:styleId="7TimesNewRoman">
    <w:name w:val="7 Times New Roman"/>
    <w:rsid w:val="007E5F9F"/>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7E5F9F"/>
    <w:rPr>
      <w:rFonts w:ascii="Cambria" w:eastAsia="Times New Roman" w:hAnsi="Cambria"/>
      <w:sz w:val="18"/>
      <w:szCs w:val="20"/>
    </w:rPr>
  </w:style>
  <w:style w:type="character" w:customStyle="1" w:styleId="Boxed">
    <w:name w:val="Boxed"/>
    <w:qFormat/>
    <w:rsid w:val="007E5F9F"/>
    <w:rPr>
      <w:rFonts w:ascii="Garamond" w:hAnsi="Garamond"/>
      <w:sz w:val="20"/>
      <w:bdr w:val="single" w:sz="6" w:space="0" w:color="auto"/>
    </w:rPr>
  </w:style>
  <w:style w:type="character" w:customStyle="1" w:styleId="CardtextChar0">
    <w:name w:val="Card text Char"/>
    <w:basedOn w:val="DefaultParagraphFont"/>
    <w:link w:val="Cardtext0"/>
    <w:rsid w:val="007E5F9F"/>
    <w:rPr>
      <w:rFonts w:ascii="Garamond" w:hAnsi="Garamond"/>
      <w:u w:val="single"/>
    </w:rPr>
  </w:style>
  <w:style w:type="paragraph" w:styleId="Date">
    <w:name w:val="Date"/>
    <w:aliases w:val="date"/>
    <w:basedOn w:val="Normal"/>
    <w:next w:val="Normal"/>
    <w:link w:val="DateChar"/>
    <w:uiPriority w:val="99"/>
    <w:rsid w:val="007E5F9F"/>
    <w:rPr>
      <w:rFonts w:eastAsia="Times New Roman"/>
      <w:sz w:val="16"/>
    </w:rPr>
  </w:style>
  <w:style w:type="character" w:customStyle="1" w:styleId="DateChar">
    <w:name w:val="Date Char"/>
    <w:aliases w:val="date Char"/>
    <w:basedOn w:val="DefaultParagraphFont"/>
    <w:link w:val="Date"/>
    <w:uiPriority w:val="99"/>
    <w:rsid w:val="007E5F9F"/>
    <w:rPr>
      <w:rFonts w:ascii="Calibri" w:eastAsia="Times New Roman" w:hAnsi="Calibri"/>
      <w:sz w:val="16"/>
    </w:rPr>
  </w:style>
  <w:style w:type="paragraph" w:customStyle="1" w:styleId="DebateCardSmall">
    <w:name w:val="Debate Card Small"/>
    <w:basedOn w:val="Normal"/>
    <w:link w:val="DebateCardSmallChar"/>
    <w:qFormat/>
    <w:rsid w:val="007E5F9F"/>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7E5F9F"/>
    <w:rPr>
      <w:rFonts w:ascii="Calibri" w:eastAsia="Times New Roman" w:hAnsi="Calibri"/>
      <w:sz w:val="16"/>
      <w:szCs w:val="16"/>
      <w:lang w:val="x-none" w:eastAsia="x-none"/>
    </w:rPr>
  </w:style>
  <w:style w:type="character" w:customStyle="1" w:styleId="reduce2">
    <w:name w:val="reduce2"/>
    <w:rsid w:val="007E5F9F"/>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7E5F9F"/>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7E5F9F"/>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7E5F9F"/>
  </w:style>
  <w:style w:type="character" w:customStyle="1" w:styleId="Style1CharChar">
    <w:name w:val="Style1 Char Char"/>
    <w:basedOn w:val="DefaultParagraphFont"/>
    <w:rsid w:val="007E5F9F"/>
    <w:rPr>
      <w:sz w:val="16"/>
      <w:szCs w:val="16"/>
      <w:lang w:val="en-US" w:eastAsia="en-US" w:bidi="ar-SA"/>
    </w:rPr>
  </w:style>
  <w:style w:type="character" w:customStyle="1" w:styleId="Style2CharChar">
    <w:name w:val="Style2 Char Char"/>
    <w:basedOn w:val="DefaultParagraphFont"/>
    <w:rsid w:val="007E5F9F"/>
    <w:rPr>
      <w:u w:val="thick"/>
      <w:lang w:val="en-US" w:eastAsia="en-US" w:bidi="ar-SA"/>
    </w:rPr>
  </w:style>
  <w:style w:type="character" w:customStyle="1" w:styleId="dateline">
    <w:name w:val="dateline"/>
    <w:basedOn w:val="DefaultParagraphFont"/>
    <w:rsid w:val="007E5F9F"/>
  </w:style>
  <w:style w:type="character" w:customStyle="1" w:styleId="date-display-single">
    <w:name w:val="date-display-single"/>
    <w:basedOn w:val="DefaultParagraphFont"/>
    <w:rsid w:val="007E5F9F"/>
  </w:style>
  <w:style w:type="character" w:customStyle="1" w:styleId="wikigeneratedlinkcontent">
    <w:name w:val="wikigeneratedlinkcontent"/>
    <w:basedOn w:val="DefaultParagraphFont"/>
    <w:rsid w:val="007E5F9F"/>
  </w:style>
  <w:style w:type="character" w:customStyle="1" w:styleId="Heading3CharCharChar3">
    <w:name w:val="Heading 3 Char Char Char3"/>
    <w:aliases w:val=" Char Char Char3,Char Char Char3,Heading 3 Char Char Char2, Char Char Char2,Char Char Char2"/>
    <w:basedOn w:val="DefaultParagraphFont"/>
    <w:rsid w:val="007E5F9F"/>
    <w:rPr>
      <w:rFonts w:cs="Arial"/>
      <w:bCs/>
      <w:szCs w:val="26"/>
      <w:u w:val="single"/>
      <w:lang w:val="en-US" w:eastAsia="en-US" w:bidi="ar-SA"/>
    </w:rPr>
  </w:style>
  <w:style w:type="character" w:customStyle="1" w:styleId="aqj">
    <w:name w:val="aqj"/>
    <w:rsid w:val="007E5F9F"/>
  </w:style>
  <w:style w:type="character" w:customStyle="1" w:styleId="CardTextChar1">
    <w:name w:val="CardText Char"/>
    <w:basedOn w:val="DefaultParagraphFont"/>
    <w:link w:val="CardText1"/>
    <w:locked/>
    <w:rsid w:val="007E5F9F"/>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7E5F9F"/>
    <w:pPr>
      <w:ind w:left="288" w:right="288"/>
    </w:pPr>
    <w:rPr>
      <w:rFonts w:ascii="Times New Roman" w:eastAsia="Times New Roman" w:hAnsi="Times New Roman" w:cs="Times New Roman"/>
      <w:sz w:val="16"/>
    </w:rPr>
  </w:style>
  <w:style w:type="character" w:customStyle="1" w:styleId="ilad">
    <w:name w:val="il_ad"/>
    <w:rsid w:val="007E5F9F"/>
  </w:style>
  <w:style w:type="character" w:customStyle="1" w:styleId="CardsUnderlined">
    <w:name w:val="Cards Underlined"/>
    <w:qFormat/>
    <w:rsid w:val="007E5F9F"/>
    <w:rPr>
      <w:rFonts w:ascii="Helvetica" w:hAnsi="Helvetica"/>
      <w:sz w:val="22"/>
      <w:szCs w:val="24"/>
      <w:u w:val="thick"/>
    </w:rPr>
  </w:style>
  <w:style w:type="paragraph" w:customStyle="1" w:styleId="BBCite">
    <w:name w:val="BB Cite"/>
    <w:basedOn w:val="Normal"/>
    <w:autoRedefine/>
    <w:rsid w:val="007E5F9F"/>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7E5F9F"/>
  </w:style>
  <w:style w:type="character" w:customStyle="1" w:styleId="StyleStyleUnderline411pt">
    <w:name w:val="Style Style Underline4 + 11 pt"/>
    <w:basedOn w:val="DefaultParagraphFont"/>
    <w:rsid w:val="007E5F9F"/>
    <w:rPr>
      <w:sz w:val="20"/>
      <w:u w:val="single"/>
    </w:rPr>
  </w:style>
  <w:style w:type="character" w:customStyle="1" w:styleId="StyleStyleUnderline411ptBold">
    <w:name w:val="Style Style Underline4 + 11 pt Bold"/>
    <w:basedOn w:val="DefaultParagraphFont"/>
    <w:rsid w:val="007E5F9F"/>
    <w:rPr>
      <w:b/>
      <w:bCs/>
      <w:sz w:val="20"/>
      <w:u w:val="single"/>
    </w:rPr>
  </w:style>
  <w:style w:type="character" w:customStyle="1" w:styleId="StyleStyleUnderline311pt">
    <w:name w:val="Style Style Underline3 + 11 pt"/>
    <w:basedOn w:val="DefaultParagraphFont"/>
    <w:rsid w:val="007E5F9F"/>
    <w:rPr>
      <w:sz w:val="20"/>
      <w:u w:val="single"/>
    </w:rPr>
  </w:style>
  <w:style w:type="character" w:customStyle="1" w:styleId="StyleStyleUnderline311ptBold">
    <w:name w:val="Style Style Underline3 + 11 pt Bold"/>
    <w:basedOn w:val="DefaultParagraphFont"/>
    <w:rsid w:val="007E5F9F"/>
    <w:rPr>
      <w:b/>
      <w:bCs/>
      <w:sz w:val="20"/>
      <w:u w:val="single"/>
    </w:rPr>
  </w:style>
  <w:style w:type="character" w:customStyle="1" w:styleId="red-subtitle">
    <w:name w:val="red-subtitle"/>
    <w:basedOn w:val="DefaultParagraphFont"/>
    <w:rsid w:val="007E5F9F"/>
  </w:style>
  <w:style w:type="character" w:styleId="PageNumber">
    <w:name w:val="page number"/>
    <w:aliases w:val="card ununderlined"/>
    <w:basedOn w:val="DefaultParagraphFont"/>
    <w:uiPriority w:val="99"/>
    <w:unhideWhenUsed/>
    <w:rsid w:val="007E5F9F"/>
  </w:style>
  <w:style w:type="character" w:customStyle="1" w:styleId="ft1">
    <w:name w:val="ft1"/>
    <w:basedOn w:val="DefaultParagraphFont"/>
    <w:rsid w:val="007E5F9F"/>
  </w:style>
  <w:style w:type="character" w:customStyle="1" w:styleId="dropcap">
    <w:name w:val="dropcap"/>
    <w:basedOn w:val="DefaultParagraphFont"/>
    <w:rsid w:val="007E5F9F"/>
  </w:style>
  <w:style w:type="paragraph" w:customStyle="1" w:styleId="TagText">
    <w:name w:val="TagText"/>
    <w:basedOn w:val="Normal"/>
    <w:uiPriority w:val="99"/>
    <w:qFormat/>
    <w:rsid w:val="007E5F9F"/>
    <w:pPr>
      <w:spacing w:before="200"/>
    </w:pPr>
    <w:rPr>
      <w:rFonts w:eastAsia="Calibri"/>
      <w:b/>
      <w:sz w:val="24"/>
    </w:rPr>
  </w:style>
  <w:style w:type="paragraph" w:customStyle="1" w:styleId="BreakTag">
    <w:name w:val="Break Tag"/>
    <w:basedOn w:val="Normal"/>
    <w:autoRedefine/>
    <w:uiPriority w:val="4"/>
    <w:qFormat/>
    <w:rsid w:val="007E5F9F"/>
    <w:pPr>
      <w:spacing w:before="240"/>
    </w:pPr>
    <w:rPr>
      <w:rFonts w:ascii="Arial" w:hAnsi="Arial" w:cs="Arial"/>
      <w:b/>
      <w:sz w:val="26"/>
    </w:rPr>
  </w:style>
  <w:style w:type="paragraph" w:customStyle="1" w:styleId="BreakBlock">
    <w:name w:val="Break Block"/>
    <w:basedOn w:val="Normal"/>
    <w:link w:val="BreakBlockChar"/>
    <w:autoRedefine/>
    <w:qFormat/>
    <w:rsid w:val="007E5F9F"/>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7E5F9F"/>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7E5F9F"/>
  </w:style>
  <w:style w:type="character" w:customStyle="1" w:styleId="Mention1">
    <w:name w:val="Mention1"/>
    <w:basedOn w:val="DefaultParagraphFont"/>
    <w:uiPriority w:val="99"/>
    <w:semiHidden/>
    <w:unhideWhenUsed/>
    <w:rsid w:val="007E5F9F"/>
    <w:rPr>
      <w:color w:val="2B579A"/>
      <w:shd w:val="clear" w:color="auto" w:fill="E6E6E6"/>
    </w:rPr>
  </w:style>
  <w:style w:type="character" w:customStyle="1" w:styleId="Styleunderline11pt">
    <w:name w:val="Style underline + 11 pt"/>
    <w:rsid w:val="007E5F9F"/>
    <w:rPr>
      <w:rFonts w:ascii="Times New Roman" w:hAnsi="Times New Roman"/>
      <w:sz w:val="20"/>
      <w:u w:val="single"/>
    </w:rPr>
  </w:style>
  <w:style w:type="paragraph" w:customStyle="1" w:styleId="Minimize">
    <w:name w:val="Minimize"/>
    <w:basedOn w:val="card"/>
    <w:next w:val="Normal"/>
    <w:link w:val="MinimizeChar"/>
    <w:qFormat/>
    <w:rsid w:val="007E5F9F"/>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7E5F9F"/>
    <w:rPr>
      <w:rFonts w:ascii="Georgia" w:hAnsi="Georgia"/>
      <w:bCs/>
      <w:color w:val="000000"/>
      <w:sz w:val="12"/>
      <w:szCs w:val="20"/>
    </w:rPr>
  </w:style>
  <w:style w:type="character" w:customStyle="1" w:styleId="hilite1">
    <w:name w:val="hilite1"/>
    <w:basedOn w:val="DefaultParagraphFont"/>
    <w:rsid w:val="007E5F9F"/>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7E5F9F"/>
    <w:rPr>
      <w:rFonts w:eastAsia="Times New Roman"/>
      <w:b/>
      <w:szCs w:val="20"/>
    </w:rPr>
  </w:style>
  <w:style w:type="character" w:customStyle="1" w:styleId="NormaltagChar">
    <w:name w:val="Normal tag Char"/>
    <w:basedOn w:val="DefaultParagraphFont"/>
    <w:link w:val="Normaltag"/>
    <w:uiPriority w:val="99"/>
    <w:locked/>
    <w:rsid w:val="007E5F9F"/>
    <w:rPr>
      <w:rFonts w:ascii="Calibri" w:eastAsia="Times New Roman" w:hAnsi="Calibri"/>
      <w:b/>
      <w:sz w:val="22"/>
      <w:szCs w:val="20"/>
    </w:rPr>
  </w:style>
  <w:style w:type="character" w:customStyle="1" w:styleId="CitesChar2">
    <w:name w:val="Cites Char2"/>
    <w:link w:val="Cites"/>
    <w:rsid w:val="007E5F9F"/>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7E5F9F"/>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7E5F9F"/>
    <w:pPr>
      <w:spacing w:before="120" w:after="120"/>
    </w:pPr>
    <w:rPr>
      <w:rFonts w:eastAsia="Times New Roman"/>
      <w:b/>
      <w:u w:val="single"/>
      <w:lang w:bidi="en-US"/>
    </w:rPr>
  </w:style>
  <w:style w:type="paragraph" w:styleId="TOC9">
    <w:name w:val="toc 9"/>
    <w:basedOn w:val="Normal"/>
    <w:next w:val="Normal"/>
    <w:autoRedefine/>
    <w:rsid w:val="007E5F9F"/>
    <w:pPr>
      <w:ind w:left="1600"/>
    </w:pPr>
    <w:rPr>
      <w:rFonts w:eastAsia="Times New Roman"/>
      <w:sz w:val="20"/>
      <w:lang w:bidi="en-US"/>
    </w:rPr>
  </w:style>
  <w:style w:type="paragraph" w:customStyle="1" w:styleId="TxBrp1">
    <w:name w:val="TxBr_p1"/>
    <w:basedOn w:val="Normal"/>
    <w:qFormat/>
    <w:rsid w:val="007E5F9F"/>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7E5F9F"/>
    <w:pPr>
      <w:spacing w:before="100" w:beforeAutospacing="1" w:after="100" w:afterAutospacing="1"/>
    </w:pPr>
    <w:rPr>
      <w:rFonts w:eastAsia="Times New Roman"/>
      <w:lang w:bidi="en-US"/>
    </w:rPr>
  </w:style>
  <w:style w:type="character" w:customStyle="1" w:styleId="standardcontent">
    <w:name w:val="standardcontent"/>
    <w:basedOn w:val="DefaultParagraphFont"/>
    <w:rsid w:val="007E5F9F"/>
  </w:style>
  <w:style w:type="paragraph" w:customStyle="1" w:styleId="hat">
    <w:name w:val="hat"/>
    <w:basedOn w:val="Normal"/>
    <w:next w:val="Normal"/>
    <w:link w:val="hatChar"/>
    <w:qFormat/>
    <w:rsid w:val="007E5F9F"/>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7E5F9F"/>
  </w:style>
  <w:style w:type="paragraph" w:customStyle="1" w:styleId="HotRouteChar">
    <w:name w:val="Hot Route! Char"/>
    <w:basedOn w:val="Normal"/>
    <w:qFormat/>
    <w:rsid w:val="007E5F9F"/>
    <w:pPr>
      <w:ind w:left="144"/>
    </w:pPr>
    <w:rPr>
      <w:rFonts w:eastAsia="Times New Roman"/>
      <w:sz w:val="20"/>
      <w:lang w:bidi="en-US"/>
    </w:rPr>
  </w:style>
  <w:style w:type="paragraph" w:customStyle="1" w:styleId="Default">
    <w:name w:val="Default"/>
    <w:qFormat/>
    <w:rsid w:val="007E5F9F"/>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7E5F9F"/>
    <w:rPr>
      <w:rFonts w:ascii="Cambria" w:hAnsi="Cambria" w:cs="Times New Roman"/>
      <w:b/>
      <w:bCs/>
      <w:sz w:val="26"/>
      <w:szCs w:val="26"/>
    </w:rPr>
  </w:style>
  <w:style w:type="character" w:customStyle="1" w:styleId="CardCharChar1">
    <w:name w:val="Card Char Char1"/>
    <w:basedOn w:val="DefaultParagraphFont"/>
    <w:rsid w:val="007E5F9F"/>
    <w:rPr>
      <w:rFonts w:cs="Times New Roman"/>
      <w:b/>
      <w:bCs/>
      <w:sz w:val="28"/>
      <w:szCs w:val="28"/>
    </w:rPr>
  </w:style>
  <w:style w:type="paragraph" w:customStyle="1" w:styleId="SmallFont">
    <w:name w:val="Small Font"/>
    <w:basedOn w:val="Normal"/>
    <w:link w:val="SmallFontChar"/>
    <w:qFormat/>
    <w:rsid w:val="007E5F9F"/>
    <w:pPr>
      <w:spacing w:after="200"/>
      <w:jc w:val="both"/>
    </w:pPr>
    <w:rPr>
      <w:rFonts w:eastAsia="Calibri"/>
      <w:szCs w:val="18"/>
    </w:rPr>
  </w:style>
  <w:style w:type="character" w:customStyle="1" w:styleId="SmallFontChar">
    <w:name w:val="Small Font Char"/>
    <w:basedOn w:val="DefaultParagraphFont"/>
    <w:link w:val="SmallFont"/>
    <w:locked/>
    <w:rsid w:val="007E5F9F"/>
    <w:rPr>
      <w:rFonts w:ascii="Calibri" w:eastAsia="Calibri" w:hAnsi="Calibri"/>
      <w:sz w:val="22"/>
      <w:szCs w:val="18"/>
    </w:rPr>
  </w:style>
  <w:style w:type="character" w:customStyle="1" w:styleId="CircleChar1">
    <w:name w:val="Circle Char1"/>
    <w:basedOn w:val="DefaultParagraphFont"/>
    <w:rsid w:val="007E5F9F"/>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7E5F9F"/>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7E5F9F"/>
    <w:rPr>
      <w:rFonts w:ascii="Calibri" w:eastAsia="Times New Roman" w:hAnsi="Calibri"/>
      <w:b/>
      <w:sz w:val="20"/>
      <w:szCs w:val="20"/>
    </w:rPr>
  </w:style>
  <w:style w:type="character" w:customStyle="1" w:styleId="hit1">
    <w:name w:val="hit1"/>
    <w:basedOn w:val="DefaultParagraphFont"/>
    <w:rsid w:val="007E5F9F"/>
    <w:rPr>
      <w:b/>
      <w:bCs/>
      <w:color w:val="CC0033"/>
    </w:rPr>
  </w:style>
  <w:style w:type="character" w:customStyle="1" w:styleId="upper">
    <w:name w:val="upper"/>
    <w:basedOn w:val="DefaultParagraphFont"/>
    <w:rsid w:val="007E5F9F"/>
  </w:style>
  <w:style w:type="character" w:customStyle="1" w:styleId="SmallFont7pt">
    <w:name w:val="Small Font (7 pt)"/>
    <w:basedOn w:val="DefaultParagraphFont"/>
    <w:qFormat/>
    <w:rsid w:val="007E5F9F"/>
    <w:rPr>
      <w:sz w:val="14"/>
    </w:rPr>
  </w:style>
  <w:style w:type="paragraph" w:customStyle="1" w:styleId="UnderlinedText">
    <w:name w:val="Underlined Text"/>
    <w:basedOn w:val="Normal"/>
    <w:qFormat/>
    <w:rsid w:val="007E5F9F"/>
    <w:rPr>
      <w:rFonts w:eastAsia="Times New Roman"/>
      <w:b/>
      <w:szCs w:val="20"/>
    </w:rPr>
  </w:style>
  <w:style w:type="character" w:customStyle="1" w:styleId="SmallText-New">
    <w:name w:val="Small Text - New"/>
    <w:basedOn w:val="DefaultParagraphFont"/>
    <w:rsid w:val="007E5F9F"/>
    <w:rPr>
      <w:rFonts w:ascii="Arial Narrow" w:hAnsi="Arial Narrow"/>
      <w:sz w:val="14"/>
    </w:rPr>
  </w:style>
  <w:style w:type="character" w:customStyle="1" w:styleId="Underlined-New">
    <w:name w:val="Underlined - New"/>
    <w:basedOn w:val="DefaultParagraphFont"/>
    <w:rsid w:val="007E5F9F"/>
    <w:rPr>
      <w:rFonts w:ascii="Arial Narrow" w:hAnsi="Arial Narrow"/>
      <w:sz w:val="16"/>
      <w:u w:val="single"/>
    </w:rPr>
  </w:style>
  <w:style w:type="paragraph" w:styleId="TOC2">
    <w:name w:val="toc 2"/>
    <w:basedOn w:val="Normal"/>
    <w:next w:val="Normal"/>
    <w:autoRedefine/>
    <w:uiPriority w:val="39"/>
    <w:qFormat/>
    <w:rsid w:val="007E5F9F"/>
    <w:pPr>
      <w:ind w:left="200"/>
    </w:pPr>
    <w:rPr>
      <w:rFonts w:eastAsia="Times New Roman"/>
      <w:sz w:val="20"/>
      <w:lang w:bidi="en-US"/>
    </w:rPr>
  </w:style>
  <w:style w:type="paragraph" w:styleId="TOCHeading">
    <w:name w:val="TOC Heading"/>
    <w:basedOn w:val="Heading1"/>
    <w:next w:val="Normal"/>
    <w:uiPriority w:val="39"/>
    <w:qFormat/>
    <w:rsid w:val="007E5F9F"/>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7E5F9F"/>
    <w:rPr>
      <w:rFonts w:ascii="Arial Narrow" w:hAnsi="Arial Narrow"/>
      <w:dstrike w:val="0"/>
      <w:sz w:val="20"/>
      <w:bdr w:val="single" w:sz="2" w:space="0" w:color="auto"/>
      <w:vertAlign w:val="baseline"/>
    </w:rPr>
  </w:style>
  <w:style w:type="character" w:customStyle="1" w:styleId="style65">
    <w:name w:val="style65"/>
    <w:basedOn w:val="DefaultParagraphFont"/>
    <w:rsid w:val="007E5F9F"/>
    <w:rPr>
      <w:rFonts w:cs="Times New Roman"/>
    </w:rPr>
  </w:style>
  <w:style w:type="character" w:customStyle="1" w:styleId="qlabel">
    <w:name w:val="q_label"/>
    <w:basedOn w:val="DefaultParagraphFont"/>
    <w:rsid w:val="007E5F9F"/>
  </w:style>
  <w:style w:type="character" w:customStyle="1" w:styleId="alabel">
    <w:name w:val="a_label"/>
    <w:basedOn w:val="DefaultParagraphFont"/>
    <w:rsid w:val="007E5F9F"/>
  </w:style>
  <w:style w:type="character" w:customStyle="1" w:styleId="BoldandUnderlineCharChar">
    <w:name w:val="Bold and Underline Char Char"/>
    <w:basedOn w:val="DefaultParagraphFont"/>
    <w:rsid w:val="007E5F9F"/>
    <w:rPr>
      <w:rFonts w:eastAsia="MS Mincho"/>
      <w:b/>
      <w:u w:val="single"/>
      <w:lang w:val="en-US" w:eastAsia="en-US" w:bidi="ar-SA"/>
    </w:rPr>
  </w:style>
  <w:style w:type="character" w:customStyle="1" w:styleId="CardTextChar2">
    <w:name w:val="Card Text Char"/>
    <w:basedOn w:val="DefaultParagraphFont"/>
    <w:rsid w:val="007E5F9F"/>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7E5F9F"/>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7E5F9F"/>
    <w:rPr>
      <w:rFonts w:cs="Arial"/>
      <w:bCs/>
      <w:szCs w:val="26"/>
      <w:u w:val="single"/>
      <w:lang w:val="en-US" w:eastAsia="en-US" w:bidi="ar-SA"/>
    </w:rPr>
  </w:style>
  <w:style w:type="paragraph" w:customStyle="1" w:styleId="evidencetextChar">
    <w:name w:val="evidence text Char"/>
    <w:basedOn w:val="Normal"/>
    <w:qFormat/>
    <w:rsid w:val="007E5F9F"/>
    <w:pPr>
      <w:ind w:left="1728" w:right="1008"/>
    </w:pPr>
    <w:rPr>
      <w:rFonts w:eastAsia="Times New Roman"/>
      <w:color w:val="000000"/>
      <w:sz w:val="18"/>
    </w:rPr>
  </w:style>
  <w:style w:type="character" w:customStyle="1" w:styleId="underline2">
    <w:name w:val="underline2"/>
    <w:basedOn w:val="DefaultParagraphFont"/>
    <w:rsid w:val="007E5F9F"/>
    <w:rPr>
      <w:u w:val="single"/>
    </w:rPr>
  </w:style>
  <w:style w:type="character" w:customStyle="1" w:styleId="UnderlineChar4Char">
    <w:name w:val="Underline Char4 Char"/>
    <w:basedOn w:val="DefaultParagraphFont"/>
    <w:link w:val="UnderlineChar4"/>
    <w:rsid w:val="007E5F9F"/>
    <w:rPr>
      <w:u w:val="single"/>
    </w:rPr>
  </w:style>
  <w:style w:type="paragraph" w:customStyle="1" w:styleId="UnderlineChar4">
    <w:name w:val="Underline Char4"/>
    <w:basedOn w:val="Normal"/>
    <w:link w:val="UnderlineChar4Char"/>
    <w:qFormat/>
    <w:rsid w:val="007E5F9F"/>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7E5F9F"/>
    <w:rPr>
      <w:b/>
      <w:u w:val="single"/>
    </w:rPr>
  </w:style>
  <w:style w:type="paragraph" w:customStyle="1" w:styleId="BoldandUnderlineChar3">
    <w:name w:val="Bold and Underline Char3"/>
    <w:basedOn w:val="Normal"/>
    <w:link w:val="BoldandUnderlineChar3Char2"/>
    <w:qFormat/>
    <w:rsid w:val="007E5F9F"/>
    <w:rPr>
      <w:rFonts w:asciiTheme="minorHAnsi" w:hAnsiTheme="minorHAnsi"/>
      <w:b/>
      <w:sz w:val="24"/>
      <w:u w:val="single"/>
    </w:rPr>
  </w:style>
  <w:style w:type="character" w:customStyle="1" w:styleId="inside-head">
    <w:name w:val="inside-head"/>
    <w:basedOn w:val="DefaultParagraphFont"/>
    <w:rsid w:val="007E5F9F"/>
  </w:style>
  <w:style w:type="character" w:customStyle="1" w:styleId="officialstitle-">
    <w:name w:val="official_s_title-"/>
    <w:basedOn w:val="DefaultParagraphFont"/>
    <w:rsid w:val="007E5F9F"/>
  </w:style>
  <w:style w:type="character" w:customStyle="1" w:styleId="officialsbureau">
    <w:name w:val="official_s_bureau"/>
    <w:basedOn w:val="DefaultParagraphFont"/>
    <w:rsid w:val="007E5F9F"/>
  </w:style>
  <w:style w:type="paragraph" w:customStyle="1" w:styleId="Stylecard11ptBoldUnderline">
    <w:name w:val="Style card + 11 pt Bold Underline"/>
    <w:basedOn w:val="card"/>
    <w:link w:val="Stylecard11ptBoldUnderlineChar"/>
    <w:qFormat/>
    <w:rsid w:val="007E5F9F"/>
    <w:rPr>
      <w:rFonts w:ascii="Georgia" w:hAnsi="Georgia"/>
      <w:b/>
      <w:lang w:eastAsia="zh-CN"/>
    </w:rPr>
  </w:style>
  <w:style w:type="character" w:customStyle="1" w:styleId="Stylecard11ptBoldUnderlineChar">
    <w:name w:val="Style card + 11 pt Bold Underline Char"/>
    <w:link w:val="Stylecard11ptBoldUnderline"/>
    <w:rsid w:val="007E5F9F"/>
    <w:rPr>
      <w:rFonts w:ascii="Georgia" w:hAnsi="Georgia"/>
      <w:b/>
      <w:sz w:val="16"/>
      <w:lang w:eastAsia="zh-CN"/>
    </w:rPr>
  </w:style>
  <w:style w:type="character" w:customStyle="1" w:styleId="StyleStyle11ptBoldUnderlineBorderSinglesolidlineAuto">
    <w:name w:val="Style Style 11 pt Bold Underline Border: : (Single solid line Auto ..."/>
    <w:basedOn w:val="DefaultParagraphFont"/>
    <w:rsid w:val="007E5F9F"/>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7E5F9F"/>
    <w:rPr>
      <w:rFonts w:ascii="Georgia" w:hAnsi="Georgia"/>
      <w:bCs/>
      <w:lang w:eastAsia="zh-CN"/>
    </w:rPr>
  </w:style>
  <w:style w:type="character" w:customStyle="1" w:styleId="StylecardLatinVerdana-BoldUnderlineChar">
    <w:name w:val="Style card + (Latin) Verdana-Bold Underline Char"/>
    <w:basedOn w:val="cardChar"/>
    <w:link w:val="StylecardLatinVerdana-BoldUnderline"/>
    <w:rsid w:val="007E5F9F"/>
    <w:rPr>
      <w:rFonts w:ascii="Georgia" w:hAnsi="Georgia"/>
      <w:bCs/>
      <w:sz w:val="16"/>
      <w:lang w:eastAsia="zh-CN"/>
    </w:rPr>
  </w:style>
  <w:style w:type="paragraph" w:styleId="HTMLPreformatted">
    <w:name w:val="HTML Preformatted"/>
    <w:basedOn w:val="Normal"/>
    <w:link w:val="HTMLPreformattedChar"/>
    <w:rsid w:val="007E5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7E5F9F"/>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7E5F9F"/>
    <w:rPr>
      <w:u w:val="single"/>
    </w:rPr>
  </w:style>
  <w:style w:type="character" w:customStyle="1" w:styleId="StyleUnderlining11ptChar">
    <w:name w:val="Style Underlining + 11 pt Char"/>
    <w:basedOn w:val="DefaultParagraphFont"/>
    <w:link w:val="StyleUnderlining11pt"/>
    <w:rsid w:val="007E5F9F"/>
    <w:rPr>
      <w:rFonts w:ascii="Calibri" w:hAnsi="Calibri"/>
      <w:sz w:val="22"/>
      <w:u w:val="single"/>
    </w:rPr>
  </w:style>
  <w:style w:type="paragraph" w:customStyle="1" w:styleId="StyleCardText9pt">
    <w:name w:val="Style Card Text + 9 pt"/>
    <w:basedOn w:val="Normal"/>
    <w:link w:val="StyleCardText9ptChar"/>
    <w:qFormat/>
    <w:rsid w:val="007E5F9F"/>
    <w:pPr>
      <w:spacing w:after="200"/>
      <w:contextualSpacing/>
    </w:pPr>
    <w:rPr>
      <w:rFonts w:eastAsia="Calibri"/>
    </w:rPr>
  </w:style>
  <w:style w:type="character" w:customStyle="1" w:styleId="StyleCardText9ptChar">
    <w:name w:val="Style Card Text + 9 pt Char"/>
    <w:basedOn w:val="DefaultParagraphFont"/>
    <w:link w:val="StyleCardText9pt"/>
    <w:rsid w:val="007E5F9F"/>
    <w:rPr>
      <w:rFonts w:ascii="Calibri" w:eastAsia="Calibri" w:hAnsi="Calibri"/>
      <w:sz w:val="22"/>
    </w:rPr>
  </w:style>
  <w:style w:type="paragraph" w:styleId="Quote">
    <w:name w:val="Quote"/>
    <w:basedOn w:val="Normal"/>
    <w:next w:val="Normal"/>
    <w:link w:val="QuoteChar"/>
    <w:uiPriority w:val="29"/>
    <w:qFormat/>
    <w:rsid w:val="007E5F9F"/>
    <w:pPr>
      <w:widowControl w:val="0"/>
    </w:pPr>
    <w:rPr>
      <w:rFonts w:eastAsia="Times New Roman"/>
      <w:iCs/>
      <w:color w:val="000000"/>
      <w:lang w:bidi="en-US"/>
    </w:rPr>
  </w:style>
  <w:style w:type="character" w:customStyle="1" w:styleId="QuoteChar">
    <w:name w:val="Quote Char"/>
    <w:basedOn w:val="DefaultParagraphFont"/>
    <w:link w:val="Quote"/>
    <w:uiPriority w:val="29"/>
    <w:rsid w:val="007E5F9F"/>
    <w:rPr>
      <w:rFonts w:ascii="Calibri" w:eastAsia="Times New Roman" w:hAnsi="Calibri"/>
      <w:iCs/>
      <w:color w:val="000000"/>
      <w:sz w:val="22"/>
      <w:lang w:bidi="en-US"/>
    </w:rPr>
  </w:style>
  <w:style w:type="character" w:customStyle="1" w:styleId="underlineChar">
    <w:name w:val="underline Char"/>
    <w:basedOn w:val="DefaultParagraphFont"/>
    <w:rsid w:val="007E5F9F"/>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7E5F9F"/>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7E5F9F"/>
    <w:rPr>
      <w:sz w:val="20"/>
      <w:u w:val="single"/>
    </w:rPr>
  </w:style>
  <w:style w:type="paragraph" w:styleId="BodyTextIndent2">
    <w:name w:val="Body Text Indent 2"/>
    <w:basedOn w:val="Normal"/>
    <w:link w:val="BodyTextIndent2Char"/>
    <w:unhideWhenUsed/>
    <w:rsid w:val="007E5F9F"/>
    <w:pPr>
      <w:spacing w:after="120" w:line="480" w:lineRule="auto"/>
      <w:ind w:left="360"/>
    </w:pPr>
  </w:style>
  <w:style w:type="character" w:customStyle="1" w:styleId="BodyTextIndent2Char">
    <w:name w:val="Body Text Indent 2 Char"/>
    <w:basedOn w:val="DefaultParagraphFont"/>
    <w:link w:val="BodyTextIndent2"/>
    <w:rsid w:val="007E5F9F"/>
    <w:rPr>
      <w:rFonts w:ascii="Calibri" w:hAnsi="Calibri"/>
      <w:sz w:val="22"/>
    </w:rPr>
  </w:style>
  <w:style w:type="paragraph" w:styleId="BodyTextIndent3">
    <w:name w:val="Body Text Indent 3"/>
    <w:basedOn w:val="Normal"/>
    <w:link w:val="BodyTextIndent3Char"/>
    <w:uiPriority w:val="99"/>
    <w:unhideWhenUsed/>
    <w:rsid w:val="007E5F9F"/>
    <w:pPr>
      <w:spacing w:after="120"/>
      <w:ind w:left="360"/>
    </w:pPr>
    <w:rPr>
      <w:szCs w:val="16"/>
    </w:rPr>
  </w:style>
  <w:style w:type="character" w:customStyle="1" w:styleId="BodyTextIndent3Char">
    <w:name w:val="Body Text Indent 3 Char"/>
    <w:basedOn w:val="DefaultParagraphFont"/>
    <w:link w:val="BodyTextIndent3"/>
    <w:uiPriority w:val="99"/>
    <w:rsid w:val="007E5F9F"/>
    <w:rPr>
      <w:rFonts w:ascii="Calibri" w:hAnsi="Calibri"/>
      <w:sz w:val="22"/>
      <w:szCs w:val="16"/>
    </w:rPr>
  </w:style>
  <w:style w:type="paragraph" w:styleId="BodyText2">
    <w:name w:val="Body Text 2"/>
    <w:basedOn w:val="Normal"/>
    <w:link w:val="BodyText2Char"/>
    <w:unhideWhenUsed/>
    <w:rsid w:val="007E5F9F"/>
    <w:pPr>
      <w:spacing w:after="120" w:line="480" w:lineRule="auto"/>
    </w:pPr>
  </w:style>
  <w:style w:type="character" w:customStyle="1" w:styleId="BodyText2Char">
    <w:name w:val="Body Text 2 Char"/>
    <w:basedOn w:val="DefaultParagraphFont"/>
    <w:link w:val="BodyText2"/>
    <w:rsid w:val="007E5F9F"/>
    <w:rPr>
      <w:rFonts w:ascii="Calibri" w:hAnsi="Calibri"/>
      <w:sz w:val="22"/>
    </w:rPr>
  </w:style>
  <w:style w:type="paragraph" w:styleId="BodyTextIndent">
    <w:name w:val="Body Text Indent"/>
    <w:basedOn w:val="Normal"/>
    <w:link w:val="BodyTextIndentChar"/>
    <w:uiPriority w:val="99"/>
    <w:unhideWhenUsed/>
    <w:rsid w:val="007E5F9F"/>
    <w:pPr>
      <w:spacing w:after="120"/>
      <w:ind w:left="360"/>
    </w:pPr>
  </w:style>
  <w:style w:type="character" w:customStyle="1" w:styleId="BodyTextIndentChar">
    <w:name w:val="Body Text Indent Char"/>
    <w:basedOn w:val="DefaultParagraphFont"/>
    <w:link w:val="BodyTextIndent"/>
    <w:uiPriority w:val="99"/>
    <w:rsid w:val="007E5F9F"/>
    <w:rPr>
      <w:rFonts w:ascii="Calibri" w:hAnsi="Calibri"/>
      <w:sz w:val="22"/>
    </w:rPr>
  </w:style>
  <w:style w:type="paragraph" w:styleId="BodyText3">
    <w:name w:val="Body Text 3"/>
    <w:basedOn w:val="Normal"/>
    <w:link w:val="BodyText3Char"/>
    <w:unhideWhenUsed/>
    <w:rsid w:val="007E5F9F"/>
    <w:pPr>
      <w:spacing w:after="120"/>
    </w:pPr>
    <w:rPr>
      <w:szCs w:val="16"/>
    </w:rPr>
  </w:style>
  <w:style w:type="character" w:customStyle="1" w:styleId="BodyText3Char">
    <w:name w:val="Body Text 3 Char"/>
    <w:basedOn w:val="DefaultParagraphFont"/>
    <w:link w:val="BodyText3"/>
    <w:rsid w:val="007E5F9F"/>
    <w:rPr>
      <w:rFonts w:ascii="Calibri" w:hAnsi="Calibri"/>
      <w:sz w:val="22"/>
      <w:szCs w:val="16"/>
    </w:rPr>
  </w:style>
  <w:style w:type="character" w:customStyle="1" w:styleId="StyleBold">
    <w:name w:val="Style Bold"/>
    <w:basedOn w:val="DefaultParagraphFont"/>
    <w:uiPriority w:val="9"/>
    <w:semiHidden/>
    <w:qFormat/>
    <w:rsid w:val="007E5F9F"/>
    <w:rPr>
      <w:b/>
      <w:bCs/>
    </w:rPr>
  </w:style>
  <w:style w:type="character" w:customStyle="1" w:styleId="body-text">
    <w:name w:val="body-text"/>
    <w:basedOn w:val="DefaultParagraphFont"/>
    <w:rsid w:val="007E5F9F"/>
  </w:style>
  <w:style w:type="paragraph" w:customStyle="1" w:styleId="StyleStyle411ptBoldBorderSinglesolidlineAuto0">
    <w:name w:val="Style Style4 + 11 pt Bold Border: : (Single solid line Auto  0...."/>
    <w:basedOn w:val="Normal"/>
    <w:link w:val="StyleStyle411ptBoldBorderSinglesolidlineAuto0Char"/>
    <w:qFormat/>
    <w:rsid w:val="007E5F9F"/>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7E5F9F"/>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7E5F9F"/>
  </w:style>
  <w:style w:type="paragraph" w:customStyle="1" w:styleId="StyleStyle112pt">
    <w:name w:val="Style Style1 + 12 pt"/>
    <w:basedOn w:val="Normal"/>
    <w:link w:val="StyleStyle112ptChar"/>
    <w:qFormat/>
    <w:rsid w:val="007E5F9F"/>
    <w:rPr>
      <w:u w:val="single"/>
      <w:lang w:eastAsia="zh-CN"/>
    </w:rPr>
  </w:style>
  <w:style w:type="character" w:customStyle="1" w:styleId="StyleStyle112ptChar">
    <w:name w:val="Style Style1 + 12 pt Char"/>
    <w:basedOn w:val="DefaultParagraphFont"/>
    <w:link w:val="StyleStyle112pt"/>
    <w:rsid w:val="007E5F9F"/>
    <w:rPr>
      <w:rFonts w:ascii="Calibri" w:hAnsi="Calibri"/>
      <w:sz w:val="22"/>
      <w:u w:val="single"/>
      <w:lang w:eastAsia="zh-CN"/>
    </w:rPr>
  </w:style>
  <w:style w:type="paragraph" w:customStyle="1" w:styleId="MinimizedText">
    <w:name w:val="Minimized Text"/>
    <w:basedOn w:val="Normal"/>
    <w:link w:val="MinimizedTextChar"/>
    <w:qFormat/>
    <w:rsid w:val="007E5F9F"/>
    <w:rPr>
      <w:rFonts w:eastAsia="Times New Roman"/>
    </w:rPr>
  </w:style>
  <w:style w:type="character" w:customStyle="1" w:styleId="MinimizedTextChar">
    <w:name w:val="Minimized Text Char"/>
    <w:basedOn w:val="DefaultParagraphFont"/>
    <w:link w:val="MinimizedText"/>
    <w:rsid w:val="007E5F9F"/>
    <w:rPr>
      <w:rFonts w:ascii="Calibri" w:eastAsia="Times New Roman" w:hAnsi="Calibri"/>
      <w:sz w:val="22"/>
    </w:rPr>
  </w:style>
  <w:style w:type="character" w:customStyle="1" w:styleId="term1">
    <w:name w:val="term1"/>
    <w:basedOn w:val="DefaultParagraphFont"/>
    <w:rsid w:val="007E5F9F"/>
    <w:rPr>
      <w:b/>
      <w:bCs/>
    </w:rPr>
  </w:style>
  <w:style w:type="character" w:customStyle="1" w:styleId="Styleterm111ptUnderline">
    <w:name w:val="Style term1 + 11 pt Underline"/>
    <w:basedOn w:val="term1"/>
    <w:rsid w:val="007E5F9F"/>
    <w:rPr>
      <w:b/>
      <w:bCs/>
      <w:sz w:val="20"/>
      <w:u w:val="single"/>
    </w:rPr>
  </w:style>
  <w:style w:type="paragraph" w:customStyle="1" w:styleId="StyleMinimizedTextArialNarrow10pt">
    <w:name w:val="Style Minimized Text + Arial Narrow 10 pt"/>
    <w:basedOn w:val="MinimizedText"/>
    <w:link w:val="StyleMinimizedTextArialNarrow10ptChar"/>
    <w:qFormat/>
    <w:rsid w:val="007E5F9F"/>
    <w:rPr>
      <w:sz w:val="20"/>
    </w:rPr>
  </w:style>
  <w:style w:type="character" w:customStyle="1" w:styleId="StyleMinimizedTextArialNarrow10ptChar">
    <w:name w:val="Style Minimized Text + Arial Narrow 10 pt Char"/>
    <w:basedOn w:val="MinimizedTextChar"/>
    <w:link w:val="StyleMinimizedTextArialNarrow10pt"/>
    <w:rsid w:val="007E5F9F"/>
    <w:rPr>
      <w:rFonts w:ascii="Calibri" w:eastAsia="Times New Roman" w:hAnsi="Calibri"/>
      <w:sz w:val="20"/>
    </w:rPr>
  </w:style>
  <w:style w:type="character" w:customStyle="1" w:styleId="Styleunderline11ptBold">
    <w:name w:val="Style underline + 11 pt Bold"/>
    <w:basedOn w:val="underline"/>
    <w:rsid w:val="007E5F9F"/>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7E5F9F"/>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7E5F9F"/>
    <w:rPr>
      <w:rFonts w:ascii="Calibri" w:eastAsia="Times New Roman" w:hAnsi="Calibri"/>
      <w:sz w:val="22"/>
      <w:u w:val="single"/>
      <w:bdr w:val="single" w:sz="4" w:space="0" w:color="auto"/>
    </w:rPr>
  </w:style>
  <w:style w:type="character" w:customStyle="1" w:styleId="Style9pt">
    <w:name w:val="Style 9 pt"/>
    <w:basedOn w:val="DefaultParagraphFont"/>
    <w:rsid w:val="007E5F9F"/>
    <w:rPr>
      <w:rFonts w:ascii="Times New Roman" w:hAnsi="Times New Roman"/>
      <w:sz w:val="20"/>
    </w:rPr>
  </w:style>
  <w:style w:type="paragraph" w:customStyle="1" w:styleId="StyleStyle49pt3">
    <w:name w:val="Style Style4 + 9 pt3"/>
    <w:basedOn w:val="Style4"/>
    <w:link w:val="StyleStyle49pt3Char"/>
    <w:qFormat/>
    <w:rsid w:val="007E5F9F"/>
    <w:pPr>
      <w:spacing w:after="160" w:line="259" w:lineRule="auto"/>
    </w:pPr>
    <w:rPr>
      <w:rFonts w:eastAsia="Times New Roman"/>
    </w:rPr>
  </w:style>
  <w:style w:type="character" w:customStyle="1" w:styleId="StyleStyle49pt3Char">
    <w:name w:val="Style Style4 + 9 pt3 Char"/>
    <w:basedOn w:val="Style4Char"/>
    <w:link w:val="StyleStyle49pt3"/>
    <w:rsid w:val="007E5F9F"/>
    <w:rPr>
      <w:rFonts w:ascii="Calibri" w:eastAsia="Times New Roman" w:hAnsi="Calibri"/>
      <w:u w:val="single"/>
      <w:lang w:val="x-none"/>
    </w:rPr>
  </w:style>
  <w:style w:type="paragraph" w:customStyle="1" w:styleId="StyleStyle4Bold">
    <w:name w:val="Style Style4 + Bold"/>
    <w:basedOn w:val="Style4"/>
    <w:link w:val="StyleStyle4BoldChar"/>
    <w:qFormat/>
    <w:rsid w:val="007E5F9F"/>
    <w:pPr>
      <w:spacing w:after="160" w:line="259" w:lineRule="auto"/>
    </w:pPr>
    <w:rPr>
      <w:rFonts w:eastAsia="Times New Roman"/>
      <w:b/>
      <w:bCs/>
    </w:rPr>
  </w:style>
  <w:style w:type="character" w:customStyle="1" w:styleId="StyleStyle4BoldChar">
    <w:name w:val="Style Style4 + Bold Char"/>
    <w:basedOn w:val="Style4Char"/>
    <w:link w:val="StyleStyle4Bold"/>
    <w:rsid w:val="007E5F9F"/>
    <w:rPr>
      <w:rFonts w:ascii="Calibri" w:eastAsia="Times New Roman" w:hAnsi="Calibri"/>
      <w:b/>
      <w:bCs/>
      <w:u w:val="single"/>
      <w:lang w:val="x-none"/>
    </w:rPr>
  </w:style>
  <w:style w:type="character" w:customStyle="1" w:styleId="a">
    <w:name w:val="a"/>
    <w:basedOn w:val="DefaultParagraphFont"/>
    <w:rsid w:val="007E5F9F"/>
  </w:style>
  <w:style w:type="character" w:customStyle="1" w:styleId="StyleUnderline3">
    <w:name w:val="Style Underline3"/>
    <w:basedOn w:val="DefaultParagraphFont"/>
    <w:rsid w:val="007E5F9F"/>
    <w:rPr>
      <w:u w:val="single"/>
    </w:rPr>
  </w:style>
  <w:style w:type="paragraph" w:customStyle="1" w:styleId="StyleStyle111ptBorderSinglesolidlineAuto05ptL">
    <w:name w:val="Style Style1 + 11 pt Border: : (Single solid line Auto  0.5 pt L..."/>
    <w:link w:val="StyleStyle111ptBorderSinglesolidlineAuto05ptLChar"/>
    <w:qFormat/>
    <w:rsid w:val="007E5F9F"/>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7E5F9F"/>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7E5F9F"/>
    <w:rPr>
      <w:u w:val="single"/>
    </w:rPr>
  </w:style>
  <w:style w:type="paragraph" w:customStyle="1" w:styleId="Circled">
    <w:name w:val="Circled"/>
    <w:link w:val="CircledChar"/>
    <w:qFormat/>
    <w:rsid w:val="007E5F9F"/>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7E5F9F"/>
    <w:rPr>
      <w:rFonts w:ascii="Times New Roman" w:eastAsia="MS Mincho" w:hAnsi="Times New Roman" w:cs="Times New Roman"/>
      <w:b/>
      <w:sz w:val="22"/>
      <w:szCs w:val="20"/>
      <w:u w:val="single"/>
      <w:lang w:eastAsia="ja-JP"/>
    </w:rPr>
  </w:style>
  <w:style w:type="character" w:customStyle="1" w:styleId="base">
    <w:name w:val="base"/>
    <w:basedOn w:val="DefaultParagraphFont"/>
    <w:rsid w:val="007E5F9F"/>
  </w:style>
  <w:style w:type="character" w:customStyle="1" w:styleId="part-of-speech">
    <w:name w:val="part-of-speech"/>
    <w:basedOn w:val="DefaultParagraphFont"/>
    <w:rsid w:val="007E5F9F"/>
  </w:style>
  <w:style w:type="character" w:customStyle="1" w:styleId="sep">
    <w:name w:val="sep"/>
    <w:basedOn w:val="DefaultParagraphFont"/>
    <w:rsid w:val="007E5F9F"/>
  </w:style>
  <w:style w:type="character" w:customStyle="1" w:styleId="pron">
    <w:name w:val="pron"/>
    <w:basedOn w:val="DefaultParagraphFont"/>
    <w:rsid w:val="007E5F9F"/>
  </w:style>
  <w:style w:type="paragraph" w:customStyle="1" w:styleId="StyleStyle4LatinTimesNewRomanAsianSimSun">
    <w:name w:val="Style Style4 + (Latin) Times New Roman (Asian) SimSun"/>
    <w:basedOn w:val="Normal"/>
    <w:link w:val="StyleStyle4LatinTimesNewRomanAsianSimSunChar"/>
    <w:qFormat/>
    <w:rsid w:val="007E5F9F"/>
    <w:rPr>
      <w:u w:val="single"/>
    </w:rPr>
  </w:style>
  <w:style w:type="character" w:customStyle="1" w:styleId="StyleStyle4LatinTimesNewRomanAsianSimSunChar">
    <w:name w:val="Style Style4 + (Latin) Times New Roman (Asian) SimSun Char"/>
    <w:basedOn w:val="DefaultParagraphFont"/>
    <w:link w:val="StyleStyle4LatinTimesNewRomanAsianSimSun"/>
    <w:rsid w:val="007E5F9F"/>
    <w:rPr>
      <w:rFonts w:ascii="Calibri"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7E5F9F"/>
    <w:rPr>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7E5F9F"/>
    <w:rPr>
      <w:rFonts w:ascii="Calibri" w:hAnsi="Calibri"/>
      <w:b/>
      <w:bCs/>
      <w:sz w:val="22"/>
      <w:u w:val="single"/>
    </w:rPr>
  </w:style>
  <w:style w:type="character" w:customStyle="1" w:styleId="CharChar3">
    <w:name w:val="Char Char3"/>
    <w:basedOn w:val="DefaultParagraphFont"/>
    <w:rsid w:val="007E5F9F"/>
    <w:rPr>
      <w:rFonts w:cs="Arial"/>
      <w:b/>
      <w:bCs/>
      <w:iCs/>
      <w:lang w:val="en-US" w:eastAsia="en-US" w:bidi="ar-SA"/>
    </w:rPr>
  </w:style>
  <w:style w:type="character" w:customStyle="1" w:styleId="SubtitleChar1">
    <w:name w:val="Subtitle Char1"/>
    <w:aliases w:val="Underlined card text Char1"/>
    <w:basedOn w:val="DefaultParagraphFont"/>
    <w:rsid w:val="007E5F9F"/>
    <w:rPr>
      <w:color w:val="5A5A5A" w:themeColor="text1" w:themeTint="A5"/>
      <w:spacing w:val="15"/>
      <w:sz w:val="22"/>
      <w:szCs w:val="22"/>
    </w:rPr>
  </w:style>
  <w:style w:type="paragraph" w:customStyle="1" w:styleId="StyleStyle411pt1">
    <w:name w:val="Style Style4 + 11 pt1"/>
    <w:basedOn w:val="Style4"/>
    <w:link w:val="StyleStyle411pt1Char"/>
    <w:qFormat/>
    <w:rsid w:val="007E5F9F"/>
    <w:pPr>
      <w:spacing w:after="160" w:line="259" w:lineRule="auto"/>
    </w:pPr>
    <w:rPr>
      <w:rFonts w:eastAsia="Times New Roman"/>
    </w:rPr>
  </w:style>
  <w:style w:type="character" w:customStyle="1" w:styleId="StyleStyle411pt1Char">
    <w:name w:val="Style Style4 + 11 pt1 Char"/>
    <w:basedOn w:val="Style4Char"/>
    <w:link w:val="StyleStyle411pt1"/>
    <w:rsid w:val="007E5F9F"/>
    <w:rPr>
      <w:rFonts w:ascii="Calibri" w:eastAsia="Times New Roman" w:hAnsi="Calibri"/>
      <w:u w:val="single"/>
      <w:lang w:val="x-none"/>
    </w:rPr>
  </w:style>
  <w:style w:type="character" w:customStyle="1" w:styleId="BoldandUnderlineCharChar2">
    <w:name w:val="Bold and Underline Char Char2"/>
    <w:basedOn w:val="DefaultParagraphFont"/>
    <w:rsid w:val="007E5F9F"/>
    <w:rPr>
      <w:b/>
      <w:u w:val="single"/>
      <w:lang w:val="en-US" w:eastAsia="en-US" w:bidi="ar-SA"/>
    </w:rPr>
  </w:style>
  <w:style w:type="character" w:customStyle="1" w:styleId="StyleUnderlineCharChar111pt">
    <w:name w:val="Style Underline Char Char1 + 11 pt"/>
    <w:basedOn w:val="DefaultParagraphFont"/>
    <w:rsid w:val="007E5F9F"/>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7E5F9F"/>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7E5F9F"/>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7E5F9F"/>
    <w:rPr>
      <w:sz w:val="22"/>
      <w:u w:val="single"/>
    </w:rPr>
  </w:style>
  <w:style w:type="paragraph" w:customStyle="1" w:styleId="StyleMinimizedTextArialNarrow9pt">
    <w:name w:val="Style Minimized Text + Arial Narrow 9 pt"/>
    <w:basedOn w:val="Normal"/>
    <w:link w:val="StyleMinimizedTextArialNarrow9ptChar"/>
    <w:qFormat/>
    <w:rsid w:val="007E5F9F"/>
    <w:rPr>
      <w:rFonts w:eastAsia="Times New Roman"/>
    </w:rPr>
  </w:style>
  <w:style w:type="character" w:customStyle="1" w:styleId="StyleMinimizedTextArialNarrow9ptChar">
    <w:name w:val="Style Minimized Text + Arial Narrow 9 pt Char"/>
    <w:basedOn w:val="DefaultParagraphFont"/>
    <w:link w:val="StyleMinimizedTextArialNarrow9pt"/>
    <w:rsid w:val="007E5F9F"/>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7E5F9F"/>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7E5F9F"/>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7E5F9F"/>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7E5F9F"/>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7E5F9F"/>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7E5F9F"/>
    <w:rPr>
      <w:b w:val="0"/>
      <w:bCs/>
      <w:sz w:val="20"/>
      <w:u w:val="single"/>
      <w:lang w:val="en-US" w:eastAsia="en-US" w:bidi="ar-SA"/>
    </w:rPr>
  </w:style>
  <w:style w:type="character" w:customStyle="1" w:styleId="Styleunderline9pt">
    <w:name w:val="Style underline + 9 pt"/>
    <w:basedOn w:val="underline"/>
    <w:rsid w:val="007E5F9F"/>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7E5F9F"/>
    <w:rPr>
      <w:rFonts w:ascii="Times New Roman" w:hAnsi="Times New Roman"/>
      <w:sz w:val="20"/>
    </w:rPr>
  </w:style>
  <w:style w:type="character" w:customStyle="1" w:styleId="Styleunderline9pt1">
    <w:name w:val="Style underline + 9 pt1"/>
    <w:basedOn w:val="underline"/>
    <w:rsid w:val="007E5F9F"/>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7E5F9F"/>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7E5F9F"/>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7E5F9F"/>
    <w:rPr>
      <w:b/>
      <w:bCs/>
      <w:noProof w:val="0"/>
      <w:sz w:val="20"/>
      <w:u w:val="single"/>
      <w:lang w:val="en-US" w:eastAsia="en-US" w:bidi="ar-SA"/>
    </w:rPr>
  </w:style>
  <w:style w:type="character" w:customStyle="1" w:styleId="Hyperlink23">
    <w:name w:val="Hyperlink23"/>
    <w:basedOn w:val="DefaultParagraphFont"/>
    <w:rsid w:val="007E5F9F"/>
    <w:rPr>
      <w:color w:val="3300CC"/>
      <w:u w:val="single"/>
    </w:rPr>
  </w:style>
  <w:style w:type="paragraph" w:customStyle="1" w:styleId="cardCharChar">
    <w:name w:val="card Char Char"/>
    <w:basedOn w:val="Normal"/>
    <w:link w:val="cardCharCharChar"/>
    <w:qFormat/>
    <w:rsid w:val="007E5F9F"/>
    <w:pPr>
      <w:ind w:left="288" w:right="288"/>
    </w:pPr>
    <w:rPr>
      <w:rFonts w:eastAsia="Times New Roman"/>
      <w:szCs w:val="20"/>
    </w:rPr>
  </w:style>
  <w:style w:type="character" w:customStyle="1" w:styleId="cardCharCharChar">
    <w:name w:val="card Char Char Char"/>
    <w:basedOn w:val="DefaultParagraphFont"/>
    <w:link w:val="cardCharChar"/>
    <w:rsid w:val="007E5F9F"/>
    <w:rPr>
      <w:rFonts w:ascii="Calibri" w:eastAsia="Times New Roman" w:hAnsi="Calibri"/>
      <w:sz w:val="22"/>
      <w:szCs w:val="20"/>
    </w:rPr>
  </w:style>
  <w:style w:type="character" w:customStyle="1" w:styleId="StyleunderlineArialNarrow9ptBold">
    <w:name w:val="Style underline + Arial Narrow 9 pt Bold"/>
    <w:basedOn w:val="underline"/>
    <w:rsid w:val="007E5F9F"/>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7E5F9F"/>
  </w:style>
  <w:style w:type="character" w:customStyle="1" w:styleId="StylecardCharCharArialNarrow9ptChar">
    <w:name w:val="Style card Char Char + Arial Narrow 9 pt Char"/>
    <w:basedOn w:val="cardCharCharChar"/>
    <w:link w:val="StylecardCharCharArialNarrow9pt"/>
    <w:rsid w:val="007E5F9F"/>
    <w:rPr>
      <w:rFonts w:ascii="Calibri" w:eastAsia="Times New Roman" w:hAnsi="Calibri"/>
      <w:sz w:val="22"/>
      <w:szCs w:val="20"/>
    </w:rPr>
  </w:style>
  <w:style w:type="character" w:customStyle="1" w:styleId="CardTextChar10">
    <w:name w:val="Card Text Char1"/>
    <w:basedOn w:val="DefaultParagraphFont"/>
    <w:rsid w:val="007E5F9F"/>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7E5F9F"/>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7E5F9F"/>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7E5F9F"/>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7E5F9F"/>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7E5F9F"/>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7E5F9F"/>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7E5F9F"/>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7E5F9F"/>
    <w:rPr>
      <w:rFonts w:eastAsia="Times New Roman"/>
    </w:rPr>
  </w:style>
  <w:style w:type="character" w:customStyle="1" w:styleId="TextsmallChar">
    <w:name w:val="Textsmall Char"/>
    <w:basedOn w:val="DefaultParagraphFont"/>
    <w:link w:val="Textsmall"/>
    <w:rsid w:val="007E5F9F"/>
    <w:rPr>
      <w:rFonts w:ascii="Calibri" w:eastAsia="Times New Roman" w:hAnsi="Calibri"/>
      <w:sz w:val="22"/>
    </w:rPr>
  </w:style>
  <w:style w:type="character" w:customStyle="1" w:styleId="CharChar111">
    <w:name w:val="Char Char111"/>
    <w:basedOn w:val="DefaultParagraphFont"/>
    <w:rsid w:val="007E5F9F"/>
    <w:rPr>
      <w:rFonts w:cs="Arial"/>
      <w:bCs/>
      <w:szCs w:val="26"/>
      <w:u w:val="single"/>
      <w:lang w:val="en-US" w:eastAsia="en-US" w:bidi="ar-SA"/>
    </w:rPr>
  </w:style>
  <w:style w:type="paragraph" w:customStyle="1" w:styleId="cardtextsmall">
    <w:name w:val="card text small"/>
    <w:basedOn w:val="Normal"/>
    <w:qFormat/>
    <w:rsid w:val="007E5F9F"/>
    <w:rPr>
      <w:rFonts w:ascii="Arial Narrow" w:eastAsia="Times New Roman" w:hAnsi="Arial Narrow"/>
    </w:rPr>
  </w:style>
  <w:style w:type="character" w:customStyle="1" w:styleId="AUnterdline">
    <w:name w:val="AUnterdline"/>
    <w:qFormat/>
    <w:rsid w:val="007E5F9F"/>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7E5F9F"/>
    <w:rPr>
      <w:rFonts w:ascii="Times New Roman" w:hAnsi="Times New Roman"/>
      <w:b/>
      <w:bCs/>
      <w:sz w:val="20"/>
      <w:u w:val="single"/>
      <w:bdr w:val="single" w:sz="4" w:space="0" w:color="auto"/>
    </w:rPr>
  </w:style>
  <w:style w:type="character" w:customStyle="1" w:styleId="highlightedsearchterm">
    <w:name w:val="highlightedsearchterm"/>
    <w:rsid w:val="007E5F9F"/>
  </w:style>
  <w:style w:type="character" w:customStyle="1" w:styleId="StyleUnderline1">
    <w:name w:val="Style Underline1"/>
    <w:basedOn w:val="DefaultParagraphFont"/>
    <w:rsid w:val="007E5F9F"/>
    <w:rPr>
      <w:rFonts w:ascii="Times New Roman" w:hAnsi="Times New Roman"/>
      <w:sz w:val="20"/>
      <w:u w:val="single"/>
    </w:rPr>
  </w:style>
  <w:style w:type="paragraph" w:customStyle="1" w:styleId="StyleStyle49pt10">
    <w:name w:val="Style Style4 + 9 pt10"/>
    <w:basedOn w:val="Style4"/>
    <w:link w:val="StyleStyle49pt10Char"/>
    <w:qFormat/>
    <w:rsid w:val="007E5F9F"/>
    <w:pPr>
      <w:spacing w:after="160" w:line="259" w:lineRule="auto"/>
    </w:pPr>
    <w:rPr>
      <w:rFonts w:eastAsia="Times New Roman"/>
    </w:rPr>
  </w:style>
  <w:style w:type="character" w:customStyle="1" w:styleId="StyleStyle49pt10Char">
    <w:name w:val="Style Style4 + 9 pt10 Char"/>
    <w:basedOn w:val="Style4Char"/>
    <w:link w:val="StyleStyle49pt10"/>
    <w:rsid w:val="007E5F9F"/>
    <w:rPr>
      <w:rFonts w:ascii="Calibri" w:eastAsia="Times New Roman" w:hAnsi="Calibri"/>
      <w:u w:val="single"/>
      <w:lang w:val="x-none"/>
    </w:rPr>
  </w:style>
  <w:style w:type="paragraph" w:customStyle="1" w:styleId="StyleStyle49ptBold7">
    <w:name w:val="Style Style4 + 9 pt Bold7"/>
    <w:basedOn w:val="Style4"/>
    <w:link w:val="StyleStyle49ptBold7Char"/>
    <w:qFormat/>
    <w:rsid w:val="007E5F9F"/>
    <w:pPr>
      <w:spacing w:after="160" w:line="259" w:lineRule="auto"/>
    </w:pPr>
    <w:rPr>
      <w:rFonts w:eastAsia="Times New Roman"/>
      <w:b/>
      <w:bCs/>
      <w:sz w:val="22"/>
      <w:lang w:val="en-US"/>
    </w:rPr>
  </w:style>
  <w:style w:type="character" w:customStyle="1" w:styleId="StyleStyle49ptBold7Char">
    <w:name w:val="Style Style4 + 9 pt Bold7 Char"/>
    <w:link w:val="StyleStyle49ptBold7"/>
    <w:rsid w:val="007E5F9F"/>
    <w:rPr>
      <w:rFonts w:ascii="Calibri" w:eastAsia="Times New Roman" w:hAnsi="Calibri"/>
      <w:b/>
      <w:bCs/>
      <w:sz w:val="22"/>
      <w:u w:val="single"/>
    </w:rPr>
  </w:style>
  <w:style w:type="paragraph" w:customStyle="1" w:styleId="NormalUnderline">
    <w:name w:val="Normal Underline"/>
    <w:basedOn w:val="Normal"/>
    <w:link w:val="NormalUnderlineChar"/>
    <w:qFormat/>
    <w:rsid w:val="007E5F9F"/>
    <w:pPr>
      <w:ind w:left="288"/>
    </w:pPr>
    <w:rPr>
      <w:rFonts w:eastAsia="Times New Roman"/>
      <w:u w:val="single"/>
    </w:rPr>
  </w:style>
  <w:style w:type="character" w:customStyle="1" w:styleId="NormalUnderlineChar">
    <w:name w:val="Normal Underline Char"/>
    <w:link w:val="NormalUnderline"/>
    <w:rsid w:val="007E5F9F"/>
    <w:rPr>
      <w:rFonts w:ascii="Calibri" w:eastAsia="Times New Roman" w:hAnsi="Calibri"/>
      <w:sz w:val="22"/>
      <w:u w:val="single"/>
    </w:rPr>
  </w:style>
  <w:style w:type="character" w:customStyle="1" w:styleId="DontRead">
    <w:name w:val="Don't Read"/>
    <w:qFormat/>
    <w:rsid w:val="007E5F9F"/>
    <w:rPr>
      <w:rFonts w:ascii="Times New Roman" w:hAnsi="Times New Roman"/>
      <w:sz w:val="16"/>
    </w:rPr>
  </w:style>
  <w:style w:type="paragraph" w:customStyle="1" w:styleId="Underlinestyle">
    <w:name w:val="Underline style"/>
    <w:basedOn w:val="Normal"/>
    <w:qFormat/>
    <w:rsid w:val="007E5F9F"/>
    <w:rPr>
      <w:rFonts w:eastAsia="Times New Roman"/>
      <w:u w:val="single"/>
    </w:rPr>
  </w:style>
  <w:style w:type="character" w:customStyle="1" w:styleId="Style11ptUnderline3">
    <w:name w:val="Style 11 pt Underline3"/>
    <w:rsid w:val="007E5F9F"/>
    <w:rPr>
      <w:sz w:val="20"/>
      <w:u w:val="single"/>
    </w:rPr>
  </w:style>
  <w:style w:type="character" w:customStyle="1" w:styleId="27">
    <w:name w:val="27"/>
    <w:rsid w:val="007E5F9F"/>
    <w:rPr>
      <w:rFonts w:cs="Arial"/>
      <w:bCs/>
      <w:sz w:val="20"/>
      <w:u w:val="single"/>
      <w:lang w:val="en-US" w:eastAsia="en-US" w:bidi="ar-SA"/>
    </w:rPr>
  </w:style>
  <w:style w:type="character" w:customStyle="1" w:styleId="2">
    <w:name w:val="2"/>
    <w:rsid w:val="007E5F9F"/>
    <w:rPr>
      <w:rFonts w:cs="Arial"/>
      <w:bCs/>
      <w:sz w:val="20"/>
      <w:u w:val="single"/>
      <w:lang w:val="en-US" w:eastAsia="en-US" w:bidi="ar-SA"/>
    </w:rPr>
  </w:style>
  <w:style w:type="character" w:customStyle="1" w:styleId="Style9ptUnderline11">
    <w:name w:val="Style 9 pt Underline11"/>
    <w:basedOn w:val="DefaultParagraphFont"/>
    <w:rsid w:val="007E5F9F"/>
    <w:rPr>
      <w:sz w:val="20"/>
      <w:u w:val="single"/>
    </w:rPr>
  </w:style>
  <w:style w:type="character" w:customStyle="1" w:styleId="Style9ptBoldUnderline5">
    <w:name w:val="Style 9 pt Bold Underline5"/>
    <w:basedOn w:val="DefaultParagraphFont"/>
    <w:rsid w:val="007E5F9F"/>
    <w:rPr>
      <w:b/>
      <w:bCs/>
      <w:sz w:val="20"/>
      <w:u w:val="single"/>
    </w:rPr>
  </w:style>
  <w:style w:type="character" w:customStyle="1" w:styleId="CharChar114">
    <w:name w:val="Char Char114"/>
    <w:basedOn w:val="DefaultParagraphFont"/>
    <w:rsid w:val="007E5F9F"/>
    <w:rPr>
      <w:rFonts w:cs="Arial"/>
      <w:bCs/>
      <w:szCs w:val="26"/>
      <w:u w:val="single"/>
      <w:lang w:val="en-US" w:eastAsia="en-US" w:bidi="ar-SA"/>
    </w:rPr>
  </w:style>
  <w:style w:type="character" w:customStyle="1" w:styleId="CharChar113">
    <w:name w:val="Char Char113"/>
    <w:basedOn w:val="DefaultParagraphFont"/>
    <w:rsid w:val="007E5F9F"/>
    <w:rPr>
      <w:rFonts w:cs="Arial"/>
      <w:bCs/>
      <w:szCs w:val="26"/>
      <w:u w:val="single"/>
      <w:lang w:val="en-US" w:eastAsia="en-US" w:bidi="ar-SA"/>
    </w:rPr>
  </w:style>
  <w:style w:type="character" w:customStyle="1" w:styleId="CharChar112">
    <w:name w:val="Char Char112"/>
    <w:basedOn w:val="DefaultParagraphFont"/>
    <w:rsid w:val="007E5F9F"/>
    <w:rPr>
      <w:rFonts w:cs="Arial"/>
      <w:bCs/>
      <w:szCs w:val="26"/>
      <w:u w:val="single"/>
      <w:lang w:val="en-US" w:eastAsia="en-US" w:bidi="ar-SA"/>
    </w:rPr>
  </w:style>
  <w:style w:type="character" w:customStyle="1" w:styleId="ssl0">
    <w:name w:val="ss_l0"/>
    <w:basedOn w:val="DefaultParagraphFont"/>
    <w:rsid w:val="007E5F9F"/>
  </w:style>
  <w:style w:type="paragraph" w:customStyle="1" w:styleId="WW-Default1">
    <w:name w:val="WW-Default1"/>
    <w:basedOn w:val="Normal"/>
    <w:qFormat/>
    <w:rsid w:val="007E5F9F"/>
    <w:pPr>
      <w:suppressAutoHyphens/>
    </w:pPr>
    <w:rPr>
      <w:rFonts w:eastAsia="Times New Roman"/>
      <w:b/>
      <w:bCs/>
      <w:szCs w:val="20"/>
      <w:lang w:eastAsia="ar-SA"/>
    </w:rPr>
  </w:style>
  <w:style w:type="character" w:customStyle="1" w:styleId="zoomme">
    <w:name w:val="zoomme"/>
    <w:basedOn w:val="DefaultParagraphFont"/>
    <w:rsid w:val="007E5F9F"/>
  </w:style>
  <w:style w:type="character" w:customStyle="1" w:styleId="Date1">
    <w:name w:val="Date1"/>
    <w:basedOn w:val="DefaultParagraphFont"/>
    <w:rsid w:val="007E5F9F"/>
  </w:style>
  <w:style w:type="character" w:customStyle="1" w:styleId="classauthor">
    <w:name w:val="class=&quot;author&quot;"/>
    <w:basedOn w:val="DefaultParagraphFont"/>
    <w:rsid w:val="007E5F9F"/>
  </w:style>
  <w:style w:type="paragraph" w:customStyle="1" w:styleId="CardStyle0">
    <w:name w:val="Card Style"/>
    <w:basedOn w:val="Normal"/>
    <w:link w:val="CardStyleChar"/>
    <w:qFormat/>
    <w:rsid w:val="007E5F9F"/>
    <w:rPr>
      <w:rFonts w:eastAsia="Times New Roman"/>
    </w:rPr>
  </w:style>
  <w:style w:type="character" w:customStyle="1" w:styleId="CharCharChar">
    <w:name w:val="Char Char Char"/>
    <w:basedOn w:val="DefaultParagraphFont"/>
    <w:rsid w:val="007E5F9F"/>
    <w:rPr>
      <w:rFonts w:cs="Arial"/>
      <w:bCs/>
      <w:szCs w:val="26"/>
      <w:u w:val="single"/>
      <w:lang w:val="en-US" w:eastAsia="en-US" w:bidi="ar-SA"/>
    </w:rPr>
  </w:style>
  <w:style w:type="character" w:customStyle="1" w:styleId="texto1">
    <w:name w:val="texto1"/>
    <w:rsid w:val="007E5F9F"/>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E5F9F"/>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7E5F9F"/>
    <w:rPr>
      <w:rFonts w:ascii="Calibri" w:eastAsia="Times New Roman" w:hAnsi="Calibri" w:cs="Arial"/>
      <w:b/>
      <w:szCs w:val="28"/>
    </w:rPr>
  </w:style>
  <w:style w:type="paragraph" w:customStyle="1" w:styleId="Style23">
    <w:name w:val="Style23"/>
    <w:basedOn w:val="Normal"/>
    <w:uiPriority w:val="99"/>
    <w:qFormat/>
    <w:rsid w:val="007E5F9F"/>
    <w:pPr>
      <w:widowControl w:val="0"/>
      <w:autoSpaceDE w:val="0"/>
      <w:autoSpaceDN w:val="0"/>
      <w:adjustRightInd w:val="0"/>
      <w:spacing w:line="209" w:lineRule="exact"/>
    </w:pPr>
  </w:style>
  <w:style w:type="character" w:customStyle="1" w:styleId="gray">
    <w:name w:val="gray"/>
    <w:basedOn w:val="DefaultParagraphFont"/>
    <w:rsid w:val="007E5F9F"/>
  </w:style>
  <w:style w:type="paragraph" w:customStyle="1" w:styleId="Tagtemplate">
    <w:name w:val="Tagtemplate"/>
    <w:basedOn w:val="Normal"/>
    <w:link w:val="TagtemplateChar"/>
    <w:autoRedefine/>
    <w:qFormat/>
    <w:rsid w:val="007E5F9F"/>
    <w:pPr>
      <w:keepNext/>
      <w:keepLines/>
    </w:pPr>
    <w:rPr>
      <w:rFonts w:eastAsia="Calibri"/>
      <w:b/>
    </w:rPr>
  </w:style>
  <w:style w:type="character" w:customStyle="1" w:styleId="TagtemplateChar">
    <w:name w:val="Tagtemplate Char"/>
    <w:basedOn w:val="DefaultParagraphFont"/>
    <w:link w:val="Tagtemplate"/>
    <w:rsid w:val="007E5F9F"/>
    <w:rPr>
      <w:rFonts w:ascii="Calibri" w:eastAsia="Calibri" w:hAnsi="Calibri"/>
      <w:b/>
      <w:sz w:val="22"/>
    </w:rPr>
  </w:style>
  <w:style w:type="character" w:customStyle="1" w:styleId="Styleunderline11ptBorderSinglesolidlineAuto05p">
    <w:name w:val="Style underline + 11 pt Border: : (Single solid line Auto  0.5 p..."/>
    <w:rsid w:val="007E5F9F"/>
    <w:rPr>
      <w:sz w:val="20"/>
      <w:u w:val="single"/>
      <w:bdr w:val="single" w:sz="4" w:space="0" w:color="auto"/>
    </w:rPr>
  </w:style>
  <w:style w:type="paragraph" w:customStyle="1" w:styleId="Citation-FirstLine">
    <w:name w:val="Citation - First Line"/>
    <w:basedOn w:val="Normal"/>
    <w:next w:val="Normal"/>
    <w:autoRedefine/>
    <w:qFormat/>
    <w:rsid w:val="007E5F9F"/>
    <w:pPr>
      <w:spacing w:line="240" w:lineRule="atLeast"/>
      <w:jc w:val="both"/>
    </w:pPr>
    <w:rPr>
      <w:rFonts w:ascii="Book Antiqua" w:eastAsia="Times New Roman" w:hAnsi="Book Antiqua"/>
    </w:rPr>
  </w:style>
  <w:style w:type="character" w:customStyle="1" w:styleId="CardText-Underlined">
    <w:name w:val="Card Text - Underlined"/>
    <w:rsid w:val="007E5F9F"/>
    <w:rPr>
      <w:b/>
      <w:sz w:val="20"/>
      <w:u w:val="single"/>
    </w:rPr>
  </w:style>
  <w:style w:type="paragraph" w:customStyle="1" w:styleId="Citation-Complete">
    <w:name w:val="Citation - Complete"/>
    <w:basedOn w:val="Normal"/>
    <w:next w:val="Normal"/>
    <w:link w:val="Citation-CompleteChar"/>
    <w:autoRedefine/>
    <w:qFormat/>
    <w:rsid w:val="007E5F9F"/>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7E5F9F"/>
    <w:rPr>
      <w:rFonts w:ascii="Book Antiqua" w:eastAsia="Times New Roman" w:hAnsi="Book Antiqua"/>
      <w:sz w:val="22"/>
    </w:rPr>
  </w:style>
  <w:style w:type="character" w:customStyle="1" w:styleId="MicroTextChar">
    <w:name w:val="MicroText Char"/>
    <w:link w:val="MicroText"/>
    <w:rsid w:val="007E5F9F"/>
    <w:rPr>
      <w:rFonts w:ascii="Arial Narrow" w:hAnsi="Arial Narrow"/>
      <w:sz w:val="12"/>
    </w:rPr>
  </w:style>
  <w:style w:type="character" w:customStyle="1" w:styleId="Style11ptItalic">
    <w:name w:val="Style 11 pt Italic"/>
    <w:basedOn w:val="DefaultParagraphFont"/>
    <w:rsid w:val="007E5F9F"/>
    <w:rPr>
      <w:rFonts w:ascii="Times New Roman" w:hAnsi="Times New Roman"/>
      <w:i/>
      <w:iCs/>
      <w:sz w:val="20"/>
    </w:rPr>
  </w:style>
  <w:style w:type="character" w:customStyle="1" w:styleId="BoldandUnderlineChar">
    <w:name w:val="Bold and Underline Char"/>
    <w:basedOn w:val="DefaultParagraphFont"/>
    <w:link w:val="BoldandUnderline"/>
    <w:locked/>
    <w:rsid w:val="007E5F9F"/>
    <w:rPr>
      <w:b/>
      <w:u w:val="single"/>
    </w:rPr>
  </w:style>
  <w:style w:type="paragraph" w:customStyle="1" w:styleId="BoldandUnderline">
    <w:name w:val="Bold and Underline"/>
    <w:basedOn w:val="Normal"/>
    <w:link w:val="BoldandUnderlineChar"/>
    <w:qFormat/>
    <w:rsid w:val="007E5F9F"/>
    <w:rPr>
      <w:rFonts w:asciiTheme="minorHAnsi" w:hAnsiTheme="minorHAnsi"/>
      <w:b/>
      <w:sz w:val="24"/>
      <w:u w:val="single"/>
    </w:rPr>
  </w:style>
  <w:style w:type="character" w:customStyle="1" w:styleId="hdr">
    <w:name w:val="hdr"/>
    <w:basedOn w:val="DefaultParagraphFont"/>
    <w:rsid w:val="007E5F9F"/>
  </w:style>
  <w:style w:type="paragraph" w:customStyle="1" w:styleId="StyleStyle49ptBold3">
    <w:name w:val="Style Style4 + 9 pt Bold3"/>
    <w:basedOn w:val="Style4"/>
    <w:link w:val="StyleStyle49ptBold3Char"/>
    <w:qFormat/>
    <w:rsid w:val="007E5F9F"/>
    <w:pPr>
      <w:spacing w:after="160" w:line="259" w:lineRule="auto"/>
    </w:pPr>
    <w:rPr>
      <w:rFonts w:eastAsia="Times New Roman"/>
      <w:b/>
      <w:bCs/>
    </w:rPr>
  </w:style>
  <w:style w:type="character" w:customStyle="1" w:styleId="StyleStyle49ptBold3Char">
    <w:name w:val="Style Style4 + 9 pt Bold3 Char"/>
    <w:basedOn w:val="Style4Char"/>
    <w:link w:val="StyleStyle49ptBold3"/>
    <w:rsid w:val="007E5F9F"/>
    <w:rPr>
      <w:rFonts w:ascii="Calibri" w:eastAsia="Times New Roman" w:hAnsi="Calibri"/>
      <w:b/>
      <w:bCs/>
      <w:u w:val="single"/>
      <w:lang w:val="x-none"/>
    </w:rPr>
  </w:style>
  <w:style w:type="character" w:customStyle="1" w:styleId="Style9ptUnderline6">
    <w:name w:val="Style 9 pt Underline6"/>
    <w:basedOn w:val="DefaultParagraphFont"/>
    <w:rsid w:val="007E5F9F"/>
    <w:rPr>
      <w:sz w:val="20"/>
      <w:u w:val="single"/>
    </w:rPr>
  </w:style>
  <w:style w:type="character" w:customStyle="1" w:styleId="ct-with-fmlt">
    <w:name w:val="ct-with-fmlt"/>
    <w:basedOn w:val="DefaultParagraphFont"/>
    <w:rsid w:val="007E5F9F"/>
  </w:style>
  <w:style w:type="paragraph" w:customStyle="1" w:styleId="StyleStyle49pt">
    <w:name w:val="Style Style4 + 9 pt"/>
    <w:basedOn w:val="Normal"/>
    <w:link w:val="StyleStyle49ptChar"/>
    <w:qFormat/>
    <w:rsid w:val="007E5F9F"/>
    <w:rPr>
      <w:rFonts w:eastAsia="Times New Roman"/>
      <w:u w:val="single"/>
    </w:rPr>
  </w:style>
  <w:style w:type="character" w:customStyle="1" w:styleId="StyleStyle49ptChar">
    <w:name w:val="Style Style4 + 9 pt Char"/>
    <w:basedOn w:val="DefaultParagraphFont"/>
    <w:link w:val="StyleStyle49pt"/>
    <w:rsid w:val="007E5F9F"/>
    <w:rPr>
      <w:rFonts w:ascii="Calibri" w:eastAsia="Times New Roman" w:hAnsi="Calibri"/>
      <w:sz w:val="22"/>
      <w:u w:val="single"/>
    </w:rPr>
  </w:style>
  <w:style w:type="paragraph" w:customStyle="1" w:styleId="StyleStyle49ptBold">
    <w:name w:val="Style Style4 + 9 pt Bold"/>
    <w:basedOn w:val="Normal"/>
    <w:link w:val="StyleStyle49ptBoldChar"/>
    <w:qFormat/>
    <w:rsid w:val="007E5F9F"/>
    <w:rPr>
      <w:rFonts w:eastAsia="Times New Roman"/>
      <w:b/>
      <w:bCs/>
      <w:u w:val="single"/>
    </w:rPr>
  </w:style>
  <w:style w:type="character" w:customStyle="1" w:styleId="StyleStyle49ptBoldChar">
    <w:name w:val="Style Style4 + 9 pt Bold Char"/>
    <w:basedOn w:val="DefaultParagraphFont"/>
    <w:link w:val="StyleStyle49ptBold"/>
    <w:rsid w:val="007E5F9F"/>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7E5F9F"/>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7E5F9F"/>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7E5F9F"/>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7E5F9F"/>
    <w:rPr>
      <w:rFonts w:ascii="Arial" w:eastAsia="Times New Roman" w:hAnsi="Arial" w:cs="Arial"/>
      <w:b/>
      <w:bCs/>
      <w:sz w:val="22"/>
      <w:u w:val="single"/>
    </w:rPr>
  </w:style>
  <w:style w:type="paragraph" w:customStyle="1" w:styleId="StyleUnderlined11pt">
    <w:name w:val="Style Underlined + 11 pt"/>
    <w:link w:val="StyleUnderlined11ptChar"/>
    <w:qFormat/>
    <w:rsid w:val="007E5F9F"/>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7E5F9F"/>
    <w:rPr>
      <w:rFonts w:ascii="Arial" w:eastAsia="Times New Roman" w:hAnsi="Arial" w:cs="Arial"/>
      <w:sz w:val="22"/>
      <w:u w:val="single"/>
    </w:rPr>
  </w:style>
  <w:style w:type="character" w:customStyle="1" w:styleId="newscontent">
    <w:name w:val="newscontent"/>
    <w:rsid w:val="007E5F9F"/>
  </w:style>
  <w:style w:type="character" w:customStyle="1" w:styleId="StyleUnderlinePatternClearYellow">
    <w:name w:val="Style Underline Pattern: Clear (Yellow)"/>
    <w:basedOn w:val="DefaultParagraphFont"/>
    <w:rsid w:val="007E5F9F"/>
    <w:rPr>
      <w:u w:val="single"/>
      <w:shd w:val="clear" w:color="auto" w:fill="00FF00"/>
    </w:rPr>
  </w:style>
  <w:style w:type="paragraph" w:customStyle="1" w:styleId="StyleUnderlineChar11pt3">
    <w:name w:val="Style Underline Char + 11 pt3"/>
    <w:link w:val="StyleUnderlineChar11pt3Char"/>
    <w:qFormat/>
    <w:rsid w:val="007E5F9F"/>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7E5F9F"/>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7E5F9F"/>
    <w:rPr>
      <w:b w:val="0"/>
      <w:bCs/>
      <w:u w:val="single"/>
    </w:rPr>
  </w:style>
  <w:style w:type="paragraph" w:customStyle="1" w:styleId="Cite2">
    <w:name w:val="Cite 2"/>
    <w:basedOn w:val="Normal"/>
    <w:qFormat/>
    <w:rsid w:val="007E5F9F"/>
    <w:rPr>
      <w:rFonts w:eastAsia="MS Mincho"/>
      <w:b/>
      <w:u w:val="single"/>
    </w:rPr>
  </w:style>
  <w:style w:type="character" w:customStyle="1" w:styleId="StyleunderlineBold">
    <w:name w:val="Style underline + Bold"/>
    <w:basedOn w:val="underline"/>
    <w:rsid w:val="007E5F9F"/>
    <w:rPr>
      <w:rFonts w:ascii="Times New Roman" w:hAnsi="Times New Roman" w:cs="Times New Roman" w:hint="default"/>
      <w:b w:val="0"/>
      <w:bCs/>
      <w:sz w:val="20"/>
      <w:u w:val="single"/>
    </w:rPr>
  </w:style>
  <w:style w:type="paragraph" w:customStyle="1" w:styleId="cards0">
    <w:name w:val="cards"/>
    <w:basedOn w:val="Cites"/>
    <w:qFormat/>
    <w:rsid w:val="007E5F9F"/>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7E5F9F"/>
    <w:rPr>
      <w:sz w:val="20"/>
      <w:u w:val="single"/>
    </w:rPr>
  </w:style>
  <w:style w:type="character" w:customStyle="1" w:styleId="slug-pub-date">
    <w:name w:val="slug-pub-date"/>
    <w:basedOn w:val="DefaultParagraphFont"/>
    <w:rsid w:val="007E5F9F"/>
  </w:style>
  <w:style w:type="character" w:customStyle="1" w:styleId="slug-vol">
    <w:name w:val="slug-vol"/>
    <w:basedOn w:val="DefaultParagraphFont"/>
    <w:rsid w:val="007E5F9F"/>
  </w:style>
  <w:style w:type="character" w:customStyle="1" w:styleId="slug-issue">
    <w:name w:val="slug-issue"/>
    <w:basedOn w:val="DefaultParagraphFont"/>
    <w:rsid w:val="007E5F9F"/>
  </w:style>
  <w:style w:type="character" w:customStyle="1" w:styleId="slug-pages">
    <w:name w:val="slug-pages"/>
    <w:basedOn w:val="DefaultParagraphFont"/>
    <w:rsid w:val="007E5F9F"/>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7E5F9F"/>
    <w:rPr>
      <w:b/>
      <w:bCs/>
      <w:strike w:val="0"/>
      <w:dstrike w:val="0"/>
      <w:sz w:val="24"/>
      <w:u w:val="none"/>
      <w:effect w:val="none"/>
    </w:rPr>
  </w:style>
  <w:style w:type="character" w:customStyle="1" w:styleId="tagchar">
    <w:name w:val="tagchar"/>
    <w:basedOn w:val="DefaultParagraphFont"/>
    <w:rsid w:val="007E5F9F"/>
  </w:style>
  <w:style w:type="character" w:customStyle="1" w:styleId="pmterms11">
    <w:name w:val="pmterms11"/>
    <w:basedOn w:val="DefaultParagraphFont"/>
    <w:rsid w:val="007E5F9F"/>
    <w:rPr>
      <w:b/>
      <w:bCs/>
      <w:i w:val="0"/>
      <w:iCs w:val="0"/>
      <w:color w:val="000000"/>
    </w:rPr>
  </w:style>
  <w:style w:type="character" w:customStyle="1" w:styleId="StyleUnderlineChar9ptBold">
    <w:name w:val="Style Underline Char + 9 pt Bold"/>
    <w:basedOn w:val="DefaultParagraphFont"/>
    <w:rsid w:val="007E5F9F"/>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7E5F9F"/>
    <w:rPr>
      <w:szCs w:val="24"/>
      <w:u w:val="single"/>
      <w:lang w:val="en-US" w:eastAsia="en-US" w:bidi="ar-SA"/>
    </w:rPr>
  </w:style>
  <w:style w:type="character" w:customStyle="1" w:styleId="BoldandUnderlineChar2Char1">
    <w:name w:val="Bold and Underline Char2 Char1"/>
    <w:basedOn w:val="DefaultParagraphFont"/>
    <w:rsid w:val="007E5F9F"/>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7E5F9F"/>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7E5F9F"/>
    <w:rPr>
      <w:szCs w:val="24"/>
      <w:u w:val="single"/>
      <w:lang w:val="en-US" w:eastAsia="en-US" w:bidi="ar-SA"/>
    </w:rPr>
  </w:style>
  <w:style w:type="paragraph" w:customStyle="1" w:styleId="Language">
    <w:name w:val="Language"/>
    <w:basedOn w:val="Normal"/>
    <w:link w:val="LanguageChar"/>
    <w:qFormat/>
    <w:rsid w:val="007E5F9F"/>
    <w:rPr>
      <w:rFonts w:eastAsia="Times New Roman"/>
      <w:strike/>
      <w:szCs w:val="20"/>
    </w:rPr>
  </w:style>
  <w:style w:type="character" w:customStyle="1" w:styleId="LanguageChar">
    <w:name w:val="Language Char"/>
    <w:basedOn w:val="DefaultParagraphFont"/>
    <w:link w:val="Language"/>
    <w:rsid w:val="007E5F9F"/>
    <w:rPr>
      <w:rFonts w:ascii="Calibri" w:eastAsia="Times New Roman" w:hAnsi="Calibri"/>
      <w:strike/>
      <w:sz w:val="22"/>
      <w:szCs w:val="20"/>
    </w:rPr>
  </w:style>
  <w:style w:type="paragraph" w:customStyle="1" w:styleId="UnderlineChar3">
    <w:name w:val="Underline Char3"/>
    <w:basedOn w:val="Normal"/>
    <w:link w:val="UnderlineChar3Char"/>
    <w:qFormat/>
    <w:rsid w:val="007E5F9F"/>
    <w:rPr>
      <w:rFonts w:eastAsia="Times New Roman"/>
      <w:u w:val="single"/>
    </w:rPr>
  </w:style>
  <w:style w:type="character" w:customStyle="1" w:styleId="UnderlineChar3Char">
    <w:name w:val="Underline Char3 Char"/>
    <w:basedOn w:val="DefaultParagraphFont"/>
    <w:link w:val="UnderlineChar3"/>
    <w:rsid w:val="007E5F9F"/>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7E5F9F"/>
    <w:rPr>
      <w:rFonts w:eastAsia="Times New Roman"/>
      <w:b/>
      <w:u w:val="single"/>
    </w:rPr>
  </w:style>
  <w:style w:type="character" w:customStyle="1" w:styleId="BoldandUnderlineChar3CharChar">
    <w:name w:val="Bold and Underline Char3 Char Char"/>
    <w:basedOn w:val="DefaultParagraphFont"/>
    <w:link w:val="BoldandUnderlineChar3Char"/>
    <w:rsid w:val="007E5F9F"/>
    <w:rPr>
      <w:rFonts w:ascii="Calibri" w:eastAsia="Times New Roman" w:hAnsi="Calibri"/>
      <w:b/>
      <w:sz w:val="22"/>
      <w:u w:val="single"/>
    </w:rPr>
  </w:style>
  <w:style w:type="character" w:customStyle="1" w:styleId="UnderlineChar1">
    <w:name w:val="Underline Char1"/>
    <w:basedOn w:val="DefaultParagraphFont"/>
    <w:rsid w:val="007E5F9F"/>
    <w:rPr>
      <w:szCs w:val="24"/>
      <w:u w:val="single"/>
      <w:lang w:val="en-US" w:eastAsia="en-US" w:bidi="ar-SA"/>
    </w:rPr>
  </w:style>
  <w:style w:type="character" w:customStyle="1" w:styleId="BoldandUnderlineChar1Char2Char">
    <w:name w:val="Bold and Underline Char1 Char2 Char"/>
    <w:basedOn w:val="DefaultParagraphFont"/>
    <w:rsid w:val="007E5F9F"/>
    <w:rPr>
      <w:b/>
      <w:szCs w:val="24"/>
      <w:u w:val="single"/>
      <w:lang w:val="en-US" w:eastAsia="en-US" w:bidi="ar-SA"/>
    </w:rPr>
  </w:style>
  <w:style w:type="paragraph" w:customStyle="1" w:styleId="HotRoute">
    <w:name w:val="Hot Route"/>
    <w:basedOn w:val="Normal"/>
    <w:link w:val="HotRouteChar0"/>
    <w:qFormat/>
    <w:rsid w:val="007E5F9F"/>
    <w:pPr>
      <w:ind w:left="144"/>
    </w:pPr>
    <w:rPr>
      <w:rFonts w:eastAsia="Times New Roman"/>
    </w:rPr>
  </w:style>
  <w:style w:type="character" w:customStyle="1" w:styleId="Style12ptBoldUnderline1">
    <w:name w:val="Style 12 pt Bold Underline1"/>
    <w:basedOn w:val="DefaultParagraphFont"/>
    <w:rsid w:val="007E5F9F"/>
    <w:rPr>
      <w:b/>
      <w:bCs/>
      <w:sz w:val="24"/>
      <w:u w:val="single"/>
    </w:rPr>
  </w:style>
  <w:style w:type="character" w:customStyle="1" w:styleId="StyleEmphasisArial12ptBoldNotItalic">
    <w:name w:val="Style Emphasis + Arial 12 pt Bold Not Italic"/>
    <w:basedOn w:val="Emphasis"/>
    <w:rsid w:val="007E5F9F"/>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7E5F9F"/>
    <w:rPr>
      <w:rFonts w:ascii="SimSun" w:eastAsia="SimSun" w:hAnsi="SimSun"/>
      <w:sz w:val="15"/>
      <w:lang w:eastAsia="zh-CN"/>
    </w:rPr>
  </w:style>
  <w:style w:type="paragraph" w:customStyle="1" w:styleId="UnreadText">
    <w:name w:val="Unread Text"/>
    <w:basedOn w:val="Normal"/>
    <w:next w:val="Normal"/>
    <w:link w:val="UnreadTextChar"/>
    <w:autoRedefine/>
    <w:qFormat/>
    <w:rsid w:val="007E5F9F"/>
    <w:pPr>
      <w:ind w:left="360"/>
    </w:pPr>
    <w:rPr>
      <w:rFonts w:ascii="SimSun" w:eastAsia="SimSun" w:hAnsi="SimSun"/>
      <w:sz w:val="15"/>
      <w:lang w:eastAsia="zh-CN"/>
    </w:rPr>
  </w:style>
  <w:style w:type="character" w:customStyle="1" w:styleId="smallChar">
    <w:name w:val="small Char"/>
    <w:rsid w:val="007E5F9F"/>
    <w:rPr>
      <w:rFonts w:ascii="Calibri" w:eastAsia="Calibri" w:hAnsi="Calibri" w:cs="Calibri"/>
      <w:sz w:val="16"/>
      <w:szCs w:val="20"/>
      <w:lang w:val="x-none" w:eastAsia="x-none"/>
    </w:rPr>
  </w:style>
  <w:style w:type="paragraph" w:customStyle="1" w:styleId="HotRoute0">
    <w:name w:val="Hot Route!"/>
    <w:basedOn w:val="Normal"/>
    <w:qFormat/>
    <w:rsid w:val="007E5F9F"/>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7E5F9F"/>
    <w:rPr>
      <w:rFonts w:ascii="Times New Roman" w:hAnsi="Times New Roman" w:cs="Times New Roman"/>
      <w:sz w:val="16"/>
      <w:szCs w:val="16"/>
    </w:rPr>
  </w:style>
  <w:style w:type="character" w:customStyle="1" w:styleId="BodyText2Char1">
    <w:name w:val="Body Text 2 Char1"/>
    <w:basedOn w:val="DefaultParagraphFont"/>
    <w:semiHidden/>
    <w:rsid w:val="007E5F9F"/>
    <w:rPr>
      <w:rFonts w:ascii="Times New Roman" w:hAnsi="Times New Roman" w:cs="Times New Roman"/>
      <w:sz w:val="20"/>
    </w:rPr>
  </w:style>
  <w:style w:type="character" w:customStyle="1" w:styleId="Heading2Char1CharCharCharCharCharC">
    <w:name w:val="Heading 2 Char1 Char Char Char Char Char C"/>
    <w:rsid w:val="007E5F9F"/>
    <w:rPr>
      <w:rFonts w:cs="Arial"/>
      <w:b/>
      <w:bCs/>
      <w:iCs/>
      <w:sz w:val="24"/>
      <w:szCs w:val="28"/>
      <w:lang w:val="en-US" w:eastAsia="en-US" w:bidi="ar-SA"/>
    </w:rPr>
  </w:style>
  <w:style w:type="character" w:customStyle="1" w:styleId="underline1">
    <w:name w:val="underline1"/>
    <w:basedOn w:val="DefaultParagraphFont"/>
    <w:rsid w:val="007E5F9F"/>
    <w:rPr>
      <w:u w:val="single"/>
    </w:rPr>
  </w:style>
  <w:style w:type="character" w:customStyle="1" w:styleId="author">
    <w:name w:val="author"/>
    <w:basedOn w:val="DefaultParagraphFont"/>
    <w:rsid w:val="007E5F9F"/>
    <w:rPr>
      <w:rFonts w:ascii="Times New Roman" w:hAnsi="Times New Roman"/>
      <w:b/>
      <w:sz w:val="24"/>
    </w:rPr>
  </w:style>
  <w:style w:type="character" w:customStyle="1" w:styleId="FontStyle291">
    <w:name w:val="Font Style291"/>
    <w:basedOn w:val="DefaultParagraphFont"/>
    <w:uiPriority w:val="99"/>
    <w:rsid w:val="007E5F9F"/>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7E5F9F"/>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7E5F9F"/>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7E5F9F"/>
    <w:rPr>
      <w:rFonts w:ascii="Calibri" w:eastAsia="Times New Roman" w:hAnsi="Calibri"/>
      <w:sz w:val="22"/>
    </w:rPr>
  </w:style>
  <w:style w:type="paragraph" w:customStyle="1" w:styleId="Cards1">
    <w:name w:val="Cards1"/>
    <w:basedOn w:val="Normal"/>
    <w:link w:val="Cards1Char"/>
    <w:qFormat/>
    <w:rsid w:val="007E5F9F"/>
    <w:pPr>
      <w:ind w:left="288"/>
    </w:pPr>
    <w:rPr>
      <w:rFonts w:eastAsia="Times New Roman"/>
      <w:u w:val="single"/>
    </w:rPr>
  </w:style>
  <w:style w:type="character" w:customStyle="1" w:styleId="Cards1Char">
    <w:name w:val="Cards1 Char"/>
    <w:basedOn w:val="DefaultParagraphFont"/>
    <w:link w:val="Cards1"/>
    <w:rsid w:val="007E5F9F"/>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7E5F9F"/>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7E5F9F"/>
    <w:rPr>
      <w:rFonts w:ascii="Arial" w:eastAsia="Calibri" w:hAnsi="Arial" w:cs="Arial"/>
      <w:sz w:val="22"/>
      <w:szCs w:val="22"/>
      <w:u w:val="single"/>
    </w:rPr>
  </w:style>
  <w:style w:type="character" w:customStyle="1" w:styleId="EmphasizeThis">
    <w:name w:val="EmphasizeThis"/>
    <w:rsid w:val="007E5F9F"/>
    <w:rPr>
      <w:rFonts w:ascii="Georgia" w:hAnsi="Georgia"/>
      <w:b/>
      <w:iCs/>
      <w:sz w:val="24"/>
      <w:u w:val="thick"/>
    </w:rPr>
  </w:style>
  <w:style w:type="paragraph" w:customStyle="1" w:styleId="Stylecard8pt">
    <w:name w:val="Style card + 8 pt"/>
    <w:basedOn w:val="card"/>
    <w:link w:val="Stylecard8ptChar"/>
    <w:qFormat/>
    <w:rsid w:val="007E5F9F"/>
    <w:rPr>
      <w:rFonts w:ascii="Georgia" w:hAnsi="Georgia"/>
      <w:bCs/>
      <w:color w:val="000000"/>
      <w:lang w:eastAsia="ar-SA"/>
    </w:rPr>
  </w:style>
  <w:style w:type="character" w:customStyle="1" w:styleId="Stylecard8ptChar">
    <w:name w:val="Style card + 8 pt Char"/>
    <w:basedOn w:val="cardChar"/>
    <w:link w:val="Stylecard8pt"/>
    <w:rsid w:val="007E5F9F"/>
    <w:rPr>
      <w:rFonts w:ascii="Georgia" w:hAnsi="Georgia"/>
      <w:bCs/>
      <w:color w:val="000000"/>
      <w:sz w:val="16"/>
      <w:lang w:eastAsia="ar-SA"/>
    </w:rPr>
  </w:style>
  <w:style w:type="character" w:customStyle="1" w:styleId="bhl">
    <w:name w:val="bhl"/>
    <w:basedOn w:val="DefaultParagraphFont"/>
    <w:rsid w:val="007E5F9F"/>
  </w:style>
  <w:style w:type="paragraph" w:customStyle="1" w:styleId="TagGA11">
    <w:name w:val="Tag GA 11"/>
    <w:basedOn w:val="TOC1"/>
    <w:qFormat/>
    <w:rsid w:val="007E5F9F"/>
    <w:pPr>
      <w:spacing w:before="0" w:after="160"/>
    </w:pPr>
    <w:rPr>
      <w:rFonts w:ascii="Georgia" w:eastAsia="Calibri" w:hAnsi="Georgia"/>
      <w:u w:val="none"/>
      <w:lang w:bidi="ar-SA"/>
    </w:rPr>
  </w:style>
  <w:style w:type="paragraph" w:customStyle="1" w:styleId="CiteCard">
    <w:name w:val="Cite/Card"/>
    <w:basedOn w:val="TOC2"/>
    <w:qFormat/>
    <w:rsid w:val="007E5F9F"/>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7E5F9F"/>
    <w:rPr>
      <w:rFonts w:ascii="Georgia" w:eastAsia="Times New Roman" w:hAnsi="Georgia" w:hint="default"/>
      <w:sz w:val="22"/>
      <w:u w:val="single"/>
      <w:lang w:eastAsia="zh-CN"/>
    </w:rPr>
  </w:style>
  <w:style w:type="character" w:customStyle="1" w:styleId="addmd">
    <w:name w:val="addmd"/>
    <w:basedOn w:val="DefaultParagraphFont"/>
    <w:rsid w:val="007E5F9F"/>
  </w:style>
  <w:style w:type="character" w:customStyle="1" w:styleId="UnderlinedTextCharChar">
    <w:name w:val="Underlined Text Char Char"/>
    <w:basedOn w:val="DefaultParagraphFont"/>
    <w:rsid w:val="007E5F9F"/>
    <w:rPr>
      <w:rFonts w:cs="Arial"/>
      <w:bCs/>
      <w:noProof w:val="0"/>
      <w:szCs w:val="26"/>
      <w:u w:val="single"/>
      <w:lang w:val="en-US" w:eastAsia="en-US" w:bidi="ar-SA"/>
    </w:rPr>
  </w:style>
  <w:style w:type="character" w:customStyle="1" w:styleId="CardText1Char">
    <w:name w:val="Card Text 1 Char"/>
    <w:rsid w:val="007E5F9F"/>
    <w:rPr>
      <w:rFonts w:ascii="Georgia" w:hAnsi="Georgia"/>
      <w:color w:val="000000"/>
      <w:sz w:val="22"/>
      <w:szCs w:val="22"/>
      <w:u w:val="single"/>
    </w:rPr>
  </w:style>
  <w:style w:type="character" w:customStyle="1" w:styleId="BoldUnderlining">
    <w:name w:val="Bold Underlining"/>
    <w:rsid w:val="007E5F9F"/>
    <w:rPr>
      <w:u w:val="single"/>
    </w:rPr>
  </w:style>
  <w:style w:type="character" w:customStyle="1" w:styleId="Intemphasis">
    <w:name w:val="Intemphasis"/>
    <w:uiPriority w:val="1"/>
    <w:qFormat/>
    <w:rsid w:val="007E5F9F"/>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7E5F9F"/>
    <w:pPr>
      <w:ind w:left="288" w:right="288"/>
    </w:pPr>
    <w:rPr>
      <w:szCs w:val="16"/>
    </w:rPr>
  </w:style>
  <w:style w:type="character" w:customStyle="1" w:styleId="cardtextChar3">
    <w:name w:val="cardtext Char"/>
    <w:basedOn w:val="DefaultParagraphFont"/>
    <w:link w:val="cardtext2"/>
    <w:rsid w:val="007E5F9F"/>
    <w:rPr>
      <w:rFonts w:ascii="Calibri" w:hAnsi="Calibri"/>
      <w:sz w:val="22"/>
      <w:szCs w:val="16"/>
    </w:rPr>
  </w:style>
  <w:style w:type="character" w:customStyle="1" w:styleId="BoldUnderlineChar10">
    <w:name w:val="BoldUnderline Char1"/>
    <w:rsid w:val="007E5F9F"/>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7E5F9F"/>
    <w:pPr>
      <w:spacing w:after="200"/>
      <w:contextualSpacing/>
    </w:pPr>
    <w:rPr>
      <w:rFonts w:eastAsia="Calibri"/>
      <w:u w:val="single"/>
    </w:rPr>
  </w:style>
  <w:style w:type="character" w:customStyle="1" w:styleId="UnderlinedCardTextChar">
    <w:name w:val="Underlined Card Text Char"/>
    <w:link w:val="UnderlinedCardText"/>
    <w:rsid w:val="007E5F9F"/>
    <w:rPr>
      <w:rFonts w:ascii="Calibri" w:eastAsia="Calibri" w:hAnsi="Calibri"/>
      <w:sz w:val="22"/>
      <w:u w:val="single"/>
    </w:rPr>
  </w:style>
  <w:style w:type="character" w:customStyle="1" w:styleId="Hyperlink6">
    <w:name w:val="Hyperlink6"/>
    <w:basedOn w:val="DefaultParagraphFont"/>
    <w:rsid w:val="007E5F9F"/>
    <w:rPr>
      <w:color w:val="3300CC"/>
      <w:u w:val="single"/>
    </w:rPr>
  </w:style>
  <w:style w:type="paragraph" w:customStyle="1" w:styleId="Tag12">
    <w:name w:val="Tag12"/>
    <w:basedOn w:val="Normal"/>
    <w:qFormat/>
    <w:rsid w:val="007E5F9F"/>
    <w:pPr>
      <w:contextualSpacing/>
    </w:pPr>
    <w:rPr>
      <w:rFonts w:eastAsia="Cambria"/>
      <w:b/>
    </w:rPr>
  </w:style>
  <w:style w:type="character" w:customStyle="1" w:styleId="citation">
    <w:name w:val="citation"/>
    <w:basedOn w:val="DefaultParagraphFont"/>
    <w:rsid w:val="007E5F9F"/>
  </w:style>
  <w:style w:type="paragraph" w:customStyle="1" w:styleId="UnderlineText">
    <w:name w:val="Underline Text"/>
    <w:basedOn w:val="Normal"/>
    <w:link w:val="UnderlineTextChar"/>
    <w:qFormat/>
    <w:rsid w:val="007E5F9F"/>
    <w:pPr>
      <w:ind w:left="288"/>
    </w:pPr>
    <w:rPr>
      <w:rFonts w:eastAsia="Times New Roman"/>
      <w:u w:val="single"/>
    </w:rPr>
  </w:style>
  <w:style w:type="character" w:customStyle="1" w:styleId="UnderlineTextChar">
    <w:name w:val="Underline Text Char"/>
    <w:basedOn w:val="DefaultParagraphFont"/>
    <w:link w:val="UnderlineText"/>
    <w:rsid w:val="007E5F9F"/>
    <w:rPr>
      <w:rFonts w:ascii="Calibri" w:eastAsia="Times New Roman" w:hAnsi="Calibri"/>
      <w:sz w:val="22"/>
      <w:u w:val="single"/>
    </w:rPr>
  </w:style>
  <w:style w:type="character" w:customStyle="1" w:styleId="il">
    <w:name w:val="il"/>
    <w:basedOn w:val="DefaultParagraphFont"/>
    <w:rsid w:val="007E5F9F"/>
  </w:style>
  <w:style w:type="character" w:customStyle="1" w:styleId="commentstext">
    <w:name w:val="comments_text"/>
    <w:uiPriority w:val="99"/>
    <w:rsid w:val="007E5F9F"/>
    <w:rPr>
      <w:rFonts w:cs="Times New Roman"/>
    </w:rPr>
  </w:style>
  <w:style w:type="paragraph" w:customStyle="1" w:styleId="Heading42">
    <w:name w:val="Heading 42"/>
    <w:basedOn w:val="Normal"/>
    <w:qFormat/>
    <w:rsid w:val="007E5F9F"/>
    <w:rPr>
      <w:rFonts w:eastAsia="Times New Roman"/>
    </w:rPr>
  </w:style>
  <w:style w:type="paragraph" w:customStyle="1" w:styleId="DebateNormal">
    <w:name w:val="DebateNormal"/>
    <w:basedOn w:val="Normal"/>
    <w:link w:val="DebateNormalChar"/>
    <w:qFormat/>
    <w:rsid w:val="007E5F9F"/>
    <w:pPr>
      <w:spacing w:line="276" w:lineRule="auto"/>
    </w:pPr>
    <w:rPr>
      <w:rFonts w:eastAsia="Calibri"/>
      <w:szCs w:val="20"/>
    </w:rPr>
  </w:style>
  <w:style w:type="character" w:customStyle="1" w:styleId="DebateNormalChar">
    <w:name w:val="DebateNormal Char"/>
    <w:basedOn w:val="DefaultParagraphFont"/>
    <w:link w:val="DebateNormal"/>
    <w:rsid w:val="007E5F9F"/>
    <w:rPr>
      <w:rFonts w:ascii="Calibri" w:eastAsia="Calibri" w:hAnsi="Calibri"/>
      <w:sz w:val="22"/>
      <w:szCs w:val="20"/>
    </w:rPr>
  </w:style>
  <w:style w:type="paragraph" w:customStyle="1" w:styleId="DebateEmphasis">
    <w:name w:val="DebateEmphasis"/>
    <w:basedOn w:val="Normal"/>
    <w:link w:val="DebateEmphasisChar"/>
    <w:qFormat/>
    <w:rsid w:val="007E5F9F"/>
    <w:pPr>
      <w:spacing w:line="276" w:lineRule="auto"/>
    </w:pPr>
    <w:rPr>
      <w:rFonts w:eastAsia="Calibri"/>
      <w:b/>
      <w:szCs w:val="20"/>
      <w:u w:val="single"/>
    </w:rPr>
  </w:style>
  <w:style w:type="character" w:customStyle="1" w:styleId="DebateEmphasisChar">
    <w:name w:val="DebateEmphasis Char"/>
    <w:basedOn w:val="DefaultParagraphFont"/>
    <w:link w:val="DebateEmphasis"/>
    <w:rsid w:val="007E5F9F"/>
    <w:rPr>
      <w:rFonts w:ascii="Calibri" w:eastAsia="Calibri" w:hAnsi="Calibri"/>
      <w:b/>
      <w:sz w:val="22"/>
      <w:szCs w:val="20"/>
      <w:u w:val="single"/>
    </w:rPr>
  </w:style>
  <w:style w:type="paragraph" w:customStyle="1" w:styleId="NormalCite">
    <w:name w:val="NormalCite"/>
    <w:link w:val="NormalCiteChar"/>
    <w:qFormat/>
    <w:rsid w:val="007E5F9F"/>
    <w:rPr>
      <w:rFonts w:ascii="Times New Roman" w:eastAsia="SimSun" w:hAnsi="Times New Roman" w:cs="Times New Roman"/>
      <w:sz w:val="18"/>
      <w:szCs w:val="22"/>
    </w:rPr>
  </w:style>
  <w:style w:type="character" w:customStyle="1" w:styleId="NormalCiteChar">
    <w:name w:val="NormalCite Char"/>
    <w:basedOn w:val="DefaultParagraphFont"/>
    <w:link w:val="NormalCite"/>
    <w:rsid w:val="007E5F9F"/>
    <w:rPr>
      <w:rFonts w:ascii="Times New Roman" w:eastAsia="SimSun" w:hAnsi="Times New Roman" w:cs="Times New Roman"/>
      <w:sz w:val="18"/>
      <w:szCs w:val="22"/>
    </w:rPr>
  </w:style>
  <w:style w:type="character" w:customStyle="1" w:styleId="articletext">
    <w:name w:val="articletext"/>
    <w:basedOn w:val="DefaultParagraphFont"/>
    <w:rsid w:val="007E5F9F"/>
  </w:style>
  <w:style w:type="character" w:customStyle="1" w:styleId="grey10">
    <w:name w:val="grey10"/>
    <w:basedOn w:val="DefaultParagraphFont"/>
    <w:rsid w:val="007E5F9F"/>
  </w:style>
  <w:style w:type="character" w:customStyle="1" w:styleId="navy13bd">
    <w:name w:val="navy13bd"/>
    <w:basedOn w:val="DefaultParagraphFont"/>
    <w:rsid w:val="007E5F9F"/>
  </w:style>
  <w:style w:type="character" w:customStyle="1" w:styleId="Style9ptUnderline2">
    <w:name w:val="Style 9 pt Underline2"/>
    <w:basedOn w:val="DefaultParagraphFont"/>
    <w:rsid w:val="007E5F9F"/>
    <w:rPr>
      <w:sz w:val="20"/>
      <w:u w:val="single"/>
    </w:rPr>
  </w:style>
  <w:style w:type="character" w:customStyle="1" w:styleId="Style9ptBoldUnderline1">
    <w:name w:val="Style 9 pt Bold Underline1"/>
    <w:basedOn w:val="DefaultParagraphFont"/>
    <w:rsid w:val="007E5F9F"/>
    <w:rPr>
      <w:b/>
      <w:bCs/>
      <w:sz w:val="20"/>
      <w:u w:val="single"/>
    </w:rPr>
  </w:style>
  <w:style w:type="character" w:customStyle="1" w:styleId="TagsCharChar">
    <w:name w:val="Tags Char Char"/>
    <w:basedOn w:val="DefaultParagraphFont"/>
    <w:rsid w:val="007E5F9F"/>
    <w:rPr>
      <w:rFonts w:eastAsia="SimSun"/>
      <w:b/>
      <w:sz w:val="24"/>
      <w:lang w:val="en-US" w:eastAsia="zh-CN" w:bidi="ar-SA"/>
    </w:rPr>
  </w:style>
  <w:style w:type="paragraph" w:customStyle="1" w:styleId="cardCharCharCharChar">
    <w:name w:val="card Char Char Char Char"/>
    <w:basedOn w:val="Normal"/>
    <w:qFormat/>
    <w:rsid w:val="007E5F9F"/>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7E5F9F"/>
    <w:rPr>
      <w:rFonts w:eastAsia="Times New Roman"/>
      <w:u w:val="single"/>
    </w:rPr>
  </w:style>
  <w:style w:type="character" w:customStyle="1" w:styleId="CARDChar0">
    <w:name w:val="CARD Char"/>
    <w:basedOn w:val="DefaultParagraphFont"/>
    <w:link w:val="CARD0"/>
    <w:rsid w:val="007E5F9F"/>
    <w:rPr>
      <w:rFonts w:ascii="Calibri" w:eastAsia="Times New Roman" w:hAnsi="Calibri"/>
      <w:sz w:val="22"/>
      <w:u w:val="single"/>
    </w:rPr>
  </w:style>
  <w:style w:type="paragraph" w:customStyle="1" w:styleId="Normal2">
    <w:name w:val="Normal2"/>
    <w:basedOn w:val="Normal"/>
    <w:qFormat/>
    <w:rsid w:val="007E5F9F"/>
    <w:rPr>
      <w:rFonts w:eastAsia="Times New Roman"/>
    </w:rPr>
  </w:style>
  <w:style w:type="character" w:customStyle="1" w:styleId="Style11ptThickunderline">
    <w:name w:val="Style 11 pt Thick underline"/>
    <w:rsid w:val="007E5F9F"/>
    <w:rPr>
      <w:rFonts w:ascii="Times New Roman" w:hAnsi="Times New Roman"/>
      <w:sz w:val="20"/>
      <w:u w:val="single"/>
    </w:rPr>
  </w:style>
  <w:style w:type="character" w:customStyle="1" w:styleId="Style11ptBoldThickunderline">
    <w:name w:val="Style 11 pt Bold Thick underline"/>
    <w:rsid w:val="007E5F9F"/>
    <w:rPr>
      <w:rFonts w:ascii="Times New Roman" w:hAnsi="Times New Roman"/>
      <w:b/>
      <w:bCs/>
      <w:sz w:val="20"/>
      <w:u w:val="single"/>
    </w:rPr>
  </w:style>
  <w:style w:type="paragraph" w:customStyle="1" w:styleId="UnderlineBoldIndent">
    <w:name w:val="Underline + Bold Indent"/>
    <w:basedOn w:val="Normal"/>
    <w:link w:val="UnderlineBoldIndentCharChar"/>
    <w:qFormat/>
    <w:rsid w:val="007E5F9F"/>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7E5F9F"/>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7E5F9F"/>
    <w:rPr>
      <w:u w:val="single"/>
    </w:rPr>
  </w:style>
  <w:style w:type="character" w:customStyle="1" w:styleId="StyleUnderlineBoldIndent11ptChar">
    <w:name w:val="Style Underline + Bold Indent + 11 pt Char"/>
    <w:link w:val="StyleUnderlineBoldIndent11pt"/>
    <w:rsid w:val="007E5F9F"/>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7E5F9F"/>
    <w:rPr>
      <w:b/>
      <w:bCs/>
      <w:u w:val="single"/>
    </w:rPr>
  </w:style>
  <w:style w:type="character" w:customStyle="1" w:styleId="StyleUnderlineBoldIndent11ptBoldChar">
    <w:name w:val="Style Underline + Bold Indent + 11 pt Bold Char"/>
    <w:link w:val="StyleUnderlineBoldIndent11ptBold"/>
    <w:rsid w:val="007E5F9F"/>
    <w:rPr>
      <w:rFonts w:ascii="Calibri" w:eastAsia="Times New Roman" w:hAnsi="Calibri"/>
      <w:b/>
      <w:bCs/>
      <w:sz w:val="22"/>
      <w:szCs w:val="20"/>
      <w:u w:val="single"/>
    </w:rPr>
  </w:style>
  <w:style w:type="paragraph" w:customStyle="1" w:styleId="Normal20pt">
    <w:name w:val="Normal  + 20 pt"/>
    <w:basedOn w:val="Normal"/>
    <w:uiPriority w:val="6"/>
    <w:qFormat/>
    <w:rsid w:val="007E5F9F"/>
    <w:rPr>
      <w:bCs/>
      <w:u w:val="single"/>
    </w:rPr>
  </w:style>
  <w:style w:type="paragraph" w:customStyle="1" w:styleId="author-name">
    <w:name w:val="author-name"/>
    <w:basedOn w:val="Normal"/>
    <w:qFormat/>
    <w:rsid w:val="007E5F9F"/>
    <w:pPr>
      <w:spacing w:before="100" w:beforeAutospacing="1" w:after="100" w:afterAutospacing="1"/>
    </w:pPr>
    <w:rPr>
      <w:rFonts w:eastAsia="Times New Roman"/>
    </w:rPr>
  </w:style>
  <w:style w:type="paragraph" w:customStyle="1" w:styleId="author-credentials">
    <w:name w:val="author-credentials"/>
    <w:basedOn w:val="Normal"/>
    <w:qFormat/>
    <w:rsid w:val="007E5F9F"/>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7E5F9F"/>
    <w:rPr>
      <w:rFonts w:ascii="Consolas" w:hAnsi="Consolas" w:cs="Consolas"/>
      <w:sz w:val="20"/>
      <w:szCs w:val="20"/>
    </w:rPr>
  </w:style>
  <w:style w:type="character" w:customStyle="1" w:styleId="headline">
    <w:name w:val="headline"/>
    <w:basedOn w:val="DefaultParagraphFont"/>
    <w:rsid w:val="007E5F9F"/>
  </w:style>
  <w:style w:type="character" w:customStyle="1" w:styleId="yshortcuts">
    <w:name w:val="yshortcuts"/>
    <w:basedOn w:val="DefaultParagraphFont"/>
    <w:rsid w:val="007E5F9F"/>
  </w:style>
  <w:style w:type="character" w:customStyle="1" w:styleId="HotRouteChar0">
    <w:name w:val="Hot Route Char"/>
    <w:link w:val="HotRoute"/>
    <w:rsid w:val="007E5F9F"/>
    <w:rPr>
      <w:rFonts w:ascii="Calibri" w:eastAsia="Times New Roman" w:hAnsi="Calibri"/>
      <w:sz w:val="22"/>
    </w:rPr>
  </w:style>
  <w:style w:type="paragraph" w:styleId="PlainText">
    <w:name w:val="Plain Text"/>
    <w:basedOn w:val="Normal"/>
    <w:link w:val="PlainTextChar"/>
    <w:rsid w:val="007E5F9F"/>
    <w:rPr>
      <w:rFonts w:ascii="Courier New" w:eastAsia="Times New Roman" w:hAnsi="Courier New" w:cs="Courier New"/>
      <w:szCs w:val="20"/>
    </w:rPr>
  </w:style>
  <w:style w:type="character" w:customStyle="1" w:styleId="PlainTextChar">
    <w:name w:val="Plain Text Char"/>
    <w:basedOn w:val="DefaultParagraphFont"/>
    <w:link w:val="PlainText"/>
    <w:rsid w:val="007E5F9F"/>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7E5F9F"/>
    <w:rPr>
      <w:sz w:val="12"/>
    </w:rPr>
  </w:style>
  <w:style w:type="character" w:customStyle="1" w:styleId="MicrotextChar0">
    <w:name w:val="Microtext Char"/>
    <w:link w:val="Microtext0"/>
    <w:rsid w:val="007E5F9F"/>
    <w:rPr>
      <w:rFonts w:ascii="Calibri" w:hAnsi="Calibri"/>
      <w:sz w:val="12"/>
    </w:rPr>
  </w:style>
  <w:style w:type="paragraph" w:customStyle="1" w:styleId="Style6">
    <w:name w:val="Style6"/>
    <w:basedOn w:val="Normal"/>
    <w:link w:val="Style6Char"/>
    <w:autoRedefine/>
    <w:qFormat/>
    <w:rsid w:val="007E5F9F"/>
    <w:rPr>
      <w:b/>
    </w:rPr>
  </w:style>
  <w:style w:type="character" w:customStyle="1" w:styleId="Style6Char">
    <w:name w:val="Style6 Char"/>
    <w:basedOn w:val="DefaultParagraphFont"/>
    <w:link w:val="Style6"/>
    <w:rsid w:val="007E5F9F"/>
    <w:rPr>
      <w:rFonts w:ascii="Calibri" w:hAnsi="Calibri"/>
      <w:b/>
      <w:sz w:val="22"/>
    </w:rPr>
  </w:style>
  <w:style w:type="paragraph" w:customStyle="1" w:styleId="Style11">
    <w:name w:val="Style11"/>
    <w:basedOn w:val="Normal"/>
    <w:link w:val="Style11Char"/>
    <w:qFormat/>
    <w:rsid w:val="007E5F9F"/>
    <w:rPr>
      <w:rFonts w:eastAsia="Times New Roman"/>
      <w:b/>
      <w:szCs w:val="20"/>
      <w:u w:val="thick"/>
    </w:rPr>
  </w:style>
  <w:style w:type="paragraph" w:customStyle="1" w:styleId="Style12">
    <w:name w:val="Style12"/>
    <w:basedOn w:val="Normal"/>
    <w:link w:val="Style12Char"/>
    <w:qFormat/>
    <w:rsid w:val="007E5F9F"/>
    <w:rPr>
      <w:rFonts w:eastAsia="Times New Roman"/>
      <w:b/>
      <w:u w:val="thick"/>
    </w:rPr>
  </w:style>
  <w:style w:type="character" w:customStyle="1" w:styleId="Style11Char">
    <w:name w:val="Style11 Char"/>
    <w:basedOn w:val="DefaultParagraphFont"/>
    <w:link w:val="Style11"/>
    <w:rsid w:val="007E5F9F"/>
    <w:rPr>
      <w:rFonts w:ascii="Calibri" w:eastAsia="Times New Roman" w:hAnsi="Calibri"/>
      <w:b/>
      <w:sz w:val="22"/>
      <w:szCs w:val="20"/>
      <w:u w:val="thick"/>
    </w:rPr>
  </w:style>
  <w:style w:type="character" w:customStyle="1" w:styleId="Style12Char">
    <w:name w:val="Style12 Char"/>
    <w:basedOn w:val="DefaultParagraphFont"/>
    <w:link w:val="Style12"/>
    <w:rsid w:val="007E5F9F"/>
    <w:rPr>
      <w:rFonts w:ascii="Calibri" w:eastAsia="Times New Roman" w:hAnsi="Calibri"/>
      <w:b/>
      <w:sz w:val="22"/>
      <w:u w:val="thick"/>
    </w:rPr>
  </w:style>
  <w:style w:type="character" w:customStyle="1" w:styleId="caps-label">
    <w:name w:val="caps-label"/>
    <w:basedOn w:val="DefaultParagraphFont"/>
    <w:rsid w:val="007E5F9F"/>
  </w:style>
  <w:style w:type="character" w:customStyle="1" w:styleId="wikiexternallink">
    <w:name w:val="wikiexternallink"/>
    <w:basedOn w:val="DefaultParagraphFont"/>
    <w:rsid w:val="007E5F9F"/>
  </w:style>
  <w:style w:type="character" w:customStyle="1" w:styleId="StyleStyleBoldUnderlineIntenseEmphasisUnderlineapple-style-s">
    <w:name w:val="Style Style Bold UnderlineIntense EmphasisUnderlineapple-style-s..."/>
    <w:basedOn w:val="DefaultParagraphFont"/>
    <w:rsid w:val="007E5F9F"/>
    <w:rPr>
      <w:b w:val="0"/>
      <w:bCs w:val="0"/>
      <w:sz w:val="22"/>
      <w:u w:val="single"/>
      <w:bdr w:val="none" w:sz="0" w:space="0" w:color="auto"/>
    </w:rPr>
  </w:style>
  <w:style w:type="paragraph" w:customStyle="1" w:styleId="blocktitle0">
    <w:name w:val="block title"/>
    <w:basedOn w:val="Normal"/>
    <w:link w:val="blocktitleChar0"/>
    <w:autoRedefine/>
    <w:qFormat/>
    <w:rsid w:val="007E5F9F"/>
    <w:pPr>
      <w:spacing w:after="240"/>
      <w:jc w:val="center"/>
      <w:outlineLvl w:val="0"/>
    </w:pPr>
    <w:rPr>
      <w:rFonts w:eastAsia="Calibri"/>
      <w:b/>
      <w:caps/>
      <w:sz w:val="28"/>
      <w:szCs w:val="28"/>
      <w:lang w:val="es-ES"/>
    </w:rPr>
  </w:style>
  <w:style w:type="character" w:customStyle="1" w:styleId="UnderlineCard">
    <w:name w:val="Underline Card"/>
    <w:uiPriority w:val="6"/>
    <w:qFormat/>
    <w:rsid w:val="007E5F9F"/>
    <w:rPr>
      <w:rFonts w:ascii="Arial" w:hAnsi="Arial"/>
      <w:b w:val="0"/>
      <w:bCs/>
      <w:sz w:val="20"/>
      <w:u w:val="single"/>
    </w:rPr>
  </w:style>
  <w:style w:type="character" w:customStyle="1" w:styleId="story-author">
    <w:name w:val="story-author"/>
    <w:basedOn w:val="DefaultParagraphFont"/>
    <w:rsid w:val="007E5F9F"/>
  </w:style>
  <w:style w:type="paragraph" w:customStyle="1" w:styleId="type">
    <w:name w:val="type"/>
    <w:basedOn w:val="Normal"/>
    <w:qFormat/>
    <w:rsid w:val="007E5F9F"/>
    <w:pPr>
      <w:spacing w:before="100" w:beforeAutospacing="1" w:after="100" w:afterAutospacing="1"/>
    </w:pPr>
    <w:rPr>
      <w:rFonts w:eastAsia="Times New Roman"/>
    </w:rPr>
  </w:style>
  <w:style w:type="character" w:customStyle="1" w:styleId="institution">
    <w:name w:val="institution"/>
    <w:basedOn w:val="DefaultParagraphFont"/>
    <w:rsid w:val="007E5F9F"/>
  </w:style>
  <w:style w:type="character" w:customStyle="1" w:styleId="abodyblack3">
    <w:name w:val="abodyblack3"/>
    <w:basedOn w:val="DefaultParagraphFont"/>
    <w:rsid w:val="007E5F9F"/>
  </w:style>
  <w:style w:type="paragraph" w:customStyle="1" w:styleId="UnderlineChar2CharChar">
    <w:name w:val="Underline Char2 Char Char"/>
    <w:basedOn w:val="Normal"/>
    <w:link w:val="UnderlineChar2CharCharChar"/>
    <w:qFormat/>
    <w:rsid w:val="007E5F9F"/>
    <w:rPr>
      <w:rFonts w:eastAsia="MS Mincho"/>
      <w:szCs w:val="20"/>
      <w:u w:val="single"/>
    </w:rPr>
  </w:style>
  <w:style w:type="character" w:customStyle="1" w:styleId="UnderlineChar2CharCharChar">
    <w:name w:val="Underline Char2 Char Char Char"/>
    <w:link w:val="UnderlineChar2CharChar"/>
    <w:rsid w:val="007E5F9F"/>
    <w:rPr>
      <w:rFonts w:ascii="Calibri" w:eastAsia="MS Mincho" w:hAnsi="Calibri"/>
      <w:sz w:val="22"/>
      <w:szCs w:val="20"/>
      <w:u w:val="single"/>
    </w:rPr>
  </w:style>
  <w:style w:type="character" w:customStyle="1" w:styleId="CharacterStyle1">
    <w:name w:val="Character Style 1"/>
    <w:rsid w:val="007E5F9F"/>
    <w:rPr>
      <w:sz w:val="20"/>
      <w:szCs w:val="20"/>
    </w:rPr>
  </w:style>
  <w:style w:type="character" w:customStyle="1" w:styleId="FontStyle177">
    <w:name w:val="Font Style177"/>
    <w:basedOn w:val="DefaultParagraphFont"/>
    <w:uiPriority w:val="99"/>
    <w:rsid w:val="007E5F9F"/>
    <w:rPr>
      <w:rFonts w:ascii="Times New Roman" w:hAnsi="Times New Roman" w:cs="Times New Roman"/>
      <w:sz w:val="20"/>
      <w:szCs w:val="20"/>
    </w:rPr>
  </w:style>
  <w:style w:type="character" w:customStyle="1" w:styleId="FontStyle173">
    <w:name w:val="Font Style173"/>
    <w:basedOn w:val="DefaultParagraphFont"/>
    <w:uiPriority w:val="99"/>
    <w:rsid w:val="007E5F9F"/>
    <w:rPr>
      <w:rFonts w:ascii="Times New Roman" w:hAnsi="Times New Roman" w:cs="Times New Roman"/>
      <w:sz w:val="14"/>
      <w:szCs w:val="14"/>
    </w:rPr>
  </w:style>
  <w:style w:type="character" w:customStyle="1" w:styleId="FontStyle151">
    <w:name w:val="Font Style151"/>
    <w:basedOn w:val="DefaultParagraphFont"/>
    <w:uiPriority w:val="99"/>
    <w:rsid w:val="007E5F9F"/>
    <w:rPr>
      <w:rFonts w:ascii="Arial Narrow" w:hAnsi="Arial Narrow" w:cs="Arial Narrow"/>
      <w:b/>
      <w:bCs/>
      <w:sz w:val="12"/>
      <w:szCs w:val="12"/>
    </w:rPr>
  </w:style>
  <w:style w:type="character" w:customStyle="1" w:styleId="FontStyle156">
    <w:name w:val="Font Style156"/>
    <w:basedOn w:val="DefaultParagraphFont"/>
    <w:uiPriority w:val="99"/>
    <w:rsid w:val="007E5F9F"/>
    <w:rPr>
      <w:rFonts w:ascii="Arial Narrow" w:hAnsi="Arial Narrow" w:cs="Arial Narrow"/>
      <w:sz w:val="8"/>
      <w:szCs w:val="8"/>
    </w:rPr>
  </w:style>
  <w:style w:type="character" w:customStyle="1" w:styleId="FontStyle160">
    <w:name w:val="Font Style160"/>
    <w:basedOn w:val="DefaultParagraphFont"/>
    <w:uiPriority w:val="99"/>
    <w:rsid w:val="007E5F9F"/>
    <w:rPr>
      <w:rFonts w:ascii="Times New Roman" w:hAnsi="Times New Roman" w:cs="Times New Roman"/>
      <w:b/>
      <w:bCs/>
      <w:sz w:val="20"/>
      <w:szCs w:val="20"/>
    </w:rPr>
  </w:style>
  <w:style w:type="character" w:customStyle="1" w:styleId="FontStyle178">
    <w:name w:val="Font Style178"/>
    <w:basedOn w:val="DefaultParagraphFont"/>
    <w:uiPriority w:val="99"/>
    <w:rsid w:val="007E5F9F"/>
    <w:rPr>
      <w:rFonts w:ascii="Times New Roman" w:hAnsi="Times New Roman" w:cs="Times New Roman"/>
      <w:sz w:val="18"/>
      <w:szCs w:val="18"/>
    </w:rPr>
  </w:style>
  <w:style w:type="paragraph" w:customStyle="1" w:styleId="Style14">
    <w:name w:val="Style14"/>
    <w:basedOn w:val="Normal"/>
    <w:uiPriority w:val="99"/>
    <w:qFormat/>
    <w:rsid w:val="007E5F9F"/>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7E5F9F"/>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7E5F9F"/>
    <w:rPr>
      <w:rFonts w:ascii="Times New Roman" w:hAnsi="Times New Roman" w:cs="Times New Roman"/>
      <w:sz w:val="12"/>
      <w:szCs w:val="12"/>
    </w:rPr>
  </w:style>
  <w:style w:type="paragraph" w:customStyle="1" w:styleId="Style9">
    <w:name w:val="Style9"/>
    <w:basedOn w:val="Normal"/>
    <w:uiPriority w:val="99"/>
    <w:qFormat/>
    <w:rsid w:val="007E5F9F"/>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7E5F9F"/>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7E5F9F"/>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7E5F9F"/>
    <w:rPr>
      <w:rFonts w:ascii="Times New Roman" w:hAnsi="Times New Roman" w:cs="Times New Roman"/>
      <w:sz w:val="16"/>
      <w:szCs w:val="16"/>
    </w:rPr>
  </w:style>
  <w:style w:type="character" w:customStyle="1" w:styleId="f">
    <w:name w:val="f"/>
    <w:basedOn w:val="DefaultParagraphFont"/>
    <w:rsid w:val="007E5F9F"/>
  </w:style>
  <w:style w:type="character" w:customStyle="1" w:styleId="TagsChar2">
    <w:name w:val="Tags Char2"/>
    <w:rsid w:val="007E5F9F"/>
    <w:rPr>
      <w:b/>
      <w:sz w:val="24"/>
    </w:rPr>
  </w:style>
  <w:style w:type="paragraph" w:customStyle="1" w:styleId="CardsFont6ptChar">
    <w:name w:val="Cards + Font: 6 pt Char"/>
    <w:basedOn w:val="Normal"/>
    <w:link w:val="CardsFont6ptCharChar"/>
    <w:qFormat/>
    <w:rsid w:val="007E5F9F"/>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7E5F9F"/>
    <w:rPr>
      <w:rFonts w:ascii="Calibri" w:eastAsia="Times New Roman" w:hAnsi="Calibri"/>
      <w:sz w:val="12"/>
    </w:rPr>
  </w:style>
  <w:style w:type="character" w:customStyle="1" w:styleId="FontStyle172">
    <w:name w:val="Font Style172"/>
    <w:basedOn w:val="DefaultParagraphFont"/>
    <w:uiPriority w:val="99"/>
    <w:rsid w:val="007E5F9F"/>
    <w:rPr>
      <w:rFonts w:ascii="Times New Roman" w:hAnsi="Times New Roman" w:cs="Times New Roman"/>
      <w:b/>
      <w:bCs/>
      <w:sz w:val="16"/>
      <w:szCs w:val="16"/>
    </w:rPr>
  </w:style>
  <w:style w:type="paragraph" w:customStyle="1" w:styleId="Style18">
    <w:name w:val="Style18"/>
    <w:basedOn w:val="Normal"/>
    <w:uiPriority w:val="99"/>
    <w:qFormat/>
    <w:rsid w:val="007E5F9F"/>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7E5F9F"/>
    <w:rPr>
      <w:rFonts w:ascii="Times New Roman" w:hAnsi="Times New Roman" w:cs="Times New Roman"/>
      <w:i/>
      <w:iCs/>
      <w:sz w:val="16"/>
      <w:szCs w:val="16"/>
    </w:rPr>
  </w:style>
  <w:style w:type="character" w:customStyle="1" w:styleId="FontStyle162">
    <w:name w:val="Font Style162"/>
    <w:basedOn w:val="DefaultParagraphFont"/>
    <w:uiPriority w:val="99"/>
    <w:rsid w:val="007E5F9F"/>
    <w:rPr>
      <w:rFonts w:ascii="Times New Roman" w:hAnsi="Times New Roman" w:cs="Times New Roman"/>
      <w:b/>
      <w:bCs/>
      <w:sz w:val="18"/>
      <w:szCs w:val="18"/>
    </w:rPr>
  </w:style>
  <w:style w:type="character" w:customStyle="1" w:styleId="FontStyle167">
    <w:name w:val="Font Style167"/>
    <w:basedOn w:val="DefaultParagraphFont"/>
    <w:uiPriority w:val="99"/>
    <w:rsid w:val="007E5F9F"/>
    <w:rPr>
      <w:rFonts w:ascii="Times New Roman" w:hAnsi="Times New Roman" w:cs="Times New Roman"/>
      <w:sz w:val="10"/>
      <w:szCs w:val="10"/>
    </w:rPr>
  </w:style>
  <w:style w:type="character" w:customStyle="1" w:styleId="FontStyle174">
    <w:name w:val="Font Style174"/>
    <w:basedOn w:val="DefaultParagraphFont"/>
    <w:uiPriority w:val="99"/>
    <w:rsid w:val="007E5F9F"/>
    <w:rPr>
      <w:rFonts w:ascii="Arial Narrow" w:hAnsi="Arial Narrow" w:cs="Arial Narrow"/>
      <w:b/>
      <w:bCs/>
      <w:sz w:val="18"/>
      <w:szCs w:val="18"/>
    </w:rPr>
  </w:style>
  <w:style w:type="paragraph" w:customStyle="1" w:styleId="Style47">
    <w:name w:val="Style47"/>
    <w:basedOn w:val="Normal"/>
    <w:uiPriority w:val="99"/>
    <w:qFormat/>
    <w:rsid w:val="007E5F9F"/>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7E5F9F"/>
    <w:rPr>
      <w:rFonts w:ascii="Times New Roman" w:hAnsi="Times New Roman" w:cs="Times New Roman"/>
      <w:sz w:val="12"/>
      <w:szCs w:val="12"/>
    </w:rPr>
  </w:style>
  <w:style w:type="paragraph" w:customStyle="1" w:styleId="Style24">
    <w:name w:val="Style24"/>
    <w:basedOn w:val="Normal"/>
    <w:uiPriority w:val="99"/>
    <w:qFormat/>
    <w:rsid w:val="007E5F9F"/>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7E5F9F"/>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7E5F9F"/>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7E5F9F"/>
    <w:rPr>
      <w:rFonts w:ascii="Times New Roman" w:hAnsi="Times New Roman" w:cs="Times New Roman"/>
      <w:b/>
      <w:bCs/>
      <w:sz w:val="18"/>
      <w:szCs w:val="18"/>
    </w:rPr>
  </w:style>
  <w:style w:type="paragraph" w:customStyle="1" w:styleId="Style21">
    <w:name w:val="Style21"/>
    <w:basedOn w:val="Normal"/>
    <w:uiPriority w:val="99"/>
    <w:qFormat/>
    <w:rsid w:val="007E5F9F"/>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7E5F9F"/>
    <w:pPr>
      <w:widowControl w:val="0"/>
      <w:autoSpaceDE w:val="0"/>
      <w:autoSpaceDN w:val="0"/>
      <w:adjustRightInd w:val="0"/>
      <w:spacing w:line="198" w:lineRule="exact"/>
    </w:pPr>
    <w:rPr>
      <w:rFonts w:eastAsia="Times New Roman"/>
    </w:rPr>
  </w:style>
  <w:style w:type="paragraph" w:customStyle="1" w:styleId="Standard">
    <w:name w:val="Standard"/>
    <w:qFormat/>
    <w:rsid w:val="007E5F9F"/>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7E5F9F"/>
    <w:rPr>
      <w:color w:val="000000"/>
      <w:sz w:val="32"/>
      <w:szCs w:val="32"/>
    </w:rPr>
  </w:style>
  <w:style w:type="paragraph" w:customStyle="1" w:styleId="Cardnon-underlined">
    <w:name w:val="Card non-underlined"/>
    <w:basedOn w:val="Normal"/>
    <w:link w:val="Cardnon-underlinedChar"/>
    <w:autoRedefine/>
    <w:uiPriority w:val="99"/>
    <w:qFormat/>
    <w:rsid w:val="007E5F9F"/>
    <w:rPr>
      <w:rFonts w:eastAsia="Times New Roman"/>
      <w:szCs w:val="20"/>
    </w:rPr>
  </w:style>
  <w:style w:type="character" w:customStyle="1" w:styleId="Cardnon-underlinedChar">
    <w:name w:val="Card non-underlined Char"/>
    <w:basedOn w:val="DefaultParagraphFont"/>
    <w:link w:val="Cardnon-underlined"/>
    <w:uiPriority w:val="99"/>
    <w:rsid w:val="007E5F9F"/>
    <w:rPr>
      <w:rFonts w:ascii="Calibri" w:eastAsia="Times New Roman" w:hAnsi="Calibri"/>
      <w:sz w:val="22"/>
      <w:szCs w:val="20"/>
    </w:rPr>
  </w:style>
  <w:style w:type="character" w:customStyle="1" w:styleId="TitleChar2">
    <w:name w:val="Title Char2"/>
    <w:aliases w:val="Cites and Cards Char1"/>
    <w:basedOn w:val="DefaultParagraphFont"/>
    <w:uiPriority w:val="10"/>
    <w:qFormat/>
    <w:locked/>
    <w:rsid w:val="007E5F9F"/>
    <w:rPr>
      <w:b/>
      <w:bCs/>
      <w:u w:val="single"/>
    </w:rPr>
  </w:style>
  <w:style w:type="paragraph" w:styleId="TOC3">
    <w:name w:val="toc 3"/>
    <w:basedOn w:val="Normal"/>
    <w:next w:val="Normal"/>
    <w:autoRedefine/>
    <w:qFormat/>
    <w:rsid w:val="007E5F9F"/>
    <w:pPr>
      <w:ind w:left="400"/>
    </w:pPr>
    <w:rPr>
      <w:rFonts w:eastAsia="Times New Roman"/>
      <w:szCs w:val="20"/>
    </w:rPr>
  </w:style>
  <w:style w:type="paragraph" w:styleId="TOC4">
    <w:name w:val="toc 4"/>
    <w:basedOn w:val="Normal"/>
    <w:next w:val="Normal"/>
    <w:autoRedefine/>
    <w:rsid w:val="007E5F9F"/>
    <w:pPr>
      <w:ind w:left="600"/>
    </w:pPr>
    <w:rPr>
      <w:rFonts w:eastAsia="Times New Roman"/>
      <w:szCs w:val="20"/>
    </w:rPr>
  </w:style>
  <w:style w:type="paragraph" w:styleId="TOC5">
    <w:name w:val="toc 5"/>
    <w:basedOn w:val="Normal"/>
    <w:next w:val="Normal"/>
    <w:autoRedefine/>
    <w:rsid w:val="007E5F9F"/>
    <w:pPr>
      <w:ind w:left="800"/>
    </w:pPr>
    <w:rPr>
      <w:rFonts w:eastAsia="Times New Roman"/>
      <w:szCs w:val="20"/>
    </w:rPr>
  </w:style>
  <w:style w:type="paragraph" w:styleId="TOC6">
    <w:name w:val="toc 6"/>
    <w:basedOn w:val="Normal"/>
    <w:next w:val="Normal"/>
    <w:autoRedefine/>
    <w:rsid w:val="007E5F9F"/>
    <w:pPr>
      <w:ind w:left="1000"/>
    </w:pPr>
    <w:rPr>
      <w:rFonts w:eastAsia="Times New Roman"/>
      <w:szCs w:val="20"/>
    </w:rPr>
  </w:style>
  <w:style w:type="paragraph" w:styleId="TOC7">
    <w:name w:val="toc 7"/>
    <w:basedOn w:val="Normal"/>
    <w:next w:val="Normal"/>
    <w:autoRedefine/>
    <w:rsid w:val="007E5F9F"/>
    <w:pPr>
      <w:ind w:left="1200"/>
    </w:pPr>
    <w:rPr>
      <w:rFonts w:eastAsia="Times New Roman"/>
      <w:szCs w:val="20"/>
    </w:rPr>
  </w:style>
  <w:style w:type="paragraph" w:styleId="TOC8">
    <w:name w:val="toc 8"/>
    <w:basedOn w:val="Normal"/>
    <w:next w:val="Normal"/>
    <w:autoRedefine/>
    <w:rsid w:val="007E5F9F"/>
    <w:pPr>
      <w:ind w:left="1400"/>
    </w:pPr>
    <w:rPr>
      <w:rFonts w:eastAsia="Times New Roman"/>
      <w:szCs w:val="20"/>
    </w:rPr>
  </w:style>
  <w:style w:type="character" w:customStyle="1" w:styleId="allocatoragentsleft">
    <w:name w:val="al_locatoragentsleft"/>
    <w:basedOn w:val="DefaultParagraphFont"/>
    <w:rsid w:val="007E5F9F"/>
  </w:style>
  <w:style w:type="character" w:styleId="HTMLTypewriter">
    <w:name w:val="HTML Typewriter"/>
    <w:basedOn w:val="DefaultParagraphFont"/>
    <w:unhideWhenUsed/>
    <w:rsid w:val="007E5F9F"/>
    <w:rPr>
      <w:rFonts w:ascii="Courier New" w:eastAsia="Times New Roman" w:hAnsi="Courier New" w:cs="Courier New"/>
      <w:sz w:val="20"/>
      <w:szCs w:val="20"/>
    </w:rPr>
  </w:style>
  <w:style w:type="paragraph" w:customStyle="1" w:styleId="Carding">
    <w:name w:val="Carding"/>
    <w:basedOn w:val="Normal"/>
    <w:uiPriority w:val="99"/>
    <w:qFormat/>
    <w:rsid w:val="007E5F9F"/>
    <w:rPr>
      <w:rFonts w:eastAsia="Times New Roman"/>
      <w:sz w:val="18"/>
    </w:rPr>
  </w:style>
  <w:style w:type="character" w:customStyle="1" w:styleId="TagsChar1">
    <w:name w:val="Tags Char1"/>
    <w:aliases w:val="Super Script Char1,TagStyle Char1"/>
    <w:basedOn w:val="DefaultParagraphFont"/>
    <w:rsid w:val="007E5F9F"/>
    <w:rPr>
      <w:rFonts w:ascii="Arial Narrow" w:hAnsi="Arial Narrow"/>
      <w:b/>
      <w:noProof w:val="0"/>
      <w:sz w:val="22"/>
      <w:szCs w:val="60"/>
      <w:lang w:val="en-US" w:eastAsia="en-US" w:bidi="ar-SA"/>
    </w:rPr>
  </w:style>
  <w:style w:type="character" w:customStyle="1" w:styleId="aunderline">
    <w:name w:val="aunderline"/>
    <w:basedOn w:val="DefaultParagraphFont"/>
    <w:qFormat/>
    <w:rsid w:val="007E5F9F"/>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uiPriority w:val="1"/>
    <w:qFormat/>
    <w:rsid w:val="007E5F9F"/>
    <w:rPr>
      <w:b/>
      <w:noProof w:val="0"/>
      <w:sz w:val="24"/>
      <w:lang w:val="en-US" w:eastAsia="en-US" w:bidi="ar-SA"/>
    </w:rPr>
  </w:style>
  <w:style w:type="character" w:customStyle="1" w:styleId="tagChar2">
    <w:name w:val="tag Char2"/>
    <w:basedOn w:val="DefaultParagraphFont"/>
    <w:qFormat/>
    <w:rsid w:val="007E5F9F"/>
    <w:rPr>
      <w:b/>
      <w:noProof w:val="0"/>
      <w:sz w:val="24"/>
      <w:lang w:val="en-US" w:eastAsia="en-US" w:bidi="ar-SA"/>
    </w:rPr>
  </w:style>
  <w:style w:type="character" w:customStyle="1" w:styleId="Taggin-New">
    <w:name w:val="Taggin - New"/>
    <w:basedOn w:val="DefaultParagraphFont"/>
    <w:rsid w:val="007E5F9F"/>
    <w:rPr>
      <w:rFonts w:ascii="Arial Narrow" w:hAnsi="Arial Narrow"/>
      <w:b/>
      <w:sz w:val="22"/>
    </w:rPr>
  </w:style>
  <w:style w:type="character" w:customStyle="1" w:styleId="Boxing-New">
    <w:name w:val="Boxing - New"/>
    <w:basedOn w:val="DefaultParagraphFont"/>
    <w:rsid w:val="007E5F9F"/>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7E5F9F"/>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7E5F9F"/>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7E5F9F"/>
    <w:rPr>
      <w:rFonts w:ascii="Garamond" w:hAnsi="Garamond"/>
      <w:sz w:val="22"/>
      <w:szCs w:val="24"/>
      <w:u w:val="single"/>
      <w:lang w:val="en-US" w:eastAsia="en-US" w:bidi="ar-SA"/>
    </w:rPr>
  </w:style>
  <w:style w:type="paragraph" w:customStyle="1" w:styleId="Style2">
    <w:name w:val="Style2"/>
    <w:basedOn w:val="Heading4"/>
    <w:qFormat/>
    <w:rsid w:val="007E5F9F"/>
    <w:rPr>
      <w:rFonts w:eastAsia="Times New Roman" w:cs="Times New Roman"/>
      <w:iCs/>
      <w:caps/>
      <w:szCs w:val="20"/>
    </w:rPr>
  </w:style>
  <w:style w:type="character" w:customStyle="1" w:styleId="pagetitle">
    <w:name w:val="pagetitle"/>
    <w:basedOn w:val="DefaultParagraphFont"/>
    <w:rsid w:val="007E5F9F"/>
  </w:style>
  <w:style w:type="paragraph" w:customStyle="1" w:styleId="text">
    <w:name w:val="text"/>
    <w:basedOn w:val="Normal"/>
    <w:uiPriority w:val="99"/>
    <w:qFormat/>
    <w:rsid w:val="007E5F9F"/>
    <w:pPr>
      <w:spacing w:before="100" w:beforeAutospacing="1" w:after="100" w:afterAutospacing="1"/>
    </w:pPr>
    <w:rPr>
      <w:rFonts w:eastAsia="Times New Roman"/>
    </w:rPr>
  </w:style>
  <w:style w:type="character" w:customStyle="1" w:styleId="StyleUnderlineCharChar9ptBold1">
    <w:name w:val="Style Underline Char Char + 9 pt Bold1"/>
    <w:rsid w:val="007E5F9F"/>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7E5F9F"/>
    <w:rPr>
      <w:rFonts w:ascii="Times New Roman" w:hAnsi="Times New Roman"/>
      <w:sz w:val="20"/>
      <w:szCs w:val="24"/>
      <w:u w:val="single"/>
      <w:lang w:val="en-US" w:eastAsia="en-US" w:bidi="ar-SA"/>
    </w:rPr>
  </w:style>
  <w:style w:type="character" w:customStyle="1" w:styleId="Style9ptBoldUnderline">
    <w:name w:val="Style 9 pt Bold Underline"/>
    <w:rsid w:val="007E5F9F"/>
    <w:rPr>
      <w:b/>
      <w:bCs/>
      <w:sz w:val="20"/>
      <w:u w:val="single"/>
    </w:rPr>
  </w:style>
  <w:style w:type="paragraph" w:customStyle="1" w:styleId="StyleUnderline9pt0">
    <w:name w:val="Style Underline + 9 pt"/>
    <w:link w:val="StyleUnderline9ptChar"/>
    <w:qFormat/>
    <w:rsid w:val="007E5F9F"/>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7E5F9F"/>
    <w:rPr>
      <w:rFonts w:ascii="Arial" w:eastAsia="Times New Roman" w:hAnsi="Arial" w:cs="Times New Roman"/>
      <w:sz w:val="22"/>
      <w:szCs w:val="20"/>
      <w:u w:val="single"/>
    </w:rPr>
  </w:style>
  <w:style w:type="character" w:customStyle="1" w:styleId="StyleUnderlineChar1Bold">
    <w:name w:val="Style Underline Char1 + Bold"/>
    <w:rsid w:val="007E5F9F"/>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7E5F9F"/>
    <w:pPr>
      <w:widowControl w:val="0"/>
    </w:pPr>
    <w:rPr>
      <w:bCs/>
      <w:kern w:val="32"/>
      <w:szCs w:val="20"/>
      <w:lang w:eastAsia="ar-SA"/>
    </w:rPr>
  </w:style>
  <w:style w:type="character" w:customStyle="1" w:styleId="Stylecard9ptChar">
    <w:name w:val="Style card + 9 pt Char"/>
    <w:basedOn w:val="cardChar"/>
    <w:link w:val="Stylecard9pt"/>
    <w:rsid w:val="007E5F9F"/>
    <w:rPr>
      <w:rFonts w:ascii="Calibri" w:hAnsi="Calibri"/>
      <w:bCs/>
      <w:kern w:val="32"/>
      <w:sz w:val="16"/>
      <w:szCs w:val="20"/>
      <w:lang w:eastAsia="ar-SA"/>
    </w:rPr>
  </w:style>
  <w:style w:type="character" w:customStyle="1" w:styleId="TagsCharCharChar">
    <w:name w:val="Tags Char Char Char"/>
    <w:basedOn w:val="DefaultParagraphFont"/>
    <w:rsid w:val="007E5F9F"/>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7E5F9F"/>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7E5F9F"/>
    <w:rPr>
      <w:rFonts w:ascii="Times" w:hAnsi="Times"/>
      <w:b w:val="0"/>
      <w:bCs/>
      <w:sz w:val="20"/>
      <w:u w:val="single"/>
    </w:rPr>
  </w:style>
  <w:style w:type="character" w:customStyle="1" w:styleId="blubigktbiz">
    <w:name w:val="blubigktbiz"/>
    <w:rsid w:val="007E5F9F"/>
  </w:style>
  <w:style w:type="paragraph" w:customStyle="1" w:styleId="StyleevidencetextBorderSinglesolidlineAuto05ptL">
    <w:name w:val="Style evidence text + Border: : (Single solid line Auto  0.5 pt L..."/>
    <w:basedOn w:val="evidencetext"/>
    <w:link w:val="StyleevidencetextBorderSinglesolidlineAuto05ptLChar"/>
    <w:qFormat/>
    <w:rsid w:val="007E5F9F"/>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7E5F9F"/>
    <w:rPr>
      <w:rFonts w:ascii="Calibri" w:hAnsi="Calibri"/>
      <w:color w:val="000000"/>
      <w:sz w:val="22"/>
      <w:lang w:val="x-none" w:eastAsia="x-none"/>
    </w:rPr>
  </w:style>
  <w:style w:type="character" w:customStyle="1" w:styleId="Style4CharChar">
    <w:name w:val="Style4 Char Char"/>
    <w:basedOn w:val="DefaultParagraphFont"/>
    <w:rsid w:val="007E5F9F"/>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7E5F9F"/>
    <w:rPr>
      <w:rFonts w:ascii="Times New Roman" w:hAnsi="Times New Roman" w:cs="Times New Roman"/>
      <w:sz w:val="16"/>
      <w:szCs w:val="16"/>
    </w:rPr>
  </w:style>
  <w:style w:type="character" w:customStyle="1" w:styleId="StyleEmphasisArial12ptBold">
    <w:name w:val="Style Emphasis + Arial 12 pt Bold"/>
    <w:rsid w:val="007E5F9F"/>
    <w:rPr>
      <w:rFonts w:ascii="Arial" w:hAnsi="Arial"/>
      <w:b/>
      <w:bCs/>
      <w:i/>
      <w:iCs/>
      <w:sz w:val="24"/>
    </w:rPr>
  </w:style>
  <w:style w:type="character" w:customStyle="1" w:styleId="super">
    <w:name w:val="super"/>
    <w:rsid w:val="007E5F9F"/>
  </w:style>
  <w:style w:type="character" w:customStyle="1" w:styleId="text30">
    <w:name w:val="text30"/>
    <w:rsid w:val="007E5F9F"/>
  </w:style>
  <w:style w:type="character" w:customStyle="1" w:styleId="uppercase">
    <w:name w:val="uppercase"/>
    <w:rsid w:val="007E5F9F"/>
  </w:style>
  <w:style w:type="character" w:customStyle="1" w:styleId="bodytext0">
    <w:name w:val="bodytext"/>
    <w:rsid w:val="007E5F9F"/>
  </w:style>
  <w:style w:type="character" w:customStyle="1" w:styleId="entry-title">
    <w:name w:val="entry-title"/>
    <w:rsid w:val="007E5F9F"/>
  </w:style>
  <w:style w:type="character" w:customStyle="1" w:styleId="BodyTextIndentChar1">
    <w:name w:val="Body Text Indent Char1"/>
    <w:basedOn w:val="DefaultParagraphFont"/>
    <w:uiPriority w:val="99"/>
    <w:semiHidden/>
    <w:rsid w:val="007E5F9F"/>
    <w:rPr>
      <w:rFonts w:ascii="Times New Roman" w:hAnsi="Times New Roman" w:cs="Times New Roman"/>
      <w:sz w:val="20"/>
    </w:rPr>
  </w:style>
  <w:style w:type="character" w:customStyle="1" w:styleId="Style6pt">
    <w:name w:val="Style 6 pt"/>
    <w:basedOn w:val="DefaultParagraphFont"/>
    <w:qFormat/>
    <w:rsid w:val="007E5F9F"/>
    <w:rPr>
      <w:sz w:val="12"/>
    </w:rPr>
  </w:style>
  <w:style w:type="character" w:customStyle="1" w:styleId="CiteCharCharCharCharCharChar">
    <w:name w:val="Cite Char Char Char Char Char Char"/>
    <w:basedOn w:val="DefaultParagraphFont"/>
    <w:rsid w:val="007E5F9F"/>
    <w:rPr>
      <w:b/>
      <w:noProof w:val="0"/>
      <w:sz w:val="22"/>
      <w:szCs w:val="24"/>
      <w:u w:val="single"/>
      <w:lang w:val="en-US" w:eastAsia="en-US" w:bidi="ar-SA"/>
    </w:rPr>
  </w:style>
  <w:style w:type="character" w:customStyle="1" w:styleId="mainbody1">
    <w:name w:val="mainbody1"/>
    <w:basedOn w:val="DefaultParagraphFont"/>
    <w:rsid w:val="007E5F9F"/>
    <w:rPr>
      <w:rFonts w:ascii="Verdana" w:hAnsi="Verdana" w:hint="default"/>
      <w:color w:val="000000"/>
      <w:sz w:val="22"/>
      <w:szCs w:val="22"/>
    </w:rPr>
  </w:style>
  <w:style w:type="character" w:customStyle="1" w:styleId="ssl4">
    <w:name w:val="ss_l4"/>
    <w:basedOn w:val="DefaultParagraphFont"/>
    <w:rsid w:val="007E5F9F"/>
  </w:style>
  <w:style w:type="paragraph" w:customStyle="1" w:styleId="StyleNormalWeb11ptUnderline">
    <w:name w:val="Style Normal (Web) + 11 pt Underline"/>
    <w:basedOn w:val="NormalWeb"/>
    <w:link w:val="StyleNormalWeb11ptUnderlineChar"/>
    <w:qFormat/>
    <w:rsid w:val="007E5F9F"/>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7E5F9F"/>
    <w:rPr>
      <w:rFonts w:ascii="Calibri" w:eastAsia="Calibri" w:hAnsi="Calibri" w:cs="Calibri"/>
      <w:sz w:val="22"/>
      <w:szCs w:val="22"/>
      <w:u w:val="single"/>
    </w:rPr>
  </w:style>
  <w:style w:type="character" w:customStyle="1" w:styleId="cit-first-element">
    <w:name w:val="cit-first-element"/>
    <w:basedOn w:val="DefaultParagraphFont"/>
    <w:rsid w:val="007E5F9F"/>
  </w:style>
  <w:style w:type="character" w:customStyle="1" w:styleId="title1">
    <w:name w:val="title1"/>
    <w:basedOn w:val="DefaultParagraphFont"/>
    <w:rsid w:val="007E5F9F"/>
  </w:style>
  <w:style w:type="character" w:customStyle="1" w:styleId="StyleThickunderline1">
    <w:name w:val="Style Thick underline1"/>
    <w:basedOn w:val="DefaultParagraphFont"/>
    <w:rsid w:val="007E5F9F"/>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7E5F9F"/>
    <w:rPr>
      <w:rFonts w:ascii="Georgia" w:hAnsi="Georgia"/>
    </w:rPr>
  </w:style>
  <w:style w:type="character" w:customStyle="1" w:styleId="FooterChar1">
    <w:name w:val="Footer Char1"/>
    <w:basedOn w:val="DefaultParagraphFont"/>
    <w:uiPriority w:val="99"/>
    <w:semiHidden/>
    <w:rsid w:val="007E5F9F"/>
    <w:rPr>
      <w:rFonts w:ascii="Georgia" w:hAnsi="Georgia"/>
    </w:rPr>
  </w:style>
  <w:style w:type="paragraph" w:customStyle="1" w:styleId="Underline20">
    <w:name w:val="Underline2"/>
    <w:basedOn w:val="Normal"/>
    <w:link w:val="Underline2Char"/>
    <w:autoRedefine/>
    <w:uiPriority w:val="4"/>
    <w:qFormat/>
    <w:rsid w:val="007E5F9F"/>
    <w:rPr>
      <w:b/>
      <w:u w:val="single"/>
    </w:rPr>
  </w:style>
  <w:style w:type="character" w:customStyle="1" w:styleId="Underline2Char">
    <w:name w:val="Underline2 Char"/>
    <w:basedOn w:val="DefaultParagraphFont"/>
    <w:link w:val="Underline20"/>
    <w:uiPriority w:val="4"/>
    <w:qFormat/>
    <w:rsid w:val="007E5F9F"/>
    <w:rPr>
      <w:rFonts w:ascii="Calibri" w:hAnsi="Calibri"/>
      <w:b/>
      <w:sz w:val="22"/>
      <w:u w:val="single"/>
    </w:rPr>
  </w:style>
  <w:style w:type="paragraph" w:customStyle="1" w:styleId="TableParagraph">
    <w:name w:val="Table Paragraph"/>
    <w:basedOn w:val="Normal"/>
    <w:uiPriority w:val="1"/>
    <w:qFormat/>
    <w:rsid w:val="007E5F9F"/>
    <w:pPr>
      <w:widowControl w:val="0"/>
    </w:pPr>
  </w:style>
  <w:style w:type="character" w:customStyle="1" w:styleId="UnderlineChar0">
    <w:name w:val="UnderlineChar"/>
    <w:rsid w:val="007E5F9F"/>
    <w:rPr>
      <w:sz w:val="24"/>
      <w:u w:val="single"/>
      <w:shd w:val="clear" w:color="auto" w:fill="auto"/>
    </w:rPr>
  </w:style>
  <w:style w:type="character" w:customStyle="1" w:styleId="foreground">
    <w:name w:val="foreground"/>
    <w:basedOn w:val="DefaultParagraphFont"/>
    <w:rsid w:val="007E5F9F"/>
  </w:style>
  <w:style w:type="paragraph" w:customStyle="1" w:styleId="StyleCircled11pt">
    <w:name w:val="Style Circled + 11 pt"/>
    <w:basedOn w:val="Normal"/>
    <w:link w:val="StyleCircled11ptChar"/>
    <w:qFormat/>
    <w:rsid w:val="007E5F9F"/>
    <w:rPr>
      <w:rFonts w:eastAsia="Times New Roman"/>
      <w:b/>
      <w:bCs/>
      <w:sz w:val="20"/>
      <w:u w:val="single"/>
    </w:rPr>
  </w:style>
  <w:style w:type="character" w:customStyle="1" w:styleId="StyleCircled11ptChar">
    <w:name w:val="Style Circled + 11 pt Char"/>
    <w:link w:val="StyleCircled11pt"/>
    <w:rsid w:val="007E5F9F"/>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7E5F9F"/>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7E5F9F"/>
    <w:rPr>
      <w:rFonts w:ascii="Times" w:eastAsia="Times New Roman" w:hAnsi="Times"/>
      <w:sz w:val="20"/>
      <w:szCs w:val="28"/>
      <w:u w:val="single"/>
    </w:rPr>
  </w:style>
  <w:style w:type="paragraph" w:customStyle="1" w:styleId="cite20">
    <w:name w:val="cite2"/>
    <w:basedOn w:val="Normal"/>
    <w:uiPriority w:val="99"/>
    <w:qFormat/>
    <w:rsid w:val="007E5F9F"/>
    <w:rPr>
      <w:rFonts w:eastAsia="Times New Roman"/>
      <w:color w:val="000000"/>
      <w:sz w:val="20"/>
      <w:szCs w:val="20"/>
    </w:rPr>
  </w:style>
  <w:style w:type="character" w:customStyle="1" w:styleId="postby">
    <w:name w:val="post_by"/>
    <w:basedOn w:val="DefaultParagraphFont"/>
    <w:rsid w:val="007E5F9F"/>
  </w:style>
  <w:style w:type="character" w:customStyle="1" w:styleId="Style11ptBorderSinglesolidlineAuto05ptLinewidth">
    <w:name w:val="Style 11 pt Border: : (Single solid line Auto  0.5 pt Line width)"/>
    <w:rsid w:val="007E5F9F"/>
    <w:rPr>
      <w:sz w:val="20"/>
      <w:bdr w:val="single" w:sz="4" w:space="0" w:color="auto" w:frame="1"/>
    </w:rPr>
  </w:style>
  <w:style w:type="character" w:customStyle="1" w:styleId="StyleUnderlineChar9ptBorderSinglesolidlineAuto0">
    <w:name w:val="Style Underline Char + 9 pt Border: : (Single solid line Auto  0..."/>
    <w:rsid w:val="007E5F9F"/>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7E5F9F"/>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E5F9F"/>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E5F9F"/>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E5F9F"/>
    <w:rPr>
      <w:sz w:val="20"/>
      <w:szCs w:val="24"/>
      <w:u w:val="single"/>
      <w:bdr w:val="single" w:sz="4" w:space="0" w:color="auto"/>
      <w:lang w:val="en-US" w:eastAsia="en-US" w:bidi="ar-SA"/>
    </w:rPr>
  </w:style>
  <w:style w:type="character" w:customStyle="1" w:styleId="StyleLatinGaramondUnderline">
    <w:name w:val="Style (Latin) Garamond Underline"/>
    <w:rsid w:val="007E5F9F"/>
    <w:rPr>
      <w:rFonts w:ascii="Times New Roman" w:hAnsi="Times New Roman"/>
      <w:sz w:val="20"/>
      <w:u w:val="single"/>
    </w:rPr>
  </w:style>
  <w:style w:type="character" w:customStyle="1" w:styleId="StyleLatinGaramond">
    <w:name w:val="Style (Latin) Garamond"/>
    <w:rsid w:val="007E5F9F"/>
    <w:rPr>
      <w:rFonts w:ascii="Times New Roman" w:hAnsi="Times New Roman"/>
      <w:sz w:val="20"/>
    </w:rPr>
  </w:style>
  <w:style w:type="character" w:customStyle="1" w:styleId="styletimesnewroman12ptbold0">
    <w:name w:val="styletimesnewroman12ptbold"/>
    <w:basedOn w:val="DefaultParagraphFont"/>
    <w:rsid w:val="007E5F9F"/>
  </w:style>
  <w:style w:type="character" w:customStyle="1" w:styleId="mainheading">
    <w:name w:val="mainheading"/>
    <w:basedOn w:val="DefaultParagraphFont"/>
    <w:rsid w:val="007E5F9F"/>
  </w:style>
  <w:style w:type="paragraph" w:customStyle="1" w:styleId="BoldandUnderlineChar2CharChar">
    <w:name w:val="Bold and Underline Char2 Char Char"/>
    <w:basedOn w:val="Normal"/>
    <w:link w:val="BoldandUnderlineChar2CharCharChar"/>
    <w:qFormat/>
    <w:rsid w:val="007E5F9F"/>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7E5F9F"/>
    <w:rPr>
      <w:rFonts w:ascii="Calibri" w:eastAsia="Times New Roman" w:hAnsi="Calibri"/>
      <w:b/>
      <w:sz w:val="22"/>
      <w:u w:val="single"/>
    </w:rPr>
  </w:style>
  <w:style w:type="character" w:customStyle="1" w:styleId="StyleUnderlineChar9ptChar">
    <w:name w:val="Style Underline Char + 9 pt Char"/>
    <w:basedOn w:val="UnderlineCharChar"/>
    <w:rsid w:val="007E5F9F"/>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7E5F9F"/>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7E5F9F"/>
    <w:rPr>
      <w:sz w:val="16"/>
    </w:rPr>
  </w:style>
  <w:style w:type="paragraph" w:customStyle="1" w:styleId="Reduce8pt">
    <w:name w:val="Reduce 8pt"/>
    <w:basedOn w:val="Normal"/>
    <w:link w:val="Reduce8ptCharChar"/>
    <w:qFormat/>
    <w:rsid w:val="007E5F9F"/>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7E5F9F"/>
    <w:rPr>
      <w:rFonts w:ascii="Arial" w:hAnsi="Arial" w:cs="Arial"/>
      <w:sz w:val="22"/>
    </w:rPr>
  </w:style>
  <w:style w:type="character" w:customStyle="1" w:styleId="boldciteChar4">
    <w:name w:val="bold cite Char4"/>
    <w:link w:val="boldcite"/>
    <w:locked/>
    <w:rsid w:val="007E5F9F"/>
    <w:rPr>
      <w:rFonts w:eastAsia="Times New Roman" w:cs="Times New Roman"/>
      <w:b/>
      <w:color w:val="000000"/>
      <w:sz w:val="20"/>
      <w:u w:val="thick" w:color="000000"/>
    </w:rPr>
  </w:style>
  <w:style w:type="paragraph" w:customStyle="1" w:styleId="boldcite">
    <w:name w:val="bold cite"/>
    <w:basedOn w:val="Normal"/>
    <w:link w:val="boldciteChar4"/>
    <w:qFormat/>
    <w:rsid w:val="007E5F9F"/>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7E5F9F"/>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7E5F9F"/>
    <w:rPr>
      <w:rFonts w:eastAsia="Calibri"/>
      <w:b/>
    </w:rPr>
  </w:style>
  <w:style w:type="character" w:customStyle="1" w:styleId="HeadingsBaseChar">
    <w:name w:val="Headings Base Char"/>
    <w:basedOn w:val="DefaultParagraphFont"/>
    <w:link w:val="HeadingsBase"/>
    <w:locked/>
    <w:rsid w:val="007E5F9F"/>
    <w:rPr>
      <w:rFonts w:ascii="Times New Roman" w:hAnsi="Times New Roman" w:cs="Times New Roman"/>
      <w:b/>
      <w:sz w:val="32"/>
    </w:rPr>
  </w:style>
  <w:style w:type="paragraph" w:customStyle="1" w:styleId="HeadingsBase">
    <w:name w:val="Headings Base"/>
    <w:basedOn w:val="Normal"/>
    <w:link w:val="HeadingsBaseChar"/>
    <w:qFormat/>
    <w:rsid w:val="007E5F9F"/>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7E5F9F"/>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7E5F9F"/>
    <w:pPr>
      <w:spacing w:line="480" w:lineRule="auto"/>
      <w:ind w:firstLine="720"/>
    </w:pPr>
    <w:rPr>
      <w:rFonts w:eastAsia="Calibri"/>
    </w:rPr>
  </w:style>
  <w:style w:type="paragraph" w:customStyle="1" w:styleId="SchoolBlockQuote">
    <w:name w:val="School Block Quote"/>
    <w:basedOn w:val="SchoolPaper"/>
    <w:qFormat/>
    <w:rsid w:val="007E5F9F"/>
  </w:style>
  <w:style w:type="paragraph" w:customStyle="1" w:styleId="SchoolWorksCited">
    <w:name w:val="School Works Cited"/>
    <w:basedOn w:val="SchoolPaper"/>
    <w:qFormat/>
    <w:rsid w:val="007E5F9F"/>
  </w:style>
  <w:style w:type="paragraph" w:customStyle="1" w:styleId="BlockQuote">
    <w:name w:val="Block Quote"/>
    <w:basedOn w:val="Normal"/>
    <w:qFormat/>
    <w:rsid w:val="007E5F9F"/>
    <w:pPr>
      <w:ind w:left="720" w:right="720"/>
    </w:pPr>
    <w:rPr>
      <w:rFonts w:eastAsia="Calibri"/>
    </w:rPr>
  </w:style>
  <w:style w:type="paragraph" w:customStyle="1" w:styleId="PaperBody">
    <w:name w:val="Paper Body"/>
    <w:basedOn w:val="Normal"/>
    <w:qFormat/>
    <w:rsid w:val="007E5F9F"/>
    <w:pPr>
      <w:spacing w:line="480" w:lineRule="auto"/>
      <w:ind w:firstLine="720"/>
    </w:pPr>
    <w:rPr>
      <w:rFonts w:eastAsia="Calibri"/>
    </w:rPr>
  </w:style>
  <w:style w:type="paragraph" w:customStyle="1" w:styleId="PaperCitation">
    <w:name w:val="Paper Citation"/>
    <w:basedOn w:val="Normal"/>
    <w:qFormat/>
    <w:rsid w:val="007E5F9F"/>
    <w:pPr>
      <w:spacing w:line="480" w:lineRule="auto"/>
      <w:ind w:left="720" w:hanging="720"/>
    </w:pPr>
    <w:rPr>
      <w:rFonts w:eastAsia="Calibri"/>
    </w:rPr>
  </w:style>
  <w:style w:type="character" w:customStyle="1" w:styleId="hatChar">
    <w:name w:val="hat Char"/>
    <w:basedOn w:val="DefaultParagraphFont"/>
    <w:link w:val="hat"/>
    <w:locked/>
    <w:rsid w:val="007E5F9F"/>
    <w:rPr>
      <w:rFonts w:ascii="Calibri" w:eastAsia="Times New Roman" w:hAnsi="Calibri"/>
      <w:b/>
      <w:bCs/>
      <w:sz w:val="32"/>
      <w:u w:val="single"/>
      <w:lang w:bidi="en-US"/>
    </w:rPr>
  </w:style>
  <w:style w:type="paragraph" w:customStyle="1" w:styleId="WW-Default">
    <w:name w:val="WW-Default"/>
    <w:qFormat/>
    <w:rsid w:val="007E5F9F"/>
    <w:pPr>
      <w:suppressAutoHyphens/>
    </w:pPr>
    <w:rPr>
      <w:rFonts w:ascii="Georgia" w:eastAsia="Calibri" w:hAnsi="Georgia" w:cs="Calibri"/>
      <w:sz w:val="22"/>
      <w:szCs w:val="22"/>
      <w:lang w:eastAsia="ar-SA"/>
    </w:rPr>
  </w:style>
  <w:style w:type="paragraph" w:customStyle="1" w:styleId="B-TagCite">
    <w:name w:val="B-TagCite"/>
    <w:qFormat/>
    <w:rsid w:val="007E5F9F"/>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7E5F9F"/>
    <w:rPr>
      <w:rFonts w:ascii="Times New Roman" w:hAnsi="Times New Roman" w:cs="Times New Roman"/>
      <w:b/>
      <w:sz w:val="20"/>
    </w:rPr>
  </w:style>
  <w:style w:type="paragraph" w:customStyle="1" w:styleId="MicroText">
    <w:name w:val="MicroText"/>
    <w:basedOn w:val="Normal"/>
    <w:next w:val="Normal"/>
    <w:link w:val="MicroTextChar"/>
    <w:qFormat/>
    <w:rsid w:val="007E5F9F"/>
    <w:rPr>
      <w:rFonts w:ascii="Arial Narrow" w:hAnsi="Arial Narrow"/>
      <w:sz w:val="12"/>
    </w:rPr>
  </w:style>
  <w:style w:type="paragraph" w:customStyle="1" w:styleId="indent">
    <w:name w:val="indent"/>
    <w:basedOn w:val="Normal"/>
    <w:qFormat/>
    <w:rsid w:val="007E5F9F"/>
    <w:pPr>
      <w:spacing w:before="100" w:beforeAutospacing="1" w:after="100" w:afterAutospacing="1"/>
    </w:pPr>
    <w:rPr>
      <w:rFonts w:eastAsia="Times New Roman"/>
    </w:rPr>
  </w:style>
  <w:style w:type="paragraph" w:customStyle="1" w:styleId="PageHeaderLine1">
    <w:name w:val="PageHeaderLine1"/>
    <w:basedOn w:val="Normal"/>
    <w:qFormat/>
    <w:rsid w:val="007E5F9F"/>
    <w:pPr>
      <w:tabs>
        <w:tab w:val="right" w:pos="10800"/>
      </w:tabs>
    </w:pPr>
    <w:rPr>
      <w:rFonts w:eastAsia="Calibri"/>
      <w:b/>
    </w:rPr>
  </w:style>
  <w:style w:type="paragraph" w:customStyle="1" w:styleId="PageHeaderLine2">
    <w:name w:val="PageHeaderLine2"/>
    <w:basedOn w:val="Normal"/>
    <w:next w:val="Normal"/>
    <w:link w:val="PageHeaderLine2Char"/>
    <w:qFormat/>
    <w:rsid w:val="007E5F9F"/>
    <w:pPr>
      <w:tabs>
        <w:tab w:val="right" w:pos="10800"/>
      </w:tabs>
      <w:spacing w:line="480" w:lineRule="auto"/>
    </w:pPr>
    <w:rPr>
      <w:rFonts w:eastAsia="Calibri"/>
      <w:b/>
    </w:rPr>
  </w:style>
  <w:style w:type="character" w:customStyle="1" w:styleId="styleboldunderline">
    <w:name w:val="styleboldunderline"/>
    <w:basedOn w:val="DefaultParagraphFont"/>
    <w:rsid w:val="007E5F9F"/>
  </w:style>
  <w:style w:type="character" w:customStyle="1" w:styleId="box">
    <w:name w:val="box"/>
    <w:basedOn w:val="DefaultParagraphFont"/>
    <w:rsid w:val="007E5F9F"/>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7E5F9F"/>
    <w:rPr>
      <w:rFonts w:ascii="Arial Narrow" w:hAnsi="Arial Narrow" w:cs="Arial Narrow" w:hint="default"/>
      <w:sz w:val="18"/>
      <w:szCs w:val="18"/>
    </w:rPr>
  </w:style>
  <w:style w:type="character" w:customStyle="1" w:styleId="FontStyle14">
    <w:name w:val="Font Style14"/>
    <w:basedOn w:val="DefaultParagraphFont"/>
    <w:uiPriority w:val="99"/>
    <w:rsid w:val="007E5F9F"/>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7E5F9F"/>
    <w:rPr>
      <w:rFonts w:ascii="Arial Narrow" w:hAnsi="Arial Narrow" w:cs="Arial Narrow" w:hint="default"/>
      <w:b/>
      <w:bCs/>
      <w:sz w:val="10"/>
      <w:szCs w:val="10"/>
    </w:rPr>
  </w:style>
  <w:style w:type="character" w:customStyle="1" w:styleId="CardTagandCiteChar">
    <w:name w:val="Card Tag and Cite Char"/>
    <w:basedOn w:val="DefaultParagraphFont"/>
    <w:rsid w:val="007E5F9F"/>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7E5F9F"/>
    <w:rPr>
      <w:rFonts w:ascii="Arial Narrow" w:hAnsi="Arial Narrow"/>
      <w:b/>
      <w:color w:val="000000"/>
      <w:sz w:val="22"/>
      <w:szCs w:val="22"/>
      <w:u w:val="single"/>
    </w:rPr>
  </w:style>
  <w:style w:type="character" w:customStyle="1" w:styleId="SmallText0">
    <w:name w:val="SmallText"/>
    <w:rsid w:val="007E5F9F"/>
    <w:rPr>
      <w:color w:val="000000"/>
    </w:rPr>
  </w:style>
  <w:style w:type="character" w:customStyle="1" w:styleId="CitesChar1">
    <w:name w:val="Cites Char1"/>
    <w:basedOn w:val="DefaultParagraphFont"/>
    <w:rsid w:val="007E5F9F"/>
    <w:rPr>
      <w:b/>
      <w:bCs w:val="0"/>
      <w:szCs w:val="24"/>
      <w:u w:val="single"/>
      <w:lang w:val="en-US" w:eastAsia="en-US" w:bidi="ar-SA"/>
    </w:rPr>
  </w:style>
  <w:style w:type="character" w:customStyle="1" w:styleId="CardUnderlinedChar">
    <w:name w:val="Card Underlined Char"/>
    <w:basedOn w:val="DefaultParagraphFont"/>
    <w:rsid w:val="007E5F9F"/>
    <w:rPr>
      <w:rFonts w:ascii="Arial Narrow" w:hAnsi="Arial Narrow" w:hint="default"/>
      <w:sz w:val="22"/>
      <w:szCs w:val="24"/>
      <w:u w:val="single"/>
      <w:lang w:val="en-US" w:eastAsia="en-US" w:bidi="ar-SA"/>
    </w:rPr>
  </w:style>
  <w:style w:type="character" w:customStyle="1" w:styleId="underline3">
    <w:name w:val="underline3"/>
    <w:basedOn w:val="underline2"/>
    <w:rsid w:val="007E5F9F"/>
    <w:rPr>
      <w:rFonts w:ascii="Arial" w:hAnsi="Arial"/>
      <w:sz w:val="18"/>
      <w:u w:val="single"/>
      <w:bdr w:val="none" w:sz="0" w:space="0" w:color="auto" w:frame="1"/>
      <w:shd w:val="clear" w:color="auto" w:fill="FFFF00"/>
    </w:rPr>
  </w:style>
  <w:style w:type="character" w:customStyle="1" w:styleId="menu">
    <w:name w:val="menu"/>
    <w:basedOn w:val="DefaultParagraphFont"/>
    <w:rsid w:val="007E5F9F"/>
  </w:style>
  <w:style w:type="character" w:customStyle="1" w:styleId="itxtrst">
    <w:name w:val="itxtrst"/>
    <w:rsid w:val="007E5F9F"/>
  </w:style>
  <w:style w:type="character" w:customStyle="1" w:styleId="A-Underlining">
    <w:name w:val="A-Underlining"/>
    <w:basedOn w:val="DefaultParagraphFont"/>
    <w:rsid w:val="007E5F9F"/>
    <w:rPr>
      <w:rFonts w:ascii="Garamond" w:hAnsi="Garamond" w:hint="default"/>
      <w:color w:val="auto"/>
      <w:sz w:val="24"/>
      <w:u w:val="single"/>
    </w:rPr>
  </w:style>
  <w:style w:type="character" w:customStyle="1" w:styleId="StyleUnderlineBold0">
    <w:name w:val="Style Underline + Bold"/>
    <w:rsid w:val="007E5F9F"/>
    <w:rPr>
      <w:b/>
      <w:bCs/>
      <w:u w:val="single"/>
    </w:rPr>
  </w:style>
  <w:style w:type="character" w:customStyle="1" w:styleId="Underline-Highlighted">
    <w:name w:val="Underline-Highlighted"/>
    <w:uiPriority w:val="1"/>
    <w:qFormat/>
    <w:rsid w:val="007E5F9F"/>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7E5F9F"/>
  </w:style>
  <w:style w:type="character" w:customStyle="1" w:styleId="newsmain">
    <w:name w:val="news_main"/>
    <w:basedOn w:val="DefaultParagraphFont"/>
    <w:rsid w:val="007E5F9F"/>
  </w:style>
  <w:style w:type="character" w:customStyle="1" w:styleId="AuthorDate0">
    <w:name w:val="Author Date"/>
    <w:rsid w:val="007E5F9F"/>
    <w:rPr>
      <w:b/>
      <w:bCs w:val="0"/>
      <w:sz w:val="24"/>
      <w:u w:val="thick"/>
    </w:rPr>
  </w:style>
  <w:style w:type="character" w:customStyle="1" w:styleId="red">
    <w:name w:val="red"/>
    <w:basedOn w:val="DefaultParagraphFont"/>
    <w:rsid w:val="007E5F9F"/>
  </w:style>
  <w:style w:type="character" w:customStyle="1" w:styleId="at">
    <w:name w:val="at"/>
    <w:rsid w:val="007E5F9F"/>
  </w:style>
  <w:style w:type="character" w:customStyle="1" w:styleId="org">
    <w:name w:val="org"/>
    <w:rsid w:val="007E5F9F"/>
  </w:style>
  <w:style w:type="character" w:customStyle="1" w:styleId="pnumber">
    <w:name w:val="pnumber"/>
    <w:rsid w:val="007E5F9F"/>
  </w:style>
  <w:style w:type="character" w:customStyle="1" w:styleId="ital">
    <w:name w:val="ital"/>
    <w:rsid w:val="007E5F9F"/>
  </w:style>
  <w:style w:type="character" w:customStyle="1" w:styleId="orgdiv">
    <w:name w:val="orgdiv"/>
    <w:rsid w:val="007E5F9F"/>
  </w:style>
  <w:style w:type="character" w:customStyle="1" w:styleId="orgname">
    <w:name w:val="orgname"/>
    <w:rsid w:val="007E5F9F"/>
  </w:style>
  <w:style w:type="character" w:customStyle="1" w:styleId="city">
    <w:name w:val="city"/>
    <w:rsid w:val="007E5F9F"/>
  </w:style>
  <w:style w:type="character" w:customStyle="1" w:styleId="state">
    <w:name w:val="state"/>
    <w:rsid w:val="007E5F9F"/>
  </w:style>
  <w:style w:type="character" w:customStyle="1" w:styleId="country">
    <w:name w:val="country"/>
    <w:rsid w:val="007E5F9F"/>
  </w:style>
  <w:style w:type="character" w:customStyle="1" w:styleId="articletitle">
    <w:name w:val="articletitle"/>
    <w:rsid w:val="007E5F9F"/>
    <w:rPr>
      <w:rFonts w:ascii="Times New Roman" w:hAnsi="Times New Roman" w:cs="Times New Roman" w:hint="default"/>
    </w:rPr>
  </w:style>
  <w:style w:type="character" w:customStyle="1" w:styleId="6pointChar">
    <w:name w:val="6 point Char"/>
    <w:rsid w:val="007E5F9F"/>
    <w:rPr>
      <w:rFonts w:ascii="Times New Roman" w:hAnsi="Times New Roman" w:cs="Times New Roman" w:hint="default"/>
      <w:sz w:val="12"/>
      <w:lang w:val="en-US" w:eastAsia="en-US"/>
    </w:rPr>
  </w:style>
  <w:style w:type="character" w:customStyle="1" w:styleId="StyleThickunderline">
    <w:name w:val="Style Thick underline"/>
    <w:qFormat/>
    <w:rsid w:val="007E5F9F"/>
    <w:rPr>
      <w:u w:val="thick"/>
    </w:rPr>
  </w:style>
  <w:style w:type="character" w:customStyle="1" w:styleId="Box0">
    <w:name w:val="Box!"/>
    <w:rsid w:val="007E5F9F"/>
    <w:rPr>
      <w:rFonts w:ascii="Garamond" w:hAnsi="Garamond" w:hint="default"/>
      <w:sz w:val="24"/>
      <w:u w:val="single"/>
      <w:bdr w:val="single" w:sz="4" w:space="0" w:color="auto" w:frame="1"/>
    </w:rPr>
  </w:style>
  <w:style w:type="character" w:customStyle="1" w:styleId="citechar1">
    <w:name w:val="citechar"/>
    <w:basedOn w:val="DefaultParagraphFont"/>
    <w:rsid w:val="007E5F9F"/>
  </w:style>
  <w:style w:type="character" w:customStyle="1" w:styleId="underlinechar2">
    <w:name w:val="underlinechar"/>
    <w:basedOn w:val="DefaultParagraphFont"/>
    <w:rsid w:val="007E5F9F"/>
  </w:style>
  <w:style w:type="character" w:customStyle="1" w:styleId="CardUnderlineChar">
    <w:name w:val="Card Underline Char"/>
    <w:rsid w:val="007E5F9F"/>
    <w:rPr>
      <w:szCs w:val="24"/>
      <w:u w:val="single"/>
      <w:lang w:val="en-US" w:eastAsia="en-US" w:bidi="ar-SA"/>
    </w:rPr>
  </w:style>
  <w:style w:type="character" w:customStyle="1" w:styleId="tagciteChar">
    <w:name w:val="tag/cite Char"/>
    <w:basedOn w:val="DefaultParagraphFont"/>
    <w:rsid w:val="007E5F9F"/>
    <w:rPr>
      <w:b/>
      <w:bCs w:val="0"/>
      <w:sz w:val="24"/>
      <w:lang w:val="en-US" w:eastAsia="en-US" w:bidi="ar-SA"/>
    </w:rPr>
  </w:style>
  <w:style w:type="character" w:customStyle="1" w:styleId="8pointChar">
    <w:name w:val="8 point Char"/>
    <w:basedOn w:val="DefaultParagraphFont"/>
    <w:rsid w:val="007E5F9F"/>
    <w:rPr>
      <w:sz w:val="16"/>
      <w:lang w:val="en-US" w:eastAsia="en-US" w:bidi="ar-SA"/>
    </w:rPr>
  </w:style>
  <w:style w:type="character" w:customStyle="1" w:styleId="BoldText12pt">
    <w:name w:val="Bold Text 12 pt"/>
    <w:rsid w:val="007E5F9F"/>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7E5F9F"/>
  </w:style>
  <w:style w:type="table" w:styleId="TableGrid">
    <w:name w:val="Table Grid"/>
    <w:basedOn w:val="TableNormal"/>
    <w:rsid w:val="007E5F9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7E5F9F"/>
    <w:rPr>
      <w:b/>
      <w:bCs w:val="0"/>
      <w:sz w:val="24"/>
      <w:lang w:val="en-US" w:eastAsia="en-US" w:bidi="ar-SA"/>
    </w:rPr>
  </w:style>
  <w:style w:type="character" w:customStyle="1" w:styleId="Mention11">
    <w:name w:val="Mention11"/>
    <w:basedOn w:val="DefaultParagraphFont"/>
    <w:uiPriority w:val="99"/>
    <w:semiHidden/>
    <w:unhideWhenUsed/>
    <w:rsid w:val="007E5F9F"/>
    <w:rPr>
      <w:color w:val="2B579A"/>
      <w:shd w:val="clear" w:color="auto" w:fill="E6E6E6"/>
    </w:rPr>
  </w:style>
  <w:style w:type="character" w:customStyle="1" w:styleId="Emph">
    <w:name w:val="Emph"/>
    <w:basedOn w:val="DefaultParagraphFont"/>
    <w:uiPriority w:val="1"/>
    <w:qFormat/>
    <w:rsid w:val="007E5F9F"/>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7E5F9F"/>
  </w:style>
  <w:style w:type="character" w:customStyle="1" w:styleId="Mention2">
    <w:name w:val="Mention2"/>
    <w:basedOn w:val="DefaultParagraphFont"/>
    <w:uiPriority w:val="99"/>
    <w:semiHidden/>
    <w:unhideWhenUsed/>
    <w:rsid w:val="007E5F9F"/>
    <w:rPr>
      <w:color w:val="2B579A"/>
      <w:shd w:val="clear" w:color="auto" w:fill="E6E6E6"/>
    </w:rPr>
  </w:style>
  <w:style w:type="paragraph" w:customStyle="1" w:styleId="FlashTag">
    <w:name w:val="FlashTag"/>
    <w:basedOn w:val="Normal"/>
    <w:link w:val="FlashTagChar"/>
    <w:autoRedefine/>
    <w:uiPriority w:val="4"/>
    <w:qFormat/>
    <w:rsid w:val="007E5F9F"/>
    <w:rPr>
      <w:rFonts w:asciiTheme="majorHAnsi" w:hAnsiTheme="majorHAnsi"/>
      <w:b/>
      <w:sz w:val="28"/>
    </w:rPr>
  </w:style>
  <w:style w:type="character" w:customStyle="1" w:styleId="FlashTagChar">
    <w:name w:val="FlashTag Char"/>
    <w:basedOn w:val="DefaultParagraphFont"/>
    <w:link w:val="FlashTag"/>
    <w:uiPriority w:val="4"/>
    <w:rsid w:val="007E5F9F"/>
    <w:rPr>
      <w:rFonts w:asciiTheme="majorHAnsi" w:hAnsiTheme="majorHAnsi"/>
      <w:b/>
      <w:sz w:val="28"/>
    </w:rPr>
  </w:style>
  <w:style w:type="paragraph" w:customStyle="1" w:styleId="Warrant">
    <w:name w:val="Warrant"/>
    <w:autoRedefine/>
    <w:uiPriority w:val="4"/>
    <w:qFormat/>
    <w:rsid w:val="007E5F9F"/>
    <w:pPr>
      <w:spacing w:after="160" w:line="259" w:lineRule="auto"/>
      <w:ind w:left="720"/>
    </w:pPr>
    <w:rPr>
      <w:rFonts w:ascii="Calibri" w:eastAsia="SimSun" w:hAnsi="Calibri" w:cs="Arial"/>
      <w:sz w:val="22"/>
      <w:szCs w:val="22"/>
    </w:rPr>
  </w:style>
  <w:style w:type="character" w:customStyle="1" w:styleId="m3965771245576658108gmail-styleunderline">
    <w:name w:val="m_3965771245576658108gmail-styleunderline"/>
    <w:basedOn w:val="DefaultParagraphFont"/>
    <w:rsid w:val="007E5F9F"/>
  </w:style>
  <w:style w:type="character" w:customStyle="1" w:styleId="m-8793234324905335251gmail-style13ptbold">
    <w:name w:val="m_-8793234324905335251gmail-style13ptbold"/>
    <w:basedOn w:val="DefaultParagraphFont"/>
    <w:rsid w:val="007E5F9F"/>
  </w:style>
  <w:style w:type="character" w:customStyle="1" w:styleId="EndnoteTextChar">
    <w:name w:val="Endnote Text Char"/>
    <w:basedOn w:val="DefaultParagraphFont"/>
    <w:link w:val="EndnoteText"/>
    <w:locked/>
    <w:rsid w:val="007E5F9F"/>
    <w:rPr>
      <w:rFonts w:ascii="Georgia" w:eastAsia="Times New Roman" w:hAnsi="Georgia"/>
      <w:szCs w:val="20"/>
    </w:rPr>
  </w:style>
  <w:style w:type="paragraph" w:styleId="EndnoteText">
    <w:name w:val="endnote text"/>
    <w:basedOn w:val="Normal"/>
    <w:link w:val="EndnoteTextChar"/>
    <w:unhideWhenUsed/>
    <w:rsid w:val="007E5F9F"/>
    <w:rPr>
      <w:rFonts w:ascii="Georgia" w:eastAsia="Times New Roman" w:hAnsi="Georgia"/>
      <w:sz w:val="24"/>
      <w:szCs w:val="20"/>
    </w:rPr>
  </w:style>
  <w:style w:type="character" w:customStyle="1" w:styleId="EndnoteTextChar1">
    <w:name w:val="Endnote Text Char1"/>
    <w:basedOn w:val="DefaultParagraphFont"/>
    <w:semiHidden/>
    <w:rsid w:val="007E5F9F"/>
    <w:rPr>
      <w:rFonts w:ascii="Calibri" w:hAnsi="Calibri"/>
      <w:sz w:val="20"/>
      <w:szCs w:val="20"/>
    </w:rPr>
  </w:style>
  <w:style w:type="character" w:customStyle="1" w:styleId="DateChar1">
    <w:name w:val="Date Char1"/>
    <w:basedOn w:val="DefaultParagraphFont"/>
    <w:uiPriority w:val="99"/>
    <w:rsid w:val="007E5F9F"/>
    <w:rPr>
      <w:rFonts w:ascii="Calibri" w:hAnsi="Calibri"/>
      <w:sz w:val="22"/>
    </w:rPr>
  </w:style>
  <w:style w:type="character" w:customStyle="1" w:styleId="BodyTextFirstIndentChar">
    <w:name w:val="Body Text First Indent Char"/>
    <w:basedOn w:val="BodyTextChar"/>
    <w:link w:val="BodyTextFirstIndent"/>
    <w:locked/>
    <w:rsid w:val="007E5F9F"/>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7E5F9F"/>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7E5F9F"/>
    <w:rPr>
      <w:rFonts w:ascii="Calibri" w:hAnsi="Calibri"/>
      <w:sz w:val="22"/>
    </w:rPr>
  </w:style>
  <w:style w:type="character" w:customStyle="1" w:styleId="BodyTextIndent2Char1">
    <w:name w:val="Body Text Indent 2 Char1"/>
    <w:basedOn w:val="DefaultParagraphFont"/>
    <w:semiHidden/>
    <w:rsid w:val="007E5F9F"/>
    <w:rPr>
      <w:rFonts w:ascii="Calibri" w:hAnsi="Calibri" w:cs="Calibri"/>
    </w:rPr>
  </w:style>
  <w:style w:type="character" w:customStyle="1" w:styleId="PlainTextChar1">
    <w:name w:val="Plain Text Char1"/>
    <w:basedOn w:val="DefaultParagraphFont"/>
    <w:semiHidden/>
    <w:rsid w:val="007E5F9F"/>
    <w:rPr>
      <w:rFonts w:ascii="Consolas" w:hAnsi="Consolas" w:cs="Calibri"/>
      <w:sz w:val="21"/>
      <w:szCs w:val="21"/>
    </w:rPr>
  </w:style>
  <w:style w:type="paragraph" w:customStyle="1" w:styleId="msolistparagraphcxspfirst">
    <w:name w:val="msolistparagraphcxspfirst"/>
    <w:basedOn w:val="Normal"/>
    <w:uiPriority w:val="99"/>
    <w:qFormat/>
    <w:rsid w:val="007E5F9F"/>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7E5F9F"/>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7E5F9F"/>
    <w:rPr>
      <w:rFonts w:ascii="Calibri" w:hAnsi="Calibri" w:cs="Calibri"/>
      <w:i/>
      <w:iCs/>
      <w:color w:val="000000" w:themeColor="text1"/>
    </w:rPr>
  </w:style>
  <w:style w:type="paragraph" w:customStyle="1" w:styleId="Heading2-NotBold">
    <w:name w:val="Heading 2 - Not Bold"/>
    <w:basedOn w:val="Heading2"/>
    <w:autoRedefine/>
    <w:uiPriority w:val="99"/>
    <w:qFormat/>
    <w:rsid w:val="007E5F9F"/>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7E5F9F"/>
    <w:rPr>
      <w:rFonts w:ascii="Calibri" w:eastAsia="Calibri" w:hAnsi="Calibri"/>
      <w:b/>
      <w:sz w:val="22"/>
    </w:rPr>
  </w:style>
  <w:style w:type="paragraph" w:customStyle="1" w:styleId="Heading2-Bold">
    <w:name w:val="Heading 2 - Bold"/>
    <w:basedOn w:val="Normal"/>
    <w:autoRedefine/>
    <w:uiPriority w:val="99"/>
    <w:qFormat/>
    <w:rsid w:val="007E5F9F"/>
    <w:rPr>
      <w:rFonts w:eastAsia="Calibri"/>
      <w:b/>
    </w:rPr>
  </w:style>
  <w:style w:type="paragraph" w:customStyle="1" w:styleId="tag">
    <w:name w:val="%tag"/>
    <w:basedOn w:val="Normal"/>
    <w:next w:val="Normal"/>
    <w:uiPriority w:val="99"/>
    <w:qFormat/>
    <w:rsid w:val="007E5F9F"/>
    <w:rPr>
      <w:rFonts w:eastAsia="Calibri"/>
      <w:bCs/>
      <w:sz w:val="18"/>
    </w:rPr>
  </w:style>
  <w:style w:type="character" w:customStyle="1" w:styleId="Style2Char">
    <w:name w:val="Style 2 Char"/>
    <w:link w:val="Style20"/>
    <w:uiPriority w:val="99"/>
    <w:locked/>
    <w:rsid w:val="007E5F9F"/>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7E5F9F"/>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7E5F9F"/>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7E5F9F"/>
    <w:rPr>
      <w:rFonts w:ascii="Garamond" w:eastAsia="Times New Roman" w:hAnsi="Garamond"/>
      <w:sz w:val="24"/>
      <w:szCs w:val="20"/>
      <w:u w:val="single"/>
      <w:lang w:val="x-none" w:eastAsia="x-none"/>
    </w:rPr>
  </w:style>
  <w:style w:type="character" w:customStyle="1" w:styleId="textsmallChar0">
    <w:name w:val="textsmall Char"/>
    <w:link w:val="textsmall0"/>
    <w:locked/>
    <w:rsid w:val="007E5F9F"/>
    <w:rPr>
      <w:rFonts w:ascii="Georgia" w:eastAsia="Times New Roman" w:hAnsi="Georgia"/>
      <w:sz w:val="18"/>
      <w:szCs w:val="20"/>
      <w:lang w:val="x-none" w:eastAsia="x-none"/>
    </w:rPr>
  </w:style>
  <w:style w:type="paragraph" w:customStyle="1" w:styleId="textsmall0">
    <w:name w:val="textsmall"/>
    <w:basedOn w:val="Normal"/>
    <w:link w:val="textsmallChar0"/>
    <w:qFormat/>
    <w:rsid w:val="007E5F9F"/>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7E5F9F"/>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7E5F9F"/>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7E5F9F"/>
    <w:rPr>
      <w:rFonts w:ascii="Arial" w:eastAsia="Times New Roman" w:hAnsi="Arial" w:cs="Arial"/>
      <w:sz w:val="12"/>
    </w:rPr>
  </w:style>
  <w:style w:type="paragraph" w:customStyle="1" w:styleId="Micro">
    <w:name w:val="Micro"/>
    <w:basedOn w:val="Normal"/>
    <w:next w:val="Normal"/>
    <w:link w:val="MicroChar"/>
    <w:qFormat/>
    <w:rsid w:val="007E5F9F"/>
    <w:rPr>
      <w:rFonts w:ascii="Arial" w:eastAsia="Times New Roman" w:hAnsi="Arial" w:cs="Arial"/>
      <w:sz w:val="12"/>
    </w:rPr>
  </w:style>
  <w:style w:type="character" w:customStyle="1" w:styleId="CardNotUnderlinedChar1">
    <w:name w:val="Card Not Underlined Char1"/>
    <w:link w:val="CardNotUnderlined"/>
    <w:locked/>
    <w:rsid w:val="007E5F9F"/>
    <w:rPr>
      <w:rFonts w:ascii="Cambria" w:eastAsia="Times New Roman" w:hAnsi="Cambria"/>
      <w:sz w:val="18"/>
      <w:szCs w:val="20"/>
    </w:rPr>
  </w:style>
  <w:style w:type="paragraph" w:customStyle="1" w:styleId="h-lead">
    <w:name w:val="h-lead"/>
    <w:basedOn w:val="Normal"/>
    <w:uiPriority w:val="99"/>
    <w:qFormat/>
    <w:rsid w:val="007E5F9F"/>
    <w:pPr>
      <w:spacing w:before="100" w:beforeAutospacing="1" w:after="100" w:afterAutospacing="1"/>
    </w:pPr>
    <w:rPr>
      <w:rFonts w:eastAsia="Times New Roman"/>
      <w:sz w:val="24"/>
    </w:rPr>
  </w:style>
  <w:style w:type="paragraph" w:customStyle="1" w:styleId="intro">
    <w:name w:val="intro"/>
    <w:basedOn w:val="Normal"/>
    <w:uiPriority w:val="99"/>
    <w:qFormat/>
    <w:rsid w:val="007E5F9F"/>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7E5F9F"/>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7E5F9F"/>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7E5F9F"/>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7E5F9F"/>
    <w:rPr>
      <w:rFonts w:eastAsia="Calibri"/>
    </w:rPr>
  </w:style>
  <w:style w:type="paragraph" w:customStyle="1" w:styleId="F3-TagAuthor">
    <w:name w:val="F3 - Tag/Author"/>
    <w:basedOn w:val="Normal"/>
    <w:uiPriority w:val="99"/>
    <w:qFormat/>
    <w:rsid w:val="007E5F9F"/>
    <w:rPr>
      <w:rFonts w:eastAsia="Times New Roman"/>
      <w:b/>
    </w:rPr>
  </w:style>
  <w:style w:type="paragraph" w:customStyle="1" w:styleId="F5-UnderlineNormal">
    <w:name w:val="F5 - Underline Normal"/>
    <w:basedOn w:val="Normal"/>
    <w:uiPriority w:val="99"/>
    <w:qFormat/>
    <w:rsid w:val="007E5F9F"/>
    <w:rPr>
      <w:rFonts w:eastAsia="Calibri"/>
      <w:u w:val="single"/>
    </w:rPr>
  </w:style>
  <w:style w:type="paragraph" w:customStyle="1" w:styleId="Brief-PrimarySource">
    <w:name w:val="Brief - Primary Source"/>
    <w:basedOn w:val="Normal"/>
    <w:uiPriority w:val="99"/>
    <w:qFormat/>
    <w:rsid w:val="007E5F9F"/>
    <w:rPr>
      <w:rFonts w:eastAsia="Times New Roman"/>
      <w:b/>
      <w:sz w:val="24"/>
      <w:u w:val="single"/>
    </w:rPr>
  </w:style>
  <w:style w:type="paragraph" w:customStyle="1" w:styleId="Brief-Underline">
    <w:name w:val="Brief - Underline"/>
    <w:basedOn w:val="Normal"/>
    <w:uiPriority w:val="99"/>
    <w:qFormat/>
    <w:rsid w:val="007E5F9F"/>
    <w:rPr>
      <w:rFonts w:eastAsia="Times New Roman"/>
      <w:u w:val="single"/>
    </w:rPr>
  </w:style>
  <w:style w:type="paragraph" w:customStyle="1" w:styleId="Brief">
    <w:name w:val="Brief"/>
    <w:basedOn w:val="Brief-PrimarySource"/>
    <w:uiPriority w:val="99"/>
    <w:qFormat/>
    <w:rsid w:val="007E5F9F"/>
    <w:rPr>
      <w:b w:val="0"/>
    </w:rPr>
  </w:style>
  <w:style w:type="paragraph" w:customStyle="1" w:styleId="CM2">
    <w:name w:val="CM2"/>
    <w:basedOn w:val="Normal"/>
    <w:next w:val="Normal"/>
    <w:uiPriority w:val="99"/>
    <w:qFormat/>
    <w:rsid w:val="007E5F9F"/>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7E5F9F"/>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7E5F9F"/>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7E5F9F"/>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7E5F9F"/>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7E5F9F"/>
    <w:pPr>
      <w:widowControl w:val="0"/>
      <w:spacing w:line="276" w:lineRule="atLeast"/>
    </w:pPr>
    <w:rPr>
      <w:color w:val="auto"/>
    </w:rPr>
  </w:style>
  <w:style w:type="paragraph" w:customStyle="1" w:styleId="CM34">
    <w:name w:val="CM34"/>
    <w:basedOn w:val="Default"/>
    <w:next w:val="Default"/>
    <w:uiPriority w:val="99"/>
    <w:qFormat/>
    <w:rsid w:val="007E5F9F"/>
    <w:pPr>
      <w:widowControl w:val="0"/>
    </w:pPr>
    <w:rPr>
      <w:color w:val="auto"/>
    </w:rPr>
  </w:style>
  <w:style w:type="paragraph" w:customStyle="1" w:styleId="CM56">
    <w:name w:val="CM56"/>
    <w:basedOn w:val="Default"/>
    <w:next w:val="Default"/>
    <w:uiPriority w:val="99"/>
    <w:qFormat/>
    <w:rsid w:val="007E5F9F"/>
    <w:pPr>
      <w:widowControl w:val="0"/>
    </w:pPr>
    <w:rPr>
      <w:rFonts w:eastAsia="Calibri"/>
      <w:color w:val="auto"/>
    </w:rPr>
  </w:style>
  <w:style w:type="paragraph" w:customStyle="1" w:styleId="CM58">
    <w:name w:val="CM58"/>
    <w:basedOn w:val="Default"/>
    <w:next w:val="Default"/>
    <w:uiPriority w:val="99"/>
    <w:qFormat/>
    <w:rsid w:val="007E5F9F"/>
    <w:pPr>
      <w:widowControl w:val="0"/>
    </w:pPr>
    <w:rPr>
      <w:rFonts w:eastAsia="Calibri"/>
      <w:color w:val="auto"/>
    </w:rPr>
  </w:style>
  <w:style w:type="paragraph" w:customStyle="1" w:styleId="CM57">
    <w:name w:val="CM57"/>
    <w:basedOn w:val="Default"/>
    <w:next w:val="Default"/>
    <w:uiPriority w:val="99"/>
    <w:qFormat/>
    <w:rsid w:val="007E5F9F"/>
    <w:pPr>
      <w:widowControl w:val="0"/>
    </w:pPr>
    <w:rPr>
      <w:rFonts w:eastAsia="Calibri"/>
      <w:color w:val="auto"/>
    </w:rPr>
  </w:style>
  <w:style w:type="paragraph" w:customStyle="1" w:styleId="CM1">
    <w:name w:val="CM1"/>
    <w:basedOn w:val="Default"/>
    <w:next w:val="Default"/>
    <w:uiPriority w:val="99"/>
    <w:qFormat/>
    <w:rsid w:val="007E5F9F"/>
    <w:pPr>
      <w:widowControl w:val="0"/>
    </w:pPr>
    <w:rPr>
      <w:rFonts w:eastAsia="Calibri"/>
      <w:color w:val="auto"/>
    </w:rPr>
  </w:style>
  <w:style w:type="paragraph" w:customStyle="1" w:styleId="CM49">
    <w:name w:val="CM49"/>
    <w:basedOn w:val="Default"/>
    <w:next w:val="Default"/>
    <w:uiPriority w:val="99"/>
    <w:qFormat/>
    <w:rsid w:val="007E5F9F"/>
    <w:pPr>
      <w:widowControl w:val="0"/>
    </w:pPr>
    <w:rPr>
      <w:rFonts w:eastAsia="Calibri"/>
      <w:color w:val="auto"/>
    </w:rPr>
  </w:style>
  <w:style w:type="paragraph" w:customStyle="1" w:styleId="CM41">
    <w:name w:val="CM41"/>
    <w:basedOn w:val="Default"/>
    <w:next w:val="Default"/>
    <w:uiPriority w:val="99"/>
    <w:qFormat/>
    <w:rsid w:val="007E5F9F"/>
    <w:pPr>
      <w:widowControl w:val="0"/>
    </w:pPr>
    <w:rPr>
      <w:rFonts w:eastAsia="Calibri"/>
      <w:color w:val="auto"/>
    </w:rPr>
  </w:style>
  <w:style w:type="paragraph" w:customStyle="1" w:styleId="3rdOrderPara">
    <w:name w:val="3rd Order Para"/>
    <w:basedOn w:val="Default"/>
    <w:next w:val="Default"/>
    <w:qFormat/>
    <w:rsid w:val="007E5F9F"/>
    <w:pPr>
      <w:widowControl w:val="0"/>
    </w:pPr>
    <w:rPr>
      <w:rFonts w:eastAsia="Calibri"/>
      <w:color w:val="auto"/>
    </w:rPr>
  </w:style>
  <w:style w:type="paragraph" w:customStyle="1" w:styleId="2ndOrderPara">
    <w:name w:val="2nd Order Para"/>
    <w:basedOn w:val="Default"/>
    <w:next w:val="Default"/>
    <w:qFormat/>
    <w:rsid w:val="007E5F9F"/>
    <w:pPr>
      <w:widowControl w:val="0"/>
    </w:pPr>
    <w:rPr>
      <w:rFonts w:eastAsia="Calibri"/>
      <w:color w:val="auto"/>
    </w:rPr>
  </w:style>
  <w:style w:type="paragraph" w:customStyle="1" w:styleId="Normal-SIGN2">
    <w:name w:val="Normal-SIGN2"/>
    <w:basedOn w:val="Default"/>
    <w:next w:val="Default"/>
    <w:qFormat/>
    <w:rsid w:val="007E5F9F"/>
    <w:pPr>
      <w:widowControl w:val="0"/>
    </w:pPr>
    <w:rPr>
      <w:rFonts w:eastAsia="Calibri"/>
      <w:color w:val="auto"/>
    </w:rPr>
  </w:style>
  <w:style w:type="paragraph" w:customStyle="1" w:styleId="Normal-SIGN1">
    <w:name w:val="Normal-SIGN1"/>
    <w:basedOn w:val="Default"/>
    <w:next w:val="Default"/>
    <w:uiPriority w:val="99"/>
    <w:qFormat/>
    <w:rsid w:val="007E5F9F"/>
    <w:pPr>
      <w:widowControl w:val="0"/>
    </w:pPr>
    <w:rPr>
      <w:rFonts w:eastAsia="Calibri"/>
      <w:color w:val="auto"/>
    </w:rPr>
  </w:style>
  <w:style w:type="paragraph" w:customStyle="1" w:styleId="CM3">
    <w:name w:val="CM3"/>
    <w:basedOn w:val="Default"/>
    <w:next w:val="Default"/>
    <w:uiPriority w:val="99"/>
    <w:qFormat/>
    <w:rsid w:val="007E5F9F"/>
    <w:pPr>
      <w:widowControl w:val="0"/>
      <w:spacing w:line="553" w:lineRule="atLeast"/>
    </w:pPr>
    <w:rPr>
      <w:rFonts w:eastAsia="Calibri"/>
      <w:color w:val="auto"/>
    </w:rPr>
  </w:style>
  <w:style w:type="paragraph" w:customStyle="1" w:styleId="CM33">
    <w:name w:val="CM33"/>
    <w:basedOn w:val="Default"/>
    <w:next w:val="Default"/>
    <w:uiPriority w:val="99"/>
    <w:qFormat/>
    <w:rsid w:val="007E5F9F"/>
    <w:pPr>
      <w:widowControl w:val="0"/>
    </w:pPr>
    <w:rPr>
      <w:rFonts w:eastAsia="Calibri"/>
      <w:color w:val="auto"/>
    </w:rPr>
  </w:style>
  <w:style w:type="paragraph" w:customStyle="1" w:styleId="CM37">
    <w:name w:val="CM37"/>
    <w:basedOn w:val="Default"/>
    <w:next w:val="Default"/>
    <w:uiPriority w:val="99"/>
    <w:qFormat/>
    <w:rsid w:val="007E5F9F"/>
    <w:pPr>
      <w:widowControl w:val="0"/>
    </w:pPr>
    <w:rPr>
      <w:rFonts w:eastAsia="Calibri"/>
      <w:color w:val="auto"/>
    </w:rPr>
  </w:style>
  <w:style w:type="paragraph" w:customStyle="1" w:styleId="CM7">
    <w:name w:val="CM7"/>
    <w:basedOn w:val="Default"/>
    <w:next w:val="Default"/>
    <w:uiPriority w:val="99"/>
    <w:qFormat/>
    <w:rsid w:val="007E5F9F"/>
    <w:pPr>
      <w:widowControl w:val="0"/>
      <w:spacing w:line="553" w:lineRule="atLeast"/>
    </w:pPr>
    <w:rPr>
      <w:rFonts w:eastAsia="Calibri"/>
      <w:color w:val="auto"/>
    </w:rPr>
  </w:style>
  <w:style w:type="paragraph" w:customStyle="1" w:styleId="Brief-SecondarySource">
    <w:name w:val="Brief - Secondary Source"/>
    <w:basedOn w:val="Normal"/>
    <w:qFormat/>
    <w:rsid w:val="007E5F9F"/>
    <w:rPr>
      <w:rFonts w:eastAsia="Times New Roman"/>
      <w:sz w:val="14"/>
      <w:szCs w:val="20"/>
    </w:rPr>
  </w:style>
  <w:style w:type="paragraph" w:customStyle="1" w:styleId="Brief-Card">
    <w:name w:val="Brief - Card"/>
    <w:basedOn w:val="Normal"/>
    <w:uiPriority w:val="99"/>
    <w:qFormat/>
    <w:rsid w:val="007E5F9F"/>
    <w:rPr>
      <w:rFonts w:eastAsia="Times New Roman"/>
    </w:rPr>
  </w:style>
  <w:style w:type="paragraph" w:customStyle="1" w:styleId="Pa2">
    <w:name w:val="Pa2"/>
    <w:basedOn w:val="Default"/>
    <w:next w:val="Default"/>
    <w:uiPriority w:val="99"/>
    <w:qFormat/>
    <w:rsid w:val="007E5F9F"/>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7E5F9F"/>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7E5F9F"/>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7E5F9F"/>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7E5F9F"/>
    <w:pPr>
      <w:widowControl w:val="0"/>
    </w:pPr>
    <w:rPr>
      <w:rFonts w:ascii="Arial Black" w:hAnsi="Arial Black"/>
      <w:color w:val="auto"/>
    </w:rPr>
  </w:style>
  <w:style w:type="paragraph" w:customStyle="1" w:styleId="Cover1">
    <w:name w:val="Cover 1"/>
    <w:basedOn w:val="Normal"/>
    <w:next w:val="Normal"/>
    <w:uiPriority w:val="99"/>
    <w:qFormat/>
    <w:rsid w:val="007E5F9F"/>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7E5F9F"/>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7E5F9F"/>
    <w:pPr>
      <w:widowControl w:val="0"/>
    </w:pPr>
    <w:rPr>
      <w:color w:val="auto"/>
    </w:rPr>
  </w:style>
  <w:style w:type="paragraph" w:customStyle="1" w:styleId="Pa11">
    <w:name w:val="Pa11"/>
    <w:basedOn w:val="Normal"/>
    <w:next w:val="Normal"/>
    <w:uiPriority w:val="99"/>
    <w:qFormat/>
    <w:rsid w:val="007E5F9F"/>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7E5F9F"/>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7E5F9F"/>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7E5F9F"/>
    <w:pPr>
      <w:widowControl w:val="0"/>
    </w:pPr>
    <w:rPr>
      <w:rFonts w:eastAsia="Calibri"/>
      <w:color w:val="auto"/>
    </w:rPr>
  </w:style>
  <w:style w:type="paragraph" w:customStyle="1" w:styleId="CM5">
    <w:name w:val="CM5"/>
    <w:basedOn w:val="Default"/>
    <w:next w:val="Default"/>
    <w:qFormat/>
    <w:rsid w:val="007E5F9F"/>
    <w:pPr>
      <w:widowControl w:val="0"/>
      <w:spacing w:line="553" w:lineRule="atLeast"/>
    </w:pPr>
    <w:rPr>
      <w:rFonts w:eastAsia="Calibri"/>
      <w:color w:val="auto"/>
    </w:rPr>
  </w:style>
  <w:style w:type="paragraph" w:customStyle="1" w:styleId="CM28">
    <w:name w:val="CM28"/>
    <w:basedOn w:val="Default"/>
    <w:next w:val="Default"/>
    <w:uiPriority w:val="99"/>
    <w:qFormat/>
    <w:rsid w:val="007E5F9F"/>
    <w:pPr>
      <w:widowControl w:val="0"/>
    </w:pPr>
    <w:rPr>
      <w:rFonts w:eastAsia="Calibri"/>
      <w:color w:val="auto"/>
    </w:rPr>
  </w:style>
  <w:style w:type="paragraph" w:customStyle="1" w:styleId="CM8">
    <w:name w:val="CM8"/>
    <w:basedOn w:val="Default"/>
    <w:next w:val="Default"/>
    <w:uiPriority w:val="99"/>
    <w:qFormat/>
    <w:rsid w:val="007E5F9F"/>
    <w:pPr>
      <w:widowControl w:val="0"/>
    </w:pPr>
    <w:rPr>
      <w:rFonts w:eastAsia="Calibri"/>
      <w:color w:val="auto"/>
    </w:rPr>
  </w:style>
  <w:style w:type="paragraph" w:customStyle="1" w:styleId="CM6">
    <w:name w:val="CM6"/>
    <w:basedOn w:val="Default"/>
    <w:next w:val="Default"/>
    <w:uiPriority w:val="99"/>
    <w:qFormat/>
    <w:rsid w:val="007E5F9F"/>
    <w:pPr>
      <w:widowControl w:val="0"/>
      <w:spacing w:line="553" w:lineRule="atLeast"/>
    </w:pPr>
    <w:rPr>
      <w:rFonts w:eastAsia="Calibri"/>
      <w:color w:val="auto"/>
    </w:rPr>
  </w:style>
  <w:style w:type="paragraph" w:customStyle="1" w:styleId="CM22">
    <w:name w:val="CM22"/>
    <w:basedOn w:val="Default"/>
    <w:next w:val="Default"/>
    <w:uiPriority w:val="99"/>
    <w:qFormat/>
    <w:rsid w:val="007E5F9F"/>
    <w:pPr>
      <w:widowControl w:val="0"/>
    </w:pPr>
    <w:rPr>
      <w:rFonts w:eastAsia="Calibri"/>
      <w:color w:val="auto"/>
    </w:rPr>
  </w:style>
  <w:style w:type="paragraph" w:customStyle="1" w:styleId="DoubleUnderlined">
    <w:name w:val="Double Underlined"/>
    <w:basedOn w:val="Heading2"/>
    <w:autoRedefine/>
    <w:uiPriority w:val="99"/>
    <w:qFormat/>
    <w:rsid w:val="007E5F9F"/>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7E5F9F"/>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7E5F9F"/>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7E5F9F"/>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7E5F9F"/>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7E5F9F"/>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7E5F9F"/>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7E5F9F"/>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7E5F9F"/>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7E5F9F"/>
  </w:style>
  <w:style w:type="paragraph" w:customStyle="1" w:styleId="StyleUnderliningTimesNewRomanBoldNounderlineKernat16">
    <w:name w:val="Style Underlining + Times New Roman Bold No underline Kern at 16..."/>
    <w:basedOn w:val="Normal"/>
    <w:uiPriority w:val="99"/>
    <w:qFormat/>
    <w:rsid w:val="007E5F9F"/>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7E5F9F"/>
    <w:rPr>
      <w:rFonts w:eastAsia="Times New Roman"/>
      <w:b/>
      <w:bCs/>
      <w:kern w:val="32"/>
      <w:sz w:val="32"/>
      <w:szCs w:val="32"/>
    </w:rPr>
  </w:style>
  <w:style w:type="paragraph" w:customStyle="1" w:styleId="StyleBoldUnderliningKernat16pt">
    <w:name w:val="Style Bold Underlining + Kern at 16 pt"/>
    <w:uiPriority w:val="99"/>
    <w:qFormat/>
    <w:rsid w:val="007E5F9F"/>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7E5F9F"/>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7E5F9F"/>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7E5F9F"/>
    <w:pPr>
      <w:ind w:left="400"/>
    </w:pPr>
    <w:rPr>
      <w:rFonts w:eastAsia="Times New Roman"/>
      <w:szCs w:val="20"/>
    </w:rPr>
  </w:style>
  <w:style w:type="paragraph" w:customStyle="1" w:styleId="Paste">
    <w:name w:val="Paste"/>
    <w:basedOn w:val="card"/>
    <w:qFormat/>
    <w:rsid w:val="007E5F9F"/>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7E5F9F"/>
    <w:rPr>
      <w:rFonts w:ascii="Georgia" w:eastAsia="Times New Roman" w:hAnsi="Georgia"/>
      <w:b/>
      <w:u w:val="single"/>
    </w:rPr>
  </w:style>
  <w:style w:type="paragraph" w:customStyle="1" w:styleId="UnderlineStyle0">
    <w:name w:val="Underline Style"/>
    <w:basedOn w:val="Normal"/>
    <w:link w:val="UnderlineStyleChar"/>
    <w:qFormat/>
    <w:rsid w:val="007E5F9F"/>
    <w:rPr>
      <w:rFonts w:ascii="Georgia" w:eastAsia="Times New Roman" w:hAnsi="Georgia"/>
      <w:b/>
      <w:sz w:val="24"/>
      <w:u w:val="single"/>
    </w:rPr>
  </w:style>
  <w:style w:type="paragraph" w:customStyle="1" w:styleId="Normalization">
    <w:name w:val="Normalization"/>
    <w:basedOn w:val="Normal"/>
    <w:uiPriority w:val="99"/>
    <w:qFormat/>
    <w:rsid w:val="007E5F9F"/>
    <w:rPr>
      <w:rFonts w:eastAsia="Times New Roman"/>
      <w:sz w:val="18"/>
    </w:rPr>
  </w:style>
  <w:style w:type="paragraph" w:customStyle="1" w:styleId="BreifTitle">
    <w:name w:val="Breif Title"/>
    <w:basedOn w:val="Normal"/>
    <w:autoRedefine/>
    <w:uiPriority w:val="99"/>
    <w:qFormat/>
    <w:rsid w:val="007E5F9F"/>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7E5F9F"/>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7E5F9F"/>
    <w:pPr>
      <w:spacing w:before="0" w:after="0"/>
      <w:jc w:val="center"/>
      <w:outlineLvl w:val="0"/>
    </w:pPr>
    <w:rPr>
      <w:sz w:val="32"/>
      <w:szCs w:val="32"/>
      <w:lang w:bidi="ar-SA"/>
    </w:rPr>
  </w:style>
  <w:style w:type="paragraph" w:customStyle="1" w:styleId="Tagandcite">
    <w:name w:val="Tag and cite"/>
    <w:basedOn w:val="Normal"/>
    <w:autoRedefine/>
    <w:uiPriority w:val="99"/>
    <w:qFormat/>
    <w:rsid w:val="007E5F9F"/>
    <w:rPr>
      <w:rFonts w:eastAsia="Times New Roman"/>
      <w:color w:val="333333"/>
    </w:rPr>
  </w:style>
  <w:style w:type="paragraph" w:customStyle="1" w:styleId="StyleTagandCiteFranklinGothicDemi">
    <w:name w:val="Style Tag and Cite + Franklin Gothic Demi"/>
    <w:basedOn w:val="Normal"/>
    <w:autoRedefine/>
    <w:uiPriority w:val="99"/>
    <w:qFormat/>
    <w:rsid w:val="007E5F9F"/>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7E5F9F"/>
    <w:rPr>
      <w:bCs/>
    </w:rPr>
  </w:style>
  <w:style w:type="paragraph" w:customStyle="1" w:styleId="tagCharCharCharCharCharCharChar">
    <w:name w:val="tag Char Char Char Char Char Char Char"/>
    <w:basedOn w:val="Normal"/>
    <w:uiPriority w:val="99"/>
    <w:qFormat/>
    <w:rsid w:val="007E5F9F"/>
    <w:rPr>
      <w:rFonts w:eastAsia="Times New Roman"/>
      <w:b/>
      <w:sz w:val="24"/>
      <w:szCs w:val="20"/>
    </w:rPr>
  </w:style>
  <w:style w:type="paragraph" w:customStyle="1" w:styleId="title-bold-medium">
    <w:name w:val="title-bold-medium"/>
    <w:basedOn w:val="Normal"/>
    <w:uiPriority w:val="99"/>
    <w:qFormat/>
    <w:rsid w:val="007E5F9F"/>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7E5F9F"/>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7E5F9F"/>
    <w:rPr>
      <w:rFonts w:ascii="Arial Narrow" w:eastAsia="Times New Roman" w:hAnsi="Arial Narrow"/>
      <w:b/>
      <w:sz w:val="24"/>
    </w:rPr>
  </w:style>
  <w:style w:type="paragraph" w:customStyle="1" w:styleId="BLOCKTITLE1">
    <w:name w:val="BLOCK TITLE"/>
    <w:basedOn w:val="Heading1"/>
    <w:uiPriority w:val="99"/>
    <w:qFormat/>
    <w:rsid w:val="007E5F9F"/>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7E5F9F"/>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7E5F9F"/>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7E5F9F"/>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7E5F9F"/>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7E5F9F"/>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7E5F9F"/>
    <w:pPr>
      <w:spacing w:before="100" w:beforeAutospacing="1" w:after="100" w:afterAutospacing="1"/>
    </w:pPr>
    <w:rPr>
      <w:rFonts w:eastAsia="Times New Roman"/>
    </w:rPr>
  </w:style>
  <w:style w:type="paragraph" w:customStyle="1" w:styleId="ToRead">
    <w:name w:val="To Read"/>
    <w:basedOn w:val="Normal"/>
    <w:uiPriority w:val="99"/>
    <w:qFormat/>
    <w:rsid w:val="007E5F9F"/>
    <w:pPr>
      <w:ind w:left="720"/>
    </w:pPr>
    <w:rPr>
      <w:rFonts w:ascii="Verdana" w:eastAsia="Times New Roman" w:hAnsi="Verdana"/>
      <w:b/>
      <w:u w:val="single"/>
    </w:rPr>
  </w:style>
  <w:style w:type="paragraph" w:customStyle="1" w:styleId="Style1">
    <w:name w:val="Style 1"/>
    <w:basedOn w:val="Normal"/>
    <w:uiPriority w:val="99"/>
    <w:qFormat/>
    <w:rsid w:val="007E5F9F"/>
    <w:pPr>
      <w:widowControl w:val="0"/>
      <w:ind w:firstLine="216"/>
    </w:pPr>
    <w:rPr>
      <w:rFonts w:eastAsia="Times New Roman"/>
      <w:noProof/>
      <w:color w:val="000000"/>
      <w:szCs w:val="20"/>
    </w:rPr>
  </w:style>
  <w:style w:type="paragraph" w:customStyle="1" w:styleId="Style41">
    <w:name w:val="Style 4"/>
    <w:basedOn w:val="Normal"/>
    <w:uiPriority w:val="99"/>
    <w:qFormat/>
    <w:rsid w:val="007E5F9F"/>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7E5F9F"/>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7E5F9F"/>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7E5F9F"/>
    <w:pPr>
      <w:ind w:left="1660"/>
    </w:pPr>
  </w:style>
  <w:style w:type="paragraph" w:customStyle="1" w:styleId="PageNumber1">
    <w:name w:val="Page Number1"/>
    <w:basedOn w:val="Normal"/>
    <w:next w:val="Normal"/>
    <w:uiPriority w:val="99"/>
    <w:qFormat/>
    <w:rsid w:val="007E5F9F"/>
    <w:rPr>
      <w:rFonts w:eastAsia="Times New Roman"/>
    </w:rPr>
  </w:style>
  <w:style w:type="paragraph" w:customStyle="1" w:styleId="Card1">
    <w:name w:val="Card1"/>
    <w:uiPriority w:val="99"/>
    <w:qFormat/>
    <w:rsid w:val="007E5F9F"/>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7E5F9F"/>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7E5F9F"/>
    <w:pPr>
      <w:ind w:left="288" w:right="288"/>
    </w:pPr>
    <w:rPr>
      <w:rFonts w:eastAsia="Times New Roman"/>
    </w:rPr>
  </w:style>
  <w:style w:type="paragraph" w:customStyle="1" w:styleId="CaseListNormal">
    <w:name w:val="Case List Normal"/>
    <w:basedOn w:val="Normal"/>
    <w:uiPriority w:val="99"/>
    <w:qFormat/>
    <w:rsid w:val="007E5F9F"/>
    <w:rPr>
      <w:rFonts w:ascii="Times" w:eastAsia="Times New Roman" w:hAnsi="Times"/>
      <w:szCs w:val="26"/>
    </w:rPr>
  </w:style>
  <w:style w:type="paragraph" w:customStyle="1" w:styleId="Body">
    <w:name w:val="Body"/>
    <w:basedOn w:val="Normal"/>
    <w:uiPriority w:val="99"/>
    <w:qFormat/>
    <w:rsid w:val="007E5F9F"/>
    <w:pPr>
      <w:outlineLvl w:val="3"/>
    </w:pPr>
    <w:rPr>
      <w:rFonts w:eastAsia="Times New Roman"/>
      <w:szCs w:val="20"/>
    </w:rPr>
  </w:style>
  <w:style w:type="paragraph" w:customStyle="1" w:styleId="3text">
    <w:name w:val="3text"/>
    <w:basedOn w:val="Normal"/>
    <w:uiPriority w:val="99"/>
    <w:qFormat/>
    <w:rsid w:val="007E5F9F"/>
    <w:pPr>
      <w:spacing w:before="100" w:beforeAutospacing="1" w:after="100" w:afterAutospacing="1"/>
    </w:pPr>
    <w:rPr>
      <w:rFonts w:eastAsia="Times New Roman"/>
      <w:sz w:val="24"/>
    </w:rPr>
  </w:style>
  <w:style w:type="paragraph" w:customStyle="1" w:styleId="TimesNewRoman12">
    <w:name w:val="TimesNewRoman12"/>
    <w:uiPriority w:val="99"/>
    <w:qFormat/>
    <w:rsid w:val="007E5F9F"/>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7E5F9F"/>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7E5F9F"/>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7E5F9F"/>
    <w:rPr>
      <w:rFonts w:eastAsia="Times New Roman"/>
      <w:color w:val="000000"/>
      <w:sz w:val="18"/>
    </w:rPr>
  </w:style>
  <w:style w:type="paragraph" w:customStyle="1" w:styleId="text1">
    <w:name w:val="text1"/>
    <w:basedOn w:val="Normal"/>
    <w:autoRedefine/>
    <w:uiPriority w:val="99"/>
    <w:qFormat/>
    <w:rsid w:val="007E5F9F"/>
    <w:rPr>
      <w:rFonts w:eastAsia="Times New Roman"/>
      <w:szCs w:val="20"/>
    </w:rPr>
  </w:style>
  <w:style w:type="paragraph" w:customStyle="1" w:styleId="RepeatBlockHeading">
    <w:name w:val="Repeat Block Heading"/>
    <w:basedOn w:val="Normal"/>
    <w:autoRedefine/>
    <w:uiPriority w:val="99"/>
    <w:qFormat/>
    <w:rsid w:val="007E5F9F"/>
    <w:pPr>
      <w:jc w:val="center"/>
    </w:pPr>
    <w:rPr>
      <w:rFonts w:eastAsia="Times New Roman"/>
      <w:b/>
      <w:smallCaps/>
      <w:color w:val="000000"/>
      <w:sz w:val="24"/>
      <w:u w:val="thick"/>
    </w:rPr>
  </w:style>
  <w:style w:type="paragraph" w:customStyle="1" w:styleId="story-headline">
    <w:name w:val="story-headline"/>
    <w:basedOn w:val="Normal"/>
    <w:uiPriority w:val="99"/>
    <w:qFormat/>
    <w:rsid w:val="007E5F9F"/>
    <w:pPr>
      <w:spacing w:before="72" w:after="72"/>
    </w:pPr>
    <w:rPr>
      <w:rFonts w:ascii="Arial" w:eastAsia="Times New Roman" w:hAnsi="Arial"/>
      <w:b/>
      <w:bCs/>
      <w:sz w:val="26"/>
      <w:szCs w:val="26"/>
    </w:rPr>
  </w:style>
  <w:style w:type="paragraph" w:customStyle="1" w:styleId="story-body">
    <w:name w:val="story-body"/>
    <w:basedOn w:val="Normal"/>
    <w:uiPriority w:val="99"/>
    <w:qFormat/>
    <w:rsid w:val="007E5F9F"/>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7E5F9F"/>
    <w:rPr>
      <w:rFonts w:ascii="Arial" w:eastAsia="Times New Roman" w:hAnsi="Arial"/>
      <w:b/>
      <w:bCs/>
    </w:rPr>
  </w:style>
  <w:style w:type="paragraph" w:customStyle="1" w:styleId="TextofCards">
    <w:name w:val="Text of Cards"/>
    <w:basedOn w:val="Normal"/>
    <w:uiPriority w:val="99"/>
    <w:qFormat/>
    <w:rsid w:val="007E5F9F"/>
    <w:rPr>
      <w:rFonts w:eastAsia="Times New Roman"/>
      <w:color w:val="000000"/>
      <w:spacing w:val="6"/>
      <w:szCs w:val="23"/>
    </w:rPr>
  </w:style>
  <w:style w:type="paragraph" w:customStyle="1" w:styleId="Corpotesto">
    <w:name w:val="Corpo testo"/>
    <w:basedOn w:val="Normal"/>
    <w:uiPriority w:val="99"/>
    <w:qFormat/>
    <w:rsid w:val="007E5F9F"/>
    <w:pPr>
      <w:widowControl w:val="0"/>
      <w:adjustRightInd w:val="0"/>
      <w:spacing w:after="283"/>
    </w:pPr>
    <w:rPr>
      <w:rFonts w:ascii="Times" w:eastAsia="Times New Roman" w:hAnsi="Times"/>
    </w:rPr>
  </w:style>
  <w:style w:type="paragraph" w:customStyle="1" w:styleId="tagCharChar1Char">
    <w:name w:val="tag Char Char1 Char"/>
    <w:uiPriority w:val="99"/>
    <w:qFormat/>
    <w:rsid w:val="007E5F9F"/>
    <w:rPr>
      <w:rFonts w:eastAsia="Times New Roman" w:cs="Calibri"/>
      <w:b/>
      <w:bCs/>
    </w:rPr>
  </w:style>
  <w:style w:type="paragraph" w:customStyle="1" w:styleId="inside-copy">
    <w:name w:val="inside-copy"/>
    <w:basedOn w:val="Normal"/>
    <w:uiPriority w:val="99"/>
    <w:qFormat/>
    <w:rsid w:val="007E5F9F"/>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7E5F9F"/>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7E5F9F"/>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7E5F9F"/>
    <w:rPr>
      <w:rFonts w:ascii="Arial" w:hAnsi="Arial"/>
      <w:b w:val="0"/>
      <w:caps w:val="0"/>
      <w:sz w:val="20"/>
    </w:rPr>
  </w:style>
  <w:style w:type="paragraph" w:customStyle="1" w:styleId="ProjectTitleLine">
    <w:name w:val="Project Title Line"/>
    <w:basedOn w:val="Normal"/>
    <w:next w:val="Normal"/>
    <w:autoRedefine/>
    <w:uiPriority w:val="99"/>
    <w:qFormat/>
    <w:rsid w:val="007E5F9F"/>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7E5F9F"/>
    <w:rPr>
      <w:rFonts w:ascii="Arial Narrow" w:eastAsia="Times New Roman" w:hAnsi="Arial Narrow"/>
      <w:strike/>
    </w:rPr>
  </w:style>
  <w:style w:type="paragraph" w:customStyle="1" w:styleId="NormalVerdana">
    <w:name w:val="Normal + Verdana"/>
    <w:aliases w:val="10 pt,White,Normal + Arial"/>
    <w:basedOn w:val="Normal"/>
    <w:uiPriority w:val="99"/>
    <w:qFormat/>
    <w:rsid w:val="007E5F9F"/>
    <w:rPr>
      <w:rFonts w:ascii="Arial" w:eastAsia="Times New Roman" w:hAnsi="Arial"/>
      <w:szCs w:val="20"/>
      <w:u w:val="single"/>
    </w:rPr>
  </w:style>
  <w:style w:type="paragraph" w:customStyle="1" w:styleId="Normal10pt">
    <w:name w:val="Normal + 10 pt"/>
    <w:basedOn w:val="Normal"/>
    <w:uiPriority w:val="99"/>
    <w:qFormat/>
    <w:rsid w:val="007E5F9F"/>
    <w:rPr>
      <w:rFonts w:eastAsia="Times New Roman"/>
      <w:szCs w:val="20"/>
    </w:rPr>
  </w:style>
  <w:style w:type="paragraph" w:customStyle="1" w:styleId="cardChar1Char">
    <w:name w:val="card Char1 Char"/>
    <w:basedOn w:val="Normal"/>
    <w:uiPriority w:val="99"/>
    <w:qFormat/>
    <w:rsid w:val="007E5F9F"/>
    <w:pPr>
      <w:ind w:left="288" w:right="288"/>
    </w:pPr>
    <w:rPr>
      <w:rFonts w:eastAsia="Times New Roman"/>
      <w:szCs w:val="20"/>
    </w:rPr>
  </w:style>
  <w:style w:type="paragraph" w:customStyle="1" w:styleId="CM12">
    <w:name w:val="CM12"/>
    <w:basedOn w:val="Default"/>
    <w:next w:val="Default"/>
    <w:uiPriority w:val="99"/>
    <w:qFormat/>
    <w:rsid w:val="007E5F9F"/>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7E5F9F"/>
    <w:pPr>
      <w:widowControl w:val="0"/>
      <w:spacing w:after="480"/>
    </w:pPr>
    <w:rPr>
      <w:rFonts w:ascii="Granjon LT Std" w:hAnsi="Granjon LT Std"/>
      <w:color w:val="auto"/>
    </w:rPr>
  </w:style>
  <w:style w:type="paragraph" w:customStyle="1" w:styleId="CM10">
    <w:name w:val="CM10"/>
    <w:basedOn w:val="Default"/>
    <w:next w:val="Default"/>
    <w:uiPriority w:val="99"/>
    <w:qFormat/>
    <w:rsid w:val="007E5F9F"/>
    <w:pPr>
      <w:widowControl w:val="0"/>
      <w:spacing w:line="320" w:lineRule="atLeast"/>
    </w:pPr>
    <w:rPr>
      <w:rFonts w:ascii="Granjon LT Std" w:hAnsi="Granjon LT Std"/>
      <w:color w:val="auto"/>
    </w:rPr>
  </w:style>
  <w:style w:type="paragraph" w:customStyle="1" w:styleId="bold">
    <w:name w:val="bold"/>
    <w:basedOn w:val="Normal"/>
    <w:uiPriority w:val="99"/>
    <w:qFormat/>
    <w:rsid w:val="007E5F9F"/>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7E5F9F"/>
    <w:rPr>
      <w:rFonts w:ascii="Arial Narrow" w:eastAsia="Times New Roman" w:hAnsi="Arial Narrow"/>
      <w:strike/>
      <w:szCs w:val="20"/>
    </w:rPr>
  </w:style>
  <w:style w:type="paragraph" w:customStyle="1" w:styleId="textbodyblack">
    <w:name w:val="textbodyblack"/>
    <w:basedOn w:val="Normal"/>
    <w:uiPriority w:val="99"/>
    <w:qFormat/>
    <w:rsid w:val="007E5F9F"/>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7E5F9F"/>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7E5F9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7E5F9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7E5F9F"/>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7E5F9F"/>
    <w:rPr>
      <w:rFonts w:ascii="Georgia" w:eastAsia="Times New Roman" w:hAnsi="Georgia"/>
      <w:b/>
      <w:bCs/>
      <w:szCs w:val="16"/>
      <w:u w:val="single"/>
    </w:rPr>
  </w:style>
  <w:style w:type="paragraph" w:customStyle="1" w:styleId="CiteCorrected">
    <w:name w:val="Cite Corrected"/>
    <w:basedOn w:val="Normal"/>
    <w:link w:val="CiteCorrectedChar"/>
    <w:qFormat/>
    <w:rsid w:val="007E5F9F"/>
    <w:rPr>
      <w:rFonts w:ascii="Georgia" w:eastAsia="Times New Roman" w:hAnsi="Georgia"/>
      <w:b/>
      <w:bCs/>
      <w:sz w:val="24"/>
      <w:szCs w:val="16"/>
      <w:u w:val="single"/>
    </w:rPr>
  </w:style>
  <w:style w:type="paragraph" w:customStyle="1" w:styleId="CardText20">
    <w:name w:val="Card Text 2"/>
    <w:basedOn w:val="CardText10"/>
    <w:link w:val="CardText2Char"/>
    <w:qFormat/>
    <w:rsid w:val="007E5F9F"/>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7E5F9F"/>
    <w:pPr>
      <w:ind w:left="288"/>
    </w:pPr>
    <w:rPr>
      <w:szCs w:val="20"/>
      <w:lang w:eastAsia="zh-CN"/>
    </w:rPr>
  </w:style>
  <w:style w:type="paragraph" w:customStyle="1" w:styleId="BriefTitle2">
    <w:name w:val="Brief Title 2"/>
    <w:basedOn w:val="BriefTitle"/>
    <w:uiPriority w:val="99"/>
    <w:qFormat/>
    <w:rsid w:val="007E5F9F"/>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7E5F9F"/>
    <w:rPr>
      <w:u w:val="single"/>
    </w:rPr>
  </w:style>
  <w:style w:type="paragraph" w:customStyle="1" w:styleId="StyleCardText11ptUnderline">
    <w:name w:val="Style Card Text + 11 pt Underline"/>
    <w:link w:val="StyleCardText11ptUnderlineChar"/>
    <w:qFormat/>
    <w:rsid w:val="007E5F9F"/>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7E5F9F"/>
    <w:rPr>
      <w:rFonts w:ascii="Georgia" w:hAnsi="Georgia"/>
      <w:sz w:val="16"/>
    </w:rPr>
  </w:style>
  <w:style w:type="paragraph" w:customStyle="1" w:styleId="StyleMinimizedText11pt">
    <w:name w:val="Style Minimized Text + 11 pt"/>
    <w:basedOn w:val="Normal"/>
    <w:link w:val="StyleMinimizedText11ptChar"/>
    <w:qFormat/>
    <w:rsid w:val="007E5F9F"/>
    <w:rPr>
      <w:rFonts w:ascii="Georgia" w:hAnsi="Georgia"/>
      <w:sz w:val="16"/>
    </w:rPr>
  </w:style>
  <w:style w:type="character" w:customStyle="1" w:styleId="StyleMinimizedText11pt1Char">
    <w:name w:val="Style Minimized Text + 11 pt1 Char"/>
    <w:basedOn w:val="DefaultParagraphFont"/>
    <w:link w:val="StyleMinimizedText11pt1"/>
    <w:locked/>
    <w:rsid w:val="007E5F9F"/>
    <w:rPr>
      <w:rFonts w:ascii="Georgia" w:hAnsi="Georgia"/>
      <w:sz w:val="16"/>
    </w:rPr>
  </w:style>
  <w:style w:type="paragraph" w:customStyle="1" w:styleId="StyleMinimizedText11pt1">
    <w:name w:val="Style Minimized Text + 11 pt1"/>
    <w:basedOn w:val="Normal"/>
    <w:link w:val="StyleMinimizedText11pt1Char"/>
    <w:qFormat/>
    <w:rsid w:val="007E5F9F"/>
    <w:rPr>
      <w:rFonts w:ascii="Georgia" w:hAnsi="Georgia"/>
      <w:sz w:val="16"/>
    </w:rPr>
  </w:style>
  <w:style w:type="character" w:customStyle="1" w:styleId="Debate-CardSmalltextF2Char">
    <w:name w:val="Debate- Card Small text F2 Char"/>
    <w:link w:val="Debate-CardSmalltextF2"/>
    <w:locked/>
    <w:rsid w:val="007E5F9F"/>
    <w:rPr>
      <w:rFonts w:ascii="Arial Narrow" w:hAnsi="Arial Narrow"/>
      <w:sz w:val="16"/>
    </w:rPr>
  </w:style>
  <w:style w:type="paragraph" w:customStyle="1" w:styleId="Debate-CardSmalltextF2">
    <w:name w:val="Debate- Card Small text F2"/>
    <w:basedOn w:val="Normal"/>
    <w:next w:val="Normal"/>
    <w:link w:val="Debate-CardSmalltextF2Char"/>
    <w:qFormat/>
    <w:rsid w:val="007E5F9F"/>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7E5F9F"/>
    <w:rPr>
      <w:rFonts w:ascii="Arial Narrow" w:hAnsi="Arial Narrow"/>
      <w:b/>
      <w:sz w:val="18"/>
      <w:u w:val="single"/>
    </w:rPr>
  </w:style>
  <w:style w:type="paragraph" w:customStyle="1" w:styleId="Debate-EmphasizedText-F5">
    <w:name w:val="Debate- Emphasized Text- F5"/>
    <w:basedOn w:val="Normal"/>
    <w:link w:val="Debate-EmphasizedText-F5Char"/>
    <w:qFormat/>
    <w:rsid w:val="007E5F9F"/>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7E5F9F"/>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E5F9F"/>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7E5F9F"/>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7E5F9F"/>
    <w:rPr>
      <w:rFonts w:ascii="Times New Roman" w:eastAsia="Times New Roman" w:hAnsi="Times New Roman" w:cs="Calibri"/>
      <w:sz w:val="16"/>
    </w:rPr>
  </w:style>
  <w:style w:type="character" w:customStyle="1" w:styleId="CardStyleChar">
    <w:name w:val="Card Style Char"/>
    <w:link w:val="CardStyle0"/>
    <w:locked/>
    <w:rsid w:val="007E5F9F"/>
    <w:rPr>
      <w:rFonts w:ascii="Calibri" w:eastAsia="Times New Roman" w:hAnsi="Calibri"/>
      <w:sz w:val="22"/>
    </w:rPr>
  </w:style>
  <w:style w:type="paragraph" w:customStyle="1" w:styleId="emactive">
    <w:name w:val="emactive"/>
    <w:basedOn w:val="Normal"/>
    <w:uiPriority w:val="99"/>
    <w:qFormat/>
    <w:rsid w:val="007E5F9F"/>
    <w:pPr>
      <w:spacing w:before="100" w:beforeAutospacing="1" w:after="100" w:afterAutospacing="1"/>
    </w:pPr>
    <w:rPr>
      <w:rFonts w:eastAsia="Times New Roman"/>
      <w:sz w:val="24"/>
    </w:rPr>
  </w:style>
  <w:style w:type="paragraph" w:customStyle="1" w:styleId="emready">
    <w:name w:val="emready"/>
    <w:basedOn w:val="Normal"/>
    <w:uiPriority w:val="99"/>
    <w:qFormat/>
    <w:rsid w:val="007E5F9F"/>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7E5F9F"/>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7E5F9F"/>
    <w:rPr>
      <w:rFonts w:ascii="Georgia" w:eastAsia="Times New Roman" w:hAnsi="Georgia" w:cs="Times New Roman"/>
      <w:b/>
      <w:sz w:val="24"/>
      <w:u w:val="single"/>
    </w:rPr>
  </w:style>
  <w:style w:type="character" w:customStyle="1" w:styleId="CardHighlightChar">
    <w:name w:val="Card Highlight Char"/>
    <w:link w:val="CardHighlight"/>
    <w:locked/>
    <w:rsid w:val="007E5F9F"/>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7E5F9F"/>
    <w:pPr>
      <w:shd w:val="clear" w:color="auto" w:fill="66FFFF"/>
    </w:pPr>
    <w:rPr>
      <w:rFonts w:eastAsia="Calibri" w:cs="Calibri"/>
      <w:sz w:val="24"/>
      <w:u w:val="single"/>
    </w:rPr>
  </w:style>
  <w:style w:type="character" w:customStyle="1" w:styleId="BlockHeaderHiddenChar">
    <w:name w:val="Block Header Hidden Char"/>
    <w:link w:val="BlockHeaderHidden"/>
    <w:locked/>
    <w:rsid w:val="007E5F9F"/>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7E5F9F"/>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7E5F9F"/>
    <w:pPr>
      <w:spacing w:before="100" w:beforeAutospacing="1" w:after="100" w:afterAutospacing="1"/>
    </w:pPr>
    <w:rPr>
      <w:rFonts w:eastAsia="Times New Roman"/>
      <w:sz w:val="24"/>
    </w:rPr>
  </w:style>
  <w:style w:type="paragraph" w:customStyle="1" w:styleId="norma">
    <w:name w:val="norma"/>
    <w:basedOn w:val="Heading3"/>
    <w:uiPriority w:val="99"/>
    <w:qFormat/>
    <w:rsid w:val="007E5F9F"/>
    <w:rPr>
      <w:rFonts w:eastAsia="MS Gothic" w:cs="Arial"/>
      <w:bCs w:val="0"/>
      <w:sz w:val="24"/>
    </w:rPr>
  </w:style>
  <w:style w:type="paragraph" w:customStyle="1" w:styleId="nromal">
    <w:name w:val="nromal"/>
    <w:basedOn w:val="Normal"/>
    <w:uiPriority w:val="99"/>
    <w:qFormat/>
    <w:rsid w:val="007E5F9F"/>
    <w:pPr>
      <w:keepNext/>
      <w:keepLines/>
      <w:spacing w:before="200"/>
      <w:outlineLvl w:val="3"/>
    </w:pPr>
    <w:rPr>
      <w:rFonts w:eastAsia="Times New Roman" w:cs="Cambria"/>
      <w:b/>
      <w:iCs/>
    </w:rPr>
  </w:style>
  <w:style w:type="paragraph" w:customStyle="1" w:styleId="natural">
    <w:name w:val="natural"/>
    <w:basedOn w:val="Normal"/>
    <w:uiPriority w:val="99"/>
    <w:qFormat/>
    <w:rsid w:val="007E5F9F"/>
    <w:pPr>
      <w:keepNext/>
      <w:keepLines/>
      <w:spacing w:before="200"/>
      <w:outlineLvl w:val="3"/>
    </w:pPr>
    <w:rPr>
      <w:rFonts w:eastAsia="Times New Roman"/>
      <w:b/>
      <w:iCs/>
    </w:rPr>
  </w:style>
  <w:style w:type="paragraph" w:customStyle="1" w:styleId="nroaml">
    <w:name w:val="nroaml"/>
    <w:basedOn w:val="Normal"/>
    <w:uiPriority w:val="99"/>
    <w:qFormat/>
    <w:rsid w:val="007E5F9F"/>
    <w:pPr>
      <w:keepNext/>
      <w:keepLines/>
      <w:spacing w:before="200"/>
      <w:outlineLvl w:val="3"/>
    </w:pPr>
    <w:rPr>
      <w:rFonts w:eastAsia="Times New Roman"/>
      <w:b/>
      <w:iCs/>
    </w:rPr>
  </w:style>
  <w:style w:type="paragraph" w:customStyle="1" w:styleId="noraml">
    <w:name w:val="noraml"/>
    <w:basedOn w:val="Normal"/>
    <w:uiPriority w:val="99"/>
    <w:qFormat/>
    <w:rsid w:val="007E5F9F"/>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7E5F9F"/>
    <w:rPr>
      <w:rFonts w:ascii="Georgia" w:eastAsia="Calibri" w:hAnsi="Georgia"/>
      <w:sz w:val="16"/>
      <w:szCs w:val="16"/>
    </w:rPr>
  </w:style>
  <w:style w:type="paragraph" w:customStyle="1" w:styleId="SmallSizeParagraph">
    <w:name w:val="Small Size Paragraph"/>
    <w:basedOn w:val="Normal"/>
    <w:link w:val="SmallSizeParagraphChar"/>
    <w:qFormat/>
    <w:rsid w:val="007E5F9F"/>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7E5F9F"/>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7E5F9F"/>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7E5F9F"/>
    <w:rPr>
      <w:rFonts w:ascii="Arial" w:eastAsia="Calibri" w:hAnsi="Arial" w:cs="Arial"/>
      <w:kern w:val="2"/>
      <w:sz w:val="14"/>
      <w:szCs w:val="14"/>
      <w:lang w:eastAsia="zh-TW"/>
    </w:rPr>
  </w:style>
  <w:style w:type="paragraph" w:customStyle="1" w:styleId="CardT1">
    <w:name w:val="CardT1"/>
    <w:basedOn w:val="Normal"/>
    <w:link w:val="CardT1Char"/>
    <w:qFormat/>
    <w:rsid w:val="007E5F9F"/>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7E5F9F"/>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7E5F9F"/>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7E5F9F"/>
    <w:pPr>
      <w:spacing w:before="100" w:beforeAutospacing="1" w:after="100" w:afterAutospacing="1"/>
    </w:pPr>
    <w:rPr>
      <w:rFonts w:eastAsia="Times New Roman"/>
      <w:sz w:val="24"/>
    </w:rPr>
  </w:style>
  <w:style w:type="paragraph" w:customStyle="1" w:styleId="CiteReal">
    <w:name w:val="Cite Real"/>
    <w:basedOn w:val="Normal"/>
    <w:next w:val="Normal"/>
    <w:qFormat/>
    <w:rsid w:val="007E5F9F"/>
    <w:rPr>
      <w:rFonts w:ascii="Arial" w:eastAsia="MS Mincho" w:hAnsi="Arial"/>
      <w:b/>
      <w:sz w:val="24"/>
      <w:u w:val="single"/>
    </w:rPr>
  </w:style>
  <w:style w:type="paragraph" w:customStyle="1" w:styleId="2909F619802848F09E01365C32F34654">
    <w:name w:val="2909F619802848F09E01365C32F34654"/>
    <w:uiPriority w:val="99"/>
    <w:qFormat/>
    <w:rsid w:val="007E5F9F"/>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7E5F9F"/>
    <w:rPr>
      <w:rFonts w:ascii="Georgia" w:eastAsia="Calibri" w:hAnsi="Georgia"/>
      <w:u w:val="single"/>
      <w:lang w:val="x-none" w:eastAsia="zh-CN"/>
    </w:rPr>
  </w:style>
  <w:style w:type="paragraph" w:customStyle="1" w:styleId="UnderlineS">
    <w:name w:val="Underline S"/>
    <w:basedOn w:val="Normal"/>
    <w:link w:val="UnderlineSChar"/>
    <w:qFormat/>
    <w:rsid w:val="007E5F9F"/>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7E5F9F"/>
    <w:rPr>
      <w:rFonts w:ascii="Georgia" w:eastAsia="SimSun" w:hAnsi="Georgia"/>
      <w:sz w:val="12"/>
    </w:rPr>
  </w:style>
  <w:style w:type="paragraph" w:customStyle="1" w:styleId="Ununderlined">
    <w:name w:val="Ununderlined"/>
    <w:basedOn w:val="Normal"/>
    <w:link w:val="UnunderlinedChar"/>
    <w:qFormat/>
    <w:rsid w:val="007E5F9F"/>
    <w:rPr>
      <w:rFonts w:ascii="Georgia" w:eastAsia="SimSun" w:hAnsi="Georgia"/>
      <w:sz w:val="12"/>
    </w:rPr>
  </w:style>
  <w:style w:type="character" w:customStyle="1" w:styleId="HighlightingChar">
    <w:name w:val="Highlighting Char"/>
    <w:link w:val="Highlighting"/>
    <w:locked/>
    <w:rsid w:val="007E5F9F"/>
    <w:rPr>
      <w:rFonts w:ascii="Georgia" w:eastAsia="SimSun" w:hAnsi="Georgia"/>
      <w:u w:val="thick"/>
    </w:rPr>
  </w:style>
  <w:style w:type="paragraph" w:customStyle="1" w:styleId="Highlighting">
    <w:name w:val="Highlighting"/>
    <w:basedOn w:val="Normal"/>
    <w:link w:val="HighlightingChar"/>
    <w:autoRedefine/>
    <w:qFormat/>
    <w:rsid w:val="007E5F9F"/>
    <w:rPr>
      <w:rFonts w:ascii="Georgia" w:eastAsia="SimSun" w:hAnsi="Georgia"/>
      <w:sz w:val="24"/>
      <w:u w:val="thick"/>
    </w:rPr>
  </w:style>
  <w:style w:type="character" w:customStyle="1" w:styleId="CITEChar">
    <w:name w:val="CITE Char"/>
    <w:link w:val="CITE"/>
    <w:locked/>
    <w:rsid w:val="007E5F9F"/>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7E5F9F"/>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7E5F9F"/>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7E5F9F"/>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7E5F9F"/>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7E5F9F"/>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7E5F9F"/>
    <w:rPr>
      <w:b/>
      <w:sz w:val="28"/>
    </w:rPr>
  </w:style>
  <w:style w:type="character" w:customStyle="1" w:styleId="SourcenameChar">
    <w:name w:val="Source name Char"/>
    <w:link w:val="Sourcename"/>
    <w:locked/>
    <w:rsid w:val="007E5F9F"/>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7E5F9F"/>
    <w:rPr>
      <w:b/>
      <w:bCs/>
      <w:sz w:val="20"/>
    </w:rPr>
  </w:style>
  <w:style w:type="character" w:customStyle="1" w:styleId="underlinedcardChar">
    <w:name w:val="underlined card Char"/>
    <w:link w:val="underlinedcard0"/>
    <w:locked/>
    <w:rsid w:val="007E5F9F"/>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7E5F9F"/>
    <w:rPr>
      <w:sz w:val="24"/>
      <w:u w:val="single"/>
    </w:rPr>
  </w:style>
  <w:style w:type="paragraph" w:customStyle="1" w:styleId="FullText">
    <w:name w:val="Full Text"/>
    <w:basedOn w:val="Normal"/>
    <w:uiPriority w:val="99"/>
    <w:qFormat/>
    <w:rsid w:val="007E5F9F"/>
    <w:rPr>
      <w:rFonts w:eastAsia="Times New Roman"/>
      <w:sz w:val="16"/>
    </w:rPr>
  </w:style>
  <w:style w:type="character" w:customStyle="1" w:styleId="TextUnderlineChar">
    <w:name w:val="Text Underline Char"/>
    <w:link w:val="TextUnderline"/>
    <w:locked/>
    <w:rsid w:val="007E5F9F"/>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7E5F9F"/>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7E5F9F"/>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7E5F9F"/>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7E5F9F"/>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7E5F9F"/>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7E5F9F"/>
    <w:pPr>
      <w:spacing w:before="240"/>
      <w:outlineLvl w:val="2"/>
    </w:pPr>
    <w:rPr>
      <w:rFonts w:eastAsia="Times New Roman"/>
      <w:b/>
    </w:rPr>
  </w:style>
  <w:style w:type="character" w:customStyle="1" w:styleId="CiteCardChar">
    <w:name w:val="Cite_Card Char"/>
    <w:link w:val="CiteCard0"/>
    <w:locked/>
    <w:rsid w:val="007E5F9F"/>
    <w:rPr>
      <w:rFonts w:ascii="Times New Roman" w:eastAsia="Times New Roman" w:hAnsi="Times New Roman" w:cs="Arial"/>
      <w:bCs/>
      <w:sz w:val="20"/>
      <w:szCs w:val="20"/>
    </w:rPr>
  </w:style>
  <w:style w:type="paragraph" w:customStyle="1" w:styleId="CiteCard0">
    <w:name w:val="Cite_Card"/>
    <w:link w:val="CiteCardChar"/>
    <w:qFormat/>
    <w:rsid w:val="007E5F9F"/>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7E5F9F"/>
    <w:pPr>
      <w:widowControl w:val="0"/>
    </w:pPr>
    <w:rPr>
      <w:rFonts w:eastAsia="MS Mincho"/>
      <w:color w:val="auto"/>
    </w:rPr>
  </w:style>
  <w:style w:type="character" w:customStyle="1" w:styleId="StyleStyle49pt6Char">
    <w:name w:val="Style Style4 + 9 pt6 Char"/>
    <w:basedOn w:val="Style4Char"/>
    <w:link w:val="StyleStyle49pt6"/>
    <w:locked/>
    <w:rsid w:val="007E5F9F"/>
    <w:rPr>
      <w:rFonts w:ascii="Georgia" w:eastAsia="Times New Roman" w:hAnsi="Georgia"/>
      <w:u w:val="single"/>
      <w:lang w:val="x-none"/>
    </w:rPr>
  </w:style>
  <w:style w:type="paragraph" w:customStyle="1" w:styleId="StyleStyle49pt6">
    <w:name w:val="Style Style4 + 9 pt6"/>
    <w:basedOn w:val="Style4"/>
    <w:link w:val="StyleStyle49pt6Char"/>
    <w:qFormat/>
    <w:rsid w:val="007E5F9F"/>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7E5F9F"/>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7E5F9F"/>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7E5F9F"/>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7E5F9F"/>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7E5F9F"/>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7E5F9F"/>
    <w:rPr>
      <w:rFonts w:ascii="Georgia" w:hAnsi="Georgia" w:cs="Calibri"/>
      <w:b/>
      <w:bCs/>
      <w:sz w:val="24"/>
      <w:u w:val="single"/>
    </w:rPr>
  </w:style>
  <w:style w:type="character" w:customStyle="1" w:styleId="DebatenoramlChar">
    <w:name w:val="Debatenoraml Char"/>
    <w:link w:val="Debatenoraml"/>
    <w:locked/>
    <w:rsid w:val="007E5F9F"/>
    <w:rPr>
      <w:rFonts w:ascii="Times New Roman" w:hAnsi="Times New Roman" w:cs="Times New Roman"/>
    </w:rPr>
  </w:style>
  <w:style w:type="paragraph" w:customStyle="1" w:styleId="Debatenoraml">
    <w:name w:val="Debatenoraml"/>
    <w:basedOn w:val="NoSpacing"/>
    <w:link w:val="DebatenoramlChar"/>
    <w:qFormat/>
    <w:rsid w:val="007E5F9F"/>
    <w:pPr>
      <w:spacing w:before="0" w:line="240" w:lineRule="auto"/>
    </w:pPr>
    <w:rPr>
      <w:rFonts w:ascii="Times New Roman" w:hAnsi="Times New Roman" w:cs="Times New Roman"/>
    </w:rPr>
  </w:style>
  <w:style w:type="paragraph" w:customStyle="1" w:styleId="SynergyTag">
    <w:name w:val="SynergyTag"/>
    <w:basedOn w:val="Normal"/>
    <w:uiPriority w:val="99"/>
    <w:qFormat/>
    <w:rsid w:val="007E5F9F"/>
    <w:rPr>
      <w:rFonts w:eastAsia="Calibri"/>
      <w:b/>
    </w:rPr>
  </w:style>
  <w:style w:type="character" w:customStyle="1" w:styleId="QualsChar">
    <w:name w:val="Quals Char"/>
    <w:link w:val="Quals"/>
    <w:locked/>
    <w:rsid w:val="007E5F9F"/>
    <w:rPr>
      <w:rFonts w:ascii="Georgia" w:eastAsia="Calibri" w:hAnsi="Georgia"/>
      <w:sz w:val="18"/>
    </w:rPr>
  </w:style>
  <w:style w:type="paragraph" w:customStyle="1" w:styleId="Quals">
    <w:name w:val="Quals"/>
    <w:basedOn w:val="Normal"/>
    <w:link w:val="QualsChar"/>
    <w:qFormat/>
    <w:rsid w:val="007E5F9F"/>
    <w:rPr>
      <w:rFonts w:ascii="Georgia" w:eastAsia="Calibri" w:hAnsi="Georgia"/>
      <w:sz w:val="18"/>
    </w:rPr>
  </w:style>
  <w:style w:type="paragraph" w:customStyle="1" w:styleId="times">
    <w:name w:val="times"/>
    <w:basedOn w:val="Normal"/>
    <w:qFormat/>
    <w:rsid w:val="007E5F9F"/>
    <w:pPr>
      <w:spacing w:before="100" w:beforeAutospacing="1" w:after="100" w:afterAutospacing="1"/>
    </w:pPr>
    <w:rPr>
      <w:rFonts w:eastAsia="Times New Roman"/>
      <w:sz w:val="24"/>
    </w:rPr>
  </w:style>
  <w:style w:type="paragraph" w:customStyle="1" w:styleId="BodyA">
    <w:name w:val="Body A"/>
    <w:uiPriority w:val="99"/>
    <w:qFormat/>
    <w:rsid w:val="007E5F9F"/>
    <w:rPr>
      <w:rFonts w:ascii="Helvetica" w:eastAsia="ヒラギノ角ゴ Pro W3" w:hAnsi="Helvetica" w:cs="Times New Roman"/>
      <w:color w:val="000000"/>
      <w:szCs w:val="20"/>
    </w:rPr>
  </w:style>
  <w:style w:type="character" w:customStyle="1" w:styleId="StarredChar">
    <w:name w:val="Starred Char"/>
    <w:link w:val="Starred"/>
    <w:locked/>
    <w:rsid w:val="007E5F9F"/>
    <w:rPr>
      <w:rFonts w:ascii="Georgia" w:eastAsia="Times New Roman" w:hAnsi="Georgia"/>
      <w:b/>
      <w:caps/>
      <w:szCs w:val="28"/>
      <w:u w:val="single"/>
    </w:rPr>
  </w:style>
  <w:style w:type="paragraph" w:customStyle="1" w:styleId="Starred">
    <w:name w:val="Starred"/>
    <w:basedOn w:val="Normal"/>
    <w:link w:val="StarredChar"/>
    <w:qFormat/>
    <w:rsid w:val="007E5F9F"/>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7E5F9F"/>
    <w:rPr>
      <w:rFonts w:ascii="Georgia" w:eastAsia="Times New Roman" w:hAnsi="Georgia"/>
      <w:b/>
      <w:caps/>
      <w:szCs w:val="28"/>
      <w:u w:val="single"/>
    </w:rPr>
  </w:style>
  <w:style w:type="paragraph" w:customStyle="1" w:styleId="NotStarred">
    <w:name w:val="NotStarred"/>
    <w:basedOn w:val="Normal"/>
    <w:link w:val="NotStarredChar"/>
    <w:qFormat/>
    <w:rsid w:val="007E5F9F"/>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7E5F9F"/>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7E5F9F"/>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7E5F9F"/>
    <w:pPr>
      <w:pBdr>
        <w:top w:val="single" w:sz="4" w:space="0" w:color="auto"/>
        <w:left w:val="single" w:sz="4" w:space="0" w:color="auto"/>
        <w:bottom w:val="single" w:sz="4" w:space="0" w:color="auto"/>
        <w:right w:val="single" w:sz="4" w:space="0" w:color="auto"/>
      </w:pBdr>
      <w:spacing w:after="160" w:line="259" w:lineRule="auto"/>
    </w:pPr>
    <w:rPr>
      <w:rFonts w:ascii="Times New Roman" w:eastAsiaTheme="minorEastAsia" w:hAnsi="Times New Roman" w:cs="Times New Roman"/>
      <w:bdr w:val="single" w:sz="4" w:space="0" w:color="auto" w:frame="1"/>
      <w:lang w:val="en-US"/>
    </w:rPr>
  </w:style>
  <w:style w:type="character" w:customStyle="1" w:styleId="H4TagChar1">
    <w:name w:val="H4 (Tag) Char1"/>
    <w:link w:val="H4Tag"/>
    <w:locked/>
    <w:rsid w:val="007E5F9F"/>
    <w:rPr>
      <w:rFonts w:ascii="Georgia" w:eastAsia="Calibri" w:hAnsi="Georgia"/>
      <w:b/>
    </w:rPr>
  </w:style>
  <w:style w:type="paragraph" w:customStyle="1" w:styleId="H4Tag">
    <w:name w:val="H4 (Tag)"/>
    <w:basedOn w:val="Normal"/>
    <w:link w:val="H4TagChar1"/>
    <w:qFormat/>
    <w:rsid w:val="007E5F9F"/>
    <w:rPr>
      <w:rFonts w:ascii="Georgia" w:eastAsia="Calibri" w:hAnsi="Georgia"/>
      <w:b/>
      <w:sz w:val="24"/>
    </w:rPr>
  </w:style>
  <w:style w:type="paragraph" w:customStyle="1" w:styleId="CM25">
    <w:name w:val="CM25"/>
    <w:basedOn w:val="Default"/>
    <w:next w:val="Default"/>
    <w:qFormat/>
    <w:rsid w:val="007E5F9F"/>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7E5F9F"/>
    <w:rPr>
      <w:rFonts w:ascii="Georgia" w:hAnsi="Georgia"/>
      <w:b/>
    </w:rPr>
  </w:style>
  <w:style w:type="paragraph" w:customStyle="1" w:styleId="Debate-CardTagandCite-F6">
    <w:name w:val="Debate- Card Tag and Cite- F6"/>
    <w:basedOn w:val="Normal"/>
    <w:link w:val="Debate-CardTagandCite-F6Char"/>
    <w:qFormat/>
    <w:rsid w:val="007E5F9F"/>
    <w:pPr>
      <w:contextualSpacing/>
    </w:pPr>
    <w:rPr>
      <w:rFonts w:ascii="Georgia" w:hAnsi="Georgia"/>
      <w:b/>
      <w:sz w:val="24"/>
    </w:rPr>
  </w:style>
  <w:style w:type="paragraph" w:customStyle="1" w:styleId="Cardtext0">
    <w:name w:val="Card text"/>
    <w:link w:val="CardtextChar0"/>
    <w:qFormat/>
    <w:rsid w:val="007E5F9F"/>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7E5F9F"/>
    <w:rPr>
      <w:rFonts w:ascii="Georgia" w:eastAsia="Times New Roman" w:hAnsi="Georgia"/>
      <w:b/>
      <w:szCs w:val="28"/>
      <w:u w:val="single"/>
    </w:rPr>
  </w:style>
  <w:style w:type="paragraph" w:customStyle="1" w:styleId="NewHeading2">
    <w:name w:val="NewHeading2"/>
    <w:basedOn w:val="Normal"/>
    <w:link w:val="NewHeading2Char"/>
    <w:qFormat/>
    <w:rsid w:val="007E5F9F"/>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7E5F9F"/>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7E5F9F"/>
    <w:rPr>
      <w:rFonts w:eastAsia="Calibri"/>
    </w:rPr>
  </w:style>
  <w:style w:type="paragraph" w:customStyle="1" w:styleId="Card6pt">
    <w:name w:val="Card 6pt"/>
    <w:basedOn w:val="card"/>
    <w:uiPriority w:val="99"/>
    <w:qFormat/>
    <w:rsid w:val="007E5F9F"/>
    <w:rPr>
      <w:rFonts w:ascii="Georgia" w:eastAsia="Calibri" w:hAnsi="Georgia"/>
      <w:bCs/>
      <w:color w:val="000000"/>
      <w:sz w:val="12"/>
      <w:szCs w:val="20"/>
    </w:rPr>
  </w:style>
  <w:style w:type="character" w:customStyle="1" w:styleId="FullCiteChar">
    <w:name w:val="Full Cite Char"/>
    <w:link w:val="FullCite"/>
    <w:locked/>
    <w:rsid w:val="007E5F9F"/>
    <w:rPr>
      <w:rFonts w:ascii="Garamond" w:eastAsia="Calibri" w:hAnsi="Garamond"/>
    </w:rPr>
  </w:style>
  <w:style w:type="paragraph" w:customStyle="1" w:styleId="FullCite">
    <w:name w:val="Full Cite"/>
    <w:basedOn w:val="Normal"/>
    <w:next w:val="Normal"/>
    <w:link w:val="FullCiteChar"/>
    <w:qFormat/>
    <w:rsid w:val="007E5F9F"/>
    <w:rPr>
      <w:rFonts w:ascii="Garamond" w:eastAsia="Calibri" w:hAnsi="Garamond"/>
      <w:sz w:val="24"/>
    </w:rPr>
  </w:style>
  <w:style w:type="character" w:customStyle="1" w:styleId="StyleCardStyleBlackUnderlineChar">
    <w:name w:val="Style Card Style + Black Underline Char"/>
    <w:link w:val="StyleCardStyleBlackUnderline"/>
    <w:locked/>
    <w:rsid w:val="007E5F9F"/>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7E5F9F"/>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7E5F9F"/>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7E5F9F"/>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7E5F9F"/>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7E5F9F"/>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7E5F9F"/>
    <w:rPr>
      <w:rFonts w:ascii="Georgia" w:eastAsia="SimSun" w:hAnsi="Georgia"/>
      <w:b/>
      <w:bCs/>
      <w:sz w:val="24"/>
      <w:u w:val="single"/>
      <w:lang w:eastAsia="zh-CN"/>
    </w:rPr>
  </w:style>
  <w:style w:type="paragraph" w:customStyle="1" w:styleId="CM27">
    <w:name w:val="CM27"/>
    <w:basedOn w:val="Default"/>
    <w:next w:val="Default"/>
    <w:qFormat/>
    <w:rsid w:val="007E5F9F"/>
    <w:pPr>
      <w:spacing w:after="200" w:line="276" w:lineRule="auto"/>
    </w:pPr>
    <w:rPr>
      <w:rFonts w:eastAsia="Calibri"/>
      <w:color w:val="auto"/>
      <w:sz w:val="22"/>
    </w:rPr>
  </w:style>
  <w:style w:type="paragraph" w:customStyle="1" w:styleId="font-null">
    <w:name w:val="font-null"/>
    <w:basedOn w:val="Normal"/>
    <w:uiPriority w:val="99"/>
    <w:qFormat/>
    <w:rsid w:val="007E5F9F"/>
    <w:pPr>
      <w:spacing w:before="100" w:beforeAutospacing="1" w:after="100" w:afterAutospacing="1"/>
    </w:pPr>
    <w:rPr>
      <w:rFonts w:eastAsia="Times New Roman"/>
      <w:sz w:val="24"/>
    </w:rPr>
  </w:style>
  <w:style w:type="paragraph" w:customStyle="1" w:styleId="rteindent1">
    <w:name w:val="rteindent1"/>
    <w:basedOn w:val="Normal"/>
    <w:uiPriority w:val="99"/>
    <w:qFormat/>
    <w:rsid w:val="007E5F9F"/>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7E5F9F"/>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7E5F9F"/>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7E5F9F"/>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7E5F9F"/>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7E5F9F"/>
    <w:pPr>
      <w:spacing w:before="100" w:beforeAutospacing="1" w:after="100" w:afterAutospacing="1"/>
    </w:pPr>
    <w:rPr>
      <w:rFonts w:eastAsia="Times New Roman"/>
      <w:sz w:val="24"/>
    </w:rPr>
  </w:style>
  <w:style w:type="paragraph" w:customStyle="1" w:styleId="class">
    <w:name w:val="class"/>
    <w:basedOn w:val="Normal"/>
    <w:uiPriority w:val="99"/>
    <w:qFormat/>
    <w:rsid w:val="007E5F9F"/>
    <w:pPr>
      <w:spacing w:before="100" w:beforeAutospacing="1" w:after="100" w:afterAutospacing="1"/>
    </w:pPr>
    <w:rPr>
      <w:rFonts w:eastAsia="Times New Roman"/>
      <w:sz w:val="24"/>
    </w:rPr>
  </w:style>
  <w:style w:type="character" w:customStyle="1" w:styleId="blocktitleChar0">
    <w:name w:val="block title Char"/>
    <w:link w:val="blocktitle0"/>
    <w:locked/>
    <w:rsid w:val="007E5F9F"/>
    <w:rPr>
      <w:rFonts w:ascii="Calibri" w:eastAsia="Calibri" w:hAnsi="Calibri"/>
      <w:b/>
      <w:caps/>
      <w:sz w:val="28"/>
      <w:szCs w:val="28"/>
      <w:lang w:val="es-ES"/>
    </w:rPr>
  </w:style>
  <w:style w:type="paragraph" w:customStyle="1" w:styleId="Pa6">
    <w:name w:val="Pa6"/>
    <w:basedOn w:val="Normal"/>
    <w:next w:val="Normal"/>
    <w:uiPriority w:val="99"/>
    <w:qFormat/>
    <w:rsid w:val="007E5F9F"/>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7E5F9F"/>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7E5F9F"/>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7E5F9F"/>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7E5F9F"/>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7E5F9F"/>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7E5F9F"/>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E5F9F"/>
    <w:pPr>
      <w:spacing w:after="160" w:line="259" w:lineRule="auto"/>
    </w:pPr>
    <w:rPr>
      <w:rFonts w:ascii="Georgia" w:eastAsia="SimSun" w:hAnsi="Georgia"/>
      <w:b/>
      <w:bCs/>
      <w:lang w:val="en-US"/>
    </w:rPr>
  </w:style>
  <w:style w:type="paragraph" w:customStyle="1" w:styleId="summary">
    <w:name w:val="summary"/>
    <w:basedOn w:val="Normal"/>
    <w:uiPriority w:val="99"/>
    <w:qFormat/>
    <w:rsid w:val="007E5F9F"/>
    <w:pPr>
      <w:spacing w:before="100" w:beforeAutospacing="1" w:after="100" w:afterAutospacing="1"/>
    </w:pPr>
    <w:rPr>
      <w:rFonts w:eastAsia="Times New Roman"/>
      <w:sz w:val="24"/>
    </w:rPr>
  </w:style>
  <w:style w:type="paragraph" w:customStyle="1" w:styleId="Caption2">
    <w:name w:val="Caption2"/>
    <w:basedOn w:val="Normal"/>
    <w:uiPriority w:val="99"/>
    <w:qFormat/>
    <w:rsid w:val="007E5F9F"/>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7E5F9F"/>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7E5F9F"/>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7E5F9F"/>
    <w:pPr>
      <w:jc w:val="center"/>
    </w:pPr>
    <w:rPr>
      <w:rFonts w:ascii="Book Antiqua" w:eastAsia="Times New Roman" w:hAnsi="Book Antiqua"/>
      <w:b/>
      <w:sz w:val="28"/>
    </w:rPr>
  </w:style>
  <w:style w:type="paragraph" w:customStyle="1" w:styleId="Little">
    <w:name w:val="Little"/>
    <w:basedOn w:val="Normal"/>
    <w:next w:val="Normal"/>
    <w:link w:val="LittleChar"/>
    <w:qFormat/>
    <w:rsid w:val="007E5F9F"/>
    <w:pPr>
      <w:ind w:left="288"/>
    </w:pPr>
    <w:rPr>
      <w:rFonts w:eastAsia="Times New Roman"/>
      <w:sz w:val="16"/>
    </w:rPr>
  </w:style>
  <w:style w:type="paragraph" w:customStyle="1" w:styleId="AAAcard">
    <w:name w:val="AAAcard"/>
    <w:basedOn w:val="Normal"/>
    <w:uiPriority w:val="99"/>
    <w:qFormat/>
    <w:rsid w:val="007E5F9F"/>
    <w:pPr>
      <w:ind w:left="288" w:right="288"/>
    </w:pPr>
    <w:rPr>
      <w:rFonts w:eastAsia="Times New Roman"/>
    </w:rPr>
  </w:style>
  <w:style w:type="paragraph" w:customStyle="1" w:styleId="Caption3">
    <w:name w:val="Caption3"/>
    <w:basedOn w:val="Normal"/>
    <w:uiPriority w:val="99"/>
    <w:qFormat/>
    <w:rsid w:val="007E5F9F"/>
    <w:pPr>
      <w:spacing w:before="100" w:beforeAutospacing="1" w:after="100" w:afterAutospacing="1"/>
    </w:pPr>
    <w:rPr>
      <w:rFonts w:eastAsia="Times New Roman"/>
      <w:sz w:val="24"/>
    </w:rPr>
  </w:style>
  <w:style w:type="paragraph" w:customStyle="1" w:styleId="body-12-5">
    <w:name w:val="body-12-5"/>
    <w:basedOn w:val="Normal"/>
    <w:uiPriority w:val="99"/>
    <w:qFormat/>
    <w:rsid w:val="007E5F9F"/>
    <w:pPr>
      <w:spacing w:before="100" w:beforeAutospacing="1" w:after="100" w:afterAutospacing="1"/>
    </w:pPr>
    <w:rPr>
      <w:rFonts w:eastAsia="Times New Roman"/>
      <w:sz w:val="24"/>
    </w:rPr>
  </w:style>
  <w:style w:type="paragraph" w:customStyle="1" w:styleId="infuse">
    <w:name w:val="infuse"/>
    <w:basedOn w:val="Normal"/>
    <w:uiPriority w:val="99"/>
    <w:qFormat/>
    <w:rsid w:val="007E5F9F"/>
    <w:pPr>
      <w:spacing w:before="100" w:beforeAutospacing="1" w:after="100" w:afterAutospacing="1"/>
    </w:pPr>
    <w:rPr>
      <w:rFonts w:eastAsia="Times New Roman"/>
      <w:sz w:val="24"/>
    </w:rPr>
  </w:style>
  <w:style w:type="paragraph" w:customStyle="1" w:styleId="fontreg">
    <w:name w:val="font_reg"/>
    <w:basedOn w:val="Normal"/>
    <w:uiPriority w:val="99"/>
    <w:qFormat/>
    <w:rsid w:val="007E5F9F"/>
    <w:pPr>
      <w:spacing w:before="100" w:beforeAutospacing="1" w:after="100" w:afterAutospacing="1"/>
    </w:pPr>
    <w:rPr>
      <w:rFonts w:eastAsia="Times New Roman"/>
      <w:sz w:val="24"/>
    </w:rPr>
  </w:style>
  <w:style w:type="paragraph" w:customStyle="1" w:styleId="CITEF3">
    <w:name w:val="CITE F3"/>
    <w:uiPriority w:val="99"/>
    <w:qFormat/>
    <w:rsid w:val="007E5F9F"/>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7E5F9F"/>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E5F9F"/>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E5F9F"/>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E5F9F"/>
    <w:pPr>
      <w:spacing w:after="200"/>
    </w:pPr>
    <w:rPr>
      <w:rFonts w:ascii="Calibri" w:eastAsia="Calibri" w:hAnsi="Calibri" w:cs="Times New Roman"/>
      <w:sz w:val="20"/>
      <w:szCs w:val="20"/>
      <w:u w:val="single"/>
    </w:rPr>
  </w:style>
  <w:style w:type="paragraph" w:customStyle="1" w:styleId="hotroute1">
    <w:name w:val="hot route!"/>
    <w:basedOn w:val="Normal"/>
    <w:qFormat/>
    <w:rsid w:val="007E5F9F"/>
    <w:pPr>
      <w:ind w:left="144"/>
    </w:pPr>
    <w:rPr>
      <w:rFonts w:ascii="Cambria" w:eastAsia="Calibri" w:hAnsi="Cambria"/>
      <w:sz w:val="24"/>
    </w:rPr>
  </w:style>
  <w:style w:type="paragraph" w:customStyle="1" w:styleId="FreeFormA">
    <w:name w:val="Free Form A"/>
    <w:autoRedefine/>
    <w:uiPriority w:val="99"/>
    <w:qFormat/>
    <w:rsid w:val="007E5F9F"/>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7E5F9F"/>
    <w:pPr>
      <w:spacing w:before="100" w:beforeAutospacing="1" w:after="100" w:afterAutospacing="1"/>
    </w:pPr>
    <w:rPr>
      <w:rFonts w:eastAsia="Times New Roman"/>
      <w:sz w:val="24"/>
    </w:rPr>
  </w:style>
  <w:style w:type="paragraph" w:customStyle="1" w:styleId="subheader">
    <w:name w:val="subheader"/>
    <w:basedOn w:val="Normal"/>
    <w:uiPriority w:val="99"/>
    <w:qFormat/>
    <w:rsid w:val="007E5F9F"/>
    <w:pPr>
      <w:spacing w:before="100" w:beforeAutospacing="1" w:after="100" w:afterAutospacing="1"/>
    </w:pPr>
    <w:rPr>
      <w:rFonts w:eastAsia="Times New Roman"/>
      <w:sz w:val="24"/>
    </w:rPr>
  </w:style>
  <w:style w:type="paragraph" w:customStyle="1" w:styleId="firstletter">
    <w:name w:val="firstletter"/>
    <w:basedOn w:val="Normal"/>
    <w:uiPriority w:val="99"/>
    <w:qFormat/>
    <w:rsid w:val="007E5F9F"/>
    <w:pPr>
      <w:spacing w:before="100" w:beforeAutospacing="1" w:after="100" w:afterAutospacing="1"/>
    </w:pPr>
    <w:rPr>
      <w:rFonts w:eastAsia="Times New Roman"/>
      <w:sz w:val="24"/>
    </w:rPr>
  </w:style>
  <w:style w:type="paragraph" w:customStyle="1" w:styleId="more">
    <w:name w:val="more"/>
    <w:basedOn w:val="Normal"/>
    <w:uiPriority w:val="99"/>
    <w:qFormat/>
    <w:rsid w:val="007E5F9F"/>
    <w:pPr>
      <w:spacing w:before="100" w:beforeAutospacing="1" w:after="100" w:afterAutospacing="1"/>
    </w:pPr>
    <w:rPr>
      <w:rFonts w:eastAsia="Times New Roman"/>
      <w:sz w:val="24"/>
    </w:rPr>
  </w:style>
  <w:style w:type="paragraph" w:customStyle="1" w:styleId="story">
    <w:name w:val="story"/>
    <w:basedOn w:val="Normal"/>
    <w:uiPriority w:val="99"/>
    <w:qFormat/>
    <w:rsid w:val="007E5F9F"/>
    <w:pPr>
      <w:spacing w:before="100" w:beforeAutospacing="1" w:after="100" w:afterAutospacing="1"/>
    </w:pPr>
    <w:rPr>
      <w:rFonts w:eastAsia="Times New Roman"/>
      <w:sz w:val="24"/>
    </w:rPr>
  </w:style>
  <w:style w:type="paragraph" w:customStyle="1" w:styleId="H1numbered">
    <w:name w:val="H1 numbered"/>
    <w:basedOn w:val="Normal"/>
    <w:uiPriority w:val="99"/>
    <w:qFormat/>
    <w:rsid w:val="007E5F9F"/>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7E5F9F"/>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7E5F9F"/>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7E5F9F"/>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7E5F9F"/>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7E5F9F"/>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7E5F9F"/>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7E5F9F"/>
    <w:pPr>
      <w:widowControl w:val="0"/>
      <w:spacing w:after="63"/>
    </w:pPr>
    <w:rPr>
      <w:rFonts w:ascii="Arial" w:hAnsi="Arial"/>
      <w:color w:val="auto"/>
    </w:rPr>
  </w:style>
  <w:style w:type="paragraph" w:customStyle="1" w:styleId="CM35">
    <w:name w:val="CM35"/>
    <w:basedOn w:val="Default"/>
    <w:next w:val="Default"/>
    <w:uiPriority w:val="99"/>
    <w:qFormat/>
    <w:rsid w:val="007E5F9F"/>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7E5F9F"/>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7E5F9F"/>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7E5F9F"/>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7E5F9F"/>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7E5F9F"/>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7E5F9F"/>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7E5F9F"/>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7E5F9F"/>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7E5F9F"/>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E5F9F"/>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E5F9F"/>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7E5F9F"/>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7E5F9F"/>
    <w:rPr>
      <w:rFonts w:ascii="Georgia" w:hAnsi="Georgia"/>
      <w:sz w:val="24"/>
      <w:lang w:val="x-none" w:eastAsia="x-none"/>
    </w:rPr>
  </w:style>
  <w:style w:type="character" w:customStyle="1" w:styleId="NormalFontChar">
    <w:name w:val="Normal Font Char"/>
    <w:link w:val="NormalFont"/>
    <w:locked/>
    <w:rsid w:val="007E5F9F"/>
    <w:rPr>
      <w:rFonts w:ascii="Times New Roman" w:eastAsia="Times New Roman" w:hAnsi="Times New Roman" w:cs="Times New Roman"/>
      <w:sz w:val="20"/>
      <w:szCs w:val="20"/>
    </w:rPr>
  </w:style>
  <w:style w:type="paragraph" w:customStyle="1" w:styleId="NormalFont">
    <w:name w:val="Normal Font"/>
    <w:link w:val="NormalFontChar"/>
    <w:qFormat/>
    <w:rsid w:val="007E5F9F"/>
    <w:rPr>
      <w:rFonts w:ascii="Times New Roman" w:eastAsia="Times New Roman" w:hAnsi="Times New Roman" w:cs="Times New Roman"/>
      <w:sz w:val="20"/>
      <w:szCs w:val="20"/>
    </w:rPr>
  </w:style>
  <w:style w:type="paragraph" w:customStyle="1" w:styleId="StyleSmall11pt">
    <w:name w:val="Style Small + 11 pt"/>
    <w:uiPriority w:val="99"/>
    <w:qFormat/>
    <w:rsid w:val="007E5F9F"/>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7E5F9F"/>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E5F9F"/>
    <w:rPr>
      <w:u w:val="single"/>
      <w:lang w:val="x-none" w:eastAsia="x-none"/>
    </w:rPr>
  </w:style>
  <w:style w:type="character" w:customStyle="1" w:styleId="StyleNormalFont11ptBoldUnderlineChar">
    <w:name w:val="Style Normal Font + 11 pt Bold Underline Char"/>
    <w:link w:val="StyleNormalFont11ptBoldUnderline"/>
    <w:locked/>
    <w:rsid w:val="007E5F9F"/>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E5F9F"/>
    <w:rPr>
      <w:b/>
      <w:bCs/>
      <w:u w:val="single"/>
      <w:lang w:val="x-none" w:eastAsia="x-none"/>
    </w:rPr>
  </w:style>
  <w:style w:type="paragraph" w:customStyle="1" w:styleId="Smallfont0">
    <w:name w:val="Smallfont"/>
    <w:basedOn w:val="Normal"/>
    <w:uiPriority w:val="99"/>
    <w:qFormat/>
    <w:rsid w:val="007E5F9F"/>
    <w:rPr>
      <w:rFonts w:eastAsia="Times New Roman"/>
      <w:sz w:val="15"/>
    </w:rPr>
  </w:style>
  <w:style w:type="paragraph" w:customStyle="1" w:styleId="formatvorlage2">
    <w:name w:val="formatvorlage2"/>
    <w:basedOn w:val="Normal"/>
    <w:uiPriority w:val="99"/>
    <w:qFormat/>
    <w:rsid w:val="007E5F9F"/>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7E5F9F"/>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7E5F9F"/>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7E5F9F"/>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7E5F9F"/>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7E5F9F"/>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7E5F9F"/>
    <w:pPr>
      <w:ind w:left="144"/>
    </w:pPr>
    <w:rPr>
      <w:rFonts w:ascii="Georgia" w:eastAsia="Times New Roman" w:hAnsi="Georgia"/>
      <w:sz w:val="24"/>
      <w:lang w:val="x-none" w:eastAsia="x-none"/>
    </w:rPr>
  </w:style>
  <w:style w:type="paragraph" w:customStyle="1" w:styleId="deck">
    <w:name w:val="deck"/>
    <w:basedOn w:val="Normal"/>
    <w:uiPriority w:val="99"/>
    <w:qFormat/>
    <w:rsid w:val="007E5F9F"/>
    <w:pPr>
      <w:spacing w:before="100" w:beforeAutospacing="1" w:after="100" w:afterAutospacing="1"/>
    </w:pPr>
    <w:rPr>
      <w:rFonts w:eastAsia="Times New Roman"/>
      <w:sz w:val="24"/>
    </w:rPr>
  </w:style>
  <w:style w:type="paragraph" w:customStyle="1" w:styleId="i1">
    <w:name w:val="i1"/>
    <w:basedOn w:val="Normal"/>
    <w:uiPriority w:val="99"/>
    <w:qFormat/>
    <w:rsid w:val="007E5F9F"/>
    <w:pPr>
      <w:spacing w:before="100" w:beforeAutospacing="1" w:after="100" w:afterAutospacing="1"/>
    </w:pPr>
    <w:rPr>
      <w:rFonts w:eastAsia="Times New Roman"/>
      <w:sz w:val="24"/>
    </w:rPr>
  </w:style>
  <w:style w:type="paragraph" w:customStyle="1" w:styleId="question">
    <w:name w:val="question"/>
    <w:basedOn w:val="Normal"/>
    <w:uiPriority w:val="99"/>
    <w:qFormat/>
    <w:rsid w:val="007E5F9F"/>
    <w:pPr>
      <w:spacing w:before="100" w:beforeAutospacing="1" w:after="100" w:afterAutospacing="1"/>
    </w:pPr>
    <w:rPr>
      <w:rFonts w:eastAsia="Times New Roman"/>
      <w:sz w:val="24"/>
    </w:rPr>
  </w:style>
  <w:style w:type="paragraph" w:customStyle="1" w:styleId="bodycopy">
    <w:name w:val="bodycopy"/>
    <w:basedOn w:val="Normal"/>
    <w:uiPriority w:val="99"/>
    <w:qFormat/>
    <w:rsid w:val="007E5F9F"/>
    <w:pPr>
      <w:spacing w:before="100" w:beforeAutospacing="1" w:after="100" w:afterAutospacing="1"/>
    </w:pPr>
    <w:rPr>
      <w:rFonts w:eastAsia="Times New Roman"/>
      <w:sz w:val="24"/>
    </w:rPr>
  </w:style>
  <w:style w:type="paragraph" w:customStyle="1" w:styleId="Fifth">
    <w:name w:val="Fifth"/>
    <w:basedOn w:val="Normal"/>
    <w:link w:val="FifthChar"/>
    <w:qFormat/>
    <w:rsid w:val="007E5F9F"/>
    <w:rPr>
      <w:rFonts w:ascii="Arial" w:eastAsia="Calibri" w:hAnsi="Arial"/>
    </w:rPr>
  </w:style>
  <w:style w:type="paragraph" w:customStyle="1" w:styleId="NoteLevel22">
    <w:name w:val="Note Level 22"/>
    <w:basedOn w:val="card"/>
    <w:next w:val="Normal"/>
    <w:uiPriority w:val="99"/>
    <w:qFormat/>
    <w:rsid w:val="007E5F9F"/>
    <w:pPr>
      <w:keepNext/>
    </w:pPr>
    <w:rPr>
      <w:rFonts w:ascii="Georgia" w:eastAsia="MS Gothic" w:hAnsi="Georgia"/>
      <w:bCs/>
      <w:szCs w:val="20"/>
    </w:rPr>
  </w:style>
  <w:style w:type="paragraph" w:customStyle="1" w:styleId="wp-caption-text">
    <w:name w:val="wp-caption-text"/>
    <w:basedOn w:val="Normal"/>
    <w:qFormat/>
    <w:rsid w:val="007E5F9F"/>
    <w:pPr>
      <w:spacing w:before="100" w:beforeAutospacing="1" w:after="100" w:afterAutospacing="1"/>
    </w:pPr>
    <w:rPr>
      <w:rFonts w:eastAsia="Times New Roman"/>
      <w:sz w:val="24"/>
    </w:rPr>
  </w:style>
  <w:style w:type="paragraph" w:customStyle="1" w:styleId="svarticle">
    <w:name w:val="svarticle"/>
    <w:basedOn w:val="Normal"/>
    <w:uiPriority w:val="99"/>
    <w:qFormat/>
    <w:rsid w:val="007E5F9F"/>
    <w:pPr>
      <w:spacing w:before="100" w:beforeAutospacing="1" w:after="100" w:afterAutospacing="1"/>
    </w:pPr>
    <w:rPr>
      <w:rFonts w:eastAsia="Times New Roman"/>
      <w:sz w:val="24"/>
    </w:rPr>
  </w:style>
  <w:style w:type="paragraph" w:customStyle="1" w:styleId="canvas-atom">
    <w:name w:val="canvas-atom"/>
    <w:basedOn w:val="Normal"/>
    <w:uiPriority w:val="99"/>
    <w:qFormat/>
    <w:rsid w:val="007E5F9F"/>
    <w:pPr>
      <w:spacing w:before="100" w:beforeAutospacing="1" w:after="100" w:afterAutospacing="1"/>
    </w:pPr>
    <w:rPr>
      <w:sz w:val="24"/>
    </w:rPr>
  </w:style>
  <w:style w:type="paragraph" w:customStyle="1" w:styleId="tweet-text">
    <w:name w:val="tweet-text"/>
    <w:basedOn w:val="Normal"/>
    <w:uiPriority w:val="99"/>
    <w:qFormat/>
    <w:rsid w:val="007E5F9F"/>
    <w:pPr>
      <w:spacing w:before="100" w:beforeAutospacing="1" w:after="100" w:afterAutospacing="1"/>
    </w:pPr>
  </w:style>
  <w:style w:type="paragraph" w:customStyle="1" w:styleId="description">
    <w:name w:val="description"/>
    <w:basedOn w:val="Normal"/>
    <w:uiPriority w:val="99"/>
    <w:qFormat/>
    <w:rsid w:val="007E5F9F"/>
    <w:pPr>
      <w:spacing w:before="100" w:beforeAutospacing="1" w:after="100" w:afterAutospacing="1"/>
    </w:pPr>
  </w:style>
  <w:style w:type="paragraph" w:customStyle="1" w:styleId="graf">
    <w:name w:val="graf"/>
    <w:basedOn w:val="Normal"/>
    <w:uiPriority w:val="99"/>
    <w:qFormat/>
    <w:rsid w:val="007E5F9F"/>
    <w:pPr>
      <w:spacing w:before="100" w:beforeAutospacing="1" w:after="100" w:afterAutospacing="1"/>
    </w:pPr>
  </w:style>
  <w:style w:type="paragraph" w:customStyle="1" w:styleId="column">
    <w:name w:val="column"/>
    <w:basedOn w:val="Normal"/>
    <w:uiPriority w:val="99"/>
    <w:qFormat/>
    <w:rsid w:val="007E5F9F"/>
    <w:pPr>
      <w:spacing w:before="100" w:beforeAutospacing="1" w:after="100" w:afterAutospacing="1"/>
    </w:pPr>
  </w:style>
  <w:style w:type="paragraph" w:customStyle="1" w:styleId="recirc-container">
    <w:name w:val="recirc-container"/>
    <w:basedOn w:val="Normal"/>
    <w:uiPriority w:val="99"/>
    <w:qFormat/>
    <w:rsid w:val="007E5F9F"/>
    <w:pPr>
      <w:spacing w:before="100" w:beforeAutospacing="1" w:after="100" w:afterAutospacing="1"/>
    </w:pPr>
    <w:rPr>
      <w:sz w:val="24"/>
    </w:rPr>
  </w:style>
  <w:style w:type="paragraph" w:customStyle="1" w:styleId="interstitial-link">
    <w:name w:val="interstitial-link"/>
    <w:basedOn w:val="Normal"/>
    <w:uiPriority w:val="99"/>
    <w:qFormat/>
    <w:rsid w:val="007E5F9F"/>
    <w:pPr>
      <w:spacing w:before="100" w:beforeAutospacing="1" w:after="100" w:afterAutospacing="1"/>
    </w:pPr>
    <w:rPr>
      <w:sz w:val="24"/>
    </w:rPr>
  </w:style>
  <w:style w:type="paragraph" w:customStyle="1" w:styleId="see-also">
    <w:name w:val="see-also"/>
    <w:basedOn w:val="Normal"/>
    <w:uiPriority w:val="99"/>
    <w:qFormat/>
    <w:rsid w:val="007E5F9F"/>
    <w:pPr>
      <w:spacing w:before="100" w:beforeAutospacing="1" w:after="100" w:afterAutospacing="1"/>
    </w:pPr>
    <w:rPr>
      <w:sz w:val="24"/>
    </w:rPr>
  </w:style>
  <w:style w:type="character" w:styleId="SubtleEmphasis">
    <w:name w:val="Subtle Emphasis"/>
    <w:uiPriority w:val="19"/>
    <w:qFormat/>
    <w:rsid w:val="007E5F9F"/>
    <w:rPr>
      <w:rFonts w:ascii="Georgia" w:hAnsi="Georgia" w:hint="default"/>
      <w:i/>
      <w:iCs/>
      <w:color w:val="808080"/>
    </w:rPr>
  </w:style>
  <w:style w:type="character" w:customStyle="1" w:styleId="cardchar00">
    <w:name w:val="cardchar0"/>
    <w:basedOn w:val="DefaultParagraphFont"/>
    <w:rsid w:val="007E5F9F"/>
  </w:style>
  <w:style w:type="character" w:customStyle="1" w:styleId="UnderlineNon-bold">
    <w:name w:val="Underline Non - bold"/>
    <w:rsid w:val="007E5F9F"/>
    <w:rPr>
      <w:rFonts w:ascii="Times New Roman" w:hAnsi="Times New Roman" w:cs="Times New Roman" w:hint="default"/>
      <w:iCs/>
      <w:sz w:val="22"/>
      <w:u w:val="single"/>
    </w:rPr>
  </w:style>
  <w:style w:type="character" w:customStyle="1" w:styleId="Heading5Char2">
    <w:name w:val="Heading 5 Char2"/>
    <w:rsid w:val="007E5F9F"/>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7E5F9F"/>
    <w:rPr>
      <w:rFonts w:ascii="Arial" w:hAnsi="Arial" w:cs="Arial"/>
      <w:vanish/>
      <w:sz w:val="16"/>
      <w:szCs w:val="16"/>
    </w:rPr>
  </w:style>
  <w:style w:type="paragraph" w:styleId="z-TopofForm">
    <w:name w:val="HTML Top of Form"/>
    <w:basedOn w:val="Normal"/>
    <w:next w:val="Normal"/>
    <w:link w:val="z-TopofFormChar"/>
    <w:hidden/>
    <w:uiPriority w:val="99"/>
    <w:unhideWhenUsed/>
    <w:rsid w:val="007E5F9F"/>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7E5F9F"/>
    <w:rPr>
      <w:rFonts w:ascii="Arial" w:hAnsi="Arial" w:cs="Arial"/>
      <w:vanish/>
      <w:sz w:val="16"/>
      <w:szCs w:val="16"/>
    </w:rPr>
  </w:style>
  <w:style w:type="character" w:customStyle="1" w:styleId="z-BottomofFormChar">
    <w:name w:val="z-Bottom of Form Char"/>
    <w:basedOn w:val="DefaultParagraphFont"/>
    <w:link w:val="z-BottomofForm"/>
    <w:uiPriority w:val="99"/>
    <w:rsid w:val="007E5F9F"/>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7E5F9F"/>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7E5F9F"/>
    <w:rPr>
      <w:rFonts w:ascii="Arial" w:hAnsi="Arial" w:cs="Arial"/>
      <w:vanish/>
      <w:sz w:val="16"/>
      <w:szCs w:val="16"/>
    </w:rPr>
  </w:style>
  <w:style w:type="character" w:customStyle="1" w:styleId="authordate1">
    <w:name w:val="authordate"/>
    <w:rsid w:val="007E5F9F"/>
  </w:style>
  <w:style w:type="character" w:customStyle="1" w:styleId="underline0">
    <w:name w:val="%underline"/>
    <w:qFormat/>
    <w:rsid w:val="007E5F9F"/>
    <w:rPr>
      <w:rFonts w:ascii="Times New Roman" w:hAnsi="Times New Roman" w:cs="Times New Roman" w:hint="default"/>
      <w:strike w:val="0"/>
      <w:dstrike w:val="0"/>
      <w:sz w:val="16"/>
      <w:u w:val="none"/>
      <w:effect w:val="none"/>
    </w:rPr>
  </w:style>
  <w:style w:type="character" w:customStyle="1" w:styleId="AUNDERLINE0">
    <w:name w:val="AUNDERLINE"/>
    <w:qFormat/>
    <w:rsid w:val="007E5F9F"/>
    <w:rPr>
      <w:rFonts w:ascii="Times New Roman" w:hAnsi="Times New Roman" w:cs="Times New Roman" w:hint="default"/>
      <w:sz w:val="20"/>
      <w:u w:val="single"/>
    </w:rPr>
  </w:style>
  <w:style w:type="character" w:customStyle="1" w:styleId="UnderlinedCharChar">
    <w:name w:val="Underlined Char Char"/>
    <w:rsid w:val="007E5F9F"/>
    <w:rPr>
      <w:rFonts w:ascii="Garamond" w:hAnsi="Garamond" w:hint="default"/>
      <w:szCs w:val="28"/>
      <w:u w:val="single"/>
      <w:lang w:val="en-US" w:eastAsia="en-US" w:bidi="ar-SA"/>
    </w:rPr>
  </w:style>
  <w:style w:type="character" w:customStyle="1" w:styleId="slug-doi">
    <w:name w:val="slug-doi"/>
    <w:basedOn w:val="DefaultParagraphFont"/>
    <w:rsid w:val="007E5F9F"/>
  </w:style>
  <w:style w:type="character" w:customStyle="1" w:styleId="af">
    <w:name w:val="af"/>
    <w:basedOn w:val="DefaultParagraphFont"/>
    <w:rsid w:val="007E5F9F"/>
  </w:style>
  <w:style w:type="character" w:customStyle="1" w:styleId="ab">
    <w:name w:val="ab"/>
    <w:basedOn w:val="DefaultParagraphFont"/>
    <w:rsid w:val="007E5F9F"/>
  </w:style>
  <w:style w:type="character" w:customStyle="1" w:styleId="em">
    <w:name w:val="em"/>
    <w:basedOn w:val="DefaultParagraphFont"/>
    <w:rsid w:val="007E5F9F"/>
  </w:style>
  <w:style w:type="character" w:customStyle="1" w:styleId="au">
    <w:name w:val="au"/>
    <w:basedOn w:val="DefaultParagraphFont"/>
    <w:rsid w:val="007E5F9F"/>
  </w:style>
  <w:style w:type="character" w:customStyle="1" w:styleId="ti">
    <w:name w:val="ti"/>
    <w:basedOn w:val="DefaultParagraphFont"/>
    <w:rsid w:val="007E5F9F"/>
  </w:style>
  <w:style w:type="character" w:customStyle="1" w:styleId="subheadblue">
    <w:name w:val="subhead_blue"/>
    <w:basedOn w:val="DefaultParagraphFont"/>
    <w:rsid w:val="007E5F9F"/>
  </w:style>
  <w:style w:type="character" w:customStyle="1" w:styleId="affiliation">
    <w:name w:val="affiliation"/>
    <w:basedOn w:val="DefaultParagraphFont"/>
    <w:rsid w:val="007E5F9F"/>
  </w:style>
  <w:style w:type="character" w:customStyle="1" w:styleId="slug-doi-wrapper">
    <w:name w:val="slug-doi-wrapper"/>
    <w:basedOn w:val="DefaultParagraphFont"/>
    <w:rsid w:val="007E5F9F"/>
  </w:style>
  <w:style w:type="character" w:customStyle="1" w:styleId="slug-metadata-noteahead-of-print">
    <w:name w:val="slug-metadata-note ahead-of-print"/>
    <w:basedOn w:val="DefaultParagraphFont"/>
    <w:rsid w:val="007E5F9F"/>
  </w:style>
  <w:style w:type="character" w:customStyle="1" w:styleId="slug-ahead-of-print-date">
    <w:name w:val="slug-ahead-of-print-date"/>
    <w:basedOn w:val="DefaultParagraphFont"/>
    <w:rsid w:val="007E5F9F"/>
  </w:style>
  <w:style w:type="character" w:customStyle="1" w:styleId="medium-bold">
    <w:name w:val="medium-bold"/>
    <w:basedOn w:val="DefaultParagraphFont"/>
    <w:rsid w:val="007E5F9F"/>
  </w:style>
  <w:style w:type="character" w:customStyle="1" w:styleId="updated-short-citation">
    <w:name w:val="updated-short-citation"/>
    <w:basedOn w:val="DefaultParagraphFont"/>
    <w:rsid w:val="007E5F9F"/>
  </w:style>
  <w:style w:type="character" w:customStyle="1" w:styleId="goohl0">
    <w:name w:val="goohl0"/>
    <w:basedOn w:val="DefaultParagraphFont"/>
    <w:rsid w:val="007E5F9F"/>
  </w:style>
  <w:style w:type="character" w:customStyle="1" w:styleId="CharChar6">
    <w:name w:val="Char Char6"/>
    <w:rsid w:val="007E5F9F"/>
    <w:rPr>
      <w:rFonts w:ascii="Arial" w:hAnsi="Arial" w:cs="Arial" w:hint="default"/>
      <w:bCs/>
      <w:sz w:val="16"/>
      <w:szCs w:val="26"/>
      <w:lang w:val="en-US" w:eastAsia="en-US" w:bidi="ar-SA"/>
    </w:rPr>
  </w:style>
  <w:style w:type="character" w:customStyle="1" w:styleId="TagCharChar1">
    <w:name w:val="Tag Char Char1"/>
    <w:rsid w:val="007E5F9F"/>
    <w:rPr>
      <w:b/>
      <w:bCs w:val="0"/>
      <w:sz w:val="24"/>
      <w:szCs w:val="24"/>
      <w:lang w:val="en-US" w:eastAsia="en-US" w:bidi="ar-SA"/>
    </w:rPr>
  </w:style>
  <w:style w:type="character" w:customStyle="1" w:styleId="12TimesNewRoman">
    <w:name w:val="12 Times New Roman"/>
    <w:rsid w:val="007E5F9F"/>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7E5F9F"/>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7E5F9F"/>
    <w:rPr>
      <w:rFonts w:ascii="Times New Roman" w:hAnsi="Times New Roman" w:cs="Times New Roman" w:hint="default"/>
      <w:strike w:val="0"/>
      <w:dstrike w:val="0"/>
      <w:sz w:val="14"/>
      <w:u w:val="none"/>
      <w:effect w:val="none"/>
    </w:rPr>
  </w:style>
  <w:style w:type="character" w:customStyle="1" w:styleId="F8-UnderlineBold">
    <w:name w:val="F8 - Underline/Bold"/>
    <w:rsid w:val="007E5F9F"/>
    <w:rPr>
      <w:rFonts w:ascii="Times New Roman" w:hAnsi="Times New Roman" w:cs="Times New Roman" w:hint="default"/>
      <w:b/>
      <w:bCs w:val="0"/>
      <w:sz w:val="20"/>
      <w:u w:val="single"/>
    </w:rPr>
  </w:style>
  <w:style w:type="character" w:customStyle="1" w:styleId="F7-SmallFont">
    <w:name w:val="F7 - Small Font"/>
    <w:rsid w:val="007E5F9F"/>
    <w:rPr>
      <w:rFonts w:ascii="Times New Roman" w:hAnsi="Times New Roman" w:cs="Times New Roman" w:hint="default"/>
      <w:sz w:val="14"/>
    </w:rPr>
  </w:style>
  <w:style w:type="character" w:customStyle="1" w:styleId="Brief-Bold">
    <w:name w:val="Brief - Bold"/>
    <w:rsid w:val="007E5F9F"/>
    <w:rPr>
      <w:rFonts w:ascii="Times New Roman" w:hAnsi="Times New Roman" w:cs="Times New Roman" w:hint="default"/>
      <w:b/>
      <w:bCs w:val="0"/>
    </w:rPr>
  </w:style>
  <w:style w:type="character" w:customStyle="1" w:styleId="Card-Underline">
    <w:name w:val="Card - Underline"/>
    <w:rsid w:val="007E5F9F"/>
    <w:rPr>
      <w:rFonts w:ascii="Times New Roman" w:hAnsi="Times New Roman" w:cs="Times New Roman" w:hint="default"/>
      <w:u w:val="single"/>
    </w:rPr>
  </w:style>
  <w:style w:type="character" w:customStyle="1" w:styleId="beriefunderline">
    <w:name w:val="berief = underline"/>
    <w:rsid w:val="007E5F9F"/>
    <w:rPr>
      <w:rFonts w:ascii="Times New Roman" w:eastAsia="Times New Roman" w:hAnsi="Times New Roman" w:cs="Times New Roman" w:hint="default"/>
      <w:sz w:val="20"/>
      <w:u w:val="single"/>
    </w:rPr>
  </w:style>
  <w:style w:type="character" w:customStyle="1" w:styleId="BoldText10pt">
    <w:name w:val="Bold Text 10 pt"/>
    <w:rsid w:val="007E5F9F"/>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7E5F9F"/>
  </w:style>
  <w:style w:type="character" w:customStyle="1" w:styleId="SC4208902">
    <w:name w:val="SC.4.208902"/>
    <w:rsid w:val="007E5F9F"/>
    <w:rPr>
      <w:rFonts w:ascii="Century" w:hAnsi="Century" w:cs="Century" w:hint="default"/>
      <w:color w:val="000000"/>
      <w:sz w:val="22"/>
      <w:szCs w:val="22"/>
    </w:rPr>
  </w:style>
  <w:style w:type="character" w:customStyle="1" w:styleId="SC4208915">
    <w:name w:val="SC.4.208915"/>
    <w:rsid w:val="007E5F9F"/>
    <w:rPr>
      <w:rFonts w:ascii="Century" w:hAnsi="Century" w:cs="Century" w:hint="default"/>
      <w:color w:val="000000"/>
      <w:sz w:val="13"/>
      <w:szCs w:val="13"/>
    </w:rPr>
  </w:style>
  <w:style w:type="character" w:customStyle="1" w:styleId="SC273764">
    <w:name w:val="SC.2.73764"/>
    <w:rsid w:val="007E5F9F"/>
    <w:rPr>
      <w:rFonts w:ascii="Century" w:hAnsi="Century" w:cs="Century" w:hint="default"/>
      <w:color w:val="000000"/>
      <w:sz w:val="72"/>
      <w:szCs w:val="72"/>
    </w:rPr>
  </w:style>
  <w:style w:type="character" w:customStyle="1" w:styleId="SC273779">
    <w:name w:val="SC.2.73779"/>
    <w:rsid w:val="007E5F9F"/>
    <w:rPr>
      <w:rFonts w:ascii="Century" w:hAnsi="Century" w:cs="Century" w:hint="default"/>
      <w:color w:val="000000"/>
      <w:sz w:val="40"/>
      <w:szCs w:val="40"/>
    </w:rPr>
  </w:style>
  <w:style w:type="character" w:customStyle="1" w:styleId="SC273763">
    <w:name w:val="SC.2.73763"/>
    <w:rsid w:val="007E5F9F"/>
    <w:rPr>
      <w:rFonts w:ascii="Century" w:hAnsi="Century" w:cs="Century" w:hint="default"/>
      <w:b/>
      <w:bCs/>
      <w:color w:val="000000"/>
    </w:rPr>
  </w:style>
  <w:style w:type="character" w:customStyle="1" w:styleId="SC4208910">
    <w:name w:val="SC.4.208910"/>
    <w:rsid w:val="007E5F9F"/>
    <w:rPr>
      <w:rFonts w:ascii="Century" w:hAnsi="Century" w:cs="Century" w:hint="default"/>
      <w:color w:val="000000"/>
      <w:sz w:val="28"/>
      <w:szCs w:val="28"/>
    </w:rPr>
  </w:style>
  <w:style w:type="character" w:customStyle="1" w:styleId="SC4208911">
    <w:name w:val="SC.4.208911"/>
    <w:rsid w:val="007E5F9F"/>
    <w:rPr>
      <w:rFonts w:ascii="Century" w:hAnsi="Century" w:cs="Century" w:hint="default"/>
      <w:color w:val="000000"/>
    </w:rPr>
  </w:style>
  <w:style w:type="character" w:customStyle="1" w:styleId="articlesubtitle">
    <w:name w:val="article_sub_title"/>
    <w:basedOn w:val="DefaultParagraphFont"/>
    <w:rsid w:val="007E5F9F"/>
  </w:style>
  <w:style w:type="character" w:customStyle="1" w:styleId="newsdate2">
    <w:name w:val="news_date2"/>
    <w:basedOn w:val="DefaultParagraphFont"/>
    <w:rsid w:val="007E5F9F"/>
  </w:style>
  <w:style w:type="character" w:customStyle="1" w:styleId="readarticleheader">
    <w:name w:val="readarticleheader"/>
    <w:basedOn w:val="DefaultParagraphFont"/>
    <w:rsid w:val="007E5F9F"/>
  </w:style>
  <w:style w:type="character" w:customStyle="1" w:styleId="UnderlineChar20">
    <w:name w:val="Underline Char2"/>
    <w:rsid w:val="007E5F9F"/>
    <w:rPr>
      <w:rFonts w:ascii="Trebuchet MS" w:hAnsi="Trebuchet MS" w:hint="default"/>
      <w:u w:val="thick"/>
      <w:lang w:val="en-US" w:eastAsia="zh-CN" w:bidi="ar-SA"/>
    </w:rPr>
  </w:style>
  <w:style w:type="character" w:customStyle="1" w:styleId="BoldUnderliningChar">
    <w:name w:val="Bold Underlining Char"/>
    <w:rsid w:val="007E5F9F"/>
    <w:rPr>
      <w:rFonts w:ascii="Arial Narrow" w:eastAsia="Times New Roman" w:hAnsi="Arial Narrow" w:hint="default"/>
      <w:b/>
      <w:bCs w:val="0"/>
      <w:szCs w:val="24"/>
      <w:u w:val="single"/>
      <w:lang w:val="en-GB" w:eastAsia="en-US" w:bidi="ar-SA"/>
    </w:rPr>
  </w:style>
  <w:style w:type="character" w:customStyle="1" w:styleId="medium-normal1">
    <w:name w:val="medium-normal1"/>
    <w:rsid w:val="007E5F9F"/>
    <w:rPr>
      <w:rFonts w:ascii="Arial" w:hAnsi="Arial" w:cs="Arial" w:hint="default"/>
      <w:b w:val="0"/>
      <w:bCs w:val="0"/>
      <w:i w:val="0"/>
      <w:iCs w:val="0"/>
      <w:sz w:val="20"/>
      <w:szCs w:val="20"/>
    </w:rPr>
  </w:style>
  <w:style w:type="character" w:customStyle="1" w:styleId="UnderlinedCardChar0">
    <w:name w:val="Underlined Card Char"/>
    <w:rsid w:val="007E5F9F"/>
    <w:rPr>
      <w:rFonts w:ascii="Palatino Linotype" w:hAnsi="Palatino Linotype" w:hint="default"/>
      <w:u w:val="single"/>
      <w:lang w:val="en-US" w:eastAsia="en-US" w:bidi="ar-SA"/>
    </w:rPr>
  </w:style>
  <w:style w:type="character" w:customStyle="1" w:styleId="char">
    <w:name w:val="char"/>
    <w:basedOn w:val="DefaultParagraphFont"/>
    <w:rsid w:val="007E5F9F"/>
  </w:style>
  <w:style w:type="character" w:customStyle="1" w:styleId="UnderlineCharCharCharCharCharChar">
    <w:name w:val="Underline Char Char Char Char Char Char"/>
    <w:rsid w:val="007E5F9F"/>
    <w:rPr>
      <w:rFonts w:ascii="Arial Narrow" w:hAnsi="Arial Narrow" w:hint="default"/>
      <w:szCs w:val="24"/>
      <w:u w:val="single"/>
      <w:lang w:val="en-US" w:eastAsia="en-US" w:bidi="ar-SA"/>
    </w:rPr>
  </w:style>
  <w:style w:type="character" w:customStyle="1" w:styleId="klink">
    <w:name w:val="klink"/>
    <w:basedOn w:val="DefaultParagraphFont"/>
    <w:rsid w:val="007E5F9F"/>
  </w:style>
  <w:style w:type="character" w:customStyle="1" w:styleId="date10">
    <w:name w:val="date1"/>
    <w:basedOn w:val="DefaultParagraphFont"/>
    <w:rsid w:val="007E5F9F"/>
  </w:style>
  <w:style w:type="character" w:customStyle="1" w:styleId="bolding1">
    <w:name w:val="bolding1"/>
    <w:rsid w:val="007E5F9F"/>
    <w:rPr>
      <w:b/>
      <w:bCs/>
    </w:rPr>
  </w:style>
  <w:style w:type="character" w:customStyle="1" w:styleId="bookoptions1">
    <w:name w:val="book_options1"/>
    <w:rsid w:val="007E5F9F"/>
    <w:rPr>
      <w:b/>
      <w:bCs/>
      <w:color w:val="333366"/>
    </w:rPr>
  </w:style>
  <w:style w:type="character" w:customStyle="1" w:styleId="descriptionblock">
    <w:name w:val="description block"/>
    <w:basedOn w:val="DefaultParagraphFont"/>
    <w:rsid w:val="007E5F9F"/>
  </w:style>
  <w:style w:type="character" w:customStyle="1" w:styleId="detailsboxblock">
    <w:name w:val="detailsbox block"/>
    <w:basedOn w:val="DefaultParagraphFont"/>
    <w:rsid w:val="007E5F9F"/>
  </w:style>
  <w:style w:type="character" w:customStyle="1" w:styleId="Char3">
    <w:name w:val="Char3"/>
    <w:rsid w:val="007E5F9F"/>
    <w:rPr>
      <w:rFonts w:ascii="Arial" w:hAnsi="Arial" w:cs="Arial" w:hint="default"/>
      <w:bCs/>
      <w:u w:val="thick"/>
      <w:lang w:val="en-US" w:eastAsia="en-US" w:bidi="ar-SA"/>
    </w:rPr>
  </w:style>
  <w:style w:type="character" w:customStyle="1" w:styleId="texto11">
    <w:name w:val="texto11"/>
    <w:rsid w:val="007E5F9F"/>
    <w:rPr>
      <w:rFonts w:ascii="Arial" w:hAnsi="Arial" w:cs="Arial" w:hint="default"/>
      <w:b w:val="0"/>
      <w:bCs w:val="0"/>
      <w:i w:val="0"/>
      <w:iCs w:val="0"/>
      <w:caps w:val="0"/>
      <w:color w:val="000000"/>
      <w:sz w:val="26"/>
      <w:szCs w:val="26"/>
    </w:rPr>
  </w:style>
  <w:style w:type="character" w:customStyle="1" w:styleId="CardTagChar">
    <w:name w:val="Card Tag Char"/>
    <w:rsid w:val="007E5F9F"/>
    <w:rPr>
      <w:rFonts w:ascii="Arial Narrow" w:hAnsi="Arial Narrow" w:hint="default"/>
      <w:b/>
      <w:bCs w:val="0"/>
      <w:sz w:val="24"/>
      <w:szCs w:val="24"/>
      <w:lang w:val="en-US" w:eastAsia="en-US" w:bidi="ar-SA"/>
    </w:rPr>
  </w:style>
  <w:style w:type="character" w:customStyle="1" w:styleId="DebateCiteCharCharChar">
    <w:name w:val="Debate Cite Char Char Char"/>
    <w:rsid w:val="007E5F9F"/>
    <w:rPr>
      <w:b/>
      <w:bCs w:val="0"/>
      <w:sz w:val="32"/>
      <w:szCs w:val="32"/>
      <w:lang w:val="en-US" w:eastAsia="en-US" w:bidi="ar-SA"/>
    </w:rPr>
  </w:style>
  <w:style w:type="character" w:customStyle="1" w:styleId="TagandCiteChar">
    <w:name w:val="Tag and Cite Char"/>
    <w:rsid w:val="007E5F9F"/>
    <w:rPr>
      <w:color w:val="333333"/>
      <w:sz w:val="22"/>
      <w:szCs w:val="22"/>
      <w:lang w:val="en-US" w:eastAsia="en-US" w:bidi="ar-SA"/>
    </w:rPr>
  </w:style>
  <w:style w:type="character" w:customStyle="1" w:styleId="Style10ptBold">
    <w:name w:val="Style 10 pt Bold"/>
    <w:rsid w:val="007E5F9F"/>
    <w:rPr>
      <w:b/>
      <w:bCs/>
      <w:sz w:val="20"/>
    </w:rPr>
  </w:style>
  <w:style w:type="character" w:customStyle="1" w:styleId="text9">
    <w:name w:val="text9"/>
    <w:basedOn w:val="DefaultParagraphFont"/>
    <w:rsid w:val="007E5F9F"/>
  </w:style>
  <w:style w:type="character" w:customStyle="1" w:styleId="text21">
    <w:name w:val="text21"/>
    <w:basedOn w:val="DefaultParagraphFont"/>
    <w:rsid w:val="007E5F9F"/>
  </w:style>
  <w:style w:type="character" w:customStyle="1" w:styleId="text19">
    <w:name w:val="text19"/>
    <w:basedOn w:val="DefaultParagraphFont"/>
    <w:rsid w:val="007E5F9F"/>
  </w:style>
  <w:style w:type="character" w:customStyle="1" w:styleId="term2">
    <w:name w:val="term2"/>
    <w:rsid w:val="007E5F9F"/>
    <w:rPr>
      <w:b/>
      <w:bCs/>
    </w:rPr>
  </w:style>
  <w:style w:type="character" w:customStyle="1" w:styleId="pmterms12">
    <w:name w:val="pmterms12"/>
    <w:rsid w:val="007E5F9F"/>
    <w:rPr>
      <w:b/>
      <w:bCs/>
      <w:i w:val="0"/>
      <w:iCs w:val="0"/>
      <w:color w:val="000000"/>
    </w:rPr>
  </w:style>
  <w:style w:type="character" w:customStyle="1" w:styleId="ToReadChar">
    <w:name w:val="To Read Char"/>
    <w:rsid w:val="007E5F9F"/>
    <w:rPr>
      <w:rFonts w:ascii="Verdana" w:hAnsi="Verdana" w:hint="default"/>
      <w:b/>
      <w:bCs w:val="0"/>
      <w:szCs w:val="24"/>
      <w:u w:val="single"/>
      <w:lang w:val="en-US" w:eastAsia="en-US" w:bidi="ar-SA"/>
    </w:rPr>
  </w:style>
  <w:style w:type="character" w:customStyle="1" w:styleId="ToReadCharChar">
    <w:name w:val="To Read Char Char"/>
    <w:rsid w:val="007E5F9F"/>
    <w:rPr>
      <w:rFonts w:ascii="Verdana" w:hAnsi="Verdana" w:hint="default"/>
      <w:b/>
      <w:bCs w:val="0"/>
      <w:szCs w:val="24"/>
      <w:u w:val="single"/>
      <w:lang w:val="en-US" w:eastAsia="en-US" w:bidi="ar-SA"/>
    </w:rPr>
  </w:style>
  <w:style w:type="character" w:customStyle="1" w:styleId="bio">
    <w:name w:val="bio"/>
    <w:basedOn w:val="DefaultParagraphFont"/>
    <w:rsid w:val="007E5F9F"/>
  </w:style>
  <w:style w:type="character" w:customStyle="1" w:styleId="storytextstyle">
    <w:name w:val="storytextstyle"/>
    <w:basedOn w:val="DefaultParagraphFont"/>
    <w:rsid w:val="007E5F9F"/>
  </w:style>
  <w:style w:type="character" w:customStyle="1" w:styleId="cardunderlinedCharChar">
    <w:name w:val="card underlined Char Char"/>
    <w:rsid w:val="007E5F9F"/>
    <w:rPr>
      <w:rFonts w:ascii="Arial" w:hAnsi="Arial" w:cs="Arial" w:hint="default"/>
      <w:sz w:val="22"/>
      <w:szCs w:val="24"/>
      <w:u w:val="single"/>
      <w:lang w:val="en-US" w:eastAsia="en-US" w:bidi="ar-SA"/>
    </w:rPr>
  </w:style>
  <w:style w:type="character" w:customStyle="1" w:styleId="Style2Char0">
    <w:name w:val="Style2 Char"/>
    <w:rsid w:val="007E5F9F"/>
    <w:rPr>
      <w:rFonts w:ascii="Book Antiqua" w:hAnsi="Book Antiqua" w:hint="default"/>
      <w:u w:val="thick"/>
      <w:lang w:val="en-US" w:eastAsia="en-US" w:bidi="ar-SA"/>
    </w:rPr>
  </w:style>
  <w:style w:type="character" w:customStyle="1" w:styleId="Style2Char1">
    <w:name w:val="Style2 Char1"/>
    <w:rsid w:val="007E5F9F"/>
    <w:rPr>
      <w:rFonts w:ascii="Book Antiqua" w:hAnsi="Book Antiqua" w:hint="default"/>
      <w:szCs w:val="24"/>
      <w:u w:val="thick"/>
      <w:lang w:val="en-US" w:eastAsia="en-US" w:bidi="ar-SA"/>
    </w:rPr>
  </w:style>
  <w:style w:type="character" w:customStyle="1" w:styleId="articlehead21">
    <w:name w:val="articlehead21"/>
    <w:rsid w:val="007E5F9F"/>
    <w:rPr>
      <w:rFonts w:ascii="Arial" w:hAnsi="Arial" w:cs="Arial" w:hint="default"/>
      <w:b/>
      <w:bCs/>
      <w:color w:val="660000"/>
      <w:sz w:val="20"/>
      <w:szCs w:val="20"/>
    </w:rPr>
  </w:style>
  <w:style w:type="character" w:customStyle="1" w:styleId="TagCiteChar1">
    <w:name w:val="Tag/Cite Char1"/>
    <w:rsid w:val="007E5F9F"/>
    <w:rPr>
      <w:b/>
      <w:bCs w:val="0"/>
      <w:lang w:val="en-US" w:eastAsia="en-US" w:bidi="ar-SA"/>
    </w:rPr>
  </w:style>
  <w:style w:type="character" w:customStyle="1" w:styleId="goohl2">
    <w:name w:val="goohl2"/>
    <w:basedOn w:val="DefaultParagraphFont"/>
    <w:rsid w:val="007E5F9F"/>
  </w:style>
  <w:style w:type="character" w:customStyle="1" w:styleId="CardCharChar0">
    <w:name w:val="Card Char Char"/>
    <w:rsid w:val="007E5F9F"/>
    <w:rPr>
      <w:lang w:val="en-US" w:eastAsia="en-US" w:bidi="ar-SA"/>
    </w:rPr>
  </w:style>
  <w:style w:type="character" w:customStyle="1" w:styleId="BriefTitle1Char">
    <w:name w:val="Brief Title 1 Char"/>
    <w:rsid w:val="007E5F9F"/>
    <w:rPr>
      <w:b/>
      <w:bCs w:val="0"/>
      <w:u w:val="single"/>
      <w:lang w:val="en-US" w:eastAsia="en-US" w:bidi="ar-SA"/>
    </w:rPr>
  </w:style>
  <w:style w:type="character" w:customStyle="1" w:styleId="TagCiteCharChar">
    <w:name w:val="Tag/Cite Char Char"/>
    <w:rsid w:val="007E5F9F"/>
    <w:rPr>
      <w:b/>
      <w:bCs w:val="0"/>
      <w:lang w:val="en-US" w:eastAsia="en-US" w:bidi="ar-SA"/>
    </w:rPr>
  </w:style>
  <w:style w:type="character" w:customStyle="1" w:styleId="btx">
    <w:name w:val="btx"/>
    <w:basedOn w:val="DefaultParagraphFont"/>
    <w:rsid w:val="007E5F9F"/>
  </w:style>
  <w:style w:type="character" w:customStyle="1" w:styleId="CardChar1">
    <w:name w:val="Card Char1"/>
    <w:rsid w:val="007E5F9F"/>
    <w:rPr>
      <w:lang w:val="en-US" w:eastAsia="en-US" w:bidi="ar-SA"/>
    </w:rPr>
  </w:style>
  <w:style w:type="character" w:customStyle="1" w:styleId="prodgeneral1">
    <w:name w:val="prodgeneral1"/>
    <w:rsid w:val="007E5F9F"/>
    <w:rPr>
      <w:rFonts w:ascii="Verdana" w:hAnsi="Verdana" w:hint="default"/>
      <w:b w:val="0"/>
      <w:bCs w:val="0"/>
      <w:caps w:val="0"/>
      <w:color w:val="000000"/>
      <w:spacing w:val="0"/>
      <w:sz w:val="16"/>
      <w:szCs w:val="16"/>
    </w:rPr>
  </w:style>
  <w:style w:type="character" w:customStyle="1" w:styleId="summary1">
    <w:name w:val="summary1"/>
    <w:rsid w:val="007E5F9F"/>
    <w:rPr>
      <w:rFonts w:ascii="Arial" w:hAnsi="Arial" w:cs="Arial" w:hint="default"/>
      <w:sz w:val="18"/>
      <w:szCs w:val="18"/>
    </w:rPr>
  </w:style>
  <w:style w:type="character" w:customStyle="1" w:styleId="text3">
    <w:name w:val="text3"/>
    <w:basedOn w:val="DefaultParagraphFont"/>
    <w:rsid w:val="007E5F9F"/>
  </w:style>
  <w:style w:type="character" w:customStyle="1" w:styleId="cardtextsmallChar">
    <w:name w:val="card text small Char"/>
    <w:rsid w:val="007E5F9F"/>
    <w:rPr>
      <w:rFonts w:ascii="Arial Narrow" w:hAnsi="Arial Narrow" w:hint="default"/>
      <w:sz w:val="16"/>
      <w:szCs w:val="24"/>
      <w:lang w:val="en-US" w:eastAsia="en-US" w:bidi="ar-SA"/>
    </w:rPr>
  </w:style>
  <w:style w:type="character" w:customStyle="1" w:styleId="countrytitle1">
    <w:name w:val="countrytitle1"/>
    <w:rsid w:val="007E5F9F"/>
    <w:rPr>
      <w:rFonts w:ascii="Verdana" w:hAnsi="Verdana" w:hint="default"/>
      <w:b/>
      <w:bCs/>
      <w:color w:val="293643"/>
      <w:sz w:val="24"/>
      <w:szCs w:val="24"/>
    </w:rPr>
  </w:style>
  <w:style w:type="character" w:customStyle="1" w:styleId="storyheader1">
    <w:name w:val="storyheader1"/>
    <w:rsid w:val="007E5F9F"/>
    <w:rPr>
      <w:rFonts w:ascii="Verdana" w:hAnsi="Verdana" w:hint="default"/>
      <w:b/>
      <w:bCs/>
      <w:color w:val="000000"/>
      <w:sz w:val="21"/>
      <w:szCs w:val="21"/>
    </w:rPr>
  </w:style>
  <w:style w:type="character" w:customStyle="1" w:styleId="cardunderlinedChar0">
    <w:name w:val="card underlined Char"/>
    <w:rsid w:val="007E5F9F"/>
    <w:rPr>
      <w:rFonts w:ascii="Arial" w:hAnsi="Arial" w:cs="Arial" w:hint="default"/>
      <w:sz w:val="22"/>
      <w:szCs w:val="24"/>
      <w:u w:val="single"/>
      <w:lang w:val="en-US" w:eastAsia="en-US" w:bidi="ar-SA"/>
    </w:rPr>
  </w:style>
  <w:style w:type="character" w:customStyle="1" w:styleId="article1">
    <w:name w:val="article1"/>
    <w:rsid w:val="007E5F9F"/>
    <w:rPr>
      <w:rFonts w:ascii="Verdana" w:hAnsi="Verdana" w:hint="default"/>
      <w:color w:val="333333"/>
      <w:sz w:val="16"/>
      <w:szCs w:val="16"/>
    </w:rPr>
  </w:style>
  <w:style w:type="character" w:customStyle="1" w:styleId="story-posted-date1">
    <w:name w:val="story-posted-date1"/>
    <w:rsid w:val="007E5F9F"/>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7E5F9F"/>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7E5F9F"/>
  </w:style>
  <w:style w:type="character" w:customStyle="1" w:styleId="textmedium">
    <w:name w:val="textmedium"/>
    <w:basedOn w:val="DefaultParagraphFont"/>
    <w:rsid w:val="007E5F9F"/>
  </w:style>
  <w:style w:type="character" w:customStyle="1" w:styleId="citation1">
    <w:name w:val="citation1"/>
    <w:rsid w:val="007E5F9F"/>
    <w:rPr>
      <w:rFonts w:ascii="Verdana" w:hAnsi="Verdana" w:hint="default"/>
      <w:sz w:val="17"/>
      <w:szCs w:val="17"/>
    </w:rPr>
  </w:style>
  <w:style w:type="character" w:customStyle="1" w:styleId="hithighlite">
    <w:name w:val="hithighlite"/>
    <w:basedOn w:val="DefaultParagraphFont"/>
    <w:rsid w:val="007E5F9F"/>
  </w:style>
  <w:style w:type="character" w:customStyle="1" w:styleId="articlecontent">
    <w:name w:val="articlecontent"/>
    <w:basedOn w:val="DefaultParagraphFont"/>
    <w:rsid w:val="007E5F9F"/>
  </w:style>
  <w:style w:type="character" w:customStyle="1" w:styleId="fource1">
    <w:name w:val="fource1"/>
    <w:rsid w:val="007E5F9F"/>
    <w:rPr>
      <w:sz w:val="34"/>
      <w:szCs w:val="34"/>
    </w:rPr>
  </w:style>
  <w:style w:type="character" w:customStyle="1" w:styleId="LanguageStrikeChar">
    <w:name w:val="Language Strike Char"/>
    <w:rsid w:val="007E5F9F"/>
    <w:rPr>
      <w:rFonts w:ascii="Arial Narrow" w:hAnsi="Arial Narrow" w:hint="default"/>
      <w:strike/>
      <w:szCs w:val="24"/>
      <w:lang w:val="en-US" w:eastAsia="en-US" w:bidi="ar-SA"/>
    </w:rPr>
  </w:style>
  <w:style w:type="character" w:customStyle="1" w:styleId="normal11">
    <w:name w:val="normal1"/>
    <w:basedOn w:val="DefaultParagraphFont"/>
    <w:rsid w:val="007E5F9F"/>
  </w:style>
  <w:style w:type="character" w:customStyle="1" w:styleId="ds">
    <w:name w:val="ds"/>
    <w:basedOn w:val="DefaultParagraphFont"/>
    <w:rsid w:val="007E5F9F"/>
  </w:style>
  <w:style w:type="character" w:customStyle="1" w:styleId="UnderliningChar1">
    <w:name w:val="Underlining Char1"/>
    <w:rsid w:val="007E5F9F"/>
    <w:rPr>
      <w:rFonts w:ascii="Arial Narrow" w:hAnsi="Arial Narrow" w:hint="default"/>
      <w:szCs w:val="24"/>
      <w:u w:val="single"/>
      <w:lang w:val="en-US" w:eastAsia="en-US" w:bidi="ar-SA"/>
    </w:rPr>
  </w:style>
  <w:style w:type="character" w:customStyle="1" w:styleId="UnderliningChar2">
    <w:name w:val="Underlining Char2"/>
    <w:rsid w:val="007E5F9F"/>
    <w:rPr>
      <w:rFonts w:ascii="Arial Narrow" w:hAnsi="Arial Narrow" w:hint="default"/>
      <w:szCs w:val="24"/>
      <w:u w:val="single"/>
      <w:lang w:val="en-US" w:eastAsia="en-US" w:bidi="ar-SA"/>
    </w:rPr>
  </w:style>
  <w:style w:type="character" w:customStyle="1" w:styleId="MicroTextChar1">
    <w:name w:val="MicroText Char1"/>
    <w:rsid w:val="007E5F9F"/>
    <w:rPr>
      <w:rFonts w:ascii="Arial Narrow" w:hAnsi="Arial Narrow" w:hint="default"/>
      <w:sz w:val="12"/>
      <w:szCs w:val="24"/>
      <w:lang w:val="en-US" w:eastAsia="en-US" w:bidi="ar-SA"/>
    </w:rPr>
  </w:style>
  <w:style w:type="character" w:customStyle="1" w:styleId="DefaultPara">
    <w:name w:val="Default Para"/>
    <w:rsid w:val="007E5F9F"/>
    <w:rPr>
      <w:sz w:val="20"/>
    </w:rPr>
  </w:style>
  <w:style w:type="character" w:customStyle="1" w:styleId="SYSHYPERTEXT">
    <w:name w:val="SYS_HYPERTEXT"/>
    <w:rsid w:val="007E5F9F"/>
    <w:rPr>
      <w:color w:val="0000FF"/>
      <w:u w:val="single"/>
    </w:rPr>
  </w:style>
  <w:style w:type="character" w:customStyle="1" w:styleId="Hyperlink1">
    <w:name w:val="Hyperlink1"/>
    <w:rsid w:val="007E5F9F"/>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7E5F9F"/>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7E5F9F"/>
    <w:rPr>
      <w:rFonts w:ascii="Arial Narrow" w:hAnsi="Arial Narrow" w:hint="default"/>
      <w:noProof w:val="0"/>
      <w:szCs w:val="24"/>
      <w:u w:val="single"/>
      <w:lang w:val="en-US" w:eastAsia="en-US" w:bidi="ar-SA"/>
    </w:rPr>
  </w:style>
  <w:style w:type="character" w:customStyle="1" w:styleId="BlockHeading1Char">
    <w:name w:val="Block Heading 1 Char"/>
    <w:rsid w:val="007E5F9F"/>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7E5F9F"/>
    <w:rPr>
      <w:b/>
      <w:bCs w:val="0"/>
      <w:sz w:val="24"/>
      <w:szCs w:val="24"/>
      <w:u w:val="single"/>
      <w:lang w:val="en-US" w:eastAsia="en-US" w:bidi="ar-SA"/>
    </w:rPr>
  </w:style>
  <w:style w:type="character" w:customStyle="1" w:styleId="StyleTagTimesNewRomanChar">
    <w:name w:val="Style Tag + Times New Roman Char"/>
    <w:rsid w:val="007E5F9F"/>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E5F9F"/>
    <w:rPr>
      <w:rFonts w:ascii="Arial Narrow" w:hAnsi="Arial Narrow" w:cs="Arial" w:hint="default"/>
      <w:b/>
      <w:bCs/>
      <w:iCs/>
      <w:sz w:val="24"/>
      <w:szCs w:val="28"/>
      <w:lang w:val="en-US" w:eastAsia="en-US" w:bidi="ar-SA"/>
    </w:rPr>
  </w:style>
  <w:style w:type="character" w:customStyle="1" w:styleId="UnderliningCharChar">
    <w:name w:val="Underlining Char Char"/>
    <w:rsid w:val="007E5F9F"/>
    <w:rPr>
      <w:rFonts w:ascii="Arial Narrow" w:hAnsi="Arial Narrow" w:hint="default"/>
      <w:szCs w:val="24"/>
      <w:u w:val="single"/>
      <w:lang w:val="en-US" w:eastAsia="en-US" w:bidi="ar-SA"/>
    </w:rPr>
  </w:style>
  <w:style w:type="character" w:customStyle="1" w:styleId="StyleArialNarrow12ptBold">
    <w:name w:val="Style Arial Narrow 12 pt Bold"/>
    <w:rsid w:val="007E5F9F"/>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7E5F9F"/>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7E5F9F"/>
    <w:rPr>
      <w:u w:val="single"/>
    </w:rPr>
  </w:style>
  <w:style w:type="character" w:customStyle="1" w:styleId="UnderlinedCharChar1">
    <w:name w:val="Underlined Char Char1"/>
    <w:rsid w:val="007E5F9F"/>
    <w:rPr>
      <w:rFonts w:ascii="Bell MT" w:eastAsia="Times New Roman" w:hAnsi="Bell MT" w:hint="default"/>
      <w:bCs/>
      <w:iCs/>
      <w:sz w:val="22"/>
      <w:u w:val="single"/>
    </w:rPr>
  </w:style>
  <w:style w:type="character" w:customStyle="1" w:styleId="Heading2CharChar2">
    <w:name w:val="Heading 2 Char Char2"/>
    <w:rsid w:val="007E5F9F"/>
    <w:rPr>
      <w:rFonts w:ascii="Arial" w:hAnsi="Arial" w:cs="Arial" w:hint="default"/>
      <w:b/>
      <w:bCs/>
      <w:iCs/>
      <w:sz w:val="22"/>
      <w:szCs w:val="28"/>
      <w:lang w:val="en-US" w:eastAsia="en-US" w:bidi="ar-SA"/>
    </w:rPr>
  </w:style>
  <w:style w:type="character" w:customStyle="1" w:styleId="doctitle">
    <w:name w:val="doctitle"/>
    <w:rsid w:val="007E5F9F"/>
  </w:style>
  <w:style w:type="character" w:customStyle="1" w:styleId="cardtext-underlined0">
    <w:name w:val="card text- underlined"/>
    <w:rsid w:val="007E5F9F"/>
    <w:rPr>
      <w:rFonts w:ascii="Garamond" w:hAnsi="Garamond" w:hint="default"/>
      <w:u w:val="single"/>
    </w:rPr>
  </w:style>
  <w:style w:type="character" w:customStyle="1" w:styleId="BodyText1">
    <w:name w:val="Body Text1"/>
    <w:basedOn w:val="DefaultParagraphFont"/>
    <w:rsid w:val="007E5F9F"/>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7E5F9F"/>
  </w:style>
  <w:style w:type="character" w:customStyle="1" w:styleId="BriefTitleChar">
    <w:name w:val="Brief Title Char"/>
    <w:basedOn w:val="DefaultParagraphFont"/>
    <w:rsid w:val="007E5F9F"/>
    <w:rPr>
      <w:b/>
      <w:bCs w:val="0"/>
      <w:sz w:val="24"/>
      <w:szCs w:val="24"/>
      <w:u w:val="single"/>
      <w:lang w:val="en-US" w:eastAsia="en-US" w:bidi="ar-SA"/>
    </w:rPr>
  </w:style>
  <w:style w:type="character" w:customStyle="1" w:styleId="BriefTitle2Char">
    <w:name w:val="Brief Title 2 Char"/>
    <w:basedOn w:val="BriefTitleChar"/>
    <w:rsid w:val="007E5F9F"/>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7E5F9F"/>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7E5F9F"/>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7E5F9F"/>
    <w:rPr>
      <w:rFonts w:ascii="AGaramond" w:hAnsi="AGaramond" w:cs="AGaramond" w:hint="default"/>
      <w:color w:val="211D1E"/>
      <w:sz w:val="14"/>
      <w:szCs w:val="14"/>
    </w:rPr>
  </w:style>
  <w:style w:type="character" w:customStyle="1" w:styleId="CharacterStyle2">
    <w:name w:val="Character Style 2"/>
    <w:uiPriority w:val="99"/>
    <w:rsid w:val="007E5F9F"/>
    <w:rPr>
      <w:sz w:val="20"/>
      <w:szCs w:val="20"/>
    </w:rPr>
  </w:style>
  <w:style w:type="character" w:customStyle="1" w:styleId="cross-head">
    <w:name w:val="cross-head"/>
    <w:rsid w:val="007E5F9F"/>
  </w:style>
  <w:style w:type="character" w:customStyle="1" w:styleId="Subtitle1">
    <w:name w:val="Subtitle1"/>
    <w:rsid w:val="007E5F9F"/>
  </w:style>
  <w:style w:type="character" w:customStyle="1" w:styleId="metaorigin">
    <w:name w:val="meta_origin"/>
    <w:rsid w:val="007E5F9F"/>
  </w:style>
  <w:style w:type="character" w:customStyle="1" w:styleId="mandelbrotrefrag">
    <w:name w:val="mandelbrot_refrag"/>
    <w:rsid w:val="007E5F9F"/>
  </w:style>
  <w:style w:type="character" w:customStyle="1" w:styleId="eminfo">
    <w:name w:val="eminfo"/>
    <w:rsid w:val="007E5F9F"/>
  </w:style>
  <w:style w:type="character" w:customStyle="1" w:styleId="emhighlight">
    <w:name w:val="emhighlight"/>
    <w:rsid w:val="007E5F9F"/>
  </w:style>
  <w:style w:type="character" w:customStyle="1" w:styleId="name">
    <w:name w:val="name"/>
    <w:rsid w:val="007E5F9F"/>
  </w:style>
  <w:style w:type="character" w:customStyle="1" w:styleId="tkrname">
    <w:name w:val="tkrname"/>
    <w:rsid w:val="007E5F9F"/>
  </w:style>
  <w:style w:type="character" w:customStyle="1" w:styleId="tkrchange">
    <w:name w:val="tkrchange"/>
    <w:rsid w:val="007E5F9F"/>
  </w:style>
  <w:style w:type="character" w:customStyle="1" w:styleId="source-org">
    <w:name w:val="source-org"/>
    <w:rsid w:val="007E5F9F"/>
  </w:style>
  <w:style w:type="character" w:customStyle="1" w:styleId="updated">
    <w:name w:val="updated"/>
    <w:rsid w:val="007E5F9F"/>
  </w:style>
  <w:style w:type="character" w:customStyle="1" w:styleId="last">
    <w:name w:val="last"/>
    <w:rsid w:val="007E5F9F"/>
  </w:style>
  <w:style w:type="character" w:customStyle="1" w:styleId="Style11ptBoldUnderline1">
    <w:name w:val="Style 11 pt Bold Underline1"/>
    <w:rsid w:val="007E5F9F"/>
    <w:rPr>
      <w:b/>
      <w:bCs/>
      <w:sz w:val="20"/>
      <w:u w:val="single"/>
    </w:rPr>
  </w:style>
  <w:style w:type="character" w:customStyle="1" w:styleId="StyleStyleunderlineBold11pt">
    <w:name w:val="Style Style underline + Bold + 11 pt"/>
    <w:rsid w:val="007E5F9F"/>
    <w:rPr>
      <w:bCs/>
      <w:sz w:val="20"/>
      <w:u w:val="single"/>
    </w:rPr>
  </w:style>
  <w:style w:type="character" w:customStyle="1" w:styleId="StyleunderlineAsianTimesNewRomanBold">
    <w:name w:val="Style underline + (Asian) Times New Roman Bold"/>
    <w:rsid w:val="007E5F9F"/>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7E5F9F"/>
    <w:rPr>
      <w:b/>
      <w:bCs/>
      <w:sz w:val="20"/>
      <w:u w:val="single"/>
      <w:bdr w:val="single" w:sz="4" w:space="0" w:color="auto" w:frame="1"/>
    </w:rPr>
  </w:style>
  <w:style w:type="character" w:customStyle="1" w:styleId="A5">
    <w:name w:val="A5"/>
    <w:uiPriority w:val="99"/>
    <w:rsid w:val="007E5F9F"/>
    <w:rPr>
      <w:rFonts w:ascii="Times New Roman" w:hAnsi="Times New Roman" w:cs="Times New Roman" w:hint="default"/>
      <w:color w:val="000000"/>
      <w:sz w:val="13"/>
      <w:szCs w:val="13"/>
    </w:rPr>
  </w:style>
  <w:style w:type="character" w:customStyle="1" w:styleId="quotepeekbase">
    <w:name w:val="quotepeekbase"/>
    <w:rsid w:val="007E5F9F"/>
  </w:style>
  <w:style w:type="character" w:customStyle="1" w:styleId="cardChar10">
    <w:name w:val="card Char1"/>
    <w:rsid w:val="007E5F9F"/>
    <w:rPr>
      <w:rFonts w:ascii="Calibri" w:eastAsia="Calibri" w:hAnsi="Calibri" w:cs="Calibri" w:hint="default"/>
      <w:sz w:val="24"/>
      <w:szCs w:val="22"/>
      <w:lang w:val="x-none" w:eastAsia="x-none"/>
    </w:rPr>
  </w:style>
  <w:style w:type="character" w:customStyle="1" w:styleId="NormalCard">
    <w:name w:val="Normal Card"/>
    <w:uiPriority w:val="1"/>
    <w:qFormat/>
    <w:rsid w:val="007E5F9F"/>
    <w:rPr>
      <w:rFonts w:ascii="Times New Roman" w:hAnsi="Times New Roman" w:cs="Times New Roman" w:hint="default"/>
      <w:sz w:val="24"/>
    </w:rPr>
  </w:style>
  <w:style w:type="character" w:customStyle="1" w:styleId="HighlightedUnderline0">
    <w:name w:val="Highlighted Underline"/>
    <w:uiPriority w:val="1"/>
    <w:qFormat/>
    <w:rsid w:val="007E5F9F"/>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7E5F9F"/>
    <w:rPr>
      <w:rFonts w:ascii="Times New Roman" w:hAnsi="Times New Roman" w:cs="Times New Roman" w:hint="default"/>
      <w:sz w:val="16"/>
      <w:szCs w:val="16"/>
    </w:rPr>
  </w:style>
  <w:style w:type="character" w:customStyle="1" w:styleId="timebox">
    <w:name w:val="timebox"/>
    <w:rsid w:val="007E5F9F"/>
  </w:style>
  <w:style w:type="character" w:customStyle="1" w:styleId="Heading2Subtext">
    <w:name w:val="Heading 2 Subtext"/>
    <w:rsid w:val="007E5F9F"/>
    <w:rPr>
      <w:rFonts w:ascii="Times New Roman" w:hAnsi="Times New Roman" w:cs="Times New Roman" w:hint="default"/>
      <w:sz w:val="16"/>
    </w:rPr>
  </w:style>
  <w:style w:type="character" w:customStyle="1" w:styleId="-SmallText-">
    <w:name w:val="-Small Text-"/>
    <w:rsid w:val="007E5F9F"/>
    <w:rPr>
      <w:rFonts w:ascii="Garamond" w:hAnsi="Garamond" w:hint="default"/>
      <w:sz w:val="16"/>
    </w:rPr>
  </w:style>
  <w:style w:type="character" w:customStyle="1" w:styleId="label">
    <w:name w:val="label"/>
    <w:rsid w:val="007E5F9F"/>
  </w:style>
  <w:style w:type="character" w:customStyle="1" w:styleId="BoldUnderlineCharChar">
    <w:name w:val="BoldUnderline Char Char"/>
    <w:rsid w:val="007E5F9F"/>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7E5F9F"/>
  </w:style>
  <w:style w:type="character" w:customStyle="1" w:styleId="FontStyle477">
    <w:name w:val="Font Style477"/>
    <w:basedOn w:val="DefaultParagraphFont"/>
    <w:uiPriority w:val="99"/>
    <w:rsid w:val="007E5F9F"/>
    <w:rPr>
      <w:rFonts w:ascii="Times New Roman" w:hAnsi="Times New Roman" w:cs="Times New Roman" w:hint="default"/>
      <w:sz w:val="18"/>
      <w:szCs w:val="18"/>
    </w:rPr>
  </w:style>
  <w:style w:type="character" w:customStyle="1" w:styleId="FontStyle505">
    <w:name w:val="Font Style505"/>
    <w:basedOn w:val="DefaultParagraphFont"/>
    <w:uiPriority w:val="99"/>
    <w:rsid w:val="007E5F9F"/>
    <w:rPr>
      <w:rFonts w:ascii="Times New Roman" w:hAnsi="Times New Roman" w:cs="Times New Roman" w:hint="default"/>
      <w:sz w:val="18"/>
      <w:szCs w:val="18"/>
    </w:rPr>
  </w:style>
  <w:style w:type="character" w:customStyle="1" w:styleId="FontStyle514">
    <w:name w:val="Font Style514"/>
    <w:basedOn w:val="DefaultParagraphFont"/>
    <w:uiPriority w:val="99"/>
    <w:rsid w:val="007E5F9F"/>
    <w:rPr>
      <w:rFonts w:ascii="Times New Roman" w:hAnsi="Times New Roman" w:cs="Times New Roman" w:hint="default"/>
      <w:sz w:val="14"/>
      <w:szCs w:val="14"/>
    </w:rPr>
  </w:style>
  <w:style w:type="character" w:customStyle="1" w:styleId="FontStyle500">
    <w:name w:val="Font Style500"/>
    <w:basedOn w:val="DefaultParagraphFont"/>
    <w:uiPriority w:val="99"/>
    <w:rsid w:val="007E5F9F"/>
    <w:rPr>
      <w:rFonts w:ascii="Times New Roman" w:hAnsi="Times New Roman" w:cs="Times New Roman" w:hint="default"/>
      <w:b/>
      <w:bCs/>
      <w:sz w:val="16"/>
      <w:szCs w:val="16"/>
    </w:rPr>
  </w:style>
  <w:style w:type="character" w:customStyle="1" w:styleId="CardCite1">
    <w:name w:val="CardCite1"/>
    <w:qFormat/>
    <w:rsid w:val="007E5F9F"/>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7E5F9F"/>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E5F9F"/>
    <w:rPr>
      <w:rFonts w:ascii="Times New Roman" w:hAnsi="Times New Roman" w:cs="Times New Roman" w:hint="default"/>
      <w:b/>
      <w:bCs/>
      <w:sz w:val="22"/>
      <w:szCs w:val="22"/>
    </w:rPr>
  </w:style>
  <w:style w:type="character" w:customStyle="1" w:styleId="CharacterStyle3">
    <w:name w:val="Character Style 3"/>
    <w:uiPriority w:val="99"/>
    <w:rsid w:val="007E5F9F"/>
    <w:rPr>
      <w:rFonts w:ascii="Bookman Old Style" w:hAnsi="Bookman Old Style" w:cs="Bookman Old Style" w:hint="default"/>
      <w:spacing w:val="-5"/>
      <w:sz w:val="18"/>
      <w:szCs w:val="18"/>
    </w:rPr>
  </w:style>
  <w:style w:type="character" w:customStyle="1" w:styleId="UnderlineStyleChar7">
    <w:name w:val="Underline Style Char7"/>
    <w:rsid w:val="007E5F9F"/>
    <w:rPr>
      <w:rFonts w:ascii="Garamond" w:hAnsi="Garamond" w:hint="default"/>
      <w:sz w:val="22"/>
      <w:szCs w:val="24"/>
      <w:u w:val="single"/>
      <w:lang w:val="en-US" w:eastAsia="en-US" w:bidi="ar-SA"/>
    </w:rPr>
  </w:style>
  <w:style w:type="character" w:customStyle="1" w:styleId="StyleArial6ptBold">
    <w:name w:val="Style Arial 6 pt Bold"/>
    <w:rsid w:val="007E5F9F"/>
    <w:rPr>
      <w:rFonts w:ascii="Arial" w:hAnsi="Arial" w:cs="Arial" w:hint="default"/>
      <w:bCs/>
      <w:sz w:val="12"/>
    </w:rPr>
  </w:style>
  <w:style w:type="character" w:customStyle="1" w:styleId="Heading2Char5">
    <w:name w:val="Heading 2 Char5"/>
    <w:rsid w:val="007E5F9F"/>
    <w:rPr>
      <w:rFonts w:ascii="Garamond" w:hAnsi="Garamond" w:cs="Arial" w:hint="default"/>
      <w:b/>
      <w:bCs/>
      <w:iCs/>
      <w:sz w:val="24"/>
      <w:szCs w:val="28"/>
      <w:lang w:val="en-US" w:eastAsia="en-US" w:bidi="ar-SA"/>
    </w:rPr>
  </w:style>
  <w:style w:type="character" w:customStyle="1" w:styleId="TagGreg">
    <w:name w:val="TagGreg"/>
    <w:uiPriority w:val="1"/>
    <w:qFormat/>
    <w:rsid w:val="007E5F9F"/>
    <w:rPr>
      <w:b/>
      <w:bCs w:val="0"/>
      <w:sz w:val="24"/>
    </w:rPr>
  </w:style>
  <w:style w:type="character" w:customStyle="1" w:styleId="StyleDebateUnderline10pt">
    <w:name w:val="Style Debate Underline + 10 pt"/>
    <w:rsid w:val="007E5F9F"/>
    <w:rPr>
      <w:rFonts w:ascii="Times New Roman" w:hAnsi="Times New Roman" w:cs="Times New Roman" w:hint="default"/>
      <w:sz w:val="20"/>
      <w:szCs w:val="20"/>
      <w:u w:val="single"/>
    </w:rPr>
  </w:style>
  <w:style w:type="character" w:customStyle="1" w:styleId="underlinedCharChar0">
    <w:name w:val="underlined Char Char"/>
    <w:locked/>
    <w:rsid w:val="007E5F9F"/>
    <w:rPr>
      <w:u w:val="single"/>
    </w:rPr>
  </w:style>
  <w:style w:type="character" w:customStyle="1" w:styleId="SourceBold">
    <w:name w:val="Source Bold"/>
    <w:rsid w:val="007E5F9F"/>
    <w:rPr>
      <w:rFonts w:ascii="Arial Narrow" w:hAnsi="Arial Narrow" w:hint="default"/>
      <w:b/>
      <w:bCs w:val="0"/>
      <w:strike w:val="0"/>
      <w:dstrike w:val="0"/>
      <w:sz w:val="24"/>
      <w:u w:val="none"/>
      <w:effect w:val="none"/>
    </w:rPr>
  </w:style>
  <w:style w:type="character" w:customStyle="1" w:styleId="2xBoldUnderline">
    <w:name w:val="2x_Bold_Underline"/>
    <w:rsid w:val="007E5F9F"/>
    <w:rPr>
      <w:b/>
      <w:bCs/>
      <w:sz w:val="24"/>
      <w:u w:val="thick"/>
    </w:rPr>
  </w:style>
  <w:style w:type="character" w:customStyle="1" w:styleId="Dottedunderline">
    <w:name w:val="Dotted underline"/>
    <w:rsid w:val="007E5F9F"/>
    <w:rPr>
      <w:u w:val="dotted"/>
    </w:rPr>
  </w:style>
  <w:style w:type="character" w:customStyle="1" w:styleId="readChar">
    <w:name w:val="read Char"/>
    <w:rsid w:val="007E5F9F"/>
    <w:rPr>
      <w:szCs w:val="22"/>
      <w:u w:val="single"/>
      <w:lang w:val="en-US" w:eastAsia="en-US" w:bidi="ar-SA"/>
    </w:rPr>
  </w:style>
  <w:style w:type="character" w:customStyle="1" w:styleId="underlining0">
    <w:name w:val="underlining"/>
    <w:rsid w:val="007E5F9F"/>
    <w:rPr>
      <w:u w:val="single"/>
    </w:rPr>
  </w:style>
  <w:style w:type="character" w:customStyle="1" w:styleId="btitle">
    <w:name w:val="btitle"/>
    <w:rsid w:val="007E5F9F"/>
  </w:style>
  <w:style w:type="character" w:customStyle="1" w:styleId="green">
    <w:name w:val="green"/>
    <w:rsid w:val="007E5F9F"/>
  </w:style>
  <w:style w:type="character" w:customStyle="1" w:styleId="BodyText20">
    <w:name w:val="Body Text2"/>
    <w:rsid w:val="007E5F9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Italic"/>
    <w:uiPriority w:val="99"/>
    <w:rsid w:val="007E5F9F"/>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7E5F9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7E5F9F"/>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7E5F9F"/>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7E5F9F"/>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7E5F9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7E5F9F"/>
    <w:rPr>
      <w:rFonts w:ascii="Sylfaen" w:hAnsi="Sylfaen" w:cs="Sylfaen" w:hint="default"/>
      <w:i/>
      <w:iCs/>
      <w:strike w:val="0"/>
      <w:dstrike w:val="0"/>
      <w:sz w:val="19"/>
      <w:szCs w:val="19"/>
      <w:u w:val="none"/>
      <w:effect w:val="none"/>
      <w:shd w:val="clear" w:color="auto" w:fill="FFFFFF"/>
    </w:rPr>
  </w:style>
  <w:style w:type="character" w:customStyle="1" w:styleId="1">
    <w:name w:val="1"/>
    <w:rsid w:val="007E5F9F"/>
    <w:rPr>
      <w:rFonts w:ascii="Arial" w:hAnsi="Arial" w:cs="Arial" w:hint="default"/>
      <w:bCs/>
      <w:sz w:val="20"/>
      <w:u w:val="single"/>
      <w:lang w:val="en-US" w:eastAsia="en-US" w:bidi="ar-SA"/>
    </w:rPr>
  </w:style>
  <w:style w:type="character" w:customStyle="1" w:styleId="CharChar31">
    <w:name w:val="Char Char31"/>
    <w:rsid w:val="007E5F9F"/>
    <w:rPr>
      <w:rFonts w:ascii="Arial" w:hAnsi="Arial" w:cs="Arial" w:hint="default"/>
      <w:b/>
      <w:bCs/>
      <w:iCs/>
      <w:lang w:val="en-US" w:eastAsia="en-US" w:bidi="ar-SA"/>
    </w:rPr>
  </w:style>
  <w:style w:type="character" w:customStyle="1" w:styleId="Subtitle2">
    <w:name w:val="Subtitle2"/>
    <w:rsid w:val="007E5F9F"/>
  </w:style>
  <w:style w:type="character" w:customStyle="1" w:styleId="drop">
    <w:name w:val="drop"/>
    <w:rsid w:val="007E5F9F"/>
  </w:style>
  <w:style w:type="character" w:customStyle="1" w:styleId="bioline">
    <w:name w:val="bioline"/>
    <w:rsid w:val="007E5F9F"/>
  </w:style>
  <w:style w:type="character" w:customStyle="1" w:styleId="articletitle0">
    <w:name w:val="article_title"/>
    <w:rsid w:val="007E5F9F"/>
  </w:style>
  <w:style w:type="character" w:customStyle="1" w:styleId="A4">
    <w:name w:val="A4"/>
    <w:uiPriority w:val="99"/>
    <w:rsid w:val="007E5F9F"/>
    <w:rPr>
      <w:color w:val="000000"/>
    </w:rPr>
  </w:style>
  <w:style w:type="character" w:customStyle="1" w:styleId="s2">
    <w:name w:val="s2"/>
    <w:rsid w:val="007E5F9F"/>
  </w:style>
  <w:style w:type="character" w:customStyle="1" w:styleId="s4">
    <w:name w:val="s4"/>
    <w:rsid w:val="007E5F9F"/>
  </w:style>
  <w:style w:type="character" w:customStyle="1" w:styleId="s5">
    <w:name w:val="s5"/>
    <w:rsid w:val="007E5F9F"/>
  </w:style>
  <w:style w:type="character" w:customStyle="1" w:styleId="cap">
    <w:name w:val="cap"/>
    <w:rsid w:val="007E5F9F"/>
  </w:style>
  <w:style w:type="character" w:customStyle="1" w:styleId="rightsnotice">
    <w:name w:val="rightsnotice"/>
    <w:rsid w:val="007E5F9F"/>
  </w:style>
  <w:style w:type="character" w:customStyle="1" w:styleId="Caption1">
    <w:name w:val="Caption1"/>
    <w:rsid w:val="007E5F9F"/>
  </w:style>
  <w:style w:type="character" w:customStyle="1" w:styleId="credit">
    <w:name w:val="credit"/>
    <w:rsid w:val="007E5F9F"/>
  </w:style>
  <w:style w:type="character" w:customStyle="1" w:styleId="scaps">
    <w:name w:val="scaps"/>
    <w:rsid w:val="007E5F9F"/>
  </w:style>
  <w:style w:type="character" w:customStyle="1" w:styleId="current-article">
    <w:name w:val="current-article"/>
    <w:rsid w:val="007E5F9F"/>
  </w:style>
  <w:style w:type="character" w:customStyle="1" w:styleId="related-current-indicator">
    <w:name w:val="related-current-indicator"/>
    <w:rsid w:val="007E5F9F"/>
  </w:style>
  <w:style w:type="character" w:customStyle="1" w:styleId="bylclear">
    <w:name w:val="bylclear"/>
    <w:rsid w:val="007E5F9F"/>
  </w:style>
  <w:style w:type="character" w:customStyle="1" w:styleId="timestamp">
    <w:name w:val="timestamp"/>
    <w:rsid w:val="007E5F9F"/>
  </w:style>
  <w:style w:type="character" w:customStyle="1" w:styleId="comments">
    <w:name w:val="comments"/>
    <w:rsid w:val="007E5F9F"/>
  </w:style>
  <w:style w:type="character" w:customStyle="1" w:styleId="essaytext">
    <w:name w:val="essaytext"/>
    <w:rsid w:val="007E5F9F"/>
  </w:style>
  <w:style w:type="character" w:customStyle="1" w:styleId="username">
    <w:name w:val="username"/>
    <w:rsid w:val="007E5F9F"/>
  </w:style>
  <w:style w:type="character" w:customStyle="1" w:styleId="toplinks">
    <w:name w:val="toplinks"/>
    <w:rsid w:val="007E5F9F"/>
  </w:style>
  <w:style w:type="character" w:customStyle="1" w:styleId="A3">
    <w:name w:val="A3"/>
    <w:uiPriority w:val="99"/>
    <w:rsid w:val="007E5F9F"/>
    <w:rPr>
      <w:rFonts w:ascii="Perpetua" w:hAnsi="Perpetua" w:cs="Perpetua" w:hint="default"/>
      <w:color w:val="000000"/>
      <w:sz w:val="15"/>
      <w:szCs w:val="15"/>
    </w:rPr>
  </w:style>
  <w:style w:type="character" w:customStyle="1" w:styleId="see">
    <w:name w:val="see"/>
    <w:rsid w:val="007E5F9F"/>
  </w:style>
  <w:style w:type="character" w:customStyle="1" w:styleId="first-letter">
    <w:name w:val="first-letter"/>
    <w:rsid w:val="007E5F9F"/>
  </w:style>
  <w:style w:type="character" w:customStyle="1" w:styleId="focusparagraph">
    <w:name w:val="focusparagraph"/>
    <w:rsid w:val="007E5F9F"/>
  </w:style>
  <w:style w:type="character" w:customStyle="1" w:styleId="lightblue">
    <w:name w:val="lightblue"/>
    <w:rsid w:val="007E5F9F"/>
  </w:style>
  <w:style w:type="character" w:customStyle="1" w:styleId="StyleUnderlineCharChar9pt">
    <w:name w:val="Style Underline Char Char + 9 pt"/>
    <w:rsid w:val="007E5F9F"/>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7E5F9F"/>
  </w:style>
  <w:style w:type="character" w:customStyle="1" w:styleId="Title10">
    <w:name w:val="Title1"/>
    <w:rsid w:val="007E5F9F"/>
  </w:style>
  <w:style w:type="character" w:customStyle="1" w:styleId="BoldandUnderlineCharCharCharChar">
    <w:name w:val="Bold and Underline Char Char Char Char"/>
    <w:rsid w:val="007E5F9F"/>
    <w:rPr>
      <w:b/>
      <w:bCs w:val="0"/>
      <w:noProof w:val="0"/>
      <w:u w:val="single"/>
      <w:lang w:val="en-US" w:eastAsia="en-US" w:bidi="ar-SA"/>
    </w:rPr>
  </w:style>
  <w:style w:type="character" w:customStyle="1" w:styleId="FontStyle29">
    <w:name w:val="Font Style29"/>
    <w:uiPriority w:val="99"/>
    <w:rsid w:val="007E5F9F"/>
    <w:rPr>
      <w:rFonts w:ascii="Arial" w:hAnsi="Arial" w:cs="Arial" w:hint="default"/>
      <w:sz w:val="14"/>
      <w:szCs w:val="14"/>
    </w:rPr>
  </w:style>
  <w:style w:type="character" w:customStyle="1" w:styleId="titles">
    <w:name w:val="titles"/>
    <w:rsid w:val="007E5F9F"/>
  </w:style>
  <w:style w:type="character" w:customStyle="1" w:styleId="articletext0">
    <w:name w:val="article_text"/>
    <w:rsid w:val="007E5F9F"/>
  </w:style>
  <w:style w:type="character" w:customStyle="1" w:styleId="contentauthor">
    <w:name w:val="contentauthor"/>
    <w:rsid w:val="007E5F9F"/>
  </w:style>
  <w:style w:type="character" w:customStyle="1" w:styleId="subarticleheader">
    <w:name w:val="subarticleheader"/>
    <w:rsid w:val="007E5F9F"/>
  </w:style>
  <w:style w:type="character" w:customStyle="1" w:styleId="spelle">
    <w:name w:val="spelle"/>
    <w:rsid w:val="007E5F9F"/>
  </w:style>
  <w:style w:type="character" w:customStyle="1" w:styleId="grame">
    <w:name w:val="grame"/>
    <w:rsid w:val="007E5F9F"/>
  </w:style>
  <w:style w:type="character" w:customStyle="1" w:styleId="newstitle1">
    <w:name w:val="newstitle1"/>
    <w:rsid w:val="007E5F9F"/>
  </w:style>
  <w:style w:type="character" w:customStyle="1" w:styleId="copy">
    <w:name w:val="copy"/>
    <w:rsid w:val="007E5F9F"/>
  </w:style>
  <w:style w:type="character" w:customStyle="1" w:styleId="topheadline">
    <w:name w:val="topheadline"/>
    <w:rsid w:val="007E5F9F"/>
  </w:style>
  <w:style w:type="character" w:customStyle="1" w:styleId="Stylereduce27pt">
    <w:name w:val="Style reduce2 + 7 pt"/>
    <w:rsid w:val="007E5F9F"/>
    <w:rPr>
      <w:rFonts w:ascii="Times New Roman" w:hAnsi="Times New Roman" w:cs="Arial" w:hint="default"/>
      <w:color w:val="000000"/>
      <w:sz w:val="14"/>
      <w:szCs w:val="22"/>
    </w:rPr>
  </w:style>
  <w:style w:type="character" w:customStyle="1" w:styleId="srtitle">
    <w:name w:val="srtitle"/>
    <w:rsid w:val="007E5F9F"/>
  </w:style>
  <w:style w:type="character" w:customStyle="1" w:styleId="st1">
    <w:name w:val="st1"/>
    <w:rsid w:val="007E5F9F"/>
  </w:style>
  <w:style w:type="character" w:customStyle="1" w:styleId="StyleStyleGaramond">
    <w:name w:val="Style Style Garamond +"/>
    <w:rsid w:val="007E5F9F"/>
    <w:rPr>
      <w:rFonts w:ascii="Garamond" w:hAnsi="Garamond" w:cs="Times New Roman" w:hint="default"/>
      <w:sz w:val="20"/>
    </w:rPr>
  </w:style>
  <w:style w:type="character" w:customStyle="1" w:styleId="quotechar0">
    <w:name w:val="quotechar"/>
    <w:rsid w:val="007E5F9F"/>
  </w:style>
  <w:style w:type="character" w:customStyle="1" w:styleId="boldunderline1">
    <w:name w:val="boldunderline"/>
    <w:rsid w:val="007E5F9F"/>
  </w:style>
  <w:style w:type="character" w:customStyle="1" w:styleId="A8">
    <w:name w:val="A8"/>
    <w:rsid w:val="007E5F9F"/>
    <w:rPr>
      <w:rFonts w:ascii="Scala" w:hAnsi="Scala" w:cs="Scala" w:hint="default"/>
      <w:color w:val="000000"/>
      <w:sz w:val="15"/>
      <w:szCs w:val="15"/>
    </w:rPr>
  </w:style>
  <w:style w:type="character" w:customStyle="1" w:styleId="A0">
    <w:name w:val="A0"/>
    <w:uiPriority w:val="99"/>
    <w:rsid w:val="007E5F9F"/>
    <w:rPr>
      <w:rFonts w:ascii="Scala" w:hAnsi="Scala" w:cs="Scala" w:hint="default"/>
      <w:color w:val="000000"/>
      <w:sz w:val="16"/>
      <w:szCs w:val="16"/>
    </w:rPr>
  </w:style>
  <w:style w:type="character" w:customStyle="1" w:styleId="Date11">
    <w:name w:val="Date11"/>
    <w:rsid w:val="007E5F9F"/>
  </w:style>
  <w:style w:type="character" w:customStyle="1" w:styleId="Boxout">
    <w:name w:val="Box out"/>
    <w:uiPriority w:val="1"/>
    <w:qFormat/>
    <w:rsid w:val="007E5F9F"/>
    <w:rPr>
      <w:rFonts w:ascii="Tahoma" w:hAnsi="Tahoma" w:cs="Tahoma" w:hint="default"/>
      <w:b/>
      <w:bCs w:val="0"/>
      <w:sz w:val="20"/>
      <w:u w:val="single"/>
      <w:bdr w:val="none" w:sz="0" w:space="0" w:color="auto" w:frame="1"/>
      <w:shd w:val="clear" w:color="auto" w:fill="A9E8F5"/>
    </w:rPr>
  </w:style>
  <w:style w:type="character" w:customStyle="1" w:styleId="metad">
    <w:name w:val="metad"/>
    <w:rsid w:val="007E5F9F"/>
  </w:style>
  <w:style w:type="character" w:customStyle="1" w:styleId="sifr-alternate">
    <w:name w:val="sifr-alternate"/>
    <w:rsid w:val="007E5F9F"/>
  </w:style>
  <w:style w:type="character" w:customStyle="1" w:styleId="justify1">
    <w:name w:val="justify1"/>
    <w:rsid w:val="007E5F9F"/>
  </w:style>
  <w:style w:type="character" w:customStyle="1" w:styleId="artbody1">
    <w:name w:val="art_body1"/>
    <w:rsid w:val="007E5F9F"/>
    <w:rPr>
      <w:rFonts w:ascii="Arial" w:hAnsi="Arial" w:cs="Arial" w:hint="default"/>
    </w:rPr>
  </w:style>
  <w:style w:type="character" w:customStyle="1" w:styleId="A1">
    <w:name w:val="A1"/>
    <w:uiPriority w:val="99"/>
    <w:rsid w:val="007E5F9F"/>
    <w:rPr>
      <w:rFonts w:ascii="Book Antiqua" w:hAnsi="Book Antiqua" w:cs="Book Antiqua" w:hint="default"/>
      <w:color w:val="221E1F"/>
      <w:sz w:val="22"/>
      <w:szCs w:val="22"/>
    </w:rPr>
  </w:style>
  <w:style w:type="character" w:customStyle="1" w:styleId="reality">
    <w:name w:val="reality"/>
    <w:rsid w:val="007E5F9F"/>
  </w:style>
  <w:style w:type="character" w:customStyle="1" w:styleId="text2">
    <w:name w:val="text2"/>
    <w:rsid w:val="007E5F9F"/>
  </w:style>
  <w:style w:type="character" w:customStyle="1" w:styleId="StyleUnderlineChar2CharChar11pt">
    <w:name w:val="Style Underline Char2 Char Char + 11 pt"/>
    <w:rsid w:val="007E5F9F"/>
    <w:rPr>
      <w:rFonts w:ascii="Times New Roman" w:hAnsi="Times New Roman" w:cs="Times New Roman" w:hint="default"/>
      <w:sz w:val="20"/>
      <w:u w:val="single"/>
    </w:rPr>
  </w:style>
  <w:style w:type="character" w:customStyle="1" w:styleId="StyleStyleBoldUnderline11pt">
    <w:name w:val="Style Style Bold Underline + 11 pt"/>
    <w:rsid w:val="007E5F9F"/>
    <w:rPr>
      <w:b/>
      <w:bCs/>
      <w:sz w:val="20"/>
      <w:u w:val="single"/>
    </w:rPr>
  </w:style>
  <w:style w:type="character" w:customStyle="1" w:styleId="articlehead2">
    <w:name w:val="articlehead2"/>
    <w:rsid w:val="007E5F9F"/>
  </w:style>
  <w:style w:type="character" w:customStyle="1" w:styleId="pronset">
    <w:name w:val="pronset"/>
    <w:rsid w:val="007E5F9F"/>
  </w:style>
  <w:style w:type="character" w:customStyle="1" w:styleId="prondelim">
    <w:name w:val="prondelim"/>
    <w:rsid w:val="007E5F9F"/>
  </w:style>
  <w:style w:type="character" w:customStyle="1" w:styleId="prontoggle">
    <w:name w:val="pron_toggle"/>
    <w:rsid w:val="007E5F9F"/>
  </w:style>
  <w:style w:type="character" w:customStyle="1" w:styleId="boldface">
    <w:name w:val="boldface"/>
    <w:rsid w:val="007E5F9F"/>
  </w:style>
  <w:style w:type="character" w:customStyle="1" w:styleId="secondary-bf">
    <w:name w:val="secondary-bf"/>
    <w:rsid w:val="007E5F9F"/>
  </w:style>
  <w:style w:type="table" w:styleId="ColorfulGrid-Accent1">
    <w:name w:val="Colorful Grid Accent 1"/>
    <w:basedOn w:val="TableNormal"/>
    <w:link w:val="ColorfulGrid-Accent1Char"/>
    <w:uiPriority w:val="29"/>
    <w:unhideWhenUsed/>
    <w:rsid w:val="007E5F9F"/>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7E5F9F"/>
    <w:rPr>
      <w:rFonts w:ascii="Times New Roman" w:hAnsi="Times New Roman" w:cs="Times New Roman" w:hint="default"/>
      <w:iCs/>
      <w:color w:val="000000"/>
      <w:sz w:val="16"/>
    </w:rPr>
  </w:style>
  <w:style w:type="character" w:customStyle="1" w:styleId="Boxout0">
    <w:name w:val="Boxout"/>
    <w:uiPriority w:val="1"/>
    <w:qFormat/>
    <w:rsid w:val="007E5F9F"/>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7E5F9F"/>
  </w:style>
  <w:style w:type="character" w:customStyle="1" w:styleId="detailtitle">
    <w:name w:val="detailtitle"/>
    <w:rsid w:val="007E5F9F"/>
  </w:style>
  <w:style w:type="character" w:customStyle="1" w:styleId="storydate">
    <w:name w:val="storydate"/>
    <w:rsid w:val="007E5F9F"/>
  </w:style>
  <w:style w:type="character" w:customStyle="1" w:styleId="preloadwrap">
    <w:name w:val="preloadwrap"/>
    <w:rsid w:val="007E5F9F"/>
  </w:style>
  <w:style w:type="character" w:customStyle="1" w:styleId="creditwrap">
    <w:name w:val="creditwrap"/>
    <w:rsid w:val="007E5F9F"/>
  </w:style>
  <w:style w:type="character" w:customStyle="1" w:styleId="DefaultChar1">
    <w:name w:val="Default Char1"/>
    <w:rsid w:val="007E5F9F"/>
    <w:rPr>
      <w:noProof w:val="0"/>
      <w:color w:val="000000"/>
      <w:lang w:val="en-US" w:eastAsia="en-US" w:bidi="ar-SA"/>
    </w:rPr>
  </w:style>
  <w:style w:type="character" w:customStyle="1" w:styleId="textunderlineChar0">
    <w:name w:val="text underline Char"/>
    <w:link w:val="textunderline0"/>
    <w:rsid w:val="007E5F9F"/>
    <w:rPr>
      <w:u w:val="thick"/>
    </w:rPr>
  </w:style>
  <w:style w:type="character" w:customStyle="1" w:styleId="BoldChar">
    <w:name w:val="Bold Char"/>
    <w:rsid w:val="007E5F9F"/>
    <w:rPr>
      <w:rFonts w:ascii="Times New Roman" w:eastAsia="Times New Roman" w:hAnsi="Times New Roman" w:cs="Times New Roman" w:hint="default"/>
      <w:b/>
      <w:bCs w:val="0"/>
      <w:szCs w:val="24"/>
    </w:rPr>
  </w:style>
  <w:style w:type="character" w:customStyle="1" w:styleId="pmterms31">
    <w:name w:val="pmterms31"/>
    <w:rsid w:val="007E5F9F"/>
    <w:rPr>
      <w:b/>
      <w:bCs/>
      <w:i w:val="0"/>
      <w:iCs w:val="0"/>
      <w:color w:val="000000"/>
    </w:rPr>
  </w:style>
  <w:style w:type="character" w:customStyle="1" w:styleId="ft01">
    <w:name w:val="ft01"/>
    <w:rsid w:val="007E5F9F"/>
    <w:rPr>
      <w:rFonts w:ascii="Times" w:hAnsi="Times" w:cs="Times" w:hint="default"/>
      <w:color w:val="000000"/>
      <w:sz w:val="14"/>
      <w:szCs w:val="14"/>
    </w:rPr>
  </w:style>
  <w:style w:type="character" w:customStyle="1" w:styleId="ft11">
    <w:name w:val="ft11"/>
    <w:rsid w:val="007E5F9F"/>
    <w:rPr>
      <w:rFonts w:ascii="Times" w:hAnsi="Times" w:cs="Times" w:hint="default"/>
      <w:color w:val="000000"/>
      <w:sz w:val="17"/>
      <w:szCs w:val="17"/>
    </w:rPr>
  </w:style>
  <w:style w:type="character" w:customStyle="1" w:styleId="ft21">
    <w:name w:val="ft21"/>
    <w:rsid w:val="007E5F9F"/>
    <w:rPr>
      <w:rFonts w:ascii="Times" w:hAnsi="Times" w:cs="Times" w:hint="default"/>
      <w:color w:val="000000"/>
      <w:sz w:val="15"/>
      <w:szCs w:val="15"/>
    </w:rPr>
  </w:style>
  <w:style w:type="character" w:customStyle="1" w:styleId="ft31">
    <w:name w:val="ft31"/>
    <w:rsid w:val="007E5F9F"/>
    <w:rPr>
      <w:rFonts w:ascii="Times" w:hAnsi="Times" w:cs="Times" w:hint="default"/>
      <w:color w:val="000000"/>
      <w:sz w:val="15"/>
      <w:szCs w:val="15"/>
    </w:rPr>
  </w:style>
  <w:style w:type="character" w:customStyle="1" w:styleId="dquo">
    <w:name w:val="dquo"/>
    <w:rsid w:val="007E5F9F"/>
  </w:style>
  <w:style w:type="character" w:customStyle="1" w:styleId="caps2">
    <w:name w:val="caps2"/>
    <w:rsid w:val="007E5F9F"/>
  </w:style>
  <w:style w:type="character" w:customStyle="1" w:styleId="CardsFont12ptCharCharCharChar">
    <w:name w:val="Cards + Font: 12 pt Char Char Char Char"/>
    <w:rsid w:val="007E5F9F"/>
    <w:rPr>
      <w:sz w:val="24"/>
      <w:szCs w:val="24"/>
      <w:u w:val="thick"/>
      <w:lang w:val="en-US" w:eastAsia="en-US" w:bidi="ar-SA"/>
    </w:rPr>
  </w:style>
  <w:style w:type="character" w:customStyle="1" w:styleId="ccs">
    <w:name w:val="c cs"/>
    <w:rsid w:val="007E5F9F"/>
  </w:style>
  <w:style w:type="character" w:customStyle="1" w:styleId="UnderlinedEvChar">
    <w:name w:val="Underlined Ev Char"/>
    <w:link w:val="UnderlinedEv"/>
    <w:rsid w:val="007E5F9F"/>
    <w:rPr>
      <w:rFonts w:ascii="Times New Roman" w:eastAsia="Times New Roman" w:hAnsi="Times New Roman" w:cs="Times New Roman"/>
      <w:u w:val="single"/>
    </w:rPr>
  </w:style>
  <w:style w:type="character" w:customStyle="1" w:styleId="dropshadow">
    <w:name w:val="dropshadow"/>
    <w:rsid w:val="007E5F9F"/>
  </w:style>
  <w:style w:type="character" w:customStyle="1" w:styleId="d05ws">
    <w:name w:val="d05ws"/>
    <w:rsid w:val="007E5F9F"/>
  </w:style>
  <w:style w:type="character" w:customStyle="1" w:styleId="rzibod">
    <w:name w:val="rzibod"/>
    <w:rsid w:val="007E5F9F"/>
  </w:style>
  <w:style w:type="character" w:customStyle="1" w:styleId="StyleBold1">
    <w:name w:val="Style Bold1"/>
    <w:rsid w:val="007E5F9F"/>
    <w:rPr>
      <w:rFonts w:ascii="Georgia" w:hAnsi="Georgia" w:hint="default"/>
      <w:b/>
      <w:bCs/>
      <w:sz w:val="22"/>
    </w:rPr>
  </w:style>
  <w:style w:type="character" w:customStyle="1" w:styleId="headertext">
    <w:name w:val="headertext"/>
    <w:rsid w:val="007E5F9F"/>
  </w:style>
  <w:style w:type="character" w:customStyle="1" w:styleId="endnote-reference">
    <w:name w:val="endnote-reference"/>
    <w:rsid w:val="007E5F9F"/>
  </w:style>
  <w:style w:type="character" w:customStyle="1" w:styleId="officialsname">
    <w:name w:val="official_s_name"/>
    <w:rsid w:val="007E5F9F"/>
  </w:style>
  <w:style w:type="character" w:customStyle="1" w:styleId="audience">
    <w:name w:val="audience"/>
    <w:rsid w:val="007E5F9F"/>
  </w:style>
  <w:style w:type="character" w:customStyle="1" w:styleId="A7">
    <w:name w:val="A7"/>
    <w:uiPriority w:val="99"/>
    <w:rsid w:val="007E5F9F"/>
    <w:rPr>
      <w:rFonts w:ascii="Myriad Pro" w:hAnsi="Myriad Pro" w:cs="Myriad Pro" w:hint="default"/>
      <w:color w:val="0066B1"/>
      <w:sz w:val="22"/>
      <w:szCs w:val="22"/>
    </w:rPr>
  </w:style>
  <w:style w:type="character" w:customStyle="1" w:styleId="normalchar">
    <w:name w:val="normal__char"/>
    <w:rsid w:val="007E5F9F"/>
  </w:style>
  <w:style w:type="character" w:customStyle="1" w:styleId="hyperlink002cheading0020100200028block0020title0029char">
    <w:name w:val="hyperlink_002cheading_00201_0020_0028block_0020title_0029__char"/>
    <w:rsid w:val="007E5F9F"/>
  </w:style>
  <w:style w:type="character" w:customStyle="1" w:styleId="underline002cstyle0020bold0020underlinechar">
    <w:name w:val="underline_002cstyle_0020bold_0020underline__char"/>
    <w:rsid w:val="007E5F9F"/>
  </w:style>
  <w:style w:type="character" w:customStyle="1" w:styleId="copyboldblack">
    <w:name w:val="copyboldblack"/>
    <w:rsid w:val="007E5F9F"/>
  </w:style>
  <w:style w:type="character" w:customStyle="1" w:styleId="copybold">
    <w:name w:val="copybold"/>
    <w:rsid w:val="007E5F9F"/>
  </w:style>
  <w:style w:type="character" w:customStyle="1" w:styleId="author-date0">
    <w:name w:val="author-date"/>
    <w:rsid w:val="007E5F9F"/>
  </w:style>
  <w:style w:type="character" w:customStyle="1" w:styleId="hidden">
    <w:name w:val="hidden"/>
    <w:rsid w:val="007E5F9F"/>
  </w:style>
  <w:style w:type="character" w:customStyle="1" w:styleId="articlebegin">
    <w:name w:val="articlebegin"/>
    <w:rsid w:val="007E5F9F"/>
  </w:style>
  <w:style w:type="character" w:customStyle="1" w:styleId="mediaoverlay">
    <w:name w:val="mediaoverlay"/>
    <w:rsid w:val="007E5F9F"/>
  </w:style>
  <w:style w:type="character" w:customStyle="1" w:styleId="blogcaption">
    <w:name w:val="blog_caption"/>
    <w:rsid w:val="007E5F9F"/>
  </w:style>
  <w:style w:type="character" w:customStyle="1" w:styleId="commnet-abuzz">
    <w:name w:val="commnet-abuzz"/>
    <w:rsid w:val="007E5F9F"/>
  </w:style>
  <w:style w:type="character" w:customStyle="1" w:styleId="fbconnectbuttontext">
    <w:name w:val="fbconnectbutton_text"/>
    <w:rsid w:val="007E5F9F"/>
  </w:style>
  <w:style w:type="character" w:customStyle="1" w:styleId="fbsharecountinner">
    <w:name w:val="fb_share_count_inner"/>
    <w:rsid w:val="007E5F9F"/>
  </w:style>
  <w:style w:type="character" w:customStyle="1" w:styleId="stbuttontext">
    <w:name w:val="stbuttontext"/>
    <w:rsid w:val="007E5F9F"/>
  </w:style>
  <w:style w:type="character" w:customStyle="1" w:styleId="source">
    <w:name w:val="source"/>
    <w:rsid w:val="007E5F9F"/>
  </w:style>
  <w:style w:type="character" w:customStyle="1" w:styleId="pubdate">
    <w:name w:val="pubdate"/>
    <w:rsid w:val="007E5F9F"/>
  </w:style>
  <w:style w:type="character" w:customStyle="1" w:styleId="grey">
    <w:name w:val="grey"/>
    <w:rsid w:val="007E5F9F"/>
  </w:style>
  <w:style w:type="character" w:customStyle="1" w:styleId="postdate">
    <w:name w:val="post_date"/>
    <w:rsid w:val="007E5F9F"/>
  </w:style>
  <w:style w:type="character" w:customStyle="1" w:styleId="bdx">
    <w:name w:val="bdx"/>
    <w:rsid w:val="007E5F9F"/>
  </w:style>
  <w:style w:type="character" w:customStyle="1" w:styleId="bdl">
    <w:name w:val="bdl"/>
    <w:rsid w:val="007E5F9F"/>
  </w:style>
  <w:style w:type="character" w:customStyle="1" w:styleId="breadcrumbitemcurrent">
    <w:name w:val="breadcrumbitemcurrent"/>
    <w:rsid w:val="007E5F9F"/>
  </w:style>
  <w:style w:type="character" w:customStyle="1" w:styleId="bbl">
    <w:name w:val="bbl"/>
    <w:rsid w:val="007E5F9F"/>
  </w:style>
  <w:style w:type="character" w:customStyle="1" w:styleId="Date2">
    <w:name w:val="Date2"/>
    <w:rsid w:val="007E5F9F"/>
  </w:style>
  <w:style w:type="character" w:customStyle="1" w:styleId="company">
    <w:name w:val="company"/>
    <w:rsid w:val="007E5F9F"/>
  </w:style>
  <w:style w:type="character" w:customStyle="1" w:styleId="itxtnewhookspan">
    <w:name w:val="itxtnewhookspan"/>
    <w:rsid w:val="007E5F9F"/>
  </w:style>
  <w:style w:type="character" w:customStyle="1" w:styleId="gstxthlt">
    <w:name w:val="gstxt_hlt"/>
    <w:rsid w:val="007E5F9F"/>
  </w:style>
  <w:style w:type="character" w:customStyle="1" w:styleId="SubtleEmphasis1">
    <w:name w:val="Subtle Emphasis1"/>
    <w:uiPriority w:val="19"/>
    <w:qFormat/>
    <w:rsid w:val="007E5F9F"/>
    <w:rPr>
      <w:rFonts w:ascii="Times New Roman" w:hAnsi="Times New Roman" w:cs="Times New Roman" w:hint="default"/>
      <w:b/>
      <w:bCs w:val="0"/>
      <w:iCs/>
      <w:color w:val="auto"/>
      <w:sz w:val="22"/>
    </w:rPr>
  </w:style>
  <w:style w:type="character" w:customStyle="1" w:styleId="StyleBoldRed">
    <w:name w:val="Style Bold Red"/>
    <w:rsid w:val="007E5F9F"/>
    <w:rPr>
      <w:b/>
      <w:bCs/>
      <w:color w:val="auto"/>
    </w:rPr>
  </w:style>
  <w:style w:type="character" w:customStyle="1" w:styleId="StyleTimesNewRoman8pt">
    <w:name w:val="Style Times New Roman 8 pt"/>
    <w:rsid w:val="007E5F9F"/>
    <w:rPr>
      <w:rFonts w:ascii="Georgia" w:hAnsi="Georgia" w:hint="default"/>
      <w:sz w:val="16"/>
    </w:rPr>
  </w:style>
  <w:style w:type="character" w:customStyle="1" w:styleId="StyleStyle7pt8pt">
    <w:name w:val="Style Style 7 pt + 8 pt"/>
    <w:rsid w:val="007E5F9F"/>
    <w:rPr>
      <w:sz w:val="16"/>
    </w:rPr>
  </w:style>
  <w:style w:type="character" w:customStyle="1" w:styleId="StyleStyleThickunderlineBold1">
    <w:name w:val="Style Style Thick underline + Bold1"/>
    <w:rsid w:val="007E5F9F"/>
    <w:rPr>
      <w:b/>
      <w:bCs/>
      <w:u w:val="thick"/>
    </w:rPr>
  </w:style>
  <w:style w:type="character" w:customStyle="1" w:styleId="StyleUnderline2">
    <w:name w:val="Style Underline2"/>
    <w:rsid w:val="007E5F9F"/>
    <w:rPr>
      <w:u w:val="single"/>
    </w:rPr>
  </w:style>
  <w:style w:type="character" w:customStyle="1" w:styleId="ShrinkText">
    <w:name w:val="Shrink Text"/>
    <w:rsid w:val="007E5F9F"/>
    <w:rPr>
      <w:sz w:val="16"/>
    </w:rPr>
  </w:style>
  <w:style w:type="character" w:customStyle="1" w:styleId="smallcaps">
    <w:name w:val="smallcaps"/>
    <w:rsid w:val="007E5F9F"/>
  </w:style>
  <w:style w:type="character" w:customStyle="1" w:styleId="goldbldtext">
    <w:name w:val="goldbldtext"/>
    <w:rsid w:val="007E5F9F"/>
  </w:style>
  <w:style w:type="character" w:customStyle="1" w:styleId="cardshighlight0">
    <w:name w:val="cardshighlight"/>
    <w:rsid w:val="007E5F9F"/>
  </w:style>
  <w:style w:type="character" w:customStyle="1" w:styleId="cardsfont12pt1">
    <w:name w:val="cardsfont12pt"/>
    <w:rsid w:val="007E5F9F"/>
  </w:style>
  <w:style w:type="character" w:customStyle="1" w:styleId="ft6">
    <w:name w:val="ft6"/>
    <w:rsid w:val="007E5F9F"/>
  </w:style>
  <w:style w:type="character" w:customStyle="1" w:styleId="kicker">
    <w:name w:val="kicker"/>
    <w:rsid w:val="007E5F9F"/>
  </w:style>
  <w:style w:type="character" w:customStyle="1" w:styleId="backcontent">
    <w:name w:val="backcontent"/>
    <w:rsid w:val="007E5F9F"/>
  </w:style>
  <w:style w:type="character" w:customStyle="1" w:styleId="daystmp">
    <w:name w:val="daystmp"/>
    <w:rsid w:val="007E5F9F"/>
  </w:style>
  <w:style w:type="character" w:customStyle="1" w:styleId="cardsfont12ptchar">
    <w:name w:val="cardsfont12ptchar"/>
    <w:rsid w:val="007E5F9F"/>
  </w:style>
  <w:style w:type="character" w:customStyle="1" w:styleId="gal">
    <w:name w:val="gal"/>
    <w:rsid w:val="007E5F9F"/>
  </w:style>
  <w:style w:type="character" w:customStyle="1" w:styleId="submitted">
    <w:name w:val="submitted"/>
    <w:rsid w:val="007E5F9F"/>
  </w:style>
  <w:style w:type="character" w:customStyle="1" w:styleId="imagedateline">
    <w:name w:val="image_dateline"/>
    <w:rsid w:val="007E5F9F"/>
  </w:style>
  <w:style w:type="character" w:customStyle="1" w:styleId="authordatecharchar">
    <w:name w:val="authordatecharchar"/>
    <w:rsid w:val="007E5F9F"/>
  </w:style>
  <w:style w:type="character" w:customStyle="1" w:styleId="style1char0">
    <w:name w:val="style1char"/>
    <w:rsid w:val="007E5F9F"/>
  </w:style>
  <w:style w:type="character" w:customStyle="1" w:styleId="tagcharchar0">
    <w:name w:val="tagcharchar"/>
    <w:rsid w:val="007E5F9F"/>
  </w:style>
  <w:style w:type="character" w:customStyle="1" w:styleId="underlinedcharchar2">
    <w:name w:val="underlinedcharchar"/>
    <w:rsid w:val="007E5F9F"/>
  </w:style>
  <w:style w:type="character" w:customStyle="1" w:styleId="BoxedChar">
    <w:name w:val="Boxed Char"/>
    <w:rsid w:val="007E5F9F"/>
    <w:rPr>
      <w:rFonts w:ascii="Arial Narrow" w:hAnsi="Arial Narrow" w:hint="default"/>
      <w:b/>
      <w:bCs w:val="0"/>
      <w:sz w:val="18"/>
      <w:bdr w:val="single" w:sz="6" w:space="0" w:color="auto" w:frame="1"/>
    </w:rPr>
  </w:style>
  <w:style w:type="character" w:customStyle="1" w:styleId="Style11ptUnderline2">
    <w:name w:val="Style 11 pt Underline2"/>
    <w:rsid w:val="007E5F9F"/>
    <w:rPr>
      <w:sz w:val="20"/>
      <w:u w:val="single"/>
    </w:rPr>
  </w:style>
  <w:style w:type="character" w:customStyle="1" w:styleId="Style11ptBoldUnderline2">
    <w:name w:val="Style 11 pt Bold Underline2"/>
    <w:rsid w:val="007E5F9F"/>
    <w:rPr>
      <w:b/>
      <w:bCs/>
      <w:sz w:val="20"/>
      <w:u w:val="single"/>
    </w:rPr>
  </w:style>
  <w:style w:type="character" w:customStyle="1" w:styleId="nw">
    <w:name w:val="nw"/>
    <w:rsid w:val="007E5F9F"/>
  </w:style>
  <w:style w:type="character" w:customStyle="1" w:styleId="Styleunderline11ptBoldBorderSinglesolidlineAuto">
    <w:name w:val="Style underline + 11 pt Bold Border: : (Single solid line Auto ..."/>
    <w:rsid w:val="007E5F9F"/>
    <w:rPr>
      <w:b/>
      <w:bCs/>
      <w:sz w:val="20"/>
      <w:u w:val="single"/>
      <w:bdr w:val="single" w:sz="4" w:space="0" w:color="auto" w:frame="1"/>
    </w:rPr>
  </w:style>
  <w:style w:type="character" w:customStyle="1" w:styleId="cardCharCharChar1">
    <w:name w:val="card Char Char Char1"/>
    <w:rsid w:val="007E5F9F"/>
    <w:rPr>
      <w:lang w:val="en-US" w:eastAsia="en-US" w:bidi="ar-SA"/>
    </w:rPr>
  </w:style>
  <w:style w:type="character" w:customStyle="1" w:styleId="authors1">
    <w:name w:val="authors1"/>
    <w:rsid w:val="007E5F9F"/>
    <w:rPr>
      <w:rFonts w:ascii="Verdana" w:hAnsi="Verdana" w:hint="default"/>
      <w:b/>
      <w:bCs/>
      <w:color w:val="006699"/>
      <w:sz w:val="20"/>
      <w:szCs w:val="20"/>
    </w:rPr>
  </w:style>
  <w:style w:type="character" w:customStyle="1" w:styleId="headlinesectionlarge">
    <w:name w:val="headline_section_large"/>
    <w:rsid w:val="007E5F9F"/>
  </w:style>
  <w:style w:type="character" w:customStyle="1" w:styleId="Styleunderline11ptBlack">
    <w:name w:val="Style underline + 11 pt Black"/>
    <w:rsid w:val="007E5F9F"/>
    <w:rPr>
      <w:color w:val="000000"/>
      <w:sz w:val="20"/>
      <w:u w:val="single"/>
    </w:rPr>
  </w:style>
  <w:style w:type="character" w:customStyle="1" w:styleId="Styleunderline11ptBoldBlack">
    <w:name w:val="Style underline + 11 pt Bold Black"/>
    <w:rsid w:val="007E5F9F"/>
    <w:rPr>
      <w:b/>
      <w:bCs/>
      <w:color w:val="000000"/>
      <w:sz w:val="20"/>
      <w:u w:val="single"/>
    </w:rPr>
  </w:style>
  <w:style w:type="character" w:customStyle="1" w:styleId="Style11ptBoldBlackUnderline">
    <w:name w:val="Style 11 pt Bold Black Underline"/>
    <w:rsid w:val="007E5F9F"/>
    <w:rPr>
      <w:b/>
      <w:bCs/>
      <w:color w:val="000000"/>
      <w:sz w:val="20"/>
      <w:u w:val="single"/>
    </w:rPr>
  </w:style>
  <w:style w:type="character" w:customStyle="1" w:styleId="Style11ptBoldBlackUnderlineBorderSinglesolidline">
    <w:name w:val="Style 11 pt Bold Black Underline Border: : (Single solid line ..."/>
    <w:rsid w:val="007E5F9F"/>
    <w:rPr>
      <w:b/>
      <w:bCs/>
      <w:color w:val="000000"/>
      <w:sz w:val="20"/>
      <w:u w:val="single"/>
      <w:bdr w:val="single" w:sz="4" w:space="0" w:color="auto" w:frame="1"/>
    </w:rPr>
  </w:style>
  <w:style w:type="character" w:customStyle="1" w:styleId="StyleLatinMeridien-Italic11ptItalicUnderline">
    <w:name w:val="Style (Latin) Meridien-Italic 11 pt Italic Underline"/>
    <w:rsid w:val="007E5F9F"/>
    <w:rPr>
      <w:rFonts w:ascii="Meridien-Italic" w:hAnsi="Meridien-Italic" w:hint="default"/>
      <w:i/>
      <w:iCs/>
      <w:sz w:val="20"/>
      <w:u w:val="single"/>
    </w:rPr>
  </w:style>
  <w:style w:type="character" w:customStyle="1" w:styleId="Citation-AuthorDate">
    <w:name w:val="Citation - Author/Date"/>
    <w:rsid w:val="007E5F9F"/>
    <w:rPr>
      <w:b/>
      <w:bCs w:val="0"/>
      <w:smallCaps/>
      <w:sz w:val="24"/>
      <w:u w:val="single"/>
    </w:rPr>
  </w:style>
  <w:style w:type="character" w:customStyle="1" w:styleId="underlinestylechar0">
    <w:name w:val="underlinestylechar"/>
    <w:rsid w:val="007E5F9F"/>
  </w:style>
  <w:style w:type="character" w:customStyle="1" w:styleId="highlight">
    <w:name w:val="highlight"/>
    <w:rsid w:val="007E5F9F"/>
  </w:style>
  <w:style w:type="character" w:customStyle="1" w:styleId="DottedUnderline0">
    <w:name w:val="Dotted Underline"/>
    <w:rsid w:val="007E5F9F"/>
    <w:rPr>
      <w:rFonts w:ascii="Times New Roman" w:hAnsi="Times New Roman" w:cs="Times New Roman" w:hint="default"/>
      <w:sz w:val="20"/>
      <w:u w:val="dottedHeavy"/>
    </w:rPr>
  </w:style>
  <w:style w:type="character" w:customStyle="1" w:styleId="titleauthoretc">
    <w:name w:val="titleauthoretc"/>
    <w:rsid w:val="007E5F9F"/>
  </w:style>
  <w:style w:type="character" w:customStyle="1" w:styleId="labeltext">
    <w:name w:val="labeltext"/>
    <w:rsid w:val="007E5F9F"/>
  </w:style>
  <w:style w:type="character" w:customStyle="1" w:styleId="viewlink">
    <w:name w:val="viewlink"/>
    <w:rsid w:val="007E5F9F"/>
  </w:style>
  <w:style w:type="character" w:customStyle="1" w:styleId="share">
    <w:name w:val="share"/>
    <w:rsid w:val="007E5F9F"/>
  </w:style>
  <w:style w:type="character" w:customStyle="1" w:styleId="inlinkchart">
    <w:name w:val="inlink_chart"/>
    <w:rsid w:val="007E5F9F"/>
  </w:style>
  <w:style w:type="character" w:customStyle="1" w:styleId="underLight">
    <w:name w:val="underLight"/>
    <w:uiPriority w:val="1"/>
    <w:qFormat/>
    <w:rsid w:val="007E5F9F"/>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7E5F9F"/>
  </w:style>
  <w:style w:type="character" w:customStyle="1" w:styleId="author-rss">
    <w:name w:val="author-rss"/>
    <w:rsid w:val="007E5F9F"/>
  </w:style>
  <w:style w:type="character" w:customStyle="1" w:styleId="fbsharecountwrapper">
    <w:name w:val="fb_share_count_wrapper"/>
    <w:rsid w:val="007E5F9F"/>
  </w:style>
  <w:style w:type="character" w:customStyle="1" w:styleId="fbbuttontext">
    <w:name w:val="fb_button_text"/>
    <w:rsid w:val="007E5F9F"/>
  </w:style>
  <w:style w:type="character" w:customStyle="1" w:styleId="hw">
    <w:name w:val="hw"/>
    <w:rsid w:val="007E5F9F"/>
  </w:style>
  <w:style w:type="character" w:customStyle="1" w:styleId="linktotop">
    <w:name w:val="linktotop"/>
    <w:rsid w:val="007E5F9F"/>
  </w:style>
  <w:style w:type="character" w:customStyle="1" w:styleId="maintextbldleft">
    <w:name w:val="maintextbldleft"/>
    <w:rsid w:val="007E5F9F"/>
  </w:style>
  <w:style w:type="character" w:customStyle="1" w:styleId="maintextleft">
    <w:name w:val="maintextleft"/>
    <w:rsid w:val="007E5F9F"/>
  </w:style>
  <w:style w:type="character" w:customStyle="1" w:styleId="descriptionstyle1block">
    <w:name w:val="description style1 block"/>
    <w:rsid w:val="007E5F9F"/>
  </w:style>
  <w:style w:type="character" w:customStyle="1" w:styleId="gutter-right-1">
    <w:name w:val="gutter-right-1"/>
    <w:basedOn w:val="DefaultParagraphFont"/>
    <w:rsid w:val="007E5F9F"/>
  </w:style>
  <w:style w:type="character" w:customStyle="1" w:styleId="ssl3">
    <w:name w:val="ss_l3"/>
    <w:rsid w:val="007E5F9F"/>
  </w:style>
  <w:style w:type="character" w:customStyle="1" w:styleId="FontStyle39">
    <w:name w:val="Font Style39"/>
    <w:uiPriority w:val="99"/>
    <w:rsid w:val="007E5F9F"/>
    <w:rPr>
      <w:rFonts w:ascii="Constantia" w:hAnsi="Constantia" w:cs="Constantia" w:hint="default"/>
      <w:b/>
      <w:bCs/>
      <w:sz w:val="18"/>
      <w:szCs w:val="18"/>
    </w:rPr>
  </w:style>
  <w:style w:type="character" w:customStyle="1" w:styleId="6">
    <w:name w:val="6"/>
    <w:rsid w:val="007E5F9F"/>
    <w:rPr>
      <w:rFonts w:ascii="Arial" w:hAnsi="Arial" w:cs="Arial" w:hint="default"/>
      <w:bCs/>
      <w:sz w:val="20"/>
      <w:u w:val="single"/>
      <w:lang w:val="en-US" w:eastAsia="en-US" w:bidi="ar-SA"/>
    </w:rPr>
  </w:style>
  <w:style w:type="character" w:customStyle="1" w:styleId="Header11">
    <w:name w:val="Header11"/>
    <w:rsid w:val="007E5F9F"/>
  </w:style>
  <w:style w:type="character" w:customStyle="1" w:styleId="posa">
    <w:name w:val="pos(a)"/>
    <w:basedOn w:val="DefaultParagraphFont"/>
    <w:rsid w:val="007E5F9F"/>
  </w:style>
  <w:style w:type="character" w:customStyle="1" w:styleId="u-hiddeninnarrowenv">
    <w:name w:val="u-hiddeninnarrowenv"/>
    <w:basedOn w:val="DefaultParagraphFont"/>
    <w:rsid w:val="007E5F9F"/>
  </w:style>
  <w:style w:type="character" w:customStyle="1" w:styleId="followbutton-bird">
    <w:name w:val="followbutton-bird"/>
    <w:basedOn w:val="DefaultParagraphFont"/>
    <w:rsid w:val="007E5F9F"/>
  </w:style>
  <w:style w:type="character" w:customStyle="1" w:styleId="tweetauthor-name">
    <w:name w:val="tweetauthor-name"/>
    <w:basedOn w:val="DefaultParagraphFont"/>
    <w:rsid w:val="007E5F9F"/>
  </w:style>
  <w:style w:type="character" w:customStyle="1" w:styleId="tweetauthor-verifiedbadge">
    <w:name w:val="tweetauthor-verifiedbadge"/>
    <w:basedOn w:val="DefaultParagraphFont"/>
    <w:rsid w:val="007E5F9F"/>
  </w:style>
  <w:style w:type="character" w:customStyle="1" w:styleId="tweetauthor-screenname">
    <w:name w:val="tweetauthor-screenname"/>
    <w:basedOn w:val="DefaultParagraphFont"/>
    <w:rsid w:val="007E5F9F"/>
  </w:style>
  <w:style w:type="character" w:customStyle="1" w:styleId="u-hiddenvisually">
    <w:name w:val="u-hiddenvisually"/>
    <w:basedOn w:val="DefaultParagraphFont"/>
    <w:rsid w:val="007E5F9F"/>
  </w:style>
  <w:style w:type="character" w:customStyle="1" w:styleId="tweetaction-stat">
    <w:name w:val="tweetaction-stat"/>
    <w:basedOn w:val="DefaultParagraphFont"/>
    <w:rsid w:val="007E5F9F"/>
  </w:style>
  <w:style w:type="character" w:customStyle="1" w:styleId="related">
    <w:name w:val="related"/>
    <w:basedOn w:val="DefaultParagraphFont"/>
    <w:rsid w:val="007E5F9F"/>
  </w:style>
  <w:style w:type="character" w:customStyle="1" w:styleId="related-content">
    <w:name w:val="related-content"/>
    <w:basedOn w:val="DefaultParagraphFont"/>
    <w:rsid w:val="007E5F9F"/>
  </w:style>
  <w:style w:type="character" w:customStyle="1" w:styleId="name-of-author">
    <w:name w:val="name-of-author"/>
    <w:basedOn w:val="DefaultParagraphFont"/>
    <w:rsid w:val="007E5F9F"/>
  </w:style>
  <w:style w:type="character" w:customStyle="1" w:styleId="first-name">
    <w:name w:val="first-name"/>
    <w:basedOn w:val="DefaultParagraphFont"/>
    <w:rsid w:val="007E5F9F"/>
  </w:style>
  <w:style w:type="character" w:customStyle="1" w:styleId="last-name">
    <w:name w:val="last-name"/>
    <w:basedOn w:val="DefaultParagraphFont"/>
    <w:rsid w:val="007E5F9F"/>
  </w:style>
  <w:style w:type="character" w:customStyle="1" w:styleId="caption10">
    <w:name w:val="caption1"/>
    <w:basedOn w:val="DefaultParagraphFont"/>
    <w:rsid w:val="007E5F9F"/>
  </w:style>
  <w:style w:type="character" w:customStyle="1" w:styleId="recirc-text">
    <w:name w:val="&quot;recirc-text”"/>
    <w:basedOn w:val="DefaultParagraphFont"/>
    <w:rsid w:val="007E5F9F"/>
  </w:style>
  <w:style w:type="character" w:customStyle="1" w:styleId="video-icon">
    <w:name w:val="video-icon"/>
    <w:basedOn w:val="DefaultParagraphFont"/>
    <w:rsid w:val="007E5F9F"/>
  </w:style>
  <w:style w:type="character" w:customStyle="1" w:styleId="powa-shot-play-btn-text">
    <w:name w:val="powa-shot-play-btn-text"/>
    <w:basedOn w:val="DefaultParagraphFont"/>
    <w:rsid w:val="007E5F9F"/>
  </w:style>
  <w:style w:type="character" w:customStyle="1" w:styleId="powa-shot-click">
    <w:name w:val="powa-shot-click"/>
    <w:basedOn w:val="DefaultParagraphFont"/>
    <w:rsid w:val="007E5F9F"/>
  </w:style>
  <w:style w:type="character" w:customStyle="1" w:styleId="wpv-blurb">
    <w:name w:val="wpv-blurb"/>
    <w:basedOn w:val="DefaultParagraphFont"/>
    <w:rsid w:val="007E5F9F"/>
  </w:style>
  <w:style w:type="character" w:customStyle="1" w:styleId="pb-caption">
    <w:name w:val="pb-caption"/>
    <w:basedOn w:val="DefaultParagraphFont"/>
    <w:rsid w:val="007E5F9F"/>
  </w:style>
  <w:style w:type="character" w:customStyle="1" w:styleId="Heading5Char1">
    <w:name w:val="Heading 5 Char1"/>
    <w:aliases w:val="Text Char1"/>
    <w:basedOn w:val="DefaultParagraphFont"/>
    <w:semiHidden/>
    <w:rsid w:val="007E5F9F"/>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7E5F9F"/>
    <w:rPr>
      <w:vertAlign w:val="baseline"/>
    </w:rPr>
  </w:style>
  <w:style w:type="character" w:customStyle="1" w:styleId="Heading7Char1">
    <w:name w:val="Heading 7 Char1"/>
    <w:basedOn w:val="DefaultParagraphFont"/>
    <w:semiHidden/>
    <w:rsid w:val="007E5F9F"/>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7E5F9F"/>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7E5F9F"/>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7E5F9F"/>
    <w:rPr>
      <w:rFonts w:ascii="Calibri" w:hAnsi="Calibri" w:cs="Calibri"/>
    </w:rPr>
  </w:style>
  <w:style w:type="numbering" w:customStyle="1" w:styleId="NoList2">
    <w:name w:val="No List2"/>
    <w:next w:val="NoList"/>
    <w:uiPriority w:val="99"/>
    <w:semiHidden/>
    <w:unhideWhenUsed/>
    <w:rsid w:val="007E5F9F"/>
  </w:style>
  <w:style w:type="numbering" w:customStyle="1" w:styleId="NoList3">
    <w:name w:val="No List3"/>
    <w:next w:val="NoList"/>
    <w:uiPriority w:val="99"/>
    <w:semiHidden/>
    <w:unhideWhenUsed/>
    <w:rsid w:val="007E5F9F"/>
  </w:style>
  <w:style w:type="numbering" w:customStyle="1" w:styleId="NoList4">
    <w:name w:val="No List4"/>
    <w:next w:val="NoList"/>
    <w:uiPriority w:val="99"/>
    <w:semiHidden/>
    <w:unhideWhenUsed/>
    <w:rsid w:val="007E5F9F"/>
  </w:style>
  <w:style w:type="numbering" w:customStyle="1" w:styleId="NoList5">
    <w:name w:val="No List5"/>
    <w:next w:val="NoList"/>
    <w:semiHidden/>
    <w:unhideWhenUsed/>
    <w:rsid w:val="007E5F9F"/>
  </w:style>
  <w:style w:type="paragraph" w:styleId="BlockText">
    <w:name w:val="Block Text"/>
    <w:basedOn w:val="Normal"/>
    <w:rsid w:val="007E5F9F"/>
    <w:pPr>
      <w:ind w:left="229" w:right="229"/>
    </w:pPr>
    <w:rPr>
      <w:rFonts w:ascii="Verdana" w:eastAsia="Times New Roman" w:hAnsi="Verdana"/>
      <w:sz w:val="16"/>
      <w:szCs w:val="20"/>
    </w:rPr>
  </w:style>
  <w:style w:type="paragraph" w:styleId="NormalIndent">
    <w:name w:val="Normal Indent"/>
    <w:basedOn w:val="Normal"/>
    <w:rsid w:val="007E5F9F"/>
    <w:pPr>
      <w:ind w:left="720"/>
    </w:pPr>
    <w:rPr>
      <w:rFonts w:eastAsia="Times New Roman"/>
      <w:szCs w:val="20"/>
    </w:rPr>
  </w:style>
  <w:style w:type="paragraph" w:styleId="EnvelopeReturn">
    <w:name w:val="envelope return"/>
    <w:basedOn w:val="Normal"/>
    <w:rsid w:val="007E5F9F"/>
    <w:rPr>
      <w:rFonts w:ascii="Arial" w:eastAsia="Times New Roman" w:hAnsi="Arial"/>
      <w:sz w:val="24"/>
      <w:szCs w:val="20"/>
    </w:rPr>
  </w:style>
  <w:style w:type="paragraph" w:styleId="EnvelopeAddress">
    <w:name w:val="envelope address"/>
    <w:basedOn w:val="Normal"/>
    <w:rsid w:val="007E5F9F"/>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7E5F9F"/>
  </w:style>
  <w:style w:type="numbering" w:customStyle="1" w:styleId="NoList7">
    <w:name w:val="No List7"/>
    <w:next w:val="NoList"/>
    <w:semiHidden/>
    <w:unhideWhenUsed/>
    <w:rsid w:val="007E5F9F"/>
  </w:style>
  <w:style w:type="paragraph" w:styleId="ListBullet">
    <w:name w:val="List Bullet"/>
    <w:basedOn w:val="Normal"/>
    <w:link w:val="ListBulletChar"/>
    <w:uiPriority w:val="99"/>
    <w:unhideWhenUsed/>
    <w:rsid w:val="007E5F9F"/>
    <w:pPr>
      <w:tabs>
        <w:tab w:val="num" w:pos="360"/>
      </w:tabs>
      <w:ind w:left="360" w:hanging="360"/>
      <w:contextualSpacing/>
    </w:pPr>
    <w:rPr>
      <w:rFonts w:eastAsia="Calibri"/>
    </w:rPr>
  </w:style>
  <w:style w:type="table" w:styleId="MediumGrid1">
    <w:name w:val="Medium Grid 1"/>
    <w:basedOn w:val="TableNormal"/>
    <w:uiPriority w:val="67"/>
    <w:rsid w:val="007E5F9F"/>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7E5F9F"/>
  </w:style>
  <w:style w:type="numbering" w:customStyle="1" w:styleId="NoList111">
    <w:name w:val="No List111"/>
    <w:next w:val="NoList"/>
    <w:uiPriority w:val="99"/>
    <w:semiHidden/>
    <w:unhideWhenUsed/>
    <w:rsid w:val="007E5F9F"/>
  </w:style>
  <w:style w:type="numbering" w:customStyle="1" w:styleId="NoList1111">
    <w:name w:val="No List1111"/>
    <w:next w:val="NoList"/>
    <w:uiPriority w:val="99"/>
    <w:semiHidden/>
    <w:unhideWhenUsed/>
    <w:rsid w:val="007E5F9F"/>
  </w:style>
  <w:style w:type="numbering" w:customStyle="1" w:styleId="NoList11111">
    <w:name w:val="No List11111"/>
    <w:next w:val="NoList"/>
    <w:uiPriority w:val="99"/>
    <w:semiHidden/>
    <w:unhideWhenUsed/>
    <w:rsid w:val="007E5F9F"/>
  </w:style>
  <w:style w:type="numbering" w:customStyle="1" w:styleId="NoList111111">
    <w:name w:val="No List111111"/>
    <w:next w:val="NoList"/>
    <w:uiPriority w:val="99"/>
    <w:semiHidden/>
    <w:unhideWhenUsed/>
    <w:rsid w:val="007E5F9F"/>
  </w:style>
  <w:style w:type="numbering" w:customStyle="1" w:styleId="NoList1111111">
    <w:name w:val="No List1111111"/>
    <w:next w:val="NoList"/>
    <w:uiPriority w:val="99"/>
    <w:semiHidden/>
    <w:unhideWhenUsed/>
    <w:rsid w:val="007E5F9F"/>
  </w:style>
  <w:style w:type="numbering" w:customStyle="1" w:styleId="NoList11111111">
    <w:name w:val="No List11111111"/>
    <w:next w:val="NoList"/>
    <w:uiPriority w:val="99"/>
    <w:semiHidden/>
    <w:unhideWhenUsed/>
    <w:rsid w:val="007E5F9F"/>
  </w:style>
  <w:style w:type="numbering" w:customStyle="1" w:styleId="NoList111111111">
    <w:name w:val="No List111111111"/>
    <w:next w:val="NoList"/>
    <w:uiPriority w:val="99"/>
    <w:semiHidden/>
    <w:unhideWhenUsed/>
    <w:rsid w:val="007E5F9F"/>
  </w:style>
  <w:style w:type="numbering" w:customStyle="1" w:styleId="NoList1111111111">
    <w:name w:val="No List1111111111"/>
    <w:next w:val="NoList"/>
    <w:uiPriority w:val="99"/>
    <w:semiHidden/>
    <w:unhideWhenUsed/>
    <w:rsid w:val="007E5F9F"/>
  </w:style>
  <w:style w:type="numbering" w:customStyle="1" w:styleId="NoList11111111111">
    <w:name w:val="No List11111111111"/>
    <w:next w:val="NoList"/>
    <w:uiPriority w:val="99"/>
    <w:semiHidden/>
    <w:unhideWhenUsed/>
    <w:rsid w:val="007E5F9F"/>
  </w:style>
  <w:style w:type="numbering" w:customStyle="1" w:styleId="NoList111111111111">
    <w:name w:val="No List111111111111"/>
    <w:next w:val="NoList"/>
    <w:uiPriority w:val="99"/>
    <w:semiHidden/>
    <w:unhideWhenUsed/>
    <w:rsid w:val="007E5F9F"/>
  </w:style>
  <w:style w:type="numbering" w:customStyle="1" w:styleId="NoList1111111111111">
    <w:name w:val="No List1111111111111"/>
    <w:next w:val="NoList"/>
    <w:uiPriority w:val="99"/>
    <w:semiHidden/>
    <w:unhideWhenUsed/>
    <w:rsid w:val="007E5F9F"/>
  </w:style>
  <w:style w:type="numbering" w:customStyle="1" w:styleId="NoList11111111111111">
    <w:name w:val="No List11111111111111"/>
    <w:next w:val="NoList"/>
    <w:uiPriority w:val="99"/>
    <w:semiHidden/>
    <w:unhideWhenUsed/>
    <w:rsid w:val="007E5F9F"/>
  </w:style>
  <w:style w:type="numbering" w:customStyle="1" w:styleId="NoList111111111111111">
    <w:name w:val="No List111111111111111"/>
    <w:next w:val="NoList"/>
    <w:uiPriority w:val="99"/>
    <w:semiHidden/>
    <w:unhideWhenUsed/>
    <w:rsid w:val="007E5F9F"/>
  </w:style>
  <w:style w:type="numbering" w:customStyle="1" w:styleId="NoList1111111111111111">
    <w:name w:val="No List1111111111111111"/>
    <w:next w:val="NoList"/>
    <w:uiPriority w:val="99"/>
    <w:semiHidden/>
    <w:unhideWhenUsed/>
    <w:rsid w:val="007E5F9F"/>
  </w:style>
  <w:style w:type="numbering" w:customStyle="1" w:styleId="NoList11111111111111111">
    <w:name w:val="No List11111111111111111"/>
    <w:next w:val="NoList"/>
    <w:uiPriority w:val="99"/>
    <w:semiHidden/>
    <w:unhideWhenUsed/>
    <w:rsid w:val="007E5F9F"/>
  </w:style>
  <w:style w:type="character" w:customStyle="1" w:styleId="FontStyle220">
    <w:name w:val="Font Style220"/>
    <w:basedOn w:val="DefaultParagraphFont"/>
    <w:uiPriority w:val="99"/>
    <w:rsid w:val="007E5F9F"/>
    <w:rPr>
      <w:rFonts w:ascii="Candara" w:hAnsi="Candara" w:cs="Candara" w:hint="default"/>
      <w:i/>
      <w:iCs/>
      <w:sz w:val="18"/>
      <w:szCs w:val="18"/>
    </w:rPr>
  </w:style>
  <w:style w:type="character" w:customStyle="1" w:styleId="FontStyle290">
    <w:name w:val="Font Style290"/>
    <w:basedOn w:val="DefaultParagraphFont"/>
    <w:uiPriority w:val="99"/>
    <w:rsid w:val="007E5F9F"/>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E5F9F"/>
    <w:rPr>
      <w:rFonts w:ascii="Arial" w:hAnsi="Arial" w:cs="Arial"/>
      <w:b/>
      <w:bCs/>
      <w:sz w:val="16"/>
      <w:szCs w:val="16"/>
    </w:rPr>
  </w:style>
  <w:style w:type="paragraph" w:customStyle="1" w:styleId="articlebodynormaltext">
    <w:name w:val="articlebody_normaltext"/>
    <w:basedOn w:val="Normal"/>
    <w:rsid w:val="007E5F9F"/>
    <w:pPr>
      <w:spacing w:before="100" w:beforeAutospacing="1" w:after="100" w:afterAutospacing="1"/>
    </w:pPr>
    <w:rPr>
      <w:rFonts w:ascii="Georgia" w:hAnsi="Georgia"/>
    </w:rPr>
  </w:style>
  <w:style w:type="character" w:customStyle="1" w:styleId="Bodytext21">
    <w:name w:val="Body text (2)_"/>
    <w:basedOn w:val="DefaultParagraphFont"/>
    <w:link w:val="Bodytext22"/>
    <w:rsid w:val="007E5F9F"/>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7E5F9F"/>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7E5F9F"/>
    <w:rPr>
      <w:color w:val="000000"/>
      <w:sz w:val="28"/>
      <w:szCs w:val="28"/>
    </w:rPr>
  </w:style>
  <w:style w:type="character" w:customStyle="1" w:styleId="Style9ptItalicUnderline">
    <w:name w:val="Style 9 pt Italic Underline"/>
    <w:rsid w:val="007E5F9F"/>
    <w:rPr>
      <w:i/>
      <w:iCs/>
      <w:sz w:val="20"/>
      <w:u w:val="single"/>
    </w:rPr>
  </w:style>
  <w:style w:type="paragraph" w:customStyle="1" w:styleId="StyleHeading4TagsmalltextBigcardbodyNormalTagNotBold">
    <w:name w:val="Style Heading 4Tagsmall textBig cardbodyNormal Tag + Not Bold"/>
    <w:basedOn w:val="Heading4"/>
    <w:rsid w:val="007E5F9F"/>
    <w:rPr>
      <w:bCs w:val="0"/>
      <w:sz w:val="22"/>
    </w:rPr>
  </w:style>
  <w:style w:type="character" w:customStyle="1" w:styleId="StyleBox12ptBold">
    <w:name w:val="Style Box + 12 pt Bold"/>
    <w:basedOn w:val="DefaultParagraphFont"/>
    <w:rsid w:val="007E5F9F"/>
    <w:rPr>
      <w:rFonts w:ascii="Georgia" w:hAnsi="Georgia"/>
      <w:b/>
      <w:bCs/>
      <w:sz w:val="22"/>
      <w:u w:val="single"/>
      <w:bdr w:val="none" w:sz="0" w:space="0" w:color="auto"/>
    </w:rPr>
  </w:style>
  <w:style w:type="character" w:customStyle="1" w:styleId="StyleBox12pt">
    <w:name w:val="Style Box + 12 pt"/>
    <w:basedOn w:val="DefaultParagraphFont"/>
    <w:rsid w:val="007E5F9F"/>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7E5F9F"/>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7E5F9F"/>
    <w:rPr>
      <w:bCs w:val="0"/>
    </w:rPr>
  </w:style>
  <w:style w:type="character" w:customStyle="1" w:styleId="StyleGaramondText1">
    <w:name w:val="Style Garamond Text 1"/>
    <w:basedOn w:val="DefaultParagraphFont"/>
    <w:rsid w:val="007E5F9F"/>
    <w:rPr>
      <w:rFonts w:ascii="Georgia" w:hAnsi="Georgia"/>
      <w:color w:val="0D0D0D" w:themeColor="text1" w:themeTint="F2"/>
      <w:sz w:val="22"/>
    </w:rPr>
  </w:style>
  <w:style w:type="character" w:customStyle="1" w:styleId="StyleGaramondText1Underline">
    <w:name w:val="Style Garamond Text 1 Underline"/>
    <w:basedOn w:val="DefaultParagraphFont"/>
    <w:rsid w:val="007E5F9F"/>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7E5F9F"/>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7E5F9F"/>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7E5F9F"/>
    <w:rPr>
      <w:b w:val="0"/>
      <w:bCs w:val="0"/>
      <w:sz w:val="14"/>
      <w:u w:val="none"/>
    </w:rPr>
  </w:style>
  <w:style w:type="character" w:customStyle="1" w:styleId="Style7ptBold">
    <w:name w:val="Style 7 pt Bold"/>
    <w:basedOn w:val="DefaultParagraphFont"/>
    <w:rsid w:val="007E5F9F"/>
    <w:rPr>
      <w:b w:val="0"/>
      <w:bCs/>
      <w:sz w:val="14"/>
    </w:rPr>
  </w:style>
  <w:style w:type="paragraph" w:customStyle="1" w:styleId="Stylecardtext8pt">
    <w:name w:val="Style card text + 8 pt"/>
    <w:basedOn w:val="Normal"/>
    <w:rsid w:val="007E5F9F"/>
    <w:pPr>
      <w:ind w:right="288"/>
    </w:pPr>
    <w:rPr>
      <w:sz w:val="16"/>
    </w:rPr>
  </w:style>
  <w:style w:type="paragraph" w:customStyle="1" w:styleId="Stylecardtext5pt">
    <w:name w:val="Style card text + 5 pt"/>
    <w:basedOn w:val="Normal"/>
    <w:rsid w:val="007E5F9F"/>
    <w:pPr>
      <w:ind w:right="288"/>
    </w:pPr>
    <w:rPr>
      <w:sz w:val="10"/>
    </w:rPr>
  </w:style>
  <w:style w:type="character" w:customStyle="1" w:styleId="StyleStyleBoldUnderlineUnderlineIntenseEmphasis1apple-style-">
    <w:name w:val="Style Style Bold UnderlineUnderlineIntense Emphasis1apple-style-..."/>
    <w:basedOn w:val="DefaultParagraphFont"/>
    <w:rsid w:val="007E5F9F"/>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7E5F9F"/>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7E5F9F"/>
    <w:rPr>
      <w:rFonts w:ascii="Georgia" w:hAnsi="Georgia"/>
      <w:u w:val="single"/>
    </w:rPr>
  </w:style>
  <w:style w:type="paragraph" w:customStyle="1" w:styleId="StyleCardsGeorgia12ptBoldThickunderlineBorderSin">
    <w:name w:val="Style Cards + Georgia 12 pt Bold Thick underline Border: : (Sin..."/>
    <w:basedOn w:val="Normal"/>
    <w:rsid w:val="007E5F9F"/>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7E5F9F"/>
    <w:rPr>
      <w:rFonts w:ascii="Georgia" w:hAnsi="Georgia"/>
      <w:sz w:val="24"/>
      <w:u w:val="single"/>
    </w:rPr>
  </w:style>
  <w:style w:type="paragraph" w:customStyle="1" w:styleId="StyleCardsGeorgia">
    <w:name w:val="Style Cards + Georgia"/>
    <w:basedOn w:val="Normal"/>
    <w:rsid w:val="007E5F9F"/>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7E5F9F"/>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7E5F9F"/>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7E5F9F"/>
    <w:rPr>
      <w:rFonts w:eastAsia="Times New Roman"/>
      <w:i/>
      <w:iCs/>
    </w:rPr>
  </w:style>
  <w:style w:type="character" w:customStyle="1" w:styleId="HTMLAddressChar">
    <w:name w:val="HTML Address Char"/>
    <w:basedOn w:val="DefaultParagraphFont"/>
    <w:link w:val="HTMLAddress"/>
    <w:uiPriority w:val="99"/>
    <w:rsid w:val="007E5F9F"/>
    <w:rPr>
      <w:rFonts w:ascii="Calibri" w:eastAsia="Times New Roman" w:hAnsi="Calibri"/>
      <w:i/>
      <w:iCs/>
      <w:sz w:val="22"/>
    </w:rPr>
  </w:style>
  <w:style w:type="paragraph" w:styleId="Index1">
    <w:name w:val="index 1"/>
    <w:basedOn w:val="Normal"/>
    <w:next w:val="Normal"/>
    <w:autoRedefine/>
    <w:unhideWhenUsed/>
    <w:rsid w:val="007E5F9F"/>
    <w:pPr>
      <w:ind w:left="220" w:hanging="220"/>
    </w:pPr>
  </w:style>
  <w:style w:type="character" w:customStyle="1" w:styleId="CardsFont6ptChar1">
    <w:name w:val="Cards + Font: 6 pt Char1"/>
    <w:link w:val="CardsFont6pt"/>
    <w:locked/>
    <w:rsid w:val="007E5F9F"/>
    <w:rPr>
      <w:rFonts w:ascii="Calibri" w:eastAsia="Times New Roman" w:hAnsi="Calibri"/>
      <w:sz w:val="12"/>
      <w:szCs w:val="20"/>
    </w:rPr>
  </w:style>
  <w:style w:type="paragraph" w:customStyle="1" w:styleId="Quote2">
    <w:name w:val="Quote2"/>
    <w:basedOn w:val="Default"/>
    <w:next w:val="Default"/>
    <w:rsid w:val="007E5F9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7E5F9F"/>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7E5F9F"/>
    <w:pPr>
      <w:keepNext/>
      <w:keepLines/>
      <w:spacing w:before="200"/>
      <w:outlineLvl w:val="3"/>
    </w:pPr>
    <w:rPr>
      <w:rFonts w:eastAsia="Times New Roman"/>
      <w:b/>
      <w:bCs/>
      <w:iCs/>
      <w:sz w:val="26"/>
    </w:rPr>
  </w:style>
  <w:style w:type="paragraph" w:customStyle="1" w:styleId="post-subtitle">
    <w:name w:val="post-subtitle"/>
    <w:basedOn w:val="Normal"/>
    <w:rsid w:val="007E5F9F"/>
    <w:pPr>
      <w:spacing w:before="100" w:beforeAutospacing="1" w:after="100" w:afterAutospacing="1"/>
    </w:pPr>
    <w:rPr>
      <w:rFonts w:eastAsia="Times New Roman"/>
    </w:rPr>
  </w:style>
  <w:style w:type="paragraph" w:customStyle="1" w:styleId="Pa0">
    <w:name w:val="Pa0"/>
    <w:basedOn w:val="Default"/>
    <w:next w:val="Default"/>
    <w:uiPriority w:val="99"/>
    <w:rsid w:val="007E5F9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7E5F9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7E5F9F"/>
    <w:pPr>
      <w:spacing w:before="100" w:beforeAutospacing="1" w:after="100" w:afterAutospacing="1"/>
    </w:pPr>
    <w:rPr>
      <w:rFonts w:eastAsia="Times New Roman"/>
    </w:rPr>
  </w:style>
  <w:style w:type="paragraph" w:customStyle="1" w:styleId="tagline1">
    <w:name w:val="tagline"/>
    <w:basedOn w:val="Normal"/>
    <w:rsid w:val="007E5F9F"/>
    <w:pPr>
      <w:spacing w:before="100" w:beforeAutospacing="1" w:after="100" w:afterAutospacing="1"/>
    </w:pPr>
    <w:rPr>
      <w:rFonts w:eastAsia="Times New Roman"/>
    </w:rPr>
  </w:style>
  <w:style w:type="paragraph" w:customStyle="1" w:styleId="Block1">
    <w:name w:val="Block1"/>
    <w:basedOn w:val="Normal"/>
    <w:next w:val="Normal"/>
    <w:uiPriority w:val="3"/>
    <w:qFormat/>
    <w:rsid w:val="007E5F9F"/>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7E5F9F"/>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7E5F9F"/>
    <w:rPr>
      <w:sz w:val="10"/>
    </w:rPr>
  </w:style>
  <w:style w:type="paragraph" w:customStyle="1" w:styleId="ReallySamllText">
    <w:name w:val="ReallySamllText"/>
    <w:basedOn w:val="Normal"/>
    <w:link w:val="ReallySamllTextChar"/>
    <w:autoRedefine/>
    <w:rsid w:val="007E5F9F"/>
    <w:rPr>
      <w:rFonts w:asciiTheme="minorHAnsi" w:hAnsiTheme="minorHAnsi"/>
      <w:sz w:val="10"/>
    </w:rPr>
  </w:style>
  <w:style w:type="paragraph" w:customStyle="1" w:styleId="CardCites">
    <w:name w:val="Card Cites"/>
    <w:basedOn w:val="Normal"/>
    <w:next w:val="Normal"/>
    <w:qFormat/>
    <w:rsid w:val="007E5F9F"/>
    <w:rPr>
      <w:rFonts w:eastAsia="Times New Roman"/>
      <w:b/>
      <w:sz w:val="20"/>
    </w:rPr>
  </w:style>
  <w:style w:type="paragraph" w:customStyle="1" w:styleId="NormalWeb3">
    <w:name w:val="Normal (Web)3"/>
    <w:basedOn w:val="Normal"/>
    <w:rsid w:val="007E5F9F"/>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7E5F9F"/>
    <w:pPr>
      <w:ind w:left="400"/>
    </w:pPr>
    <w:rPr>
      <w:rFonts w:eastAsia="Times New Roman"/>
    </w:rPr>
  </w:style>
  <w:style w:type="paragraph" w:customStyle="1" w:styleId="TagCiteChar2">
    <w:name w:val="Tag / Cite Char"/>
    <w:basedOn w:val="Normal"/>
    <w:rsid w:val="007E5F9F"/>
    <w:rPr>
      <w:rFonts w:eastAsia="Times New Roman"/>
      <w:b/>
      <w:color w:val="000000"/>
    </w:rPr>
  </w:style>
  <w:style w:type="paragraph" w:customStyle="1" w:styleId="PageNumber2">
    <w:name w:val="Page Number2"/>
    <w:basedOn w:val="Normal"/>
    <w:next w:val="Normal"/>
    <w:rsid w:val="007E5F9F"/>
    <w:rPr>
      <w:rFonts w:eastAsia="Times New Roman"/>
      <w:sz w:val="20"/>
    </w:rPr>
  </w:style>
  <w:style w:type="paragraph" w:customStyle="1" w:styleId="HeaderFooter">
    <w:name w:val="Header &amp; Footer"/>
    <w:rsid w:val="007E5F9F"/>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7E5F9F"/>
    <w:rPr>
      <w:rFonts w:ascii="Arial Narrow" w:eastAsia="Times New Roman" w:hAnsi="Arial Narrow"/>
      <w:color w:val="000000"/>
      <w:sz w:val="16"/>
    </w:rPr>
  </w:style>
  <w:style w:type="paragraph" w:customStyle="1" w:styleId="CardTextUnderlined">
    <w:name w:val="Card Text Underlined"/>
    <w:basedOn w:val="Normal"/>
    <w:uiPriority w:val="99"/>
    <w:qFormat/>
    <w:rsid w:val="007E5F9F"/>
    <w:rPr>
      <w:rFonts w:ascii="Arial Narrow" w:eastAsia="Times New Roman" w:hAnsi="Arial Narrow"/>
      <w:u w:val="single"/>
    </w:rPr>
  </w:style>
  <w:style w:type="paragraph" w:customStyle="1" w:styleId="HeaderDebate">
    <w:name w:val="Header Debate"/>
    <w:basedOn w:val="Normal"/>
    <w:rsid w:val="007E5F9F"/>
    <w:pPr>
      <w:jc w:val="center"/>
      <w:outlineLvl w:val="0"/>
    </w:pPr>
    <w:rPr>
      <w:rFonts w:eastAsia="Times New Roman"/>
      <w:b/>
      <w:sz w:val="48"/>
      <w:u w:val="words"/>
    </w:rPr>
  </w:style>
  <w:style w:type="paragraph" w:customStyle="1" w:styleId="NormalWeb1">
    <w:name w:val="Normal (Web)1"/>
    <w:basedOn w:val="Normal"/>
    <w:uiPriority w:val="99"/>
    <w:qFormat/>
    <w:rsid w:val="007E5F9F"/>
    <w:pPr>
      <w:spacing w:before="100" w:beforeAutospacing="1" w:after="100" w:afterAutospacing="1"/>
    </w:pPr>
    <w:rPr>
      <w:rFonts w:eastAsia="Times New Roman"/>
      <w:sz w:val="20"/>
      <w:szCs w:val="20"/>
    </w:rPr>
  </w:style>
  <w:style w:type="paragraph" w:customStyle="1" w:styleId="CardTagCharChar">
    <w:name w:val="Card Tag Char Char"/>
    <w:basedOn w:val="Normal"/>
    <w:rsid w:val="007E5F9F"/>
    <w:rPr>
      <w:rFonts w:eastAsia="Times New Roman"/>
      <w:b/>
    </w:rPr>
  </w:style>
  <w:style w:type="paragraph" w:customStyle="1" w:styleId="fixed">
    <w:name w:val="fixed"/>
    <w:basedOn w:val="Normal"/>
    <w:rsid w:val="007E5F9F"/>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7E5F9F"/>
    <w:pPr>
      <w:spacing w:before="100" w:beforeAutospacing="1" w:after="100" w:afterAutospacing="1"/>
    </w:pPr>
    <w:rPr>
      <w:rFonts w:eastAsia="Times New Roman"/>
    </w:rPr>
  </w:style>
  <w:style w:type="paragraph" w:customStyle="1" w:styleId="ExecutiveSummarytext">
    <w:name w:val="Executive Summary text"/>
    <w:basedOn w:val="Normal"/>
    <w:next w:val="Normal"/>
    <w:rsid w:val="007E5F9F"/>
    <w:pPr>
      <w:autoSpaceDE w:val="0"/>
      <w:autoSpaceDN w:val="0"/>
      <w:adjustRightInd w:val="0"/>
    </w:pPr>
    <w:rPr>
      <w:rFonts w:ascii="Arial" w:eastAsia="Times New Roman" w:hAnsi="Arial"/>
    </w:rPr>
  </w:style>
  <w:style w:type="character" w:customStyle="1" w:styleId="NormalUnderlineChar1">
    <w:name w:val="Normal Underline Char1"/>
    <w:locked/>
    <w:rsid w:val="007E5F9F"/>
    <w:rPr>
      <w:u w:val="single"/>
    </w:rPr>
  </w:style>
  <w:style w:type="character" w:customStyle="1" w:styleId="CardUpSize-LightChar">
    <w:name w:val="CardUpSize - Light Char"/>
    <w:link w:val="CardUpSize-Light"/>
    <w:locked/>
    <w:rsid w:val="007E5F9F"/>
    <w:rPr>
      <w:rFonts w:ascii="Times New Roman" w:eastAsia="Times New Roman" w:hAnsi="Times New Roman"/>
      <w:szCs w:val="32"/>
      <w:u w:val="single"/>
    </w:rPr>
  </w:style>
  <w:style w:type="paragraph" w:customStyle="1" w:styleId="CardUpSize-Light">
    <w:name w:val="CardUpSize - Light"/>
    <w:basedOn w:val="Normal"/>
    <w:link w:val="CardUpSize-LightChar"/>
    <w:rsid w:val="007E5F9F"/>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7E5F9F"/>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7E5F9F"/>
    <w:pPr>
      <w:jc w:val="both"/>
    </w:pPr>
    <w:rPr>
      <w:rFonts w:ascii="Times New Roman" w:eastAsia="Times New Roman" w:hAnsi="Times New Roman"/>
      <w:b/>
      <w:sz w:val="24"/>
      <w:szCs w:val="32"/>
      <w:u w:val="single"/>
    </w:rPr>
  </w:style>
  <w:style w:type="paragraph" w:customStyle="1" w:styleId="SmallCite">
    <w:name w:val="Small Cite"/>
    <w:basedOn w:val="Normal"/>
    <w:rsid w:val="007E5F9F"/>
    <w:rPr>
      <w:rFonts w:ascii="Verdana" w:eastAsia="Times New Roman" w:hAnsi="Verdana"/>
      <w:sz w:val="16"/>
    </w:rPr>
  </w:style>
  <w:style w:type="paragraph" w:customStyle="1" w:styleId="clearformatting">
    <w:name w:val="clear formatting"/>
    <w:basedOn w:val="Heading2"/>
    <w:rsid w:val="007E5F9F"/>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7E5F9F"/>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7E5F9F"/>
    <w:pPr>
      <w:spacing w:after="240" w:line="360" w:lineRule="atLeast"/>
    </w:pPr>
    <w:rPr>
      <w:rFonts w:eastAsia="Times New Roman"/>
      <w:b/>
      <w:bCs/>
      <w:sz w:val="16"/>
      <w:szCs w:val="16"/>
    </w:rPr>
  </w:style>
  <w:style w:type="paragraph" w:customStyle="1" w:styleId="PlaceholderText1">
    <w:name w:val="Placeholder Text1"/>
    <w:basedOn w:val="Normal"/>
    <w:rsid w:val="007E5F9F"/>
    <w:pPr>
      <w:keepNext/>
      <w:numPr>
        <w:numId w:val="2"/>
      </w:numPr>
      <w:outlineLvl w:val="0"/>
    </w:pPr>
    <w:rPr>
      <w:rFonts w:eastAsia="MS Gothic"/>
    </w:rPr>
  </w:style>
  <w:style w:type="character" w:customStyle="1" w:styleId="ImportantTextChar">
    <w:name w:val="Important Text Char"/>
    <w:link w:val="ImportantText"/>
    <w:locked/>
    <w:rsid w:val="007E5F9F"/>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7E5F9F"/>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7E5F9F"/>
    <w:rPr>
      <w:rFonts w:ascii="HNKAOE+Arial" w:hAnsi="HNKAOE+Arial"/>
    </w:rPr>
  </w:style>
  <w:style w:type="paragraph" w:customStyle="1" w:styleId="StyleBodyText11ptBlackUnderline">
    <w:name w:val="Style Body Text + 11 pt Black Underline"/>
    <w:basedOn w:val="BodyText"/>
    <w:link w:val="StyleBodyText11ptBlackUnderlineChar"/>
    <w:rsid w:val="007E5F9F"/>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7E5F9F"/>
    <w:rPr>
      <w:rFonts w:ascii="HNKAOE+Arial" w:hAnsi="HNKAOE+Arial"/>
    </w:rPr>
  </w:style>
  <w:style w:type="paragraph" w:customStyle="1" w:styleId="StyleBodyText11ptBoldBlack">
    <w:name w:val="Style Body Text + 11 pt Bold Black"/>
    <w:basedOn w:val="BodyText"/>
    <w:link w:val="StyleBodyText11ptBoldBlackChar"/>
    <w:rsid w:val="007E5F9F"/>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7E5F9F"/>
    <w:rPr>
      <w:rFonts w:ascii="Times New Roman" w:eastAsia="Malgun Gothic" w:hAnsi="Times New Roman"/>
      <w:bCs/>
    </w:rPr>
  </w:style>
  <w:style w:type="paragraph" w:customStyle="1" w:styleId="StyletinyBold">
    <w:name w:val="Style tiny + Bold"/>
    <w:basedOn w:val="tiny"/>
    <w:link w:val="StyletinyBoldChar"/>
    <w:qFormat/>
    <w:rsid w:val="007E5F9F"/>
    <w:rPr>
      <w:rFonts w:cstheme="minorBidi"/>
      <w:bCs/>
      <w:sz w:val="24"/>
    </w:rPr>
  </w:style>
  <w:style w:type="character" w:customStyle="1" w:styleId="Heading5SizeDownChar">
    <w:name w:val="Heading 5 Size Down Char"/>
    <w:link w:val="Heading5SizeDown"/>
    <w:locked/>
    <w:rsid w:val="007E5F9F"/>
    <w:rPr>
      <w:rFonts w:ascii="Times New Roman" w:eastAsia="Times New Roman" w:hAnsi="Times New Roman"/>
      <w:szCs w:val="16"/>
    </w:rPr>
  </w:style>
  <w:style w:type="paragraph" w:customStyle="1" w:styleId="Heading5SizeDown">
    <w:name w:val="Heading 5 Size Down"/>
    <w:basedOn w:val="Normal"/>
    <w:link w:val="Heading5SizeDownChar"/>
    <w:autoRedefine/>
    <w:rsid w:val="007E5F9F"/>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7E5F9F"/>
    <w:rPr>
      <w:rFonts w:ascii="Times New Roman" w:eastAsia="Times New Roman" w:hAnsi="Times New Roman" w:cs="Arial"/>
      <w:b/>
      <w:szCs w:val="44"/>
    </w:rPr>
  </w:style>
  <w:style w:type="paragraph" w:customStyle="1" w:styleId="Normal2Bold">
    <w:name w:val="Normal2 + Bold"/>
    <w:basedOn w:val="Normal"/>
    <w:link w:val="Normal2BoldChar"/>
    <w:rsid w:val="007E5F9F"/>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7E5F9F"/>
    <w:rPr>
      <w:rFonts w:ascii="Times New Roman" w:eastAsia="Times New Roman" w:hAnsi="Times New Roman"/>
      <w:lang w:eastAsia="ar-SA"/>
    </w:rPr>
  </w:style>
  <w:style w:type="paragraph" w:customStyle="1" w:styleId="ListContents">
    <w:name w:val="List Contents"/>
    <w:basedOn w:val="Normal"/>
    <w:link w:val="ListContentsChar"/>
    <w:rsid w:val="007E5F9F"/>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7E5F9F"/>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7E5F9F"/>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7E5F9F"/>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7E5F9F"/>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7E5F9F"/>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7E5F9F"/>
    <w:rPr>
      <w:rFonts w:ascii="Arial" w:eastAsia="Times New Roman" w:hAnsi="Arial"/>
      <w:sz w:val="12"/>
    </w:rPr>
  </w:style>
  <w:style w:type="paragraph" w:customStyle="1" w:styleId="Unimportant">
    <w:name w:val="Unimportant"/>
    <w:basedOn w:val="Normal"/>
    <w:link w:val="UnimportantCharChar"/>
    <w:rsid w:val="007E5F9F"/>
    <w:pPr>
      <w:jc w:val="both"/>
    </w:pPr>
    <w:rPr>
      <w:rFonts w:ascii="Arial" w:eastAsia="Times New Roman" w:hAnsi="Arial"/>
      <w:sz w:val="12"/>
    </w:rPr>
  </w:style>
  <w:style w:type="character" w:customStyle="1" w:styleId="TagCiteChar3">
    <w:name w:val="Tag &amp; Cite Char"/>
    <w:link w:val="TagCite2"/>
    <w:locked/>
    <w:rsid w:val="007E5F9F"/>
    <w:rPr>
      <w:rFonts w:ascii="Arial" w:eastAsia="Times New Roman" w:hAnsi="Arial"/>
      <w:b/>
    </w:rPr>
  </w:style>
  <w:style w:type="paragraph" w:customStyle="1" w:styleId="TagCite2">
    <w:name w:val="Tag &amp; Cite"/>
    <w:basedOn w:val="Normal"/>
    <w:link w:val="TagCiteChar3"/>
    <w:rsid w:val="007E5F9F"/>
    <w:pPr>
      <w:jc w:val="both"/>
    </w:pPr>
    <w:rPr>
      <w:rFonts w:ascii="Arial" w:eastAsia="Times New Roman" w:hAnsi="Arial"/>
      <w:b/>
      <w:sz w:val="24"/>
    </w:rPr>
  </w:style>
  <w:style w:type="character" w:customStyle="1" w:styleId="HighlightedTextChar">
    <w:name w:val="Highlighted Text Char"/>
    <w:link w:val="HighlightedText"/>
    <w:locked/>
    <w:rsid w:val="007E5F9F"/>
    <w:rPr>
      <w:rFonts w:ascii="Arial" w:eastAsia="Times New Roman" w:hAnsi="Arial"/>
      <w:b/>
      <w:u w:val="thick"/>
    </w:rPr>
  </w:style>
  <w:style w:type="paragraph" w:customStyle="1" w:styleId="HighlightedText">
    <w:name w:val="Highlighted Text"/>
    <w:basedOn w:val="Normal"/>
    <w:link w:val="HighlightedTextChar"/>
    <w:rsid w:val="007E5F9F"/>
    <w:pPr>
      <w:jc w:val="both"/>
    </w:pPr>
    <w:rPr>
      <w:rFonts w:ascii="Arial" w:eastAsia="Times New Roman" w:hAnsi="Arial"/>
      <w:b/>
      <w:sz w:val="24"/>
      <w:u w:val="thick"/>
    </w:rPr>
  </w:style>
  <w:style w:type="paragraph" w:customStyle="1" w:styleId="StyleHeading1Justified">
    <w:name w:val="Style Heading 1 + Justified"/>
    <w:basedOn w:val="Normal"/>
    <w:next w:val="Normal"/>
    <w:rsid w:val="007E5F9F"/>
    <w:rPr>
      <w:rFonts w:ascii="Arial" w:eastAsia="Times New Roman" w:hAnsi="Arial"/>
      <w:sz w:val="20"/>
      <w:szCs w:val="20"/>
    </w:rPr>
  </w:style>
  <w:style w:type="paragraph" w:customStyle="1" w:styleId="textunderline0">
    <w:name w:val="text underline"/>
    <w:basedOn w:val="Normal"/>
    <w:link w:val="textunderlineChar0"/>
    <w:autoRedefine/>
    <w:rsid w:val="007E5F9F"/>
    <w:rPr>
      <w:rFonts w:asciiTheme="minorHAnsi" w:hAnsiTheme="minorHAnsi"/>
      <w:sz w:val="24"/>
      <w:u w:val="thick"/>
    </w:rPr>
  </w:style>
  <w:style w:type="character" w:customStyle="1" w:styleId="DebateTagChar">
    <w:name w:val="Debate Tag Char"/>
    <w:link w:val="DebateTag"/>
    <w:locked/>
    <w:rsid w:val="007E5F9F"/>
    <w:rPr>
      <w:rFonts w:ascii="Garamond" w:hAnsi="Garamond"/>
      <w:b/>
    </w:rPr>
  </w:style>
  <w:style w:type="paragraph" w:customStyle="1" w:styleId="DebateTag">
    <w:name w:val="Debate Tag"/>
    <w:basedOn w:val="Normal"/>
    <w:link w:val="DebateTagChar"/>
    <w:autoRedefine/>
    <w:rsid w:val="007E5F9F"/>
    <w:pPr>
      <w:tabs>
        <w:tab w:val="left" w:pos="270"/>
      </w:tabs>
    </w:pPr>
    <w:rPr>
      <w:rFonts w:ascii="Garamond" w:hAnsi="Garamond"/>
      <w:b/>
      <w:sz w:val="24"/>
    </w:rPr>
  </w:style>
  <w:style w:type="paragraph" w:customStyle="1" w:styleId="DebateCite">
    <w:name w:val="Debate Cite"/>
    <w:basedOn w:val="Normal"/>
    <w:autoRedefine/>
    <w:rsid w:val="007E5F9F"/>
    <w:pPr>
      <w:tabs>
        <w:tab w:val="left" w:pos="270"/>
      </w:tabs>
    </w:pPr>
    <w:rPr>
      <w:rFonts w:eastAsia="Times New Roman"/>
      <w:sz w:val="20"/>
    </w:rPr>
  </w:style>
  <w:style w:type="paragraph" w:customStyle="1" w:styleId="BlockTitle10">
    <w:name w:val="Block Title #1"/>
    <w:basedOn w:val="Heading1"/>
    <w:rsid w:val="007E5F9F"/>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7E5F9F"/>
    <w:pPr>
      <w:widowControl w:val="0"/>
      <w:suppressAutoHyphens/>
    </w:pPr>
    <w:rPr>
      <w:rFonts w:ascii="Courier New" w:eastAsia="Courier New" w:hAnsi="Courier New"/>
      <w:sz w:val="20"/>
      <w:szCs w:val="20"/>
    </w:rPr>
  </w:style>
  <w:style w:type="paragraph" w:customStyle="1" w:styleId="MaggieTag">
    <w:name w:val="MaggieTag"/>
    <w:basedOn w:val="Heading2"/>
    <w:rsid w:val="007E5F9F"/>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7E5F9F"/>
    <w:rPr>
      <w:rFonts w:ascii="Times New Roman" w:eastAsia="Times New Roman" w:hAnsi="Times New Roman"/>
    </w:rPr>
  </w:style>
  <w:style w:type="paragraph" w:customStyle="1" w:styleId="Heading4Cite">
    <w:name w:val="Heading 4 Cite"/>
    <w:basedOn w:val="Normal"/>
    <w:link w:val="Heading4CiteChar"/>
    <w:autoRedefine/>
    <w:rsid w:val="007E5F9F"/>
    <w:rPr>
      <w:rFonts w:ascii="Times New Roman" w:eastAsia="Times New Roman" w:hAnsi="Times New Roman"/>
      <w:sz w:val="24"/>
    </w:rPr>
  </w:style>
  <w:style w:type="paragraph" w:customStyle="1" w:styleId="4">
    <w:name w:val="4"/>
    <w:basedOn w:val="Normal"/>
    <w:rsid w:val="007E5F9F"/>
    <w:rPr>
      <w:rFonts w:eastAsia="Times New Roman"/>
      <w:sz w:val="20"/>
    </w:rPr>
  </w:style>
  <w:style w:type="character" w:customStyle="1" w:styleId="UnunderlinedTextChar">
    <w:name w:val="Ununderlined Text Char"/>
    <w:link w:val="UnunderlinedText"/>
    <w:locked/>
    <w:rsid w:val="007E5F9F"/>
    <w:rPr>
      <w:rFonts w:eastAsia="Times New Roman"/>
      <w:bCs/>
      <w:sz w:val="12"/>
    </w:rPr>
  </w:style>
  <w:style w:type="paragraph" w:customStyle="1" w:styleId="UnunderlinedText">
    <w:name w:val="Ununderlined Text"/>
    <w:basedOn w:val="Normal"/>
    <w:link w:val="UnunderlinedTextChar"/>
    <w:autoRedefine/>
    <w:rsid w:val="007E5F9F"/>
    <w:pPr>
      <w:spacing w:after="200" w:line="276" w:lineRule="auto"/>
    </w:pPr>
    <w:rPr>
      <w:rFonts w:asciiTheme="minorHAnsi" w:eastAsia="Times New Roman" w:hAnsiTheme="minorHAnsi"/>
      <w:bCs/>
      <w:sz w:val="12"/>
    </w:rPr>
  </w:style>
  <w:style w:type="paragraph" w:customStyle="1" w:styleId="card2">
    <w:name w:val="%card"/>
    <w:basedOn w:val="Normal"/>
    <w:link w:val="cardChar2"/>
    <w:autoRedefine/>
    <w:uiPriority w:val="99"/>
    <w:qFormat/>
    <w:rsid w:val="007E5F9F"/>
    <w:pPr>
      <w:spacing w:after="200" w:line="276" w:lineRule="auto"/>
      <w:ind w:left="288" w:right="288"/>
    </w:pPr>
    <w:rPr>
      <w:rFonts w:eastAsia="Times New Roman"/>
      <w:bCs/>
    </w:rPr>
  </w:style>
  <w:style w:type="paragraph" w:customStyle="1" w:styleId="BlockTitle4">
    <w:name w:val="%Block Title"/>
    <w:basedOn w:val="Heading1"/>
    <w:rsid w:val="007E5F9F"/>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7E5F9F"/>
    <w:pPr>
      <w:widowControl w:val="0"/>
      <w:autoSpaceDE/>
      <w:autoSpaceDN/>
      <w:adjustRightInd/>
      <w:outlineLvl w:val="9"/>
    </w:pPr>
    <w:rPr>
      <w:rFonts w:cs="Courier New"/>
      <w:bCs/>
      <w:sz w:val="28"/>
      <w:szCs w:val="22"/>
    </w:rPr>
  </w:style>
  <w:style w:type="paragraph" w:customStyle="1" w:styleId="ThickUnderline">
    <w:name w:val="ThickUnderline"/>
    <w:rsid w:val="007E5F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7E5F9F"/>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7E5F9F"/>
    <w:rPr>
      <w:rFonts w:ascii="Century Gothic" w:eastAsia="Cambria" w:hAnsi="Century Gothic"/>
      <w:u w:val="thick"/>
    </w:rPr>
  </w:style>
  <w:style w:type="paragraph" w:customStyle="1" w:styleId="Card-Underline0">
    <w:name w:val="Card-Underline"/>
    <w:basedOn w:val="Normal"/>
    <w:link w:val="Card-UnderlineChar"/>
    <w:qFormat/>
    <w:rsid w:val="007E5F9F"/>
    <w:rPr>
      <w:rFonts w:ascii="Century Gothic" w:eastAsia="Cambria" w:hAnsi="Century Gothic"/>
      <w:sz w:val="24"/>
      <w:u w:val="thick"/>
    </w:rPr>
  </w:style>
  <w:style w:type="paragraph" w:customStyle="1" w:styleId="PageNumber3">
    <w:name w:val="Page Number3"/>
    <w:basedOn w:val="Normal"/>
    <w:next w:val="Normal"/>
    <w:rsid w:val="007E5F9F"/>
    <w:rPr>
      <w:rFonts w:eastAsia="Times New Roman"/>
      <w:sz w:val="20"/>
    </w:rPr>
  </w:style>
  <w:style w:type="paragraph" w:customStyle="1" w:styleId="PageNumber4">
    <w:name w:val="Page Number4"/>
    <w:basedOn w:val="Normal"/>
    <w:next w:val="Normal"/>
    <w:rsid w:val="007E5F9F"/>
    <w:rPr>
      <w:rFonts w:eastAsia="Times New Roman"/>
      <w:sz w:val="20"/>
    </w:rPr>
  </w:style>
  <w:style w:type="paragraph" w:customStyle="1" w:styleId="PageNumber5">
    <w:name w:val="Page Number5"/>
    <w:basedOn w:val="Normal"/>
    <w:next w:val="Normal"/>
    <w:rsid w:val="007E5F9F"/>
    <w:rPr>
      <w:rFonts w:eastAsia="Times New Roman"/>
      <w:sz w:val="20"/>
    </w:rPr>
  </w:style>
  <w:style w:type="paragraph" w:customStyle="1" w:styleId="smalltext1">
    <w:name w:val="small text1"/>
    <w:basedOn w:val="Normal"/>
    <w:next w:val="Normal"/>
    <w:uiPriority w:val="4"/>
    <w:qFormat/>
    <w:rsid w:val="007E5F9F"/>
    <w:pPr>
      <w:keepNext/>
      <w:keepLines/>
      <w:spacing w:before="200"/>
      <w:outlineLvl w:val="3"/>
    </w:pPr>
    <w:rPr>
      <w:rFonts w:eastAsia="Times New Roman"/>
      <w:b/>
      <w:bCs/>
      <w:iCs/>
      <w:sz w:val="26"/>
    </w:rPr>
  </w:style>
  <w:style w:type="character" w:customStyle="1" w:styleId="CircleChar">
    <w:name w:val="Circle Char"/>
    <w:link w:val="Circle"/>
    <w:locked/>
    <w:rsid w:val="007E5F9F"/>
    <w:rPr>
      <w:rFonts w:ascii="Times New Roman" w:eastAsia="Times New Roman" w:hAnsi="Times New Roman"/>
      <w:b/>
      <w:u w:val="words"/>
    </w:rPr>
  </w:style>
  <w:style w:type="paragraph" w:customStyle="1" w:styleId="Circle">
    <w:name w:val="Circle"/>
    <w:basedOn w:val="Normal"/>
    <w:link w:val="CircleChar"/>
    <w:rsid w:val="007E5F9F"/>
    <w:rPr>
      <w:rFonts w:ascii="Times New Roman" w:eastAsia="Times New Roman" w:hAnsi="Times New Roman"/>
      <w:b/>
      <w:sz w:val="24"/>
      <w:u w:val="words"/>
    </w:rPr>
  </w:style>
  <w:style w:type="paragraph" w:customStyle="1" w:styleId="PageNumber6">
    <w:name w:val="Page Number6"/>
    <w:basedOn w:val="Normal"/>
    <w:next w:val="Normal"/>
    <w:rsid w:val="007E5F9F"/>
    <w:rPr>
      <w:rFonts w:eastAsia="Times New Roman"/>
      <w:sz w:val="20"/>
    </w:rPr>
  </w:style>
  <w:style w:type="paragraph" w:customStyle="1" w:styleId="user">
    <w:name w:val="user"/>
    <w:basedOn w:val="Normal"/>
    <w:rsid w:val="007E5F9F"/>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7E5F9F"/>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7E5F9F"/>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7E5F9F"/>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7E5F9F"/>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7E5F9F"/>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7E5F9F"/>
    <w:rPr>
      <w:rFonts w:eastAsia="Times New Roman"/>
      <w:sz w:val="20"/>
    </w:rPr>
  </w:style>
  <w:style w:type="paragraph" w:customStyle="1" w:styleId="DebateTag0">
    <w:name w:val="DebateTag"/>
    <w:basedOn w:val="Normal"/>
    <w:qFormat/>
    <w:rsid w:val="007E5F9F"/>
    <w:rPr>
      <w:b/>
    </w:rPr>
  </w:style>
  <w:style w:type="paragraph" w:customStyle="1" w:styleId="date-comments">
    <w:name w:val="date-comments"/>
    <w:basedOn w:val="Normal"/>
    <w:uiPriority w:val="99"/>
    <w:rsid w:val="007E5F9F"/>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7E5F9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7E5F9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7E5F9F"/>
    <w:rPr>
      <w:rFonts w:ascii="Garamond" w:eastAsia="Calibri" w:hAnsi="Garamond" w:hint="default"/>
      <w:sz w:val="16"/>
      <w:szCs w:val="22"/>
    </w:rPr>
  </w:style>
  <w:style w:type="character" w:customStyle="1" w:styleId="message-item">
    <w:name w:val="message-item"/>
    <w:rsid w:val="007E5F9F"/>
  </w:style>
  <w:style w:type="character" w:customStyle="1" w:styleId="lightheader">
    <w:name w:val="lightheader"/>
    <w:rsid w:val="007E5F9F"/>
  </w:style>
  <w:style w:type="character" w:customStyle="1" w:styleId="datestamp">
    <w:name w:val="datestamp"/>
    <w:rsid w:val="007E5F9F"/>
  </w:style>
  <w:style w:type="character" w:customStyle="1" w:styleId="i">
    <w:name w:val="i"/>
    <w:uiPriority w:val="99"/>
    <w:rsid w:val="007E5F9F"/>
  </w:style>
  <w:style w:type="character" w:customStyle="1" w:styleId="forenames">
    <w:name w:val="forenames"/>
    <w:rsid w:val="007E5F9F"/>
  </w:style>
  <w:style w:type="character" w:customStyle="1" w:styleId="surname">
    <w:name w:val="surname"/>
    <w:rsid w:val="007E5F9F"/>
  </w:style>
  <w:style w:type="character" w:customStyle="1" w:styleId="medium-font">
    <w:name w:val="medium-font"/>
    <w:rsid w:val="007E5F9F"/>
  </w:style>
  <w:style w:type="character" w:customStyle="1" w:styleId="title-link-wrapper">
    <w:name w:val="title-link-wrapper"/>
    <w:rsid w:val="007E5F9F"/>
  </w:style>
  <w:style w:type="character" w:customStyle="1" w:styleId="refpreview">
    <w:name w:val="refpreview"/>
    <w:rsid w:val="007E5F9F"/>
  </w:style>
  <w:style w:type="character" w:customStyle="1" w:styleId="loose1">
    <w:name w:val="loose1"/>
    <w:rsid w:val="007E5F9F"/>
  </w:style>
  <w:style w:type="character" w:customStyle="1" w:styleId="email">
    <w:name w:val="email"/>
    <w:rsid w:val="007E5F9F"/>
  </w:style>
  <w:style w:type="character" w:customStyle="1" w:styleId="gsa">
    <w:name w:val="gs_a"/>
    <w:rsid w:val="007E5F9F"/>
  </w:style>
  <w:style w:type="character" w:customStyle="1" w:styleId="goohl1">
    <w:name w:val="goohl1"/>
    <w:rsid w:val="007E5F9F"/>
  </w:style>
  <w:style w:type="character" w:customStyle="1" w:styleId="mainarttitle">
    <w:name w:val="mainarttitle"/>
    <w:rsid w:val="007E5F9F"/>
  </w:style>
  <w:style w:type="character" w:customStyle="1" w:styleId="mainartauthor">
    <w:name w:val="mainartauthor"/>
    <w:rsid w:val="007E5F9F"/>
  </w:style>
  <w:style w:type="character" w:customStyle="1" w:styleId="mainartdate">
    <w:name w:val="mainartdate"/>
    <w:rsid w:val="007E5F9F"/>
  </w:style>
  <w:style w:type="character" w:customStyle="1" w:styleId="gsggs">
    <w:name w:val="gs_ggs"/>
    <w:rsid w:val="007E5F9F"/>
  </w:style>
  <w:style w:type="character" w:customStyle="1" w:styleId="ahead">
    <w:name w:val="a_head"/>
    <w:rsid w:val="007E5F9F"/>
  </w:style>
  <w:style w:type="character" w:customStyle="1" w:styleId="articleauthor">
    <w:name w:val="articleauthor"/>
    <w:rsid w:val="007E5F9F"/>
  </w:style>
  <w:style w:type="character" w:customStyle="1" w:styleId="footnote">
    <w:name w:val="footnote"/>
    <w:rsid w:val="007E5F9F"/>
  </w:style>
  <w:style w:type="character" w:customStyle="1" w:styleId="docbody">
    <w:name w:val="docbody"/>
    <w:rsid w:val="007E5F9F"/>
  </w:style>
  <w:style w:type="character" w:customStyle="1" w:styleId="superscript">
    <w:name w:val="superscript"/>
    <w:rsid w:val="007E5F9F"/>
  </w:style>
  <w:style w:type="character" w:customStyle="1" w:styleId="citeChar2">
    <w:name w:val="cite Char"/>
    <w:locked/>
    <w:rsid w:val="007E5F9F"/>
    <w:rPr>
      <w:b/>
      <w:bCs w:val="0"/>
      <w:u w:val="single"/>
    </w:rPr>
  </w:style>
  <w:style w:type="character" w:customStyle="1" w:styleId="StyleUnderlineChar">
    <w:name w:val="Style Underline Char"/>
    <w:locked/>
    <w:rsid w:val="007E5F9F"/>
    <w:rPr>
      <w:u w:val="single"/>
    </w:rPr>
  </w:style>
  <w:style w:type="character" w:customStyle="1" w:styleId="CitesCharChar">
    <w:name w:val="Cites Char Char"/>
    <w:locked/>
    <w:rsid w:val="007E5F9F"/>
    <w:rPr>
      <w:b/>
      <w:bCs/>
    </w:rPr>
  </w:style>
  <w:style w:type="character" w:customStyle="1" w:styleId="bwxsm">
    <w:name w:val="b w xsm"/>
    <w:rsid w:val="007E5F9F"/>
  </w:style>
  <w:style w:type="character" w:customStyle="1" w:styleId="fstd">
    <w:name w:val="f std"/>
    <w:rsid w:val="007E5F9F"/>
  </w:style>
  <w:style w:type="character" w:customStyle="1" w:styleId="gl">
    <w:name w:val="gl"/>
    <w:rsid w:val="007E5F9F"/>
  </w:style>
  <w:style w:type="character" w:customStyle="1" w:styleId="heading2char2charchar1">
    <w:name w:val="heading2char2charchar1"/>
    <w:rsid w:val="007E5F9F"/>
  </w:style>
  <w:style w:type="character" w:customStyle="1" w:styleId="charchar60">
    <w:name w:val="charchar6"/>
    <w:rsid w:val="007E5F9F"/>
  </w:style>
  <w:style w:type="character" w:customStyle="1" w:styleId="bio1">
    <w:name w:val="bio1"/>
    <w:rsid w:val="007E5F9F"/>
    <w:rPr>
      <w:rFonts w:ascii="Arial" w:hAnsi="Arial" w:cs="Arial" w:hint="default"/>
      <w:i/>
      <w:iCs/>
      <w:color w:val="000000"/>
      <w:sz w:val="20"/>
      <w:szCs w:val="20"/>
    </w:rPr>
  </w:style>
  <w:style w:type="character" w:customStyle="1" w:styleId="cardCharCharCharCharCharChar">
    <w:name w:val="card Char Char Char Char Char Char"/>
    <w:rsid w:val="007E5F9F"/>
    <w:rPr>
      <w:sz w:val="24"/>
      <w:szCs w:val="24"/>
      <w:lang w:val="en-US" w:eastAsia="en-US" w:bidi="ar-SA"/>
    </w:rPr>
  </w:style>
  <w:style w:type="character" w:customStyle="1" w:styleId="Style24ptBoldUnderlineCenteredCharChar">
    <w:name w:val="Style 24 pt Bold Underline Centered Char Char"/>
    <w:rsid w:val="007E5F9F"/>
    <w:rPr>
      <w:b/>
      <w:bCs/>
      <w:sz w:val="48"/>
      <w:szCs w:val="24"/>
      <w:u w:val="single"/>
      <w:lang w:val="en-US" w:eastAsia="en-US" w:bidi="ar-SA"/>
    </w:rPr>
  </w:style>
  <w:style w:type="character" w:customStyle="1" w:styleId="TagCiteCharChar0">
    <w:name w:val="Tag / Cite Char Char"/>
    <w:rsid w:val="007E5F9F"/>
    <w:rPr>
      <w:b/>
      <w:bCs w:val="0"/>
      <w:color w:val="000000"/>
      <w:sz w:val="24"/>
      <w:szCs w:val="24"/>
      <w:lang w:val="en-US" w:eastAsia="en-US" w:bidi="ar-SA"/>
    </w:rPr>
  </w:style>
  <w:style w:type="character" w:customStyle="1" w:styleId="CardTextUnderlinedCharChar">
    <w:name w:val="Card Text Underlined Char Char"/>
    <w:rsid w:val="007E5F9F"/>
    <w:rPr>
      <w:rFonts w:ascii="Arial Narrow" w:hAnsi="Arial Narrow" w:hint="default"/>
      <w:szCs w:val="24"/>
      <w:u w:val="single"/>
      <w:lang w:val="en-US" w:eastAsia="en-US" w:bidi="ar-SA"/>
    </w:rPr>
  </w:style>
  <w:style w:type="character" w:customStyle="1" w:styleId="CardTagCharCharChar">
    <w:name w:val="Card Tag Char Char Char"/>
    <w:rsid w:val="007E5F9F"/>
    <w:rPr>
      <w:b/>
      <w:bCs w:val="0"/>
      <w:sz w:val="24"/>
      <w:szCs w:val="24"/>
      <w:lang w:val="en-US" w:eastAsia="en-US" w:bidi="ar-SA"/>
    </w:rPr>
  </w:style>
  <w:style w:type="character" w:customStyle="1" w:styleId="mainbody">
    <w:name w:val="mainbody"/>
    <w:rsid w:val="007E5F9F"/>
  </w:style>
  <w:style w:type="character" w:customStyle="1" w:styleId="UnderlineStyleChar2">
    <w:name w:val="Underline Style Char2"/>
    <w:rsid w:val="007E5F9F"/>
    <w:rPr>
      <w:rFonts w:ascii="Garamond" w:hAnsi="Garamond" w:hint="default"/>
      <w:sz w:val="22"/>
      <w:szCs w:val="24"/>
      <w:u w:val="single"/>
      <w:lang w:val="en-US" w:eastAsia="en-US" w:bidi="ar-SA"/>
    </w:rPr>
  </w:style>
  <w:style w:type="character" w:customStyle="1" w:styleId="Style1Char2">
    <w:name w:val="Style1 Char2"/>
    <w:rsid w:val="007E5F9F"/>
    <w:rPr>
      <w:szCs w:val="24"/>
    </w:rPr>
  </w:style>
  <w:style w:type="character" w:customStyle="1" w:styleId="t13">
    <w:name w:val="t13"/>
    <w:rsid w:val="007E5F9F"/>
  </w:style>
  <w:style w:type="character" w:customStyle="1" w:styleId="lead">
    <w:name w:val="lead"/>
    <w:rsid w:val="007E5F9F"/>
  </w:style>
  <w:style w:type="paragraph" w:customStyle="1" w:styleId="CardDownx1">
    <w:name w:val="CardDown x1"/>
    <w:basedOn w:val="Normal"/>
    <w:link w:val="CardDownx1Char"/>
    <w:rsid w:val="007E5F9F"/>
  </w:style>
  <w:style w:type="character" w:customStyle="1" w:styleId="CardDownx1Char">
    <w:name w:val="CardDown x1 Char"/>
    <w:link w:val="CardDownx1"/>
    <w:locked/>
    <w:rsid w:val="007E5F9F"/>
    <w:rPr>
      <w:rFonts w:ascii="Calibri" w:hAnsi="Calibri"/>
      <w:sz w:val="22"/>
    </w:rPr>
  </w:style>
  <w:style w:type="character" w:customStyle="1" w:styleId="CharChar17">
    <w:name w:val="Char Char17"/>
    <w:locked/>
    <w:rsid w:val="007E5F9F"/>
    <w:rPr>
      <w:rFonts w:ascii="Arial" w:hAnsi="Arial" w:cs="Arial" w:hint="default"/>
      <w:b/>
      <w:bCs/>
      <w:sz w:val="26"/>
      <w:szCs w:val="26"/>
    </w:rPr>
  </w:style>
  <w:style w:type="character" w:customStyle="1" w:styleId="address">
    <w:name w:val="address"/>
    <w:rsid w:val="007E5F9F"/>
  </w:style>
  <w:style w:type="character" w:customStyle="1" w:styleId="ilspan">
    <w:name w:val="il_span"/>
    <w:rsid w:val="007E5F9F"/>
  </w:style>
  <w:style w:type="character" w:customStyle="1" w:styleId="articletitle1">
    <w:name w:val="articletitle1"/>
    <w:rsid w:val="007E5F9F"/>
    <w:rPr>
      <w:rFonts w:ascii="Times New Roman" w:hAnsi="Times New Roman" w:cs="Times New Roman" w:hint="default"/>
      <w:b/>
      <w:bCs/>
      <w:sz w:val="36"/>
      <w:szCs w:val="36"/>
    </w:rPr>
  </w:style>
  <w:style w:type="character" w:customStyle="1" w:styleId="leftidx1">
    <w:name w:val="leftidx1"/>
    <w:rsid w:val="007E5F9F"/>
    <w:rPr>
      <w:rFonts w:ascii="Verdana" w:hAnsi="Verdana" w:hint="default"/>
      <w:sz w:val="22"/>
      <w:szCs w:val="22"/>
    </w:rPr>
  </w:style>
  <w:style w:type="character" w:customStyle="1" w:styleId="blue1">
    <w:name w:val="blue1"/>
    <w:rsid w:val="007E5F9F"/>
    <w:rPr>
      <w:color w:val="0000FF"/>
    </w:rPr>
  </w:style>
  <w:style w:type="character" w:customStyle="1" w:styleId="author-link1">
    <w:name w:val="author-link1"/>
    <w:rsid w:val="007E5F9F"/>
    <w:rPr>
      <w:b w:val="0"/>
      <w:bCs w:val="0"/>
    </w:rPr>
  </w:style>
  <w:style w:type="character" w:customStyle="1" w:styleId="black1">
    <w:name w:val="black1"/>
    <w:rsid w:val="007E5F9F"/>
    <w:rPr>
      <w:color w:val="000000"/>
    </w:rPr>
  </w:style>
  <w:style w:type="character" w:customStyle="1" w:styleId="StyleunderlinedCharBold">
    <w:name w:val="Style underlined Char + Bold"/>
    <w:rsid w:val="007E5F9F"/>
    <w:rPr>
      <w:rFonts w:ascii="Times New Roman" w:hAnsi="Times New Roman" w:cs="Times New Roman" w:hint="default"/>
      <w:b/>
      <w:bCs/>
      <w:sz w:val="21"/>
      <w:szCs w:val="24"/>
      <w:u w:val="single"/>
    </w:rPr>
  </w:style>
  <w:style w:type="character" w:customStyle="1" w:styleId="ThickUnderlineCharChar">
    <w:name w:val="Thick Underline Char Char"/>
    <w:rsid w:val="007E5F9F"/>
    <w:rPr>
      <w:rFonts w:ascii="Calibri" w:eastAsia="Calibri" w:hAnsi="Calibri" w:hint="default"/>
    </w:rPr>
  </w:style>
  <w:style w:type="character" w:customStyle="1" w:styleId="CardUnderline">
    <w:name w:val="Card Underline"/>
    <w:rsid w:val="007E5F9F"/>
    <w:rPr>
      <w:rFonts w:ascii="Times New Roman" w:hAnsi="Times New Roman" w:cs="Times New Roman" w:hint="default"/>
      <w:sz w:val="20"/>
      <w:u w:val="single"/>
    </w:rPr>
  </w:style>
  <w:style w:type="character" w:customStyle="1" w:styleId="lingoregion">
    <w:name w:val="lingo_region"/>
    <w:rsid w:val="007E5F9F"/>
  </w:style>
  <w:style w:type="character" w:customStyle="1" w:styleId="cite0">
    <w:name w:val="%cite"/>
    <w:rsid w:val="007E5F9F"/>
    <w:rPr>
      <w:rFonts w:ascii="Times New Roman" w:hAnsi="Times New Roman" w:cs="Times New Roman" w:hint="default"/>
      <w:b/>
      <w:bCs w:val="0"/>
      <w:sz w:val="24"/>
    </w:rPr>
  </w:style>
  <w:style w:type="character" w:customStyle="1" w:styleId="Emphasis21">
    <w:name w:val="%Emphasis2"/>
    <w:rsid w:val="007E5F9F"/>
    <w:rPr>
      <w:rFonts w:ascii="Cooper Black" w:hAnsi="Cooper Black" w:hint="default"/>
      <w:iCs/>
      <w:u w:val="single"/>
    </w:rPr>
  </w:style>
  <w:style w:type="character" w:customStyle="1" w:styleId="bodycontentlink">
    <w:name w:val="bodycontentlink"/>
    <w:rsid w:val="007E5F9F"/>
  </w:style>
  <w:style w:type="character" w:customStyle="1" w:styleId="AAAcite">
    <w:name w:val="AAAcite"/>
    <w:rsid w:val="007E5F9F"/>
    <w:rPr>
      <w:rFonts w:ascii="Times New Roman" w:hAnsi="Times New Roman" w:cs="Times New Roman" w:hint="default"/>
      <w:b/>
      <w:bCs w:val="0"/>
      <w:sz w:val="24"/>
    </w:rPr>
  </w:style>
  <w:style w:type="character" w:customStyle="1" w:styleId="tmplheaderlink">
    <w:name w:val="tmplheaderlink"/>
    <w:rsid w:val="007E5F9F"/>
    <w:rPr>
      <w:rFonts w:ascii="Times New Roman" w:hAnsi="Times New Roman" w:cs="Times New Roman" w:hint="default"/>
    </w:rPr>
  </w:style>
  <w:style w:type="character" w:customStyle="1" w:styleId="UnderlinedEvidenceCharChar">
    <w:name w:val="Underlined Evidence Char Char"/>
    <w:rsid w:val="007E5F9F"/>
    <w:rPr>
      <w:rFonts w:ascii="Verdana" w:hAnsi="Verdana" w:hint="default"/>
      <w:sz w:val="21"/>
      <w:szCs w:val="21"/>
      <w:u w:val="thick"/>
      <w:lang w:val="en-US" w:eastAsia="en-US" w:bidi="ar-SA"/>
    </w:rPr>
  </w:style>
  <w:style w:type="character" w:customStyle="1" w:styleId="role">
    <w:name w:val="role"/>
    <w:rsid w:val="007E5F9F"/>
  </w:style>
  <w:style w:type="character" w:customStyle="1" w:styleId="pagination">
    <w:name w:val="pagination"/>
    <w:rsid w:val="007E5F9F"/>
  </w:style>
  <w:style w:type="character" w:customStyle="1" w:styleId="doi">
    <w:name w:val="doi"/>
    <w:rsid w:val="007E5F9F"/>
  </w:style>
  <w:style w:type="character" w:customStyle="1" w:styleId="bodycontents">
    <w:name w:val="bodycontents"/>
    <w:rsid w:val="007E5F9F"/>
  </w:style>
  <w:style w:type="character" w:customStyle="1" w:styleId="comma">
    <w:name w:val="comma"/>
    <w:rsid w:val="007E5F9F"/>
  </w:style>
  <w:style w:type="character" w:customStyle="1" w:styleId="pad5right">
    <w:name w:val="pad5right"/>
    <w:rsid w:val="007E5F9F"/>
  </w:style>
  <w:style w:type="character" w:customStyle="1" w:styleId="entry-date">
    <w:name w:val="entry-date"/>
    <w:rsid w:val="007E5F9F"/>
  </w:style>
  <w:style w:type="character" w:customStyle="1" w:styleId="desc">
    <w:name w:val="desc"/>
    <w:rsid w:val="007E5F9F"/>
  </w:style>
  <w:style w:type="character" w:customStyle="1" w:styleId="divider">
    <w:name w:val="divider"/>
    <w:rsid w:val="007E5F9F"/>
  </w:style>
  <w:style w:type="character" w:customStyle="1" w:styleId="blogdate">
    <w:name w:val="blogdate"/>
    <w:rsid w:val="007E5F9F"/>
  </w:style>
  <w:style w:type="character" w:customStyle="1" w:styleId="ticker">
    <w:name w:val="ticker"/>
    <w:rsid w:val="007E5F9F"/>
  </w:style>
  <w:style w:type="character" w:customStyle="1" w:styleId="posted">
    <w:name w:val="posted"/>
    <w:rsid w:val="007E5F9F"/>
  </w:style>
  <w:style w:type="character" w:customStyle="1" w:styleId="time">
    <w:name w:val="time"/>
    <w:rsid w:val="007E5F9F"/>
  </w:style>
  <w:style w:type="character" w:customStyle="1" w:styleId="dot">
    <w:name w:val="dot"/>
    <w:rsid w:val="007E5F9F"/>
  </w:style>
  <w:style w:type="character" w:customStyle="1" w:styleId="hn-date">
    <w:name w:val="hn-date"/>
    <w:rsid w:val="007E5F9F"/>
  </w:style>
  <w:style w:type="character" w:customStyle="1" w:styleId="location">
    <w:name w:val="location"/>
    <w:rsid w:val="007E5F9F"/>
  </w:style>
  <w:style w:type="character" w:customStyle="1" w:styleId="arial11">
    <w:name w:val="arial_11"/>
    <w:rsid w:val="007E5F9F"/>
  </w:style>
  <w:style w:type="character" w:customStyle="1" w:styleId="dropcap-letter">
    <w:name w:val="dropcap-letter"/>
    <w:rsid w:val="007E5F9F"/>
  </w:style>
  <w:style w:type="character" w:customStyle="1" w:styleId="offscreen">
    <w:name w:val="offscreen"/>
    <w:rsid w:val="007E5F9F"/>
  </w:style>
  <w:style w:type="character" w:customStyle="1" w:styleId="linked-in">
    <w:name w:val="linked-in"/>
    <w:rsid w:val="007E5F9F"/>
  </w:style>
  <w:style w:type="character" w:customStyle="1" w:styleId="in-widget">
    <w:name w:val="in-widget"/>
    <w:rsid w:val="007E5F9F"/>
  </w:style>
  <w:style w:type="character" w:customStyle="1" w:styleId="in-right">
    <w:name w:val="in-right"/>
    <w:rsid w:val="007E5F9F"/>
  </w:style>
  <w:style w:type="character" w:customStyle="1" w:styleId="tickerwrap">
    <w:name w:val="ticker_wrap"/>
    <w:rsid w:val="007E5F9F"/>
  </w:style>
  <w:style w:type="character" w:customStyle="1" w:styleId="divs">
    <w:name w:val="divs"/>
    <w:rsid w:val="007E5F9F"/>
  </w:style>
  <w:style w:type="character" w:customStyle="1" w:styleId="in-top">
    <w:name w:val="in-top"/>
    <w:rsid w:val="007E5F9F"/>
  </w:style>
  <w:style w:type="character" w:customStyle="1" w:styleId="article-date">
    <w:name w:val="article-date"/>
    <w:rsid w:val="007E5F9F"/>
  </w:style>
  <w:style w:type="character" w:customStyle="1" w:styleId="bodysubtoc">
    <w:name w:val="bodysubtoc"/>
    <w:rsid w:val="007E5F9F"/>
  </w:style>
  <w:style w:type="character" w:customStyle="1" w:styleId="lefttitlesmaller">
    <w:name w:val="lefttitlesmaller"/>
    <w:rsid w:val="007E5F9F"/>
  </w:style>
  <w:style w:type="character" w:customStyle="1" w:styleId="mb">
    <w:name w:val="mb"/>
    <w:rsid w:val="007E5F9F"/>
  </w:style>
  <w:style w:type="character" w:customStyle="1" w:styleId="field-content">
    <w:name w:val="field-content"/>
    <w:rsid w:val="007E5F9F"/>
  </w:style>
  <w:style w:type="character" w:customStyle="1" w:styleId="submitted-date">
    <w:name w:val="submitted-date"/>
    <w:rsid w:val="007E5F9F"/>
  </w:style>
  <w:style w:type="character" w:customStyle="1" w:styleId="submitted-time">
    <w:name w:val="submitted-time"/>
    <w:rsid w:val="007E5F9F"/>
  </w:style>
  <w:style w:type="character" w:customStyle="1" w:styleId="A2">
    <w:name w:val="A2"/>
    <w:uiPriority w:val="99"/>
    <w:rsid w:val="007E5F9F"/>
    <w:rPr>
      <w:rFonts w:ascii="Sabon LT Std" w:hAnsi="Sabon LT Std" w:cs="Sabon LT Std" w:hint="default"/>
      <w:color w:val="000000"/>
      <w:sz w:val="15"/>
      <w:szCs w:val="15"/>
    </w:rPr>
  </w:style>
  <w:style w:type="character" w:customStyle="1" w:styleId="searchword">
    <w:name w:val="searchword"/>
    <w:rsid w:val="007E5F9F"/>
  </w:style>
  <w:style w:type="character" w:customStyle="1" w:styleId="meta-prep">
    <w:name w:val="meta-prep"/>
    <w:rsid w:val="007E5F9F"/>
  </w:style>
  <w:style w:type="numbering" w:customStyle="1" w:styleId="1ai1">
    <w:name w:val="1 / a / i1"/>
    <w:rsid w:val="007E5F9F"/>
    <w:pPr>
      <w:numPr>
        <w:numId w:val="2"/>
      </w:numPr>
    </w:pPr>
  </w:style>
  <w:style w:type="numbering" w:styleId="1ai">
    <w:name w:val="Outline List 1"/>
    <w:basedOn w:val="NoList"/>
    <w:unhideWhenUsed/>
    <w:rsid w:val="007E5F9F"/>
    <w:pPr>
      <w:numPr>
        <w:numId w:val="3"/>
      </w:numPr>
    </w:pPr>
  </w:style>
  <w:style w:type="character" w:customStyle="1" w:styleId="FontStyle310">
    <w:name w:val="Font Style310"/>
    <w:uiPriority w:val="99"/>
    <w:rsid w:val="007E5F9F"/>
    <w:rPr>
      <w:rFonts w:ascii="Times New Roman" w:hAnsi="Times New Roman" w:cs="Times New Roman"/>
      <w:b/>
      <w:bCs/>
      <w:i/>
      <w:iCs/>
      <w:spacing w:val="-10"/>
      <w:sz w:val="18"/>
      <w:szCs w:val="18"/>
    </w:rPr>
  </w:style>
  <w:style w:type="character" w:customStyle="1" w:styleId="FontStyle329">
    <w:name w:val="Font Style329"/>
    <w:uiPriority w:val="99"/>
    <w:rsid w:val="007E5F9F"/>
    <w:rPr>
      <w:rFonts w:ascii="Times New Roman" w:hAnsi="Times New Roman" w:cs="Times New Roman"/>
      <w:b/>
      <w:bCs/>
      <w:spacing w:val="-10"/>
      <w:sz w:val="18"/>
      <w:szCs w:val="18"/>
    </w:rPr>
  </w:style>
  <w:style w:type="character" w:customStyle="1" w:styleId="FontStyle370">
    <w:name w:val="Font Style370"/>
    <w:uiPriority w:val="99"/>
    <w:rsid w:val="007E5F9F"/>
    <w:rPr>
      <w:rFonts w:ascii="Cambria" w:hAnsi="Cambria" w:cs="Cambria"/>
      <w:b/>
      <w:bCs/>
      <w:spacing w:val="-10"/>
      <w:sz w:val="18"/>
      <w:szCs w:val="18"/>
    </w:rPr>
  </w:style>
  <w:style w:type="character" w:customStyle="1" w:styleId="FontStyle302">
    <w:name w:val="Font Style302"/>
    <w:uiPriority w:val="99"/>
    <w:rsid w:val="007E5F9F"/>
    <w:rPr>
      <w:rFonts w:ascii="Times New Roman" w:hAnsi="Times New Roman" w:cs="Times New Roman"/>
      <w:b/>
      <w:bCs/>
      <w:sz w:val="22"/>
      <w:szCs w:val="22"/>
    </w:rPr>
  </w:style>
  <w:style w:type="character" w:customStyle="1" w:styleId="FontStyle347">
    <w:name w:val="Font Style347"/>
    <w:uiPriority w:val="99"/>
    <w:rsid w:val="007E5F9F"/>
    <w:rPr>
      <w:rFonts w:ascii="Times New Roman" w:hAnsi="Times New Roman" w:cs="Times New Roman"/>
      <w:b/>
      <w:bCs/>
      <w:spacing w:val="-10"/>
      <w:sz w:val="20"/>
      <w:szCs w:val="20"/>
    </w:rPr>
  </w:style>
  <w:style w:type="paragraph" w:customStyle="1" w:styleId="Style27">
    <w:name w:val="Style27"/>
    <w:basedOn w:val="Normal"/>
    <w:uiPriority w:val="99"/>
    <w:rsid w:val="007E5F9F"/>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7E5F9F"/>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7E5F9F"/>
    <w:rPr>
      <w:rFonts w:ascii="Times New Roman" w:hAnsi="Times New Roman" w:cs="Times New Roman"/>
      <w:spacing w:val="-10"/>
      <w:sz w:val="18"/>
      <w:szCs w:val="18"/>
    </w:rPr>
  </w:style>
  <w:style w:type="character" w:customStyle="1" w:styleId="FontStyle312">
    <w:name w:val="Font Style312"/>
    <w:uiPriority w:val="99"/>
    <w:rsid w:val="007E5F9F"/>
    <w:rPr>
      <w:rFonts w:ascii="Times New Roman" w:hAnsi="Times New Roman" w:cs="Times New Roman"/>
      <w:b/>
      <w:bCs/>
      <w:spacing w:val="-10"/>
      <w:sz w:val="16"/>
      <w:szCs w:val="16"/>
    </w:rPr>
  </w:style>
  <w:style w:type="character" w:customStyle="1" w:styleId="FontStyle346">
    <w:name w:val="Font Style346"/>
    <w:uiPriority w:val="99"/>
    <w:rsid w:val="007E5F9F"/>
    <w:rPr>
      <w:rFonts w:ascii="Times New Roman" w:hAnsi="Times New Roman" w:cs="Times New Roman"/>
      <w:b/>
      <w:bCs/>
      <w:spacing w:val="-10"/>
      <w:sz w:val="18"/>
      <w:szCs w:val="18"/>
    </w:rPr>
  </w:style>
  <w:style w:type="character" w:customStyle="1" w:styleId="FontStyle330">
    <w:name w:val="Font Style330"/>
    <w:uiPriority w:val="99"/>
    <w:rsid w:val="007E5F9F"/>
    <w:rPr>
      <w:rFonts w:ascii="Times New Roman" w:hAnsi="Times New Roman" w:cs="Times New Roman"/>
      <w:b/>
      <w:bCs/>
      <w:sz w:val="16"/>
      <w:szCs w:val="16"/>
    </w:rPr>
  </w:style>
  <w:style w:type="character" w:customStyle="1" w:styleId="FontStyle372">
    <w:name w:val="Font Style372"/>
    <w:uiPriority w:val="99"/>
    <w:rsid w:val="007E5F9F"/>
    <w:rPr>
      <w:rFonts w:ascii="Times New Roman" w:hAnsi="Times New Roman" w:cs="Times New Roman"/>
      <w:b/>
      <w:bCs/>
      <w:sz w:val="16"/>
      <w:szCs w:val="16"/>
    </w:rPr>
  </w:style>
  <w:style w:type="paragraph" w:customStyle="1" w:styleId="Style59">
    <w:name w:val="Style59"/>
    <w:basedOn w:val="Normal"/>
    <w:uiPriority w:val="99"/>
    <w:rsid w:val="007E5F9F"/>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7E5F9F"/>
    <w:rPr>
      <w:rFonts w:ascii="Times New Roman" w:hAnsi="Times New Roman" w:cs="Times New Roman"/>
      <w:b/>
      <w:bCs/>
      <w:i/>
      <w:iCs/>
      <w:sz w:val="16"/>
      <w:szCs w:val="16"/>
    </w:rPr>
  </w:style>
  <w:style w:type="paragraph" w:customStyle="1" w:styleId="Style200">
    <w:name w:val="Style20"/>
    <w:basedOn w:val="Normal"/>
    <w:uiPriority w:val="99"/>
    <w:rsid w:val="007E5F9F"/>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7E5F9F"/>
    <w:rPr>
      <w:rFonts w:ascii="Times New Roman" w:hAnsi="Times New Roman" w:cs="Times New Roman"/>
      <w:smallCaps/>
      <w:sz w:val="14"/>
      <w:szCs w:val="14"/>
    </w:rPr>
  </w:style>
  <w:style w:type="paragraph" w:customStyle="1" w:styleId="Style89">
    <w:name w:val="Style89"/>
    <w:basedOn w:val="Normal"/>
    <w:uiPriority w:val="99"/>
    <w:rsid w:val="007E5F9F"/>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7E5F9F"/>
    <w:rPr>
      <w:rFonts w:ascii="Times New Roman" w:hAnsi="Times New Roman" w:cs="Times New Roman"/>
      <w:b/>
      <w:bCs/>
      <w:spacing w:val="-10"/>
      <w:sz w:val="22"/>
      <w:szCs w:val="22"/>
    </w:rPr>
  </w:style>
  <w:style w:type="character" w:customStyle="1" w:styleId="FontStyle320">
    <w:name w:val="Font Style320"/>
    <w:uiPriority w:val="99"/>
    <w:rsid w:val="007E5F9F"/>
    <w:rPr>
      <w:rFonts w:ascii="Times New Roman" w:hAnsi="Times New Roman" w:cs="Times New Roman"/>
      <w:b/>
      <w:bCs/>
      <w:spacing w:val="-10"/>
      <w:sz w:val="22"/>
      <w:szCs w:val="22"/>
    </w:rPr>
  </w:style>
  <w:style w:type="character" w:customStyle="1" w:styleId="FontStyle352">
    <w:name w:val="Font Style352"/>
    <w:uiPriority w:val="99"/>
    <w:rsid w:val="007E5F9F"/>
    <w:rPr>
      <w:rFonts w:ascii="Times New Roman" w:hAnsi="Times New Roman" w:cs="Times New Roman"/>
      <w:b/>
      <w:bCs/>
      <w:sz w:val="16"/>
      <w:szCs w:val="16"/>
    </w:rPr>
  </w:style>
  <w:style w:type="character" w:customStyle="1" w:styleId="FontStyle356">
    <w:name w:val="Font Style356"/>
    <w:uiPriority w:val="99"/>
    <w:rsid w:val="007E5F9F"/>
    <w:rPr>
      <w:rFonts w:ascii="Times New Roman" w:hAnsi="Times New Roman" w:cs="Times New Roman"/>
      <w:b/>
      <w:bCs/>
      <w:spacing w:val="-10"/>
      <w:sz w:val="22"/>
      <w:szCs w:val="22"/>
    </w:rPr>
  </w:style>
  <w:style w:type="character" w:customStyle="1" w:styleId="FontStyle298">
    <w:name w:val="Font Style298"/>
    <w:uiPriority w:val="99"/>
    <w:rsid w:val="007E5F9F"/>
    <w:rPr>
      <w:rFonts w:ascii="Times New Roman" w:hAnsi="Times New Roman" w:cs="Times New Roman"/>
      <w:sz w:val="18"/>
      <w:szCs w:val="18"/>
    </w:rPr>
  </w:style>
  <w:style w:type="character" w:customStyle="1" w:styleId="FontStyle311">
    <w:name w:val="Font Style311"/>
    <w:uiPriority w:val="99"/>
    <w:rsid w:val="007E5F9F"/>
    <w:rPr>
      <w:rFonts w:ascii="Times New Roman" w:hAnsi="Times New Roman" w:cs="Times New Roman"/>
      <w:b/>
      <w:bCs/>
      <w:spacing w:val="-10"/>
      <w:sz w:val="18"/>
      <w:szCs w:val="18"/>
    </w:rPr>
  </w:style>
  <w:style w:type="character" w:customStyle="1" w:styleId="FontStyle332">
    <w:name w:val="Font Style332"/>
    <w:uiPriority w:val="99"/>
    <w:rsid w:val="007E5F9F"/>
    <w:rPr>
      <w:rFonts w:ascii="Times New Roman" w:hAnsi="Times New Roman" w:cs="Times New Roman"/>
      <w:b/>
      <w:bCs/>
      <w:i/>
      <w:iCs/>
      <w:spacing w:val="-10"/>
      <w:sz w:val="20"/>
      <w:szCs w:val="20"/>
    </w:rPr>
  </w:style>
  <w:style w:type="character" w:customStyle="1" w:styleId="FontStyle371">
    <w:name w:val="Font Style371"/>
    <w:uiPriority w:val="99"/>
    <w:rsid w:val="007E5F9F"/>
    <w:rPr>
      <w:rFonts w:ascii="Times New Roman" w:hAnsi="Times New Roman" w:cs="Times New Roman"/>
      <w:sz w:val="16"/>
      <w:szCs w:val="16"/>
    </w:rPr>
  </w:style>
  <w:style w:type="character" w:customStyle="1" w:styleId="FontStyle350">
    <w:name w:val="Font Style350"/>
    <w:uiPriority w:val="99"/>
    <w:rsid w:val="007E5F9F"/>
    <w:rPr>
      <w:rFonts w:ascii="Times New Roman" w:hAnsi="Times New Roman" w:cs="Times New Roman"/>
      <w:b/>
      <w:bCs/>
      <w:i/>
      <w:iCs/>
      <w:sz w:val="20"/>
      <w:szCs w:val="20"/>
    </w:rPr>
  </w:style>
  <w:style w:type="paragraph" w:customStyle="1" w:styleId="Style8">
    <w:name w:val="Style8"/>
    <w:basedOn w:val="Normal"/>
    <w:uiPriority w:val="99"/>
    <w:rsid w:val="007E5F9F"/>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7E5F9F"/>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7E5F9F"/>
    <w:pPr>
      <w:widowControl w:val="0"/>
      <w:autoSpaceDE w:val="0"/>
      <w:autoSpaceDN w:val="0"/>
      <w:adjustRightInd w:val="0"/>
    </w:pPr>
    <w:rPr>
      <w:rFonts w:eastAsia="Times New Roman"/>
      <w:sz w:val="24"/>
    </w:rPr>
  </w:style>
  <w:style w:type="character" w:customStyle="1" w:styleId="FontStyle351">
    <w:name w:val="Font Style351"/>
    <w:uiPriority w:val="99"/>
    <w:rsid w:val="007E5F9F"/>
    <w:rPr>
      <w:rFonts w:ascii="Times New Roman" w:hAnsi="Times New Roman" w:cs="Times New Roman"/>
      <w:b/>
      <w:bCs/>
      <w:sz w:val="22"/>
      <w:szCs w:val="22"/>
    </w:rPr>
  </w:style>
  <w:style w:type="paragraph" w:customStyle="1" w:styleId="Style10">
    <w:name w:val="Style10"/>
    <w:basedOn w:val="Normal"/>
    <w:link w:val="Style10Char"/>
    <w:qFormat/>
    <w:rsid w:val="007E5F9F"/>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7E5F9F"/>
    <w:pPr>
      <w:widowControl w:val="0"/>
      <w:autoSpaceDE w:val="0"/>
      <w:autoSpaceDN w:val="0"/>
      <w:adjustRightInd w:val="0"/>
      <w:jc w:val="both"/>
    </w:pPr>
    <w:rPr>
      <w:rFonts w:eastAsia="Times New Roman"/>
      <w:sz w:val="24"/>
    </w:rPr>
  </w:style>
  <w:style w:type="character" w:customStyle="1" w:styleId="FontStyle369">
    <w:name w:val="Font Style369"/>
    <w:uiPriority w:val="99"/>
    <w:rsid w:val="007E5F9F"/>
    <w:rPr>
      <w:rFonts w:ascii="Times New Roman" w:hAnsi="Times New Roman" w:cs="Times New Roman"/>
      <w:b/>
      <w:bCs/>
      <w:spacing w:val="-10"/>
      <w:sz w:val="20"/>
      <w:szCs w:val="20"/>
    </w:rPr>
  </w:style>
  <w:style w:type="character" w:customStyle="1" w:styleId="FontStyle357">
    <w:name w:val="Font Style357"/>
    <w:uiPriority w:val="99"/>
    <w:rsid w:val="007E5F9F"/>
    <w:rPr>
      <w:rFonts w:ascii="Times New Roman" w:hAnsi="Times New Roman" w:cs="Times New Roman"/>
      <w:b/>
      <w:bCs/>
      <w:spacing w:val="-10"/>
      <w:sz w:val="22"/>
      <w:szCs w:val="22"/>
    </w:rPr>
  </w:style>
  <w:style w:type="paragraph" w:customStyle="1" w:styleId="Style67">
    <w:name w:val="Style67"/>
    <w:basedOn w:val="Normal"/>
    <w:uiPriority w:val="99"/>
    <w:rsid w:val="007E5F9F"/>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7E5F9F"/>
    <w:rPr>
      <w:rFonts w:ascii="Times New Roman" w:hAnsi="Times New Roman" w:cs="Times New Roman"/>
      <w:sz w:val="20"/>
      <w:szCs w:val="20"/>
    </w:rPr>
  </w:style>
  <w:style w:type="character" w:customStyle="1" w:styleId="FontStyle374">
    <w:name w:val="Font Style374"/>
    <w:uiPriority w:val="99"/>
    <w:rsid w:val="007E5F9F"/>
    <w:rPr>
      <w:rFonts w:ascii="Times New Roman" w:hAnsi="Times New Roman" w:cs="Times New Roman"/>
      <w:b/>
      <w:bCs/>
      <w:spacing w:val="-10"/>
      <w:sz w:val="22"/>
      <w:szCs w:val="22"/>
    </w:rPr>
  </w:style>
  <w:style w:type="paragraph" w:customStyle="1" w:styleId="Style30">
    <w:name w:val="Style30"/>
    <w:basedOn w:val="Normal"/>
    <w:uiPriority w:val="99"/>
    <w:rsid w:val="007E5F9F"/>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7E5F9F"/>
    <w:rPr>
      <w:rFonts w:ascii="Times New Roman" w:hAnsi="Times New Roman" w:cs="Times New Roman"/>
      <w:smallCaps/>
      <w:sz w:val="16"/>
      <w:szCs w:val="16"/>
    </w:rPr>
  </w:style>
  <w:style w:type="paragraph" w:customStyle="1" w:styleId="Style93">
    <w:name w:val="Style93"/>
    <w:basedOn w:val="Normal"/>
    <w:uiPriority w:val="99"/>
    <w:rsid w:val="007E5F9F"/>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7E5F9F"/>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7E5F9F"/>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7E5F9F"/>
    <w:rPr>
      <w:u w:val="single"/>
    </w:rPr>
  </w:style>
  <w:style w:type="character" w:customStyle="1" w:styleId="SmalltextCharCharCharChar0">
    <w:name w:val="Small text Char Char Char Char"/>
    <w:rsid w:val="007E5F9F"/>
    <w:rPr>
      <w:sz w:val="16"/>
      <w:szCs w:val="24"/>
      <w:lang w:val="en-US" w:eastAsia="en-US" w:bidi="ar-SA"/>
    </w:rPr>
  </w:style>
  <w:style w:type="paragraph" w:customStyle="1" w:styleId="boldcitation">
    <w:name w:val="bold citation"/>
    <w:basedOn w:val="Normal"/>
    <w:rsid w:val="007E5F9F"/>
    <w:rPr>
      <w:rFonts w:ascii="Arial" w:eastAsia="Times New Roman" w:hAnsi="Arial"/>
      <w:b/>
      <w:sz w:val="28"/>
      <w:u w:val="thick"/>
    </w:rPr>
  </w:style>
  <w:style w:type="character" w:customStyle="1" w:styleId="underlinecardChar">
    <w:name w:val="underline card Char"/>
    <w:rsid w:val="007E5F9F"/>
    <w:rPr>
      <w:rFonts w:ascii="Arial" w:hAnsi="Arial"/>
      <w:noProof w:val="0"/>
      <w:sz w:val="18"/>
      <w:szCs w:val="24"/>
      <w:u w:val="single"/>
      <w:lang w:val="en-US" w:eastAsia="en-US" w:bidi="ar-SA"/>
    </w:rPr>
  </w:style>
  <w:style w:type="character" w:customStyle="1" w:styleId="CardsCharCharChar">
    <w:name w:val="Cards Char Char Char"/>
    <w:rsid w:val="007E5F9F"/>
    <w:rPr>
      <w:szCs w:val="24"/>
      <w:lang w:val="en-US" w:eastAsia="en-US" w:bidi="ar-SA"/>
    </w:rPr>
  </w:style>
  <w:style w:type="character" w:customStyle="1" w:styleId="HiddenBlockHeaderChar">
    <w:name w:val="Hidden Block Header Char"/>
    <w:link w:val="HiddenBlockHeader"/>
    <w:rsid w:val="007E5F9F"/>
    <w:rPr>
      <w:rFonts w:ascii="Calibri" w:eastAsia="Times New Roman" w:hAnsi="Calibri" w:cs="Courier New"/>
      <w:b/>
      <w:bCs/>
      <w:sz w:val="28"/>
      <w:szCs w:val="22"/>
    </w:rPr>
  </w:style>
  <w:style w:type="paragraph" w:customStyle="1" w:styleId="NothingCharChar">
    <w:name w:val="Nothing Char Char"/>
    <w:link w:val="NothingCharCharChar"/>
    <w:rsid w:val="007E5F9F"/>
    <w:pPr>
      <w:jc w:val="both"/>
    </w:pPr>
    <w:rPr>
      <w:rFonts w:ascii="Times New Roman" w:eastAsia="MS Mincho" w:hAnsi="Times New Roman" w:cs="Times New Roman"/>
    </w:rPr>
  </w:style>
  <w:style w:type="character" w:customStyle="1" w:styleId="NothingCharCharChar">
    <w:name w:val="Nothing Char Char Char"/>
    <w:link w:val="NothingCharChar"/>
    <w:rsid w:val="007E5F9F"/>
    <w:rPr>
      <w:rFonts w:ascii="Times New Roman" w:eastAsia="MS Mincho" w:hAnsi="Times New Roman" w:cs="Times New Roman"/>
    </w:rPr>
  </w:style>
  <w:style w:type="character" w:customStyle="1" w:styleId="CardsCharChar">
    <w:name w:val="Cards Char Char"/>
    <w:rsid w:val="007E5F9F"/>
    <w:rPr>
      <w:szCs w:val="24"/>
      <w:lang w:val="en-US" w:eastAsia="en-US" w:bidi="ar-SA"/>
    </w:rPr>
  </w:style>
  <w:style w:type="character" w:customStyle="1" w:styleId="CardsCharCharCharChar">
    <w:name w:val="Cards Char Char Char Char"/>
    <w:rsid w:val="007E5F9F"/>
    <w:rPr>
      <w:szCs w:val="24"/>
      <w:lang w:val="en-US" w:eastAsia="en-US" w:bidi="ar-SA"/>
    </w:rPr>
  </w:style>
  <w:style w:type="character" w:customStyle="1" w:styleId="BlockHeadingsCharChar">
    <w:name w:val="Block Headings Char Char"/>
    <w:rsid w:val="007E5F9F"/>
    <w:rPr>
      <w:b/>
      <w:sz w:val="36"/>
      <w:szCs w:val="24"/>
      <w:u w:val="single"/>
      <w:lang w:val="en-US" w:eastAsia="en-US" w:bidi="ar-SA"/>
    </w:rPr>
  </w:style>
  <w:style w:type="character" w:customStyle="1" w:styleId="NothingChar1">
    <w:name w:val="Nothing Char1"/>
    <w:rsid w:val="007E5F9F"/>
    <w:rPr>
      <w:szCs w:val="24"/>
      <w:lang w:val="en-US" w:eastAsia="en-US" w:bidi="ar-SA"/>
    </w:rPr>
  </w:style>
  <w:style w:type="paragraph" w:customStyle="1" w:styleId="bloctitles">
    <w:name w:val="bloc titles"/>
    <w:basedOn w:val="Heading1"/>
    <w:next w:val="Normal"/>
    <w:link w:val="bloctitlesChar"/>
    <w:autoRedefine/>
    <w:rsid w:val="007E5F9F"/>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7E5F9F"/>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7E5F9F"/>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7E5F9F"/>
  </w:style>
  <w:style w:type="character" w:customStyle="1" w:styleId="RegularChar">
    <w:name w:val="Regular Char"/>
    <w:link w:val="Regular"/>
    <w:rsid w:val="007E5F9F"/>
    <w:rPr>
      <w:rFonts w:ascii="Garamond" w:eastAsia="Times New Roman" w:hAnsi="Garamond" w:cs="Arial"/>
      <w:bCs/>
      <w:kern w:val="20"/>
      <w:sz w:val="20"/>
      <w:szCs w:val="32"/>
    </w:rPr>
  </w:style>
  <w:style w:type="character" w:customStyle="1" w:styleId="StyleTimesNewRoman">
    <w:name w:val="Style Times New Roman"/>
    <w:rsid w:val="007E5F9F"/>
    <w:rPr>
      <w:rFonts w:ascii="Garamond" w:hAnsi="Garamond"/>
    </w:rPr>
  </w:style>
  <w:style w:type="paragraph" w:customStyle="1" w:styleId="INDENTEDPARAGRAPH">
    <w:name w:val="INDENTED PARAGRAPH"/>
    <w:rsid w:val="007E5F9F"/>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7E5F9F"/>
    <w:rPr>
      <w:rFonts w:cs="Arial"/>
      <w:bCs/>
      <w:caps/>
      <w:color w:val="FFFFFF"/>
      <w:sz w:val="2"/>
      <w:szCs w:val="2"/>
      <w:lang w:val="en-US" w:eastAsia="en-US" w:bidi="ar-SA"/>
    </w:rPr>
  </w:style>
  <w:style w:type="paragraph" w:customStyle="1" w:styleId="Numbering">
    <w:name w:val="Numbering"/>
    <w:basedOn w:val="Normal"/>
    <w:next w:val="Normal"/>
    <w:rsid w:val="007E5F9F"/>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7E5F9F"/>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7E5F9F"/>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7E5F9F"/>
    <w:pPr>
      <w:numPr>
        <w:numId w:val="6"/>
      </w:numPr>
    </w:pPr>
  </w:style>
  <w:style w:type="paragraph" w:customStyle="1" w:styleId="Lettering">
    <w:name w:val="Lettering"/>
    <w:basedOn w:val="Numbering"/>
    <w:next w:val="Normal"/>
    <w:rsid w:val="007E5F9F"/>
    <w:pPr>
      <w:numPr>
        <w:numId w:val="4"/>
      </w:numPr>
    </w:pPr>
    <w:rPr>
      <w:szCs w:val="22"/>
    </w:rPr>
  </w:style>
  <w:style w:type="paragraph" w:customStyle="1" w:styleId="FileName">
    <w:name w:val="File Name"/>
    <w:basedOn w:val="Normal"/>
    <w:next w:val="Normal"/>
    <w:rsid w:val="007E5F9F"/>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7E5F9F"/>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7E5F9F"/>
    <w:pPr>
      <w:numPr>
        <w:numId w:val="7"/>
      </w:numPr>
      <w:tabs>
        <w:tab w:val="num" w:pos="360"/>
      </w:tabs>
      <w:ind w:left="360"/>
    </w:pPr>
  </w:style>
  <w:style w:type="paragraph" w:customStyle="1" w:styleId="CardContinued1">
    <w:name w:val="Card Continued 1"/>
    <w:basedOn w:val="Normal"/>
    <w:next w:val="Normal"/>
    <w:rsid w:val="007E5F9F"/>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7E5F9F"/>
    <w:pPr>
      <w:numPr>
        <w:numId w:val="0"/>
      </w:numPr>
      <w:spacing w:before="0" w:after="120"/>
      <w:jc w:val="left"/>
    </w:pPr>
  </w:style>
  <w:style w:type="paragraph" w:customStyle="1" w:styleId="Clearformatting0">
    <w:name w:val="Clear formatting"/>
    <w:basedOn w:val="Normal"/>
    <w:rsid w:val="007E5F9F"/>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7E5F9F"/>
  </w:style>
  <w:style w:type="paragraph" w:customStyle="1" w:styleId="SmallCardText">
    <w:name w:val="Small Card Text"/>
    <w:rsid w:val="007E5F9F"/>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7E5F9F"/>
    <w:rPr>
      <w:sz w:val="16"/>
      <w:szCs w:val="16"/>
      <w:lang w:val="en-US" w:eastAsia="en-US" w:bidi="ar-SA"/>
    </w:rPr>
  </w:style>
  <w:style w:type="paragraph" w:customStyle="1" w:styleId="TAGFONT">
    <w:name w:val="TAG FONT"/>
    <w:basedOn w:val="Normal"/>
    <w:autoRedefine/>
    <w:rsid w:val="007E5F9F"/>
    <w:rPr>
      <w:rFonts w:eastAsia="Times New Roman"/>
      <w:sz w:val="24"/>
    </w:rPr>
  </w:style>
  <w:style w:type="character" w:customStyle="1" w:styleId="mainarttxt">
    <w:name w:val="mainarttxt"/>
    <w:basedOn w:val="DefaultParagraphFont"/>
    <w:rsid w:val="007E5F9F"/>
  </w:style>
  <w:style w:type="paragraph" w:customStyle="1" w:styleId="TagChar1CharCharCharChar">
    <w:name w:val="Tag Char1 Char Char Char Char"/>
    <w:basedOn w:val="Normal"/>
    <w:rsid w:val="007E5F9F"/>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7E5F9F"/>
    <w:rPr>
      <w:sz w:val="20"/>
    </w:rPr>
  </w:style>
  <w:style w:type="character" w:customStyle="1" w:styleId="highlightChar">
    <w:name w:val="highlight Char"/>
    <w:rsid w:val="007E5F9F"/>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7E5F9F"/>
    <w:rPr>
      <w:rFonts w:eastAsia="Batang" w:cs="Arial"/>
      <w:b/>
      <w:bCs/>
      <w:iCs/>
      <w:sz w:val="24"/>
      <w:szCs w:val="28"/>
      <w:lang w:val="en-US" w:eastAsia="en-US" w:bidi="ar-SA"/>
    </w:rPr>
  </w:style>
  <w:style w:type="paragraph" w:customStyle="1" w:styleId="formfldssel">
    <w:name w:val="formfldssel"/>
    <w:basedOn w:val="Normal"/>
    <w:rsid w:val="007E5F9F"/>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7E5F9F"/>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7E5F9F"/>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7E5F9F"/>
  </w:style>
  <w:style w:type="character" w:customStyle="1" w:styleId="StyleCardTextUnderline3Char">
    <w:name w:val="Style Card Text + Underline3 Char"/>
    <w:rsid w:val="007E5F9F"/>
    <w:rPr>
      <w:rFonts w:eastAsia="SimSun"/>
      <w:szCs w:val="24"/>
      <w:u w:val="thick"/>
      <w:lang w:val="en-US" w:eastAsia="zh-CN" w:bidi="ar-SA"/>
    </w:rPr>
  </w:style>
  <w:style w:type="character" w:customStyle="1" w:styleId="BoldandUnderlineChar1Char2CharChar">
    <w:name w:val="Bold and Underline Char1 Char2 Char Char"/>
    <w:rsid w:val="007E5F9F"/>
    <w:rPr>
      <w:b/>
      <w:noProof w:val="0"/>
      <w:szCs w:val="24"/>
      <w:u w:val="single"/>
      <w:lang w:val="en-US" w:eastAsia="en-US" w:bidi="ar-SA"/>
    </w:rPr>
  </w:style>
  <w:style w:type="character" w:customStyle="1" w:styleId="UnderlineChar1Char1">
    <w:name w:val="Underline Char1 Char1"/>
    <w:rsid w:val="007E5F9F"/>
    <w:rPr>
      <w:noProof w:val="0"/>
      <w:szCs w:val="24"/>
      <w:u w:val="single"/>
      <w:lang w:val="en-US" w:eastAsia="en-US" w:bidi="ar-SA"/>
    </w:rPr>
  </w:style>
  <w:style w:type="paragraph" w:customStyle="1" w:styleId="Underlinestyle1">
    <w:name w:val="Underlinestyle"/>
    <w:basedOn w:val="Normal"/>
    <w:rsid w:val="007E5F9F"/>
    <w:pPr>
      <w:tabs>
        <w:tab w:val="left" w:pos="720"/>
      </w:tabs>
      <w:ind w:left="720"/>
    </w:pPr>
    <w:rPr>
      <w:rFonts w:eastAsia="Times New Roman"/>
      <w:szCs w:val="20"/>
      <w:u w:val="single"/>
    </w:rPr>
  </w:style>
  <w:style w:type="character" w:customStyle="1" w:styleId="featurecontentgray1">
    <w:name w:val="featurecontentgray1"/>
    <w:rsid w:val="007E5F9F"/>
    <w:rPr>
      <w:rFonts w:ascii="Arial" w:hAnsi="Arial" w:cs="Arial" w:hint="default"/>
      <w:color w:val="666666"/>
    </w:rPr>
  </w:style>
  <w:style w:type="character" w:customStyle="1" w:styleId="CardCharCharChar0">
    <w:name w:val="Card Char Char Char"/>
    <w:rsid w:val="007E5F9F"/>
    <w:rPr>
      <w:rFonts w:ascii="Book Antiqua" w:hAnsi="Book Antiqua"/>
      <w:szCs w:val="24"/>
      <w:lang w:val="en-US" w:eastAsia="en-US" w:bidi="ar-SA"/>
    </w:rPr>
  </w:style>
  <w:style w:type="character" w:customStyle="1" w:styleId="big1">
    <w:name w:val="big1"/>
    <w:rsid w:val="007E5F9F"/>
    <w:rPr>
      <w:sz w:val="28"/>
      <w:szCs w:val="28"/>
    </w:rPr>
  </w:style>
  <w:style w:type="character" w:customStyle="1" w:styleId="prodgeneral">
    <w:name w:val="prodgeneral"/>
    <w:basedOn w:val="DefaultParagraphFont"/>
    <w:rsid w:val="007E5F9F"/>
  </w:style>
  <w:style w:type="character" w:customStyle="1" w:styleId="StyleUnderlineChar0">
    <w:name w:val="Style Underline + Char"/>
    <w:rsid w:val="007E5F9F"/>
    <w:rPr>
      <w:rFonts w:eastAsia="SimSun" w:cs="Arial"/>
      <w:b/>
      <w:bCs/>
      <w:iCs/>
      <w:caps/>
      <w:sz w:val="24"/>
      <w:szCs w:val="24"/>
      <w:u w:val="single"/>
      <w:lang w:val="en-US" w:eastAsia="en-US" w:bidi="ar-SA"/>
    </w:rPr>
  </w:style>
  <w:style w:type="character" w:customStyle="1" w:styleId="StyleciteChar">
    <w:name w:val="Style cite + Char"/>
    <w:basedOn w:val="citeChar2"/>
    <w:rsid w:val="007E5F9F"/>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7E5F9F"/>
    <w:rPr>
      <w:rFonts w:eastAsia="Times New Roman"/>
      <w:b/>
      <w:sz w:val="24"/>
    </w:rPr>
  </w:style>
  <w:style w:type="paragraph" w:customStyle="1" w:styleId="RepeatHeader">
    <w:name w:val="Repeat Header"/>
    <w:basedOn w:val="HeaderDebate"/>
    <w:rsid w:val="007E5F9F"/>
    <w:pPr>
      <w:outlineLvl w:val="1"/>
    </w:pPr>
    <w:rPr>
      <w:szCs w:val="48"/>
    </w:rPr>
  </w:style>
  <w:style w:type="character" w:customStyle="1" w:styleId="sectiontitle">
    <w:name w:val="sectiontitle"/>
    <w:basedOn w:val="DefaultParagraphFont"/>
    <w:rsid w:val="007E5F9F"/>
  </w:style>
  <w:style w:type="character" w:customStyle="1" w:styleId="sectionsubtitle">
    <w:name w:val="sectionsubtitle"/>
    <w:basedOn w:val="DefaultParagraphFont"/>
    <w:rsid w:val="007E5F9F"/>
  </w:style>
  <w:style w:type="character" w:customStyle="1" w:styleId="copyright">
    <w:name w:val="copyright"/>
    <w:basedOn w:val="DefaultParagraphFont"/>
    <w:rsid w:val="007E5F9F"/>
  </w:style>
  <w:style w:type="character" w:customStyle="1" w:styleId="EvidenceTag">
    <w:name w:val="Evidence Tag"/>
    <w:rsid w:val="007E5F9F"/>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7E5F9F"/>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7E5F9F"/>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7E5F9F"/>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7E5F9F"/>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7E5F9F"/>
    <w:rPr>
      <w:rFonts w:eastAsia="Times New Roman"/>
      <w:sz w:val="16"/>
    </w:rPr>
  </w:style>
  <w:style w:type="paragraph" w:customStyle="1" w:styleId="citationunderline">
    <w:name w:val="citation/underline"/>
    <w:autoRedefine/>
    <w:rsid w:val="007E5F9F"/>
    <w:rPr>
      <w:rFonts w:ascii="Times New Roman" w:eastAsia="Times New Roman" w:hAnsi="Times New Roman" w:cs="Times New Roman"/>
      <w:b/>
      <w:u w:val="single"/>
    </w:rPr>
  </w:style>
  <w:style w:type="character" w:customStyle="1" w:styleId="smcaps">
    <w:name w:val="smcaps"/>
    <w:basedOn w:val="DefaultParagraphFont"/>
    <w:rsid w:val="007E5F9F"/>
  </w:style>
  <w:style w:type="character" w:customStyle="1" w:styleId="inside-head1">
    <w:name w:val="inside-head1"/>
    <w:rsid w:val="007E5F9F"/>
    <w:rPr>
      <w:rFonts w:ascii="Arial" w:hAnsi="Arial" w:cs="Arial" w:hint="default"/>
      <w:b/>
      <w:bCs/>
      <w:color w:val="000000"/>
      <w:spacing w:val="-15"/>
      <w:sz w:val="45"/>
      <w:szCs w:val="45"/>
    </w:rPr>
  </w:style>
  <w:style w:type="character" w:customStyle="1" w:styleId="datestamp1">
    <w:name w:val="datestamp1"/>
    <w:rsid w:val="007E5F9F"/>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7E5F9F"/>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7E5F9F"/>
  </w:style>
  <w:style w:type="paragraph" w:customStyle="1" w:styleId="links1">
    <w:name w:val="links1"/>
    <w:basedOn w:val="Normal"/>
    <w:rsid w:val="007E5F9F"/>
    <w:pPr>
      <w:spacing w:before="100" w:beforeAutospacing="1" w:after="100" w:afterAutospacing="1"/>
    </w:pPr>
    <w:rPr>
      <w:rFonts w:eastAsia="Times New Roman"/>
      <w:color w:val="FFFFFF"/>
      <w:sz w:val="16"/>
      <w:szCs w:val="16"/>
    </w:rPr>
  </w:style>
  <w:style w:type="paragraph" w:customStyle="1" w:styleId="endtext">
    <w:name w:val="endtext"/>
    <w:basedOn w:val="Normal"/>
    <w:rsid w:val="007E5F9F"/>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7E5F9F"/>
    <w:rPr>
      <w:rFonts w:ascii="Verdana" w:hAnsi="Verdana" w:hint="default"/>
      <w:b/>
      <w:bCs/>
      <w:sz w:val="32"/>
      <w:szCs w:val="32"/>
    </w:rPr>
  </w:style>
  <w:style w:type="character" w:customStyle="1" w:styleId="storydeck31">
    <w:name w:val="storydeck31"/>
    <w:rsid w:val="007E5F9F"/>
    <w:rPr>
      <w:rFonts w:ascii="Verdana" w:hAnsi="Verdana" w:hint="default"/>
      <w:i w:val="0"/>
      <w:iCs w:val="0"/>
      <w:sz w:val="21"/>
      <w:szCs w:val="21"/>
    </w:rPr>
  </w:style>
  <w:style w:type="character" w:customStyle="1" w:styleId="subtitle10">
    <w:name w:val="subtitle1"/>
    <w:rsid w:val="007E5F9F"/>
    <w:rPr>
      <w:rFonts w:ascii="Verdana" w:hAnsi="Verdana" w:hint="default"/>
      <w:b w:val="0"/>
      <w:bCs w:val="0"/>
      <w:vanish w:val="0"/>
      <w:webHidden w:val="0"/>
      <w:color w:val="484848"/>
      <w:sz w:val="14"/>
      <w:szCs w:val="14"/>
      <w:specVanish w:val="0"/>
    </w:rPr>
  </w:style>
  <w:style w:type="paragraph" w:customStyle="1" w:styleId="g">
    <w:name w:val="g"/>
    <w:basedOn w:val="Normal"/>
    <w:rsid w:val="007E5F9F"/>
    <w:pPr>
      <w:spacing w:before="240" w:after="240"/>
    </w:pPr>
    <w:rPr>
      <w:rFonts w:eastAsia="Times New Roman"/>
      <w:sz w:val="24"/>
    </w:rPr>
  </w:style>
  <w:style w:type="character" w:customStyle="1" w:styleId="clsbiolink">
    <w:name w:val="clsbiolink"/>
    <w:basedOn w:val="DefaultParagraphFont"/>
    <w:rsid w:val="007E5F9F"/>
  </w:style>
  <w:style w:type="character" w:customStyle="1" w:styleId="clssmaller">
    <w:name w:val="clssmaller"/>
    <w:basedOn w:val="DefaultParagraphFont"/>
    <w:rsid w:val="007E5F9F"/>
  </w:style>
  <w:style w:type="character" w:customStyle="1" w:styleId="sm1">
    <w:name w:val="sm1"/>
    <w:rsid w:val="007E5F9F"/>
    <w:rPr>
      <w:rFonts w:ascii="Verdana" w:hAnsi="Verdana" w:hint="default"/>
      <w:i w:val="0"/>
      <w:iCs w:val="0"/>
      <w:smallCaps w:val="0"/>
      <w:color w:val="000000"/>
      <w:sz w:val="17"/>
      <w:szCs w:val="17"/>
    </w:rPr>
  </w:style>
  <w:style w:type="character" w:customStyle="1" w:styleId="noindentChar">
    <w:name w:val="noindent Char"/>
    <w:rsid w:val="007E5F9F"/>
    <w:rPr>
      <w:rFonts w:ascii="Arial" w:hAnsi="Arial" w:cs="Arial"/>
      <w:sz w:val="24"/>
      <w:szCs w:val="24"/>
      <w:lang w:val="en-US" w:eastAsia="en-US" w:bidi="ar-SA"/>
    </w:rPr>
  </w:style>
  <w:style w:type="character" w:customStyle="1" w:styleId="SmallChar1">
    <w:name w:val="Small Char1"/>
    <w:rsid w:val="007E5F9F"/>
    <w:rPr>
      <w:sz w:val="16"/>
      <w:szCs w:val="24"/>
      <w:lang w:val="en-US" w:eastAsia="en-US" w:bidi="ar-SA"/>
    </w:rPr>
  </w:style>
  <w:style w:type="character" w:customStyle="1" w:styleId="fullcite0">
    <w:name w:val="fullcite"/>
    <w:basedOn w:val="DefaultParagraphFont"/>
    <w:rsid w:val="007E5F9F"/>
  </w:style>
  <w:style w:type="character" w:customStyle="1" w:styleId="Style9ptThickunderline">
    <w:name w:val="Style 9 pt Thick underline"/>
    <w:rsid w:val="007E5F9F"/>
    <w:rPr>
      <w:sz w:val="24"/>
      <w:u w:val="thick"/>
    </w:rPr>
  </w:style>
  <w:style w:type="paragraph" w:customStyle="1" w:styleId="Repeatheader0">
    <w:name w:val="Repeat header"/>
    <w:basedOn w:val="Normal"/>
    <w:autoRedefine/>
    <w:rsid w:val="007E5F9F"/>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7E5F9F"/>
    <w:rPr>
      <w:rFonts w:ascii="Times New Roman" w:hAnsi="Times New Roman" w:cs="Calibri"/>
      <w:sz w:val="16"/>
    </w:rPr>
  </w:style>
  <w:style w:type="character" w:customStyle="1" w:styleId="CardNotUnderlinedChar">
    <w:name w:val="Card Not Underlined Char"/>
    <w:rsid w:val="007E5F9F"/>
    <w:rPr>
      <w:sz w:val="16"/>
      <w:lang w:val="en-US" w:eastAsia="en-US" w:bidi="ar-SA"/>
    </w:rPr>
  </w:style>
  <w:style w:type="paragraph" w:customStyle="1" w:styleId="CardNotUnderlined3">
    <w:name w:val="Card Not Underlined 3"/>
    <w:basedOn w:val="CardNotUnderlined"/>
    <w:rsid w:val="007E5F9F"/>
    <w:rPr>
      <w:rFonts w:ascii="Times New Roman" w:hAnsi="Times New Roman" w:cs="Calibri"/>
    </w:rPr>
  </w:style>
  <w:style w:type="paragraph" w:customStyle="1" w:styleId="CardNotUnderlinedFinal">
    <w:name w:val="Card Not Underlined Final"/>
    <w:basedOn w:val="CardNotUnderlined3"/>
    <w:rsid w:val="007E5F9F"/>
    <w:rPr>
      <w:sz w:val="20"/>
    </w:rPr>
  </w:style>
  <w:style w:type="character" w:customStyle="1" w:styleId="tagChar3">
    <w:name w:val="tag Char3"/>
    <w:rsid w:val="007E5F9F"/>
    <w:rPr>
      <w:b/>
      <w:sz w:val="24"/>
      <w:szCs w:val="24"/>
      <w:lang w:val="en-US" w:eastAsia="en-US" w:bidi="ar-SA"/>
    </w:rPr>
  </w:style>
  <w:style w:type="character" w:customStyle="1" w:styleId="link-mailto">
    <w:name w:val="link-mailto"/>
    <w:basedOn w:val="DefaultParagraphFont"/>
    <w:rsid w:val="007E5F9F"/>
  </w:style>
  <w:style w:type="character" w:customStyle="1" w:styleId="StyleUnderlineUnderlineChar">
    <w:name w:val="Style Underline + Underline Char"/>
    <w:rsid w:val="007E5F9F"/>
    <w:rPr>
      <w:rFonts w:ascii="Trebuchet MS" w:hAnsi="Trebuchet MS"/>
      <w:szCs w:val="18"/>
      <w:u w:val="single"/>
      <w:lang w:val="en-US" w:eastAsia="en-US" w:bidi="ar-SA"/>
    </w:rPr>
  </w:style>
  <w:style w:type="paragraph" w:customStyle="1" w:styleId="formfld">
    <w:name w:val="formfld"/>
    <w:basedOn w:val="Normal"/>
    <w:rsid w:val="007E5F9F"/>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7E5F9F"/>
    <w:pPr>
      <w:keepLines w:val="0"/>
      <w:pageBreakBefore w:val="0"/>
      <w:numPr>
        <w:numId w:val="9"/>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7E5F9F"/>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7E5F9F"/>
    <w:rPr>
      <w:rFonts w:ascii="Times New Roman" w:eastAsia="Times New Roman" w:hAnsi="Times New Roman" w:cs="Times New Roman"/>
      <w:sz w:val="20"/>
      <w:u w:val="thick"/>
    </w:rPr>
  </w:style>
  <w:style w:type="paragraph" w:customStyle="1" w:styleId="SmallCards">
    <w:name w:val="Small Cards"/>
    <w:basedOn w:val="Cards"/>
    <w:link w:val="SmallCardsChar"/>
    <w:rsid w:val="007E5F9F"/>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7E5F9F"/>
    <w:rPr>
      <w:rFonts w:ascii="Times New Roman" w:eastAsia="Times New Roman" w:hAnsi="Times New Roman" w:cs="Times New Roman"/>
      <w:sz w:val="14"/>
    </w:rPr>
  </w:style>
  <w:style w:type="paragraph" w:customStyle="1" w:styleId="ReadingCites">
    <w:name w:val="Reading Cites"/>
    <w:basedOn w:val="Normal"/>
    <w:link w:val="ReadingCitesChar"/>
    <w:rsid w:val="007E5F9F"/>
    <w:rPr>
      <w:rFonts w:eastAsia="Times New Roman"/>
      <w:b/>
      <w:sz w:val="20"/>
      <w:szCs w:val="20"/>
    </w:rPr>
  </w:style>
  <w:style w:type="character" w:customStyle="1" w:styleId="ReadingCitesChar">
    <w:name w:val="Reading Cites Char"/>
    <w:link w:val="ReadingCites"/>
    <w:rsid w:val="007E5F9F"/>
    <w:rPr>
      <w:rFonts w:ascii="Calibri" w:eastAsia="Times New Roman" w:hAnsi="Calibri"/>
      <w:b/>
      <w:sz w:val="20"/>
      <w:szCs w:val="20"/>
    </w:rPr>
  </w:style>
  <w:style w:type="paragraph" w:customStyle="1" w:styleId="ContentsHeading">
    <w:name w:val="Contents Heading"/>
    <w:basedOn w:val="Heading1"/>
    <w:next w:val="Normal"/>
    <w:rsid w:val="007E5F9F"/>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7E5F9F"/>
    <w:pPr>
      <w:spacing w:before="100" w:beforeAutospacing="1" w:after="100" w:afterAutospacing="1"/>
    </w:pPr>
    <w:rPr>
      <w:rFonts w:eastAsia="Times New Roman"/>
      <w:sz w:val="20"/>
    </w:rPr>
  </w:style>
  <w:style w:type="character" w:customStyle="1" w:styleId="CharacterStyle8">
    <w:name w:val="Character Style 8"/>
    <w:rsid w:val="007E5F9F"/>
    <w:rPr>
      <w:sz w:val="22"/>
      <w:szCs w:val="22"/>
    </w:rPr>
  </w:style>
  <w:style w:type="paragraph" w:customStyle="1" w:styleId="Style110">
    <w:name w:val="Style 11"/>
    <w:rsid w:val="007E5F9F"/>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7E5F9F"/>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7E5F9F"/>
    <w:rPr>
      <w:b/>
      <w:sz w:val="24"/>
    </w:rPr>
  </w:style>
  <w:style w:type="character" w:customStyle="1" w:styleId="CardText1CharChar">
    <w:name w:val="Card Text 1 Char Char"/>
    <w:rsid w:val="007E5F9F"/>
    <w:rPr>
      <w:rFonts w:ascii="Arial Narrow" w:hAnsi="Arial Narrow"/>
      <w:color w:val="000000"/>
      <w:sz w:val="22"/>
      <w:szCs w:val="22"/>
      <w:u w:val="single"/>
      <w:lang w:val="en-US" w:eastAsia="en-US" w:bidi="ar-SA"/>
    </w:rPr>
  </w:style>
  <w:style w:type="character" w:customStyle="1" w:styleId="CardText1Char1">
    <w:name w:val="Card Text 1 Char1"/>
    <w:rsid w:val="007E5F9F"/>
    <w:rPr>
      <w:rFonts w:ascii="Arial Narrow" w:hAnsi="Arial Narrow"/>
      <w:color w:val="000000"/>
      <w:sz w:val="22"/>
      <w:szCs w:val="22"/>
      <w:u w:val="single"/>
      <w:lang w:val="en-US" w:eastAsia="en-US" w:bidi="ar-SA"/>
    </w:rPr>
  </w:style>
  <w:style w:type="paragraph" w:customStyle="1" w:styleId="Style70">
    <w:name w:val="Style 7"/>
    <w:rsid w:val="007E5F9F"/>
    <w:pPr>
      <w:widowControl w:val="0"/>
      <w:autoSpaceDE w:val="0"/>
      <w:autoSpaceDN w:val="0"/>
    </w:pPr>
    <w:rPr>
      <w:rFonts w:ascii="Times New Roman" w:eastAsia="Times New Roman" w:hAnsi="Times New Roman" w:cs="Times New Roman"/>
      <w:sz w:val="20"/>
      <w:szCs w:val="20"/>
    </w:rPr>
  </w:style>
  <w:style w:type="paragraph" w:customStyle="1" w:styleId="Style52">
    <w:name w:val="Style 5"/>
    <w:qFormat/>
    <w:rsid w:val="007E5F9F"/>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7E5F9F"/>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7E5F9F"/>
  </w:style>
  <w:style w:type="paragraph" w:customStyle="1" w:styleId="Header1">
    <w:name w:val="Header1"/>
    <w:aliases w:val="Header Char Char,Header Char Char Char Char Char Char Char Cha,Char Char Char Cha"/>
    <w:basedOn w:val="Heading1"/>
    <w:next w:val="Heading1"/>
    <w:qFormat/>
    <w:rsid w:val="007E5F9F"/>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7E5F9F"/>
    <w:rPr>
      <w:b/>
      <w:bCs/>
      <w:color w:val="695B54"/>
    </w:rPr>
  </w:style>
  <w:style w:type="paragraph" w:customStyle="1" w:styleId="Heading11">
    <w:name w:val="Heading 11"/>
    <w:basedOn w:val="Normal"/>
    <w:next w:val="Normal"/>
    <w:rsid w:val="007E5F9F"/>
    <w:pPr>
      <w:keepNext/>
      <w:widowControl w:val="0"/>
      <w:suppressAutoHyphens/>
      <w:jc w:val="center"/>
    </w:pPr>
    <w:rPr>
      <w:rFonts w:eastAsia="Tahoma"/>
      <w:b/>
      <w:sz w:val="48"/>
      <w:szCs w:val="32"/>
      <w:u w:val="single"/>
    </w:rPr>
  </w:style>
  <w:style w:type="paragraph" w:customStyle="1" w:styleId="TextHeading">
    <w:name w:val="Text Heading"/>
    <w:basedOn w:val="Heading3"/>
    <w:rsid w:val="007E5F9F"/>
    <w:pPr>
      <w:keepLines w:val="0"/>
      <w:pageBreakBefore w:val="0"/>
      <w:spacing w:before="0"/>
      <w:jc w:val="left"/>
    </w:pPr>
    <w:rPr>
      <w:rFonts w:eastAsia="Times New Roman" w:cs="Arial"/>
      <w:bCs w:val="0"/>
      <w:sz w:val="22"/>
      <w:szCs w:val="26"/>
    </w:rPr>
  </w:style>
  <w:style w:type="character" w:customStyle="1" w:styleId="TextHeadingChar">
    <w:name w:val="Text Heading Char"/>
    <w:rsid w:val="007E5F9F"/>
    <w:rPr>
      <w:rFonts w:cs="Arial"/>
      <w:b/>
      <w:bCs/>
      <w:sz w:val="22"/>
      <w:szCs w:val="26"/>
      <w:u w:val="single"/>
      <w:lang w:val="en-US" w:eastAsia="en-US" w:bidi="ar-SA"/>
    </w:rPr>
  </w:style>
  <w:style w:type="character" w:customStyle="1" w:styleId="FootnoteCharacters">
    <w:name w:val="Footnote Characters"/>
    <w:rsid w:val="007E5F9F"/>
    <w:rPr>
      <w:vertAlign w:val="superscript"/>
    </w:rPr>
  </w:style>
  <w:style w:type="paragraph" w:customStyle="1" w:styleId="StyleHeading1BlockTitleHeading1Char1ALEXHeadingBrief-He2">
    <w:name w:val="Style Heading 1Block TitleHeading 1 Char1ALEXHeadingBrief - He...2"/>
    <w:basedOn w:val="Heading1"/>
    <w:autoRedefine/>
    <w:rsid w:val="007E5F9F"/>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7E5F9F"/>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7E5F9F"/>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7E5F9F"/>
    <w:rPr>
      <w:rFonts w:ascii="Arial" w:eastAsia="Times New Roman" w:hAnsi="Arial"/>
      <w:smallCaps/>
    </w:rPr>
  </w:style>
  <w:style w:type="paragraph" w:customStyle="1" w:styleId="DebateBody">
    <w:name w:val="Debate Body"/>
    <w:basedOn w:val="Normal"/>
    <w:qFormat/>
    <w:rsid w:val="007E5F9F"/>
    <w:rPr>
      <w:rFonts w:ascii="Cambria" w:eastAsia="Cambria" w:hAnsi="Cambria"/>
      <w:b/>
      <w:caps/>
      <w:sz w:val="24"/>
    </w:rPr>
  </w:style>
  <w:style w:type="paragraph" w:customStyle="1" w:styleId="StyleDebateBodyBefore12pt">
    <w:name w:val="Style Debate Body + Before:  12 pt"/>
    <w:basedOn w:val="Normal"/>
    <w:next w:val="Normal"/>
    <w:rsid w:val="007E5F9F"/>
    <w:pPr>
      <w:spacing w:before="240"/>
    </w:pPr>
    <w:rPr>
      <w:rFonts w:eastAsia="Times New Roman"/>
      <w:bCs/>
      <w:sz w:val="20"/>
      <w:szCs w:val="20"/>
    </w:rPr>
  </w:style>
  <w:style w:type="paragraph" w:customStyle="1" w:styleId="StyleDebateBodyBefore12pt1">
    <w:name w:val="Style Debate Body + Before:  12 pt1"/>
    <w:basedOn w:val="Normal"/>
    <w:rsid w:val="007E5F9F"/>
    <w:pPr>
      <w:spacing w:before="240"/>
    </w:pPr>
    <w:rPr>
      <w:rFonts w:eastAsia="Times New Roman"/>
      <w:bCs/>
      <w:sz w:val="20"/>
      <w:szCs w:val="20"/>
    </w:rPr>
  </w:style>
  <w:style w:type="character" w:customStyle="1" w:styleId="10ptnotbold">
    <w:name w:val="10ptnotbold"/>
    <w:rsid w:val="007E5F9F"/>
    <w:rPr>
      <w:sz w:val="20"/>
    </w:rPr>
  </w:style>
  <w:style w:type="paragraph" w:customStyle="1" w:styleId="PageNumber11">
    <w:name w:val="Page Number11"/>
    <w:basedOn w:val="Normal"/>
    <w:next w:val="Normal"/>
    <w:rsid w:val="007E5F9F"/>
    <w:rPr>
      <w:rFonts w:eastAsia="Times New Roman"/>
      <w:sz w:val="20"/>
    </w:rPr>
  </w:style>
  <w:style w:type="character" w:customStyle="1" w:styleId="Heading2CharCharCharCharCharCharCharCharCharCharCharCharCharChar1">
    <w:name w:val="Heading 2 Char Char Char Char Char Char Char Char Char Char Char Char Char Char1"/>
    <w:rsid w:val="007E5F9F"/>
    <w:rPr>
      <w:rFonts w:eastAsia="SimSun" w:cs="Arial"/>
      <w:b/>
      <w:bCs/>
      <w:iCs/>
      <w:sz w:val="24"/>
      <w:szCs w:val="28"/>
      <w:lang w:val="en-US" w:eastAsia="zh-CN" w:bidi="ar-SA"/>
    </w:rPr>
  </w:style>
  <w:style w:type="character" w:customStyle="1" w:styleId="Char31">
    <w:name w:val="Char31"/>
    <w:rsid w:val="007E5F9F"/>
    <w:rPr>
      <w:rFonts w:cs="Arial"/>
      <w:bCs/>
      <w:u w:val="thick"/>
      <w:lang w:val="en-US" w:eastAsia="en-US" w:bidi="ar-SA"/>
    </w:rPr>
  </w:style>
  <w:style w:type="paragraph" w:customStyle="1" w:styleId="StyleHeading1Centered">
    <w:name w:val="Style Heading 1 + Centered"/>
    <w:basedOn w:val="Heading1"/>
    <w:rsid w:val="007E5F9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7E5F9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7E5F9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7E5F9F"/>
    <w:pPr>
      <w:spacing w:before="120"/>
    </w:pPr>
    <w:rPr>
      <w:rFonts w:eastAsia="Times New Roman"/>
      <w:sz w:val="20"/>
    </w:rPr>
  </w:style>
  <w:style w:type="character" w:customStyle="1" w:styleId="underliningChar0">
    <w:name w:val="underlining Char"/>
    <w:rsid w:val="007E5F9F"/>
    <w:rPr>
      <w:b/>
      <w:szCs w:val="24"/>
      <w:u w:val="single"/>
      <w:lang w:val="en-US" w:eastAsia="en-US" w:bidi="ar-SA"/>
    </w:rPr>
  </w:style>
  <w:style w:type="character" w:customStyle="1" w:styleId="notreadChar">
    <w:name w:val="not read Char"/>
    <w:rsid w:val="007E5F9F"/>
    <w:rPr>
      <w:sz w:val="18"/>
      <w:szCs w:val="24"/>
      <w:lang w:val="en-US" w:eastAsia="en-US" w:bidi="ar-SA"/>
    </w:rPr>
  </w:style>
  <w:style w:type="paragraph" w:customStyle="1" w:styleId="StyleStrong10ptNotBold">
    <w:name w:val="Style Strong + 10 pt Not Bold"/>
    <w:basedOn w:val="Normal"/>
    <w:autoRedefine/>
    <w:rsid w:val="007E5F9F"/>
    <w:pPr>
      <w:ind w:left="720" w:hanging="360"/>
    </w:pPr>
    <w:rPr>
      <w:rFonts w:eastAsia="Times New Roman"/>
      <w:sz w:val="26"/>
      <w:szCs w:val="26"/>
    </w:rPr>
  </w:style>
  <w:style w:type="character" w:customStyle="1" w:styleId="prbodytext1">
    <w:name w:val="pr_bodytext1"/>
    <w:rsid w:val="007E5F9F"/>
    <w:rPr>
      <w:rFonts w:ascii="Arial" w:hAnsi="Arial" w:cs="Arial" w:hint="default"/>
      <w:sz w:val="20"/>
      <w:szCs w:val="20"/>
    </w:rPr>
  </w:style>
  <w:style w:type="character" w:customStyle="1" w:styleId="smallCharChar">
    <w:name w:val="small Char Char"/>
    <w:rsid w:val="007E5F9F"/>
    <w:rPr>
      <w:rFonts w:ascii="Times New Roman" w:eastAsia="Times New Roman" w:hAnsi="Times New Roman" w:cs="Times New Roman"/>
      <w:sz w:val="12"/>
      <w:szCs w:val="16"/>
    </w:rPr>
  </w:style>
  <w:style w:type="character" w:customStyle="1" w:styleId="Undlerine">
    <w:name w:val="Undlerine"/>
    <w:qFormat/>
    <w:rsid w:val="007E5F9F"/>
    <w:rPr>
      <w:rFonts w:ascii="Times New Roman" w:hAnsi="Times New Roman"/>
      <w:w w:val="110"/>
      <w:sz w:val="20"/>
      <w:szCs w:val="20"/>
      <w:u w:val="single"/>
      <w:bdr w:val="none" w:sz="0" w:space="0" w:color="auto"/>
      <w:lang w:bidi="he-IL"/>
    </w:rPr>
  </w:style>
  <w:style w:type="character" w:customStyle="1" w:styleId="Aunderline1">
    <w:name w:val="Aunderline"/>
    <w:qFormat/>
    <w:rsid w:val="007E5F9F"/>
    <w:rPr>
      <w:rFonts w:ascii="Times New Roman" w:hAnsi="Times New Roman"/>
      <w:sz w:val="20"/>
      <w:u w:val="single"/>
    </w:rPr>
  </w:style>
  <w:style w:type="paragraph" w:customStyle="1" w:styleId="NormalUnderline0">
    <w:name w:val="Normal + Underline"/>
    <w:basedOn w:val="Normal"/>
    <w:link w:val="NormalUnderlineChar0"/>
    <w:rsid w:val="007E5F9F"/>
    <w:pPr>
      <w:ind w:left="720"/>
    </w:pPr>
    <w:rPr>
      <w:rFonts w:eastAsia="Times New Roman"/>
      <w:b/>
      <w:sz w:val="20"/>
      <w:u w:val="single"/>
      <w:lang w:val="x-none" w:eastAsia="x-none"/>
    </w:rPr>
  </w:style>
  <w:style w:type="character" w:customStyle="1" w:styleId="NormalUnderlineChar0">
    <w:name w:val="Normal + Underline Char"/>
    <w:link w:val="NormalUnderline0"/>
    <w:rsid w:val="007E5F9F"/>
    <w:rPr>
      <w:rFonts w:ascii="Calibri" w:eastAsia="Times New Roman" w:hAnsi="Calibri"/>
      <w:b/>
      <w:sz w:val="20"/>
      <w:u w:val="single"/>
      <w:lang w:val="x-none" w:eastAsia="x-none"/>
    </w:rPr>
  </w:style>
  <w:style w:type="character" w:customStyle="1" w:styleId="Boxes">
    <w:name w:val="Boxes"/>
    <w:qFormat/>
    <w:rsid w:val="007E5F9F"/>
    <w:rPr>
      <w:rFonts w:ascii="Times New Roman" w:hAnsi="Times New Roman"/>
      <w:sz w:val="20"/>
      <w:u w:val="single"/>
      <w:bdr w:val="single" w:sz="4" w:space="0" w:color="auto"/>
    </w:rPr>
  </w:style>
  <w:style w:type="character" w:customStyle="1" w:styleId="tim">
    <w:name w:val="tim"/>
    <w:qFormat/>
    <w:rsid w:val="007E5F9F"/>
    <w:rPr>
      <w:rFonts w:ascii="Times New Roman" w:hAnsi="Times New Roman"/>
      <w:sz w:val="20"/>
      <w:u w:val="single"/>
    </w:rPr>
  </w:style>
  <w:style w:type="character" w:customStyle="1" w:styleId="hl">
    <w:name w:val="hl"/>
    <w:basedOn w:val="DefaultParagraphFont"/>
    <w:rsid w:val="007E5F9F"/>
  </w:style>
  <w:style w:type="character" w:customStyle="1" w:styleId="clock1">
    <w:name w:val="clock1"/>
    <w:rsid w:val="007E5F9F"/>
    <w:rPr>
      <w:color w:val="B51B1B"/>
    </w:rPr>
  </w:style>
  <w:style w:type="character" w:customStyle="1" w:styleId="smallChar10">
    <w:name w:val="small Char1"/>
    <w:rsid w:val="007E5F9F"/>
    <w:rPr>
      <w:sz w:val="12"/>
      <w:szCs w:val="16"/>
      <w:lang w:val="en-US" w:eastAsia="en-US" w:bidi="ar-SA"/>
    </w:rPr>
  </w:style>
  <w:style w:type="character" w:customStyle="1" w:styleId="SmallCardsCharChar">
    <w:name w:val="Small Cards Char Char"/>
    <w:rsid w:val="007E5F9F"/>
    <w:rPr>
      <w:sz w:val="14"/>
      <w:szCs w:val="24"/>
      <w:lang w:val="en-US" w:eastAsia="en-US" w:bidi="ar-SA"/>
    </w:rPr>
  </w:style>
  <w:style w:type="paragraph" w:customStyle="1" w:styleId="NormalCards">
    <w:name w:val="Normal Cards"/>
    <w:basedOn w:val="Normal"/>
    <w:rsid w:val="007E5F9F"/>
    <w:pPr>
      <w:ind w:left="288"/>
    </w:pPr>
    <w:rPr>
      <w:rFonts w:eastAsia="Times New Roman"/>
      <w:sz w:val="20"/>
    </w:rPr>
  </w:style>
  <w:style w:type="character" w:customStyle="1" w:styleId="iniciales">
    <w:name w:val="iniciales"/>
    <w:basedOn w:val="DefaultParagraphFont"/>
    <w:rsid w:val="007E5F9F"/>
  </w:style>
  <w:style w:type="character" w:customStyle="1" w:styleId="Style10ptBoldUnderline">
    <w:name w:val="Style 10 pt Bold Underline"/>
    <w:rsid w:val="007E5F9F"/>
    <w:rPr>
      <w:b/>
      <w:bCs/>
      <w:sz w:val="20"/>
      <w:u w:val="single"/>
    </w:rPr>
  </w:style>
  <w:style w:type="paragraph" w:customStyle="1" w:styleId="outdent">
    <w:name w:val="outdent"/>
    <w:basedOn w:val="Normal"/>
    <w:rsid w:val="007E5F9F"/>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7E5F9F"/>
    <w:pPr>
      <w:spacing w:before="100" w:beforeAutospacing="1" w:after="100" w:afterAutospacing="1"/>
    </w:pPr>
    <w:rPr>
      <w:rFonts w:eastAsia="Times New Roman"/>
      <w:sz w:val="24"/>
    </w:rPr>
  </w:style>
  <w:style w:type="paragraph" w:customStyle="1" w:styleId="separator">
    <w:name w:val="separator"/>
    <w:basedOn w:val="Normal"/>
    <w:rsid w:val="007E5F9F"/>
    <w:pPr>
      <w:spacing w:before="100" w:beforeAutospacing="1" w:after="100" w:afterAutospacing="1"/>
    </w:pPr>
    <w:rPr>
      <w:rFonts w:eastAsia="Times New Roman"/>
      <w:sz w:val="24"/>
    </w:rPr>
  </w:style>
  <w:style w:type="paragraph" w:customStyle="1" w:styleId="bulletfollow">
    <w:name w:val="bulletfollow"/>
    <w:basedOn w:val="Normal"/>
    <w:rsid w:val="007E5F9F"/>
    <w:pPr>
      <w:spacing w:before="100" w:beforeAutospacing="1" w:after="100" w:afterAutospacing="1"/>
    </w:pPr>
    <w:rPr>
      <w:rFonts w:eastAsia="Times New Roman"/>
      <w:sz w:val="24"/>
    </w:rPr>
  </w:style>
  <w:style w:type="paragraph" w:customStyle="1" w:styleId="bulleted">
    <w:name w:val="bulleted"/>
    <w:basedOn w:val="Normal"/>
    <w:rsid w:val="007E5F9F"/>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7E5F9F"/>
    <w:rPr>
      <w:rFonts w:ascii="Times New Roman" w:eastAsia="Times New Roman" w:hAnsi="Times New Roman" w:cs="Times New Roman"/>
      <w:strike/>
      <w:sz w:val="20"/>
      <w:szCs w:val="20"/>
    </w:rPr>
  </w:style>
  <w:style w:type="character" w:customStyle="1" w:styleId="StrikethroughChar">
    <w:name w:val="Strikethrough Char"/>
    <w:link w:val="Strikethrough0"/>
    <w:rsid w:val="007E5F9F"/>
    <w:rPr>
      <w:rFonts w:ascii="Times New Roman" w:eastAsia="Times New Roman" w:hAnsi="Times New Roman" w:cs="Times New Roman"/>
      <w:strike/>
      <w:sz w:val="20"/>
      <w:szCs w:val="20"/>
    </w:rPr>
  </w:style>
  <w:style w:type="character" w:customStyle="1" w:styleId="UnderlineCardsCharChar">
    <w:name w:val="Underline Cards Char Char"/>
    <w:rsid w:val="007E5F9F"/>
    <w:rPr>
      <w:rFonts w:eastAsia="SimSun"/>
      <w:szCs w:val="24"/>
      <w:u w:val="thick"/>
      <w:lang w:val="en-US" w:eastAsia="en-US" w:bidi="ar-SA"/>
    </w:rPr>
  </w:style>
  <w:style w:type="character" w:customStyle="1" w:styleId="head">
    <w:name w:val="head"/>
    <w:basedOn w:val="DefaultParagraphFont"/>
    <w:rsid w:val="007E5F9F"/>
  </w:style>
  <w:style w:type="paragraph" w:customStyle="1" w:styleId="authorgroup">
    <w:name w:val="authorgroup"/>
    <w:basedOn w:val="Normal"/>
    <w:rsid w:val="007E5F9F"/>
    <w:pPr>
      <w:spacing w:before="100" w:beforeAutospacing="1" w:after="100" w:afterAutospacing="1"/>
    </w:pPr>
    <w:rPr>
      <w:rFonts w:eastAsia="Calibri"/>
      <w:sz w:val="24"/>
    </w:rPr>
  </w:style>
  <w:style w:type="paragraph" w:customStyle="1" w:styleId="affiliation1">
    <w:name w:val="affiliation1"/>
    <w:basedOn w:val="Normal"/>
    <w:rsid w:val="007E5F9F"/>
    <w:pPr>
      <w:spacing w:before="100" w:beforeAutospacing="1" w:after="100" w:afterAutospacing="1"/>
    </w:pPr>
    <w:rPr>
      <w:rFonts w:eastAsia="Calibri"/>
      <w:sz w:val="24"/>
    </w:rPr>
  </w:style>
  <w:style w:type="paragraph" w:customStyle="1" w:styleId="norm">
    <w:name w:val="norm"/>
    <w:basedOn w:val="Normal"/>
    <w:rsid w:val="007E5F9F"/>
    <w:pPr>
      <w:spacing w:before="100" w:beforeAutospacing="1" w:after="100" w:afterAutospacing="1"/>
    </w:pPr>
    <w:rPr>
      <w:rFonts w:eastAsia="Calibri"/>
      <w:sz w:val="24"/>
    </w:rPr>
  </w:style>
  <w:style w:type="character" w:customStyle="1" w:styleId="smallcapitals">
    <w:name w:val="smallcapitals"/>
    <w:basedOn w:val="DefaultParagraphFont"/>
    <w:rsid w:val="007E5F9F"/>
  </w:style>
  <w:style w:type="character" w:customStyle="1" w:styleId="number0">
    <w:name w:val="number"/>
    <w:basedOn w:val="DefaultParagraphFont"/>
    <w:rsid w:val="007E5F9F"/>
  </w:style>
  <w:style w:type="character" w:customStyle="1" w:styleId="swauthor">
    <w:name w:val="sw_author"/>
    <w:rsid w:val="007E5F9F"/>
  </w:style>
  <w:style w:type="character" w:customStyle="1" w:styleId="articlebody1">
    <w:name w:val="articlebody1"/>
    <w:rsid w:val="007E5F9F"/>
  </w:style>
  <w:style w:type="character" w:customStyle="1" w:styleId="small1">
    <w:name w:val="small1"/>
    <w:rsid w:val="007E5F9F"/>
  </w:style>
  <w:style w:type="paragraph" w:customStyle="1" w:styleId="AuthorDate2">
    <w:name w:val="Author/Date"/>
    <w:basedOn w:val="Normal"/>
    <w:link w:val="AuthorDateChar1"/>
    <w:rsid w:val="007E5F9F"/>
    <w:rPr>
      <w:rFonts w:eastAsia="Times New Roman"/>
      <w:b/>
      <w:sz w:val="24"/>
      <w:u w:val="single"/>
    </w:rPr>
  </w:style>
  <w:style w:type="character" w:customStyle="1" w:styleId="AuthorDateChar1">
    <w:name w:val="Author/Date Char1"/>
    <w:link w:val="AuthorDate2"/>
    <w:rsid w:val="007E5F9F"/>
    <w:rPr>
      <w:rFonts w:ascii="Calibri" w:eastAsia="Times New Roman" w:hAnsi="Calibri"/>
      <w:b/>
      <w:u w:val="single"/>
    </w:rPr>
  </w:style>
  <w:style w:type="character" w:customStyle="1" w:styleId="Shortcite">
    <w:name w:val="Shortcite"/>
    <w:basedOn w:val="DefaultParagraphFont"/>
    <w:rsid w:val="007E5F9F"/>
    <w:rPr>
      <w:rFonts w:ascii="Times New Roman" w:hAnsi="Times New Roman"/>
      <w:b/>
      <w:bCs/>
      <w:sz w:val="20"/>
    </w:rPr>
  </w:style>
  <w:style w:type="character" w:customStyle="1" w:styleId="Longcite">
    <w:name w:val="Longcite"/>
    <w:basedOn w:val="DefaultParagraphFont"/>
    <w:rsid w:val="007E5F9F"/>
    <w:rPr>
      <w:sz w:val="16"/>
    </w:rPr>
  </w:style>
  <w:style w:type="paragraph" w:customStyle="1" w:styleId="analytic0">
    <w:name w:val="analytic"/>
    <w:basedOn w:val="Normal"/>
    <w:link w:val="analyticChar0"/>
    <w:uiPriority w:val="4"/>
    <w:qFormat/>
    <w:rsid w:val="007E5F9F"/>
    <w:pPr>
      <w:spacing w:before="120"/>
    </w:pPr>
    <w:rPr>
      <w:rFonts w:ascii="Arial" w:hAnsi="Arial"/>
      <w:b/>
      <w:sz w:val="20"/>
    </w:rPr>
  </w:style>
  <w:style w:type="character" w:customStyle="1" w:styleId="analyticChar0">
    <w:name w:val="analytic Char"/>
    <w:basedOn w:val="DefaultParagraphFont"/>
    <w:link w:val="analytic0"/>
    <w:uiPriority w:val="4"/>
    <w:rsid w:val="007E5F9F"/>
    <w:rPr>
      <w:rFonts w:ascii="Arial" w:hAnsi="Arial"/>
      <w:b/>
      <w:sz w:val="20"/>
    </w:rPr>
  </w:style>
  <w:style w:type="character" w:customStyle="1" w:styleId="Normal30">
    <w:name w:val="Normal3"/>
    <w:basedOn w:val="DefaultParagraphFont"/>
    <w:rsid w:val="007E5F9F"/>
  </w:style>
  <w:style w:type="paragraph" w:customStyle="1" w:styleId="PageNumber8">
    <w:name w:val="Page Number8"/>
    <w:basedOn w:val="Normal"/>
    <w:next w:val="Normal"/>
    <w:rsid w:val="007E5F9F"/>
    <w:pPr>
      <w:spacing w:after="0" w:line="240" w:lineRule="auto"/>
    </w:pPr>
    <w:rPr>
      <w:rFonts w:eastAsia="Times New Roman"/>
      <w:sz w:val="20"/>
    </w:rPr>
  </w:style>
  <w:style w:type="paragraph" w:customStyle="1" w:styleId="Header2">
    <w:name w:val="Header2"/>
    <w:basedOn w:val="Heading1"/>
    <w:next w:val="Heading1"/>
    <w:rsid w:val="007E5F9F"/>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val="0"/>
      <w:kern w:val="32"/>
      <w:sz w:val="48"/>
      <w:szCs w:val="24"/>
      <w:u w:val="single"/>
    </w:rPr>
  </w:style>
  <w:style w:type="paragraph" w:customStyle="1" w:styleId="Heading12">
    <w:name w:val="Heading 12"/>
    <w:basedOn w:val="Normal"/>
    <w:next w:val="Normal"/>
    <w:rsid w:val="007E5F9F"/>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7E5F9F"/>
    <w:rPr>
      <w:rFonts w:cs="New Baskerville"/>
      <w:color w:val="000000"/>
    </w:rPr>
  </w:style>
  <w:style w:type="character" w:customStyle="1" w:styleId="postauthor">
    <w:name w:val="postauthor"/>
    <w:basedOn w:val="DefaultParagraphFont"/>
    <w:rsid w:val="007E5F9F"/>
  </w:style>
  <w:style w:type="paragraph" w:customStyle="1" w:styleId="notes-source-hasnotes">
    <w:name w:val="notes-source-hasnotes"/>
    <w:basedOn w:val="Normal"/>
    <w:rsid w:val="007E5F9F"/>
    <w:pPr>
      <w:spacing w:before="100" w:beforeAutospacing="1" w:after="100" w:afterAutospacing="1"/>
    </w:pPr>
    <w:rPr>
      <w:rFonts w:ascii="Times" w:hAnsi="Times"/>
      <w:sz w:val="20"/>
      <w:szCs w:val="20"/>
    </w:rPr>
  </w:style>
  <w:style w:type="character" w:customStyle="1" w:styleId="span">
    <w:name w:val="span"/>
    <w:basedOn w:val="DefaultParagraphFont"/>
    <w:rsid w:val="007E5F9F"/>
  </w:style>
  <w:style w:type="character" w:customStyle="1" w:styleId="maintitle">
    <w:name w:val="maintitle"/>
    <w:basedOn w:val="DefaultParagraphFont"/>
    <w:rsid w:val="007E5F9F"/>
  </w:style>
  <w:style w:type="character" w:customStyle="1" w:styleId="thirdparty-logo">
    <w:name w:val="thirdparty-logo"/>
    <w:basedOn w:val="DefaultParagraphFont"/>
    <w:rsid w:val="007E5F9F"/>
  </w:style>
  <w:style w:type="paragraph" w:customStyle="1" w:styleId="articlemeta">
    <w:name w:val="articlemeta"/>
    <w:basedOn w:val="Normal"/>
    <w:rsid w:val="007E5F9F"/>
    <w:pPr>
      <w:spacing w:before="100" w:beforeAutospacing="1" w:after="100" w:afterAutospacing="1"/>
    </w:pPr>
    <w:rPr>
      <w:rFonts w:ascii="Times" w:hAnsi="Times"/>
      <w:sz w:val="20"/>
      <w:szCs w:val="20"/>
    </w:rPr>
  </w:style>
  <w:style w:type="character" w:customStyle="1" w:styleId="vcard">
    <w:name w:val="vcard"/>
    <w:basedOn w:val="DefaultParagraphFont"/>
    <w:rsid w:val="007E5F9F"/>
  </w:style>
  <w:style w:type="character" w:customStyle="1" w:styleId="print-footnote">
    <w:name w:val="print-footnote"/>
    <w:basedOn w:val="DefaultParagraphFont"/>
    <w:rsid w:val="007E5F9F"/>
  </w:style>
  <w:style w:type="character" w:customStyle="1" w:styleId="datestring">
    <w:name w:val="datestring"/>
    <w:basedOn w:val="DefaultParagraphFont"/>
    <w:rsid w:val="007E5F9F"/>
  </w:style>
  <w:style w:type="paragraph" w:customStyle="1" w:styleId="left">
    <w:name w:val="left"/>
    <w:basedOn w:val="Normal"/>
    <w:rsid w:val="007E5F9F"/>
    <w:pPr>
      <w:spacing w:before="100" w:beforeAutospacing="1" w:after="100" w:afterAutospacing="1"/>
    </w:pPr>
    <w:rPr>
      <w:rFonts w:ascii="Times" w:hAnsi="Times"/>
      <w:sz w:val="20"/>
      <w:szCs w:val="20"/>
    </w:rPr>
  </w:style>
  <w:style w:type="paragraph" w:customStyle="1" w:styleId="right">
    <w:name w:val="right"/>
    <w:basedOn w:val="Normal"/>
    <w:rsid w:val="007E5F9F"/>
    <w:pPr>
      <w:spacing w:before="100" w:beforeAutospacing="1" w:after="100" w:afterAutospacing="1"/>
    </w:pPr>
    <w:rPr>
      <w:rFonts w:ascii="Times" w:hAnsi="Times"/>
      <w:sz w:val="20"/>
      <w:szCs w:val="20"/>
    </w:rPr>
  </w:style>
  <w:style w:type="character" w:customStyle="1" w:styleId="gptad">
    <w:name w:val="gptad"/>
    <w:basedOn w:val="DefaultParagraphFont"/>
    <w:rsid w:val="007E5F9F"/>
  </w:style>
  <w:style w:type="paragraph" w:customStyle="1" w:styleId="creditpostedmodified">
    <w:name w:val="credit_posted_modified"/>
    <w:basedOn w:val="Normal"/>
    <w:rsid w:val="007E5F9F"/>
    <w:pPr>
      <w:spacing w:before="100" w:beforeAutospacing="1" w:after="100" w:afterAutospacing="1"/>
    </w:pPr>
    <w:rPr>
      <w:rFonts w:ascii="Times" w:hAnsi="Times"/>
      <w:sz w:val="20"/>
      <w:szCs w:val="20"/>
    </w:rPr>
  </w:style>
  <w:style w:type="character" w:customStyle="1" w:styleId="creditline">
    <w:name w:val="creditline"/>
    <w:basedOn w:val="DefaultParagraphFont"/>
    <w:rsid w:val="007E5F9F"/>
  </w:style>
  <w:style w:type="character" w:customStyle="1" w:styleId="grd">
    <w:name w:val="grd"/>
    <w:basedOn w:val="DefaultParagraphFont"/>
    <w:rsid w:val="007E5F9F"/>
  </w:style>
  <w:style w:type="paragraph" w:customStyle="1" w:styleId="hs-text-container">
    <w:name w:val="hs-text-container"/>
    <w:basedOn w:val="Normal"/>
    <w:rsid w:val="007E5F9F"/>
    <w:pPr>
      <w:spacing w:before="100" w:beforeAutospacing="1" w:after="100" w:afterAutospacing="1"/>
    </w:pPr>
    <w:rPr>
      <w:rFonts w:ascii="Times" w:hAnsi="Times"/>
      <w:sz w:val="20"/>
      <w:szCs w:val="20"/>
    </w:rPr>
  </w:style>
  <w:style w:type="character" w:customStyle="1" w:styleId="created">
    <w:name w:val="created"/>
    <w:basedOn w:val="DefaultParagraphFont"/>
    <w:rsid w:val="007E5F9F"/>
  </w:style>
  <w:style w:type="character" w:customStyle="1" w:styleId="changed">
    <w:name w:val="changed"/>
    <w:basedOn w:val="DefaultParagraphFont"/>
    <w:rsid w:val="007E5F9F"/>
  </w:style>
  <w:style w:type="character" w:customStyle="1" w:styleId="article-author-name">
    <w:name w:val="article-author-name"/>
    <w:basedOn w:val="DefaultParagraphFont"/>
    <w:rsid w:val="007E5F9F"/>
  </w:style>
  <w:style w:type="character" w:customStyle="1" w:styleId="bioexcerpt">
    <w:name w:val="bio_excerpt"/>
    <w:basedOn w:val="DefaultParagraphFont"/>
    <w:rsid w:val="007E5F9F"/>
  </w:style>
  <w:style w:type="character" w:customStyle="1" w:styleId="commentcount">
    <w:name w:val="comment_count"/>
    <w:basedOn w:val="DefaultParagraphFont"/>
    <w:rsid w:val="007E5F9F"/>
  </w:style>
  <w:style w:type="character" w:customStyle="1" w:styleId="searchtermshighlighted">
    <w:name w:val="searchtermshighlighted"/>
    <w:basedOn w:val="DefaultParagraphFont"/>
    <w:rsid w:val="007E5F9F"/>
  </w:style>
  <w:style w:type="character" w:customStyle="1" w:styleId="contributornametrigger">
    <w:name w:val="contributornametrigger"/>
    <w:basedOn w:val="DefaultParagraphFont"/>
    <w:rsid w:val="007E5F9F"/>
  </w:style>
  <w:style w:type="character" w:customStyle="1" w:styleId="bylinepipe">
    <w:name w:val="bylinepipe"/>
    <w:basedOn w:val="DefaultParagraphFont"/>
    <w:rsid w:val="007E5F9F"/>
  </w:style>
  <w:style w:type="character" w:customStyle="1" w:styleId="lucenesearchresulturlb">
    <w:name w:val="lucene_search_result_url_b"/>
    <w:basedOn w:val="DefaultParagraphFont"/>
    <w:rsid w:val="007E5F9F"/>
  </w:style>
  <w:style w:type="character" w:customStyle="1" w:styleId="faculty-title">
    <w:name w:val="faculty-title"/>
    <w:basedOn w:val="DefaultParagraphFont"/>
    <w:rsid w:val="007E5F9F"/>
  </w:style>
  <w:style w:type="character" w:customStyle="1" w:styleId="count">
    <w:name w:val="count"/>
    <w:basedOn w:val="DefaultParagraphFont"/>
    <w:rsid w:val="007E5F9F"/>
  </w:style>
  <w:style w:type="character" w:customStyle="1" w:styleId="volume">
    <w:name w:val="volume"/>
    <w:basedOn w:val="DefaultParagraphFont"/>
    <w:rsid w:val="007E5F9F"/>
  </w:style>
  <w:style w:type="character" w:customStyle="1" w:styleId="issue">
    <w:name w:val="issue"/>
    <w:basedOn w:val="DefaultParagraphFont"/>
    <w:rsid w:val="007E5F9F"/>
  </w:style>
  <w:style w:type="character" w:customStyle="1" w:styleId="pages">
    <w:name w:val="pages"/>
    <w:basedOn w:val="DefaultParagraphFont"/>
    <w:rsid w:val="007E5F9F"/>
  </w:style>
  <w:style w:type="character" w:customStyle="1" w:styleId="person">
    <w:name w:val="person"/>
    <w:basedOn w:val="DefaultParagraphFont"/>
    <w:rsid w:val="007E5F9F"/>
  </w:style>
  <w:style w:type="character" w:customStyle="1" w:styleId="corresponding">
    <w:name w:val="corresponding"/>
    <w:basedOn w:val="DefaultParagraphFont"/>
    <w:rsid w:val="007E5F9F"/>
  </w:style>
  <w:style w:type="paragraph" w:customStyle="1" w:styleId="entry-meta">
    <w:name w:val="entry-meta"/>
    <w:basedOn w:val="Normal"/>
    <w:rsid w:val="007E5F9F"/>
    <w:pPr>
      <w:spacing w:before="100" w:beforeAutospacing="1" w:after="100" w:afterAutospacing="1"/>
    </w:pPr>
    <w:rPr>
      <w:rFonts w:ascii="Times" w:hAnsi="Times"/>
      <w:sz w:val="20"/>
      <w:szCs w:val="20"/>
    </w:rPr>
  </w:style>
  <w:style w:type="character" w:customStyle="1" w:styleId="post-time">
    <w:name w:val="post-time"/>
    <w:basedOn w:val="DefaultParagraphFont"/>
    <w:rsid w:val="007E5F9F"/>
  </w:style>
  <w:style w:type="character" w:customStyle="1" w:styleId="post-category">
    <w:name w:val="post-category"/>
    <w:basedOn w:val="DefaultParagraphFont"/>
    <w:rsid w:val="007E5F9F"/>
  </w:style>
  <w:style w:type="character" w:customStyle="1" w:styleId="post-author">
    <w:name w:val="post-author"/>
    <w:basedOn w:val="DefaultParagraphFont"/>
    <w:rsid w:val="007E5F9F"/>
  </w:style>
  <w:style w:type="character" w:customStyle="1" w:styleId="A10">
    <w:name w:val="A10"/>
    <w:uiPriority w:val="99"/>
    <w:rsid w:val="007E5F9F"/>
    <w:rPr>
      <w:rFonts w:cs="Trebuchet MS"/>
      <w:color w:val="000000"/>
      <w:sz w:val="11"/>
      <w:szCs w:val="11"/>
    </w:rPr>
  </w:style>
  <w:style w:type="paragraph" w:customStyle="1" w:styleId="Pa10">
    <w:name w:val="Pa10"/>
    <w:basedOn w:val="Default"/>
    <w:next w:val="Default"/>
    <w:uiPriority w:val="99"/>
    <w:rsid w:val="007E5F9F"/>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7E5F9F"/>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7E5F9F"/>
  </w:style>
  <w:style w:type="paragraph" w:customStyle="1" w:styleId="aff">
    <w:name w:val="aff"/>
    <w:basedOn w:val="Normal"/>
    <w:rsid w:val="007E5F9F"/>
    <w:pPr>
      <w:spacing w:before="100" w:beforeAutospacing="1" w:after="100" w:afterAutospacing="1"/>
    </w:pPr>
    <w:rPr>
      <w:rFonts w:ascii="Times" w:hAnsi="Times"/>
      <w:sz w:val="20"/>
      <w:szCs w:val="20"/>
    </w:rPr>
  </w:style>
  <w:style w:type="character" w:customStyle="1" w:styleId="entry-author">
    <w:name w:val="entry-author"/>
    <w:basedOn w:val="DefaultParagraphFont"/>
    <w:rsid w:val="007E5F9F"/>
  </w:style>
  <w:style w:type="character" w:customStyle="1" w:styleId="entry-author-name">
    <w:name w:val="entry-author-name"/>
    <w:basedOn w:val="DefaultParagraphFont"/>
    <w:rsid w:val="007E5F9F"/>
  </w:style>
  <w:style w:type="character" w:customStyle="1" w:styleId="contrib-degrees">
    <w:name w:val="contrib-degrees"/>
    <w:basedOn w:val="DefaultParagraphFont"/>
    <w:rsid w:val="007E5F9F"/>
  </w:style>
  <w:style w:type="character" w:customStyle="1" w:styleId="contrib-on-behalf-of">
    <w:name w:val="contrib-on-behalf-of"/>
    <w:basedOn w:val="DefaultParagraphFont"/>
    <w:rsid w:val="007E5F9F"/>
  </w:style>
  <w:style w:type="character" w:customStyle="1" w:styleId="pubtime">
    <w:name w:val="pubtime"/>
    <w:basedOn w:val="DefaultParagraphFont"/>
    <w:rsid w:val="007E5F9F"/>
  </w:style>
  <w:style w:type="character" w:customStyle="1" w:styleId="fbcommentscount">
    <w:name w:val="fb_comments_count"/>
    <w:basedOn w:val="DefaultParagraphFont"/>
    <w:rsid w:val="007E5F9F"/>
  </w:style>
  <w:style w:type="character" w:customStyle="1" w:styleId="stsharethiscustom">
    <w:name w:val="st_sharethis_custom"/>
    <w:basedOn w:val="DefaultParagraphFont"/>
    <w:rsid w:val="007E5F9F"/>
  </w:style>
  <w:style w:type="paragraph" w:customStyle="1" w:styleId="permalinkable">
    <w:name w:val="permalinkable"/>
    <w:basedOn w:val="Normal"/>
    <w:rsid w:val="007E5F9F"/>
    <w:pPr>
      <w:spacing w:before="100" w:beforeAutospacing="1" w:after="100" w:afterAutospacing="1"/>
    </w:pPr>
    <w:rPr>
      <w:rFonts w:ascii="Times" w:hAnsi="Times"/>
      <w:sz w:val="20"/>
      <w:szCs w:val="20"/>
    </w:rPr>
  </w:style>
  <w:style w:type="character" w:customStyle="1" w:styleId="post-date">
    <w:name w:val="post-date"/>
    <w:basedOn w:val="DefaultParagraphFont"/>
    <w:rsid w:val="007E5F9F"/>
  </w:style>
  <w:style w:type="character" w:customStyle="1" w:styleId="link-external">
    <w:name w:val="link-external"/>
    <w:basedOn w:val="DefaultParagraphFont"/>
    <w:rsid w:val="007E5F9F"/>
  </w:style>
  <w:style w:type="character" w:customStyle="1" w:styleId="articleauthor0">
    <w:name w:val="article_author"/>
    <w:basedOn w:val="DefaultParagraphFont"/>
    <w:rsid w:val="007E5F9F"/>
  </w:style>
  <w:style w:type="character" w:customStyle="1" w:styleId="articleissue">
    <w:name w:val="article_issue"/>
    <w:basedOn w:val="DefaultParagraphFont"/>
    <w:rsid w:val="007E5F9F"/>
  </w:style>
  <w:style w:type="character" w:customStyle="1" w:styleId="a-size-large">
    <w:name w:val="a-size-large"/>
    <w:basedOn w:val="DefaultParagraphFont"/>
    <w:rsid w:val="007E5F9F"/>
  </w:style>
  <w:style w:type="character" w:customStyle="1" w:styleId="a-size-medium">
    <w:name w:val="a-size-medium"/>
    <w:basedOn w:val="DefaultParagraphFont"/>
    <w:rsid w:val="007E5F9F"/>
  </w:style>
  <w:style w:type="character" w:customStyle="1" w:styleId="contribution">
    <w:name w:val="contribution"/>
    <w:basedOn w:val="DefaultParagraphFont"/>
    <w:rsid w:val="007E5F9F"/>
  </w:style>
  <w:style w:type="character" w:customStyle="1" w:styleId="a-color-secondary">
    <w:name w:val="a-color-secondary"/>
    <w:basedOn w:val="DefaultParagraphFont"/>
    <w:rsid w:val="007E5F9F"/>
  </w:style>
  <w:style w:type="paragraph" w:customStyle="1" w:styleId="sbyline">
    <w:name w:val="sbyline"/>
    <w:basedOn w:val="Normal"/>
    <w:rsid w:val="007E5F9F"/>
    <w:pPr>
      <w:spacing w:before="100" w:beforeAutospacing="1" w:after="100" w:afterAutospacing="1"/>
    </w:pPr>
    <w:rPr>
      <w:rFonts w:ascii="Times" w:hAnsi="Times"/>
      <w:sz w:val="20"/>
      <w:szCs w:val="20"/>
    </w:rPr>
  </w:style>
  <w:style w:type="character" w:customStyle="1" w:styleId="ui-author">
    <w:name w:val="ui-author"/>
    <w:basedOn w:val="DefaultParagraphFont"/>
    <w:rsid w:val="007E5F9F"/>
  </w:style>
  <w:style w:type="character" w:customStyle="1" w:styleId="ui-staffline">
    <w:name w:val="ui-staffline"/>
    <w:basedOn w:val="DefaultParagraphFont"/>
    <w:rsid w:val="007E5F9F"/>
  </w:style>
  <w:style w:type="paragraph" w:customStyle="1" w:styleId="promotion-tag-p">
    <w:name w:val="promotion-tag-p"/>
    <w:basedOn w:val="Normal"/>
    <w:rsid w:val="007E5F9F"/>
    <w:pPr>
      <w:spacing w:before="100" w:beforeAutospacing="1" w:after="100" w:afterAutospacing="1"/>
    </w:pPr>
    <w:rPr>
      <w:rFonts w:ascii="Times" w:hAnsi="Times"/>
      <w:sz w:val="20"/>
      <w:szCs w:val="20"/>
    </w:rPr>
  </w:style>
  <w:style w:type="paragraph" w:customStyle="1" w:styleId="heading">
    <w:name w:val="heading"/>
    <w:basedOn w:val="Normal"/>
    <w:rsid w:val="007E5F9F"/>
    <w:pPr>
      <w:spacing w:before="100" w:beforeAutospacing="1" w:after="100" w:afterAutospacing="1"/>
    </w:pPr>
    <w:rPr>
      <w:rFonts w:ascii="Times" w:hAnsi="Times"/>
      <w:sz w:val="20"/>
      <w:szCs w:val="20"/>
    </w:rPr>
  </w:style>
  <w:style w:type="character" w:customStyle="1" w:styleId="value">
    <w:name w:val="value"/>
    <w:basedOn w:val="DefaultParagraphFont"/>
    <w:rsid w:val="007E5F9F"/>
  </w:style>
  <w:style w:type="character" w:customStyle="1" w:styleId="specialissuelabel">
    <w:name w:val="specialissuelabel"/>
    <w:basedOn w:val="DefaultParagraphFont"/>
    <w:rsid w:val="007E5F9F"/>
  </w:style>
  <w:style w:type="character" w:customStyle="1" w:styleId="referencediv">
    <w:name w:val="referencediv"/>
    <w:basedOn w:val="DefaultParagraphFont"/>
    <w:rsid w:val="007E5F9F"/>
  </w:style>
  <w:style w:type="character" w:customStyle="1" w:styleId="wp-smiley">
    <w:name w:val="wp-smiley"/>
    <w:basedOn w:val="DefaultParagraphFont"/>
    <w:rsid w:val="007E5F9F"/>
  </w:style>
  <w:style w:type="character" w:customStyle="1" w:styleId="artjournal">
    <w:name w:val="art_journal"/>
    <w:basedOn w:val="DefaultParagraphFont"/>
    <w:rsid w:val="007E5F9F"/>
  </w:style>
  <w:style w:type="character" w:customStyle="1" w:styleId="artdatevolumeissuepart">
    <w:name w:val="art_datevolumeissuepart"/>
    <w:basedOn w:val="DefaultParagraphFont"/>
    <w:rsid w:val="007E5F9F"/>
  </w:style>
  <w:style w:type="character" w:customStyle="1" w:styleId="artpages">
    <w:name w:val="art_pages"/>
    <w:basedOn w:val="DefaultParagraphFont"/>
    <w:rsid w:val="007E5F9F"/>
  </w:style>
  <w:style w:type="character" w:customStyle="1" w:styleId="singlehighlightclass">
    <w:name w:val="single_highlight_class"/>
    <w:basedOn w:val="DefaultParagraphFont"/>
    <w:rsid w:val="007E5F9F"/>
  </w:style>
  <w:style w:type="character" w:customStyle="1" w:styleId="degree">
    <w:name w:val="degree"/>
    <w:basedOn w:val="DefaultParagraphFont"/>
    <w:rsid w:val="007E5F9F"/>
  </w:style>
  <w:style w:type="character" w:customStyle="1" w:styleId="major">
    <w:name w:val="major"/>
    <w:basedOn w:val="DefaultParagraphFont"/>
    <w:rsid w:val="007E5F9F"/>
  </w:style>
  <w:style w:type="character" w:customStyle="1" w:styleId="authors">
    <w:name w:val="authors"/>
    <w:basedOn w:val="DefaultParagraphFont"/>
    <w:rsid w:val="007E5F9F"/>
  </w:style>
  <w:style w:type="character" w:customStyle="1" w:styleId="views">
    <w:name w:val="views"/>
    <w:basedOn w:val="DefaultParagraphFont"/>
    <w:rsid w:val="007E5F9F"/>
  </w:style>
  <w:style w:type="character" w:customStyle="1" w:styleId="stmainservices">
    <w:name w:val="stmainservices"/>
    <w:basedOn w:val="DefaultParagraphFont"/>
    <w:rsid w:val="007E5F9F"/>
  </w:style>
  <w:style w:type="character" w:customStyle="1" w:styleId="stbubblehcount">
    <w:name w:val="stbubble_hcount"/>
    <w:basedOn w:val="DefaultParagraphFont"/>
    <w:rsid w:val="007E5F9F"/>
  </w:style>
  <w:style w:type="paragraph" w:customStyle="1" w:styleId="Document">
    <w:name w:val="_Document"/>
    <w:basedOn w:val="Default"/>
    <w:next w:val="Default"/>
    <w:uiPriority w:val="99"/>
    <w:rsid w:val="007E5F9F"/>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7E5F9F"/>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7E5F9F"/>
    <w:pPr>
      <w:widowControl w:val="0"/>
    </w:pPr>
    <w:rPr>
      <w:rFonts w:ascii="New Baskerville" w:eastAsiaTheme="minorEastAsia" w:hAnsi="New Baskerville"/>
      <w:color w:val="auto"/>
    </w:rPr>
  </w:style>
  <w:style w:type="paragraph" w:customStyle="1" w:styleId="collapsed-hide">
    <w:name w:val="collapsed-hide"/>
    <w:basedOn w:val="Normal"/>
    <w:rsid w:val="007E5F9F"/>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7E5F9F"/>
    <w:pPr>
      <w:widowControl w:val="0"/>
      <w:spacing w:line="211" w:lineRule="atLeast"/>
    </w:pPr>
    <w:rPr>
      <w:rFonts w:ascii="Mokka" w:eastAsiaTheme="minorEastAsia" w:hAnsi="Mokka"/>
      <w:color w:val="auto"/>
    </w:rPr>
  </w:style>
  <w:style w:type="paragraph" w:customStyle="1" w:styleId="odd">
    <w:name w:val="odd"/>
    <w:basedOn w:val="Normal"/>
    <w:rsid w:val="007E5F9F"/>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7E5F9F"/>
  </w:style>
  <w:style w:type="character" w:customStyle="1" w:styleId="tolocaltime">
    <w:name w:val="tolocaltime"/>
    <w:basedOn w:val="DefaultParagraphFont"/>
    <w:rsid w:val="007E5F9F"/>
  </w:style>
  <w:style w:type="character" w:customStyle="1" w:styleId="pb-byline">
    <w:name w:val="pb-byline"/>
    <w:basedOn w:val="DefaultParagraphFont"/>
    <w:rsid w:val="007E5F9F"/>
  </w:style>
  <w:style w:type="character" w:customStyle="1" w:styleId="pb-timestamp">
    <w:name w:val="pb-timestamp"/>
    <w:basedOn w:val="DefaultParagraphFont"/>
    <w:rsid w:val="007E5F9F"/>
  </w:style>
  <w:style w:type="character" w:customStyle="1" w:styleId="posted-on">
    <w:name w:val="posted-on"/>
    <w:basedOn w:val="DefaultParagraphFont"/>
    <w:rsid w:val="007E5F9F"/>
  </w:style>
  <w:style w:type="character" w:customStyle="1" w:styleId="even">
    <w:name w:val="even"/>
    <w:basedOn w:val="DefaultParagraphFont"/>
    <w:rsid w:val="007E5F9F"/>
  </w:style>
  <w:style w:type="paragraph" w:customStyle="1" w:styleId="volissue">
    <w:name w:val="volissue"/>
    <w:basedOn w:val="Normal"/>
    <w:rsid w:val="007E5F9F"/>
    <w:pPr>
      <w:spacing w:before="100" w:beforeAutospacing="1" w:after="100" w:afterAutospacing="1"/>
    </w:pPr>
    <w:rPr>
      <w:rFonts w:ascii="Times" w:hAnsi="Times"/>
      <w:sz w:val="20"/>
      <w:szCs w:val="20"/>
    </w:rPr>
  </w:style>
  <w:style w:type="character" w:customStyle="1" w:styleId="cat-date-line4">
    <w:name w:val="cat-date-line4"/>
    <w:basedOn w:val="DefaultParagraphFont"/>
    <w:rsid w:val="007E5F9F"/>
  </w:style>
  <w:style w:type="character" w:customStyle="1" w:styleId="articledate">
    <w:name w:val="articledate"/>
    <w:basedOn w:val="DefaultParagraphFont"/>
    <w:rsid w:val="007E5F9F"/>
  </w:style>
  <w:style w:type="character" w:customStyle="1" w:styleId="post-byline">
    <w:name w:val="post-byline"/>
    <w:basedOn w:val="DefaultParagraphFont"/>
    <w:rsid w:val="007E5F9F"/>
  </w:style>
  <w:style w:type="character" w:customStyle="1" w:styleId="metadate">
    <w:name w:val="meta_date"/>
    <w:basedOn w:val="DefaultParagraphFont"/>
    <w:rsid w:val="007E5F9F"/>
  </w:style>
  <w:style w:type="character" w:customStyle="1" w:styleId="fa">
    <w:name w:val="fa"/>
    <w:basedOn w:val="DefaultParagraphFont"/>
    <w:rsid w:val="007E5F9F"/>
  </w:style>
  <w:style w:type="character" w:customStyle="1" w:styleId="longname">
    <w:name w:val="longname"/>
    <w:basedOn w:val="DefaultParagraphFont"/>
    <w:rsid w:val="007E5F9F"/>
  </w:style>
  <w:style w:type="character" w:customStyle="1" w:styleId="echocontainer">
    <w:name w:val="echo_container"/>
    <w:basedOn w:val="DefaultParagraphFont"/>
    <w:rsid w:val="007E5F9F"/>
  </w:style>
  <w:style w:type="character" w:customStyle="1" w:styleId="comment-display">
    <w:name w:val="comment-display"/>
    <w:basedOn w:val="DefaultParagraphFont"/>
    <w:rsid w:val="007E5F9F"/>
  </w:style>
  <w:style w:type="paragraph" w:customStyle="1" w:styleId="comment-count-label">
    <w:name w:val="comment-count-label"/>
    <w:basedOn w:val="Normal"/>
    <w:rsid w:val="007E5F9F"/>
    <w:pPr>
      <w:spacing w:before="100" w:beforeAutospacing="1" w:after="100" w:afterAutospacing="1"/>
    </w:pPr>
    <w:rPr>
      <w:rFonts w:ascii="Times" w:hAnsi="Times"/>
      <w:sz w:val="20"/>
      <w:szCs w:val="20"/>
    </w:rPr>
  </w:style>
  <w:style w:type="character" w:customStyle="1" w:styleId="echo-counter">
    <w:name w:val="echo-counter"/>
    <w:basedOn w:val="DefaultParagraphFont"/>
    <w:rsid w:val="007E5F9F"/>
  </w:style>
  <w:style w:type="character" w:customStyle="1" w:styleId="discussion-policy">
    <w:name w:val="discussion-policy"/>
    <w:basedOn w:val="DefaultParagraphFont"/>
    <w:rsid w:val="007E5F9F"/>
  </w:style>
  <w:style w:type="character" w:customStyle="1" w:styleId="echo-apps-conversations-streamcaption">
    <w:name w:val="echo-apps-conversations-streamcaption"/>
    <w:basedOn w:val="DefaultParagraphFont"/>
    <w:rsid w:val="007E5F9F"/>
  </w:style>
  <w:style w:type="character" w:customStyle="1" w:styleId="echo-streamserver-controls-stream-item-text">
    <w:name w:val="echo-streamserver-controls-stream-item-text"/>
    <w:basedOn w:val="DefaultParagraphFont"/>
    <w:rsid w:val="007E5F9F"/>
  </w:style>
  <w:style w:type="character" w:customStyle="1" w:styleId="echo-streamserver-controls-facepile-more">
    <w:name w:val="echo-streamserver-controls-facepile-more"/>
    <w:basedOn w:val="DefaultParagraphFont"/>
    <w:rsid w:val="007E5F9F"/>
  </w:style>
  <w:style w:type="character" w:customStyle="1" w:styleId="echo-primaryfont">
    <w:name w:val="echo-primaryfont"/>
    <w:basedOn w:val="DefaultParagraphFont"/>
    <w:rsid w:val="007E5F9F"/>
  </w:style>
  <w:style w:type="character" w:customStyle="1" w:styleId="section">
    <w:name w:val="section"/>
    <w:basedOn w:val="DefaultParagraphFont"/>
    <w:rsid w:val="007E5F9F"/>
  </w:style>
  <w:style w:type="character" w:customStyle="1" w:styleId="wpsr-txt-headline">
    <w:name w:val="wpsr-txt-headline"/>
    <w:basedOn w:val="DefaultParagraphFont"/>
    <w:rsid w:val="007E5F9F"/>
  </w:style>
  <w:style w:type="character" w:customStyle="1" w:styleId="asset-metabar-author">
    <w:name w:val="asset-metabar-author"/>
    <w:basedOn w:val="DefaultParagraphFont"/>
    <w:rsid w:val="007E5F9F"/>
  </w:style>
  <w:style w:type="character" w:customStyle="1" w:styleId="eza-dateline">
    <w:name w:val="eza-dateline"/>
    <w:basedOn w:val="DefaultParagraphFont"/>
    <w:rsid w:val="007E5F9F"/>
  </w:style>
  <w:style w:type="character" w:customStyle="1" w:styleId="eza-authors">
    <w:name w:val="eza-authors"/>
    <w:basedOn w:val="DefaultParagraphFont"/>
    <w:rsid w:val="007E5F9F"/>
  </w:style>
  <w:style w:type="character" w:customStyle="1" w:styleId="csmstaff">
    <w:name w:val="csm_staff"/>
    <w:basedOn w:val="DefaultParagraphFont"/>
    <w:rsid w:val="007E5F9F"/>
  </w:style>
  <w:style w:type="paragraph" w:customStyle="1" w:styleId="mol-para-with-font">
    <w:name w:val="mol-para-with-font"/>
    <w:basedOn w:val="Normal"/>
    <w:rsid w:val="007E5F9F"/>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7E5F9F"/>
  </w:style>
  <w:style w:type="character" w:customStyle="1" w:styleId="byline-text">
    <w:name w:val="byline-text"/>
    <w:basedOn w:val="DefaultParagraphFont"/>
    <w:rsid w:val="007E5F9F"/>
  </w:style>
  <w:style w:type="character" w:customStyle="1" w:styleId="itemauthor">
    <w:name w:val="itemauthor"/>
    <w:basedOn w:val="DefaultParagraphFont"/>
    <w:rsid w:val="007E5F9F"/>
  </w:style>
  <w:style w:type="character" w:customStyle="1" w:styleId="itemdatecreated">
    <w:name w:val="itemdatecreated"/>
    <w:basedOn w:val="DefaultParagraphFont"/>
    <w:rsid w:val="007E5F9F"/>
  </w:style>
  <w:style w:type="character" w:customStyle="1" w:styleId="slug-metadata-note">
    <w:name w:val="slug-metadata-note"/>
    <w:basedOn w:val="DefaultParagraphFont"/>
    <w:rsid w:val="007E5F9F"/>
  </w:style>
  <w:style w:type="character" w:customStyle="1" w:styleId="drop-capped">
    <w:name w:val="drop-capped"/>
    <w:basedOn w:val="DefaultParagraphFont"/>
    <w:rsid w:val="007E5F9F"/>
  </w:style>
  <w:style w:type="character" w:customStyle="1" w:styleId="published">
    <w:name w:val="published"/>
    <w:basedOn w:val="DefaultParagraphFont"/>
    <w:rsid w:val="007E5F9F"/>
  </w:style>
  <w:style w:type="paragraph" w:customStyle="1" w:styleId="articleopinion-standfirst">
    <w:name w:val="articleopinion-standfirst"/>
    <w:basedOn w:val="Normal"/>
    <w:rsid w:val="007E5F9F"/>
    <w:pPr>
      <w:spacing w:before="100" w:beforeAutospacing="1" w:after="100" w:afterAutospacing="1"/>
    </w:pPr>
    <w:rPr>
      <w:rFonts w:ascii="Times" w:hAnsi="Times"/>
      <w:sz w:val="20"/>
      <w:szCs w:val="20"/>
    </w:rPr>
  </w:style>
  <w:style w:type="paragraph" w:customStyle="1" w:styleId="snippet">
    <w:name w:val="snippet"/>
    <w:basedOn w:val="Normal"/>
    <w:rsid w:val="007E5F9F"/>
    <w:pPr>
      <w:spacing w:before="100" w:beforeAutospacing="1" w:after="100" w:afterAutospacing="1"/>
    </w:pPr>
    <w:rPr>
      <w:rFonts w:ascii="Times" w:hAnsi="Times"/>
      <w:sz w:val="20"/>
      <w:szCs w:val="20"/>
    </w:rPr>
  </w:style>
  <w:style w:type="character" w:customStyle="1" w:styleId="thetitle">
    <w:name w:val="the_title"/>
    <w:basedOn w:val="DefaultParagraphFont"/>
    <w:rsid w:val="007E5F9F"/>
  </w:style>
  <w:style w:type="character" w:customStyle="1" w:styleId="view-count">
    <w:name w:val="view-count"/>
    <w:basedOn w:val="DefaultParagraphFont"/>
    <w:rsid w:val="007E5F9F"/>
  </w:style>
  <w:style w:type="character" w:customStyle="1" w:styleId="rupee">
    <w:name w:val="rupee"/>
    <w:basedOn w:val="DefaultParagraphFont"/>
    <w:rsid w:val="007E5F9F"/>
  </w:style>
  <w:style w:type="character" w:customStyle="1" w:styleId="grey1">
    <w:name w:val="grey1"/>
    <w:basedOn w:val="DefaultParagraphFont"/>
    <w:rsid w:val="007E5F9F"/>
  </w:style>
  <w:style w:type="paragraph" w:customStyle="1" w:styleId="Pa13">
    <w:name w:val="Pa13"/>
    <w:basedOn w:val="Default"/>
    <w:next w:val="Default"/>
    <w:uiPriority w:val="99"/>
    <w:rsid w:val="007E5F9F"/>
    <w:pPr>
      <w:widowControl w:val="0"/>
      <w:spacing w:line="201" w:lineRule="atLeast"/>
    </w:pPr>
    <w:rPr>
      <w:rFonts w:eastAsiaTheme="minorEastAsia"/>
      <w:color w:val="auto"/>
    </w:rPr>
  </w:style>
  <w:style w:type="paragraph" w:customStyle="1" w:styleId="Pa14">
    <w:name w:val="Pa14"/>
    <w:basedOn w:val="Default"/>
    <w:next w:val="Default"/>
    <w:uiPriority w:val="99"/>
    <w:rsid w:val="007E5F9F"/>
    <w:pPr>
      <w:widowControl w:val="0"/>
      <w:spacing w:line="241" w:lineRule="atLeast"/>
    </w:pPr>
    <w:rPr>
      <w:rFonts w:eastAsiaTheme="minorEastAsia"/>
      <w:color w:val="auto"/>
    </w:rPr>
  </w:style>
  <w:style w:type="paragraph" w:customStyle="1" w:styleId="Pa9">
    <w:name w:val="Pa9"/>
    <w:basedOn w:val="Default"/>
    <w:next w:val="Default"/>
    <w:uiPriority w:val="99"/>
    <w:rsid w:val="007E5F9F"/>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7E5F9F"/>
  </w:style>
  <w:style w:type="character" w:customStyle="1" w:styleId="reporttitle">
    <w:name w:val="report_title"/>
    <w:basedOn w:val="DefaultParagraphFont"/>
    <w:rsid w:val="007E5F9F"/>
  </w:style>
  <w:style w:type="character" w:customStyle="1" w:styleId="documenttype-longreleases">
    <w:name w:val="document_type_-_long_releases"/>
    <w:basedOn w:val="DefaultParagraphFont"/>
    <w:rsid w:val="007E5F9F"/>
  </w:style>
  <w:style w:type="character" w:customStyle="1" w:styleId="alt-date">
    <w:name w:val="alt-date"/>
    <w:basedOn w:val="DefaultParagraphFont"/>
    <w:rsid w:val="007E5F9F"/>
  </w:style>
  <w:style w:type="character" w:customStyle="1" w:styleId="entry-byline">
    <w:name w:val="entry-byline"/>
    <w:basedOn w:val="DefaultParagraphFont"/>
    <w:rsid w:val="007E5F9F"/>
  </w:style>
  <w:style w:type="character" w:customStyle="1" w:styleId="taglinecontrib">
    <w:name w:val="tagline_contrib"/>
    <w:basedOn w:val="DefaultParagraphFont"/>
    <w:rsid w:val="007E5F9F"/>
  </w:style>
  <w:style w:type="character" w:customStyle="1" w:styleId="articledate0">
    <w:name w:val="article_date"/>
    <w:basedOn w:val="DefaultParagraphFont"/>
    <w:rsid w:val="007E5F9F"/>
  </w:style>
  <w:style w:type="paragraph" w:customStyle="1" w:styleId="hg-daily">
    <w:name w:val="hg-daily"/>
    <w:basedOn w:val="Normal"/>
    <w:rsid w:val="007E5F9F"/>
    <w:pPr>
      <w:spacing w:before="100" w:beforeAutospacing="1" w:after="100" w:afterAutospacing="1"/>
    </w:pPr>
    <w:rPr>
      <w:rFonts w:ascii="Times" w:hAnsi="Times"/>
      <w:sz w:val="20"/>
      <w:szCs w:val="20"/>
    </w:rPr>
  </w:style>
  <w:style w:type="character" w:customStyle="1" w:styleId="cit">
    <w:name w:val="cit"/>
    <w:basedOn w:val="DefaultParagraphFont"/>
    <w:rsid w:val="007E5F9F"/>
  </w:style>
  <w:style w:type="paragraph" w:customStyle="1" w:styleId="buttonheading">
    <w:name w:val="buttonheading"/>
    <w:basedOn w:val="Normal"/>
    <w:rsid w:val="007E5F9F"/>
    <w:pPr>
      <w:spacing w:before="100" w:beforeAutospacing="1" w:after="100" w:afterAutospacing="1"/>
    </w:pPr>
    <w:rPr>
      <w:rFonts w:ascii="Times" w:hAnsi="Times"/>
      <w:sz w:val="20"/>
      <w:szCs w:val="20"/>
    </w:rPr>
  </w:style>
  <w:style w:type="character" w:customStyle="1" w:styleId="createdate">
    <w:name w:val="createdate"/>
    <w:basedOn w:val="DefaultParagraphFont"/>
    <w:rsid w:val="007E5F9F"/>
  </w:style>
  <w:style w:type="character" w:customStyle="1" w:styleId="text-label">
    <w:name w:val="text-label"/>
    <w:basedOn w:val="DefaultParagraphFont"/>
    <w:rsid w:val="007E5F9F"/>
  </w:style>
  <w:style w:type="paragraph" w:customStyle="1" w:styleId="TOC3Char">
    <w:name w:val="TOC 3 Char"/>
    <w:basedOn w:val="Normal"/>
    <w:next w:val="Normal"/>
    <w:rsid w:val="007E5F9F"/>
    <w:rPr>
      <w:rFonts w:eastAsia="Times New Roman"/>
      <w:sz w:val="24"/>
      <w:szCs w:val="20"/>
    </w:rPr>
  </w:style>
  <w:style w:type="paragraph" w:customStyle="1" w:styleId="TOC1Char">
    <w:name w:val="TOC 1 Char"/>
    <w:basedOn w:val="Normal"/>
    <w:next w:val="Normal"/>
    <w:rsid w:val="007E5F9F"/>
    <w:rPr>
      <w:rFonts w:eastAsia="Times New Roman"/>
      <w:b/>
      <w:sz w:val="24"/>
      <w:szCs w:val="20"/>
    </w:rPr>
  </w:style>
  <w:style w:type="character" w:customStyle="1" w:styleId="StyleCardtextChar10pt">
    <w:name w:val="Style Card text Char + 10 pt"/>
    <w:rsid w:val="007E5F9F"/>
    <w:rPr>
      <w:rFonts w:ascii="Georgia" w:eastAsia="Calibri" w:hAnsi="Georgia"/>
      <w:sz w:val="20"/>
      <w:u w:val="single"/>
      <w:lang w:bidi="ar-SA"/>
    </w:rPr>
  </w:style>
  <w:style w:type="paragraph" w:customStyle="1" w:styleId="ColorfulList-Accent11">
    <w:name w:val="Colorful List - Accent 11"/>
    <w:basedOn w:val="Normal"/>
    <w:uiPriority w:val="34"/>
    <w:qFormat/>
    <w:rsid w:val="007E5F9F"/>
    <w:pPr>
      <w:ind w:left="720"/>
      <w:contextualSpacing/>
      <w:jc w:val="both"/>
    </w:pPr>
    <w:rPr>
      <w:rFonts w:eastAsia="Times New Roman"/>
      <w:sz w:val="20"/>
      <w:szCs w:val="20"/>
    </w:rPr>
  </w:style>
  <w:style w:type="paragraph" w:customStyle="1" w:styleId="NoteLevel11">
    <w:name w:val="Note Level 11"/>
    <w:basedOn w:val="Normal"/>
    <w:uiPriority w:val="99"/>
    <w:rsid w:val="007E5F9F"/>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7E5F9F"/>
    <w:pPr>
      <w:keepNext/>
      <w:tabs>
        <w:tab w:val="num" w:pos="1440"/>
      </w:tabs>
      <w:ind w:left="1800" w:hanging="360"/>
      <w:outlineLvl w:val="2"/>
    </w:pPr>
    <w:rPr>
      <w:rFonts w:eastAsia="MS Gothic"/>
    </w:rPr>
  </w:style>
  <w:style w:type="paragraph" w:customStyle="1" w:styleId="NoteLevel41">
    <w:name w:val="Note Level 41"/>
    <w:basedOn w:val="Normal"/>
    <w:rsid w:val="007E5F9F"/>
    <w:pPr>
      <w:keepNext/>
      <w:tabs>
        <w:tab w:val="num" w:pos="2160"/>
      </w:tabs>
      <w:ind w:left="2520" w:hanging="360"/>
      <w:outlineLvl w:val="3"/>
    </w:pPr>
    <w:rPr>
      <w:rFonts w:eastAsia="MS Gothic"/>
    </w:rPr>
  </w:style>
  <w:style w:type="paragraph" w:customStyle="1" w:styleId="NoteLevel51">
    <w:name w:val="Note Level 51"/>
    <w:basedOn w:val="Normal"/>
    <w:rsid w:val="007E5F9F"/>
    <w:pPr>
      <w:keepNext/>
      <w:tabs>
        <w:tab w:val="num" w:pos="2880"/>
      </w:tabs>
      <w:ind w:left="3240" w:hanging="360"/>
      <w:outlineLvl w:val="4"/>
    </w:pPr>
    <w:rPr>
      <w:rFonts w:eastAsia="MS Gothic"/>
    </w:rPr>
  </w:style>
  <w:style w:type="paragraph" w:customStyle="1" w:styleId="NoteLevel61">
    <w:name w:val="Note Level 61"/>
    <w:basedOn w:val="Normal"/>
    <w:rsid w:val="007E5F9F"/>
    <w:pPr>
      <w:keepNext/>
      <w:tabs>
        <w:tab w:val="num" w:pos="3600"/>
      </w:tabs>
      <w:ind w:left="3960" w:hanging="360"/>
      <w:outlineLvl w:val="5"/>
    </w:pPr>
    <w:rPr>
      <w:rFonts w:eastAsia="MS Gothic"/>
    </w:rPr>
  </w:style>
  <w:style w:type="paragraph" w:customStyle="1" w:styleId="NoteLevel71">
    <w:name w:val="Note Level 71"/>
    <w:basedOn w:val="Normal"/>
    <w:rsid w:val="007E5F9F"/>
    <w:pPr>
      <w:keepNext/>
      <w:tabs>
        <w:tab w:val="num" w:pos="4320"/>
      </w:tabs>
      <w:ind w:left="4680" w:hanging="360"/>
      <w:outlineLvl w:val="6"/>
    </w:pPr>
    <w:rPr>
      <w:rFonts w:eastAsia="MS Gothic"/>
    </w:rPr>
  </w:style>
  <w:style w:type="paragraph" w:customStyle="1" w:styleId="NoteLevel81">
    <w:name w:val="Note Level 81"/>
    <w:basedOn w:val="Normal"/>
    <w:rsid w:val="007E5F9F"/>
    <w:pPr>
      <w:keepNext/>
      <w:tabs>
        <w:tab w:val="num" w:pos="5040"/>
      </w:tabs>
      <w:ind w:left="5400" w:hanging="360"/>
      <w:outlineLvl w:val="7"/>
    </w:pPr>
    <w:rPr>
      <w:rFonts w:eastAsia="MS Gothic"/>
    </w:rPr>
  </w:style>
  <w:style w:type="paragraph" w:customStyle="1" w:styleId="NoteLevel91">
    <w:name w:val="Note Level 91"/>
    <w:basedOn w:val="Normal"/>
    <w:rsid w:val="007E5F9F"/>
    <w:pPr>
      <w:keepNext/>
      <w:tabs>
        <w:tab w:val="num" w:pos="5760"/>
      </w:tabs>
      <w:ind w:left="6120" w:hanging="360"/>
      <w:outlineLvl w:val="8"/>
    </w:pPr>
    <w:rPr>
      <w:rFonts w:eastAsia="MS Gothic"/>
    </w:rPr>
  </w:style>
  <w:style w:type="paragraph" w:styleId="Index2">
    <w:name w:val="index 2"/>
    <w:basedOn w:val="Normal"/>
    <w:next w:val="Normal"/>
    <w:autoRedefine/>
    <w:rsid w:val="007E5F9F"/>
    <w:pPr>
      <w:spacing w:after="200" w:line="276" w:lineRule="auto"/>
      <w:ind w:left="400" w:hanging="200"/>
    </w:pPr>
    <w:rPr>
      <w:rFonts w:eastAsia="Times New Roman"/>
      <w:bCs/>
    </w:rPr>
  </w:style>
  <w:style w:type="paragraph" w:styleId="Index3">
    <w:name w:val="index 3"/>
    <w:basedOn w:val="Normal"/>
    <w:next w:val="Normal"/>
    <w:autoRedefine/>
    <w:rsid w:val="007E5F9F"/>
    <w:pPr>
      <w:spacing w:after="200" w:line="276" w:lineRule="auto"/>
      <w:ind w:left="600" w:hanging="200"/>
    </w:pPr>
    <w:rPr>
      <w:rFonts w:eastAsia="Times New Roman"/>
      <w:bCs/>
    </w:rPr>
  </w:style>
  <w:style w:type="paragraph" w:styleId="Index4">
    <w:name w:val="index 4"/>
    <w:basedOn w:val="Normal"/>
    <w:next w:val="Normal"/>
    <w:autoRedefine/>
    <w:rsid w:val="007E5F9F"/>
    <w:pPr>
      <w:spacing w:after="200" w:line="276" w:lineRule="auto"/>
      <w:ind w:left="800" w:hanging="200"/>
    </w:pPr>
    <w:rPr>
      <w:rFonts w:eastAsia="Times New Roman"/>
      <w:bCs/>
    </w:rPr>
  </w:style>
  <w:style w:type="paragraph" w:styleId="Index5">
    <w:name w:val="index 5"/>
    <w:basedOn w:val="Normal"/>
    <w:next w:val="Normal"/>
    <w:autoRedefine/>
    <w:rsid w:val="007E5F9F"/>
    <w:pPr>
      <w:spacing w:after="200" w:line="276" w:lineRule="auto"/>
      <w:ind w:left="1000" w:hanging="200"/>
    </w:pPr>
    <w:rPr>
      <w:rFonts w:eastAsia="Times New Roman"/>
      <w:bCs/>
    </w:rPr>
  </w:style>
  <w:style w:type="paragraph" w:styleId="Index6">
    <w:name w:val="index 6"/>
    <w:basedOn w:val="Normal"/>
    <w:next w:val="Normal"/>
    <w:autoRedefine/>
    <w:rsid w:val="007E5F9F"/>
    <w:pPr>
      <w:spacing w:after="200" w:line="276" w:lineRule="auto"/>
      <w:ind w:left="1200" w:hanging="200"/>
    </w:pPr>
    <w:rPr>
      <w:rFonts w:eastAsia="Times New Roman"/>
      <w:bCs/>
    </w:rPr>
  </w:style>
  <w:style w:type="paragraph" w:styleId="Index7">
    <w:name w:val="index 7"/>
    <w:basedOn w:val="Normal"/>
    <w:next w:val="Normal"/>
    <w:autoRedefine/>
    <w:rsid w:val="007E5F9F"/>
    <w:pPr>
      <w:spacing w:after="200" w:line="276" w:lineRule="auto"/>
      <w:ind w:left="1400" w:hanging="200"/>
    </w:pPr>
    <w:rPr>
      <w:rFonts w:eastAsia="Times New Roman"/>
      <w:bCs/>
    </w:rPr>
  </w:style>
  <w:style w:type="paragraph" w:styleId="Index8">
    <w:name w:val="index 8"/>
    <w:basedOn w:val="Normal"/>
    <w:next w:val="Normal"/>
    <w:autoRedefine/>
    <w:rsid w:val="007E5F9F"/>
    <w:pPr>
      <w:spacing w:after="200" w:line="276" w:lineRule="auto"/>
      <w:ind w:left="1600" w:hanging="200"/>
    </w:pPr>
    <w:rPr>
      <w:rFonts w:eastAsia="Times New Roman"/>
      <w:bCs/>
    </w:rPr>
  </w:style>
  <w:style w:type="paragraph" w:styleId="Index9">
    <w:name w:val="index 9"/>
    <w:basedOn w:val="Normal"/>
    <w:next w:val="Normal"/>
    <w:autoRedefine/>
    <w:rsid w:val="007E5F9F"/>
    <w:pPr>
      <w:spacing w:after="200" w:line="276" w:lineRule="auto"/>
      <w:ind w:left="1800" w:hanging="200"/>
    </w:pPr>
    <w:rPr>
      <w:rFonts w:eastAsia="Times New Roman"/>
      <w:bCs/>
    </w:rPr>
  </w:style>
  <w:style w:type="paragraph" w:styleId="IndexHeading">
    <w:name w:val="index heading"/>
    <w:basedOn w:val="Normal"/>
    <w:next w:val="Index1"/>
    <w:rsid w:val="007E5F9F"/>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7E5F9F"/>
    <w:pPr>
      <w:jc w:val="both"/>
    </w:pPr>
    <w:rPr>
      <w:rFonts w:eastAsia="Times New Roman"/>
      <w:i/>
      <w:iCs/>
      <w:color w:val="000000"/>
      <w:sz w:val="20"/>
    </w:rPr>
  </w:style>
  <w:style w:type="character" w:customStyle="1" w:styleId="MediumGrid11">
    <w:name w:val="Medium Grid 11"/>
    <w:uiPriority w:val="99"/>
    <w:rsid w:val="007E5F9F"/>
    <w:rPr>
      <w:color w:val="808080"/>
    </w:rPr>
  </w:style>
  <w:style w:type="numbering" w:customStyle="1" w:styleId="NoList8">
    <w:name w:val="No List8"/>
    <w:next w:val="NoList"/>
    <w:uiPriority w:val="99"/>
    <w:semiHidden/>
    <w:unhideWhenUsed/>
    <w:rsid w:val="007E5F9F"/>
  </w:style>
  <w:style w:type="numbering" w:customStyle="1" w:styleId="NoList9">
    <w:name w:val="No List9"/>
    <w:next w:val="NoList"/>
    <w:semiHidden/>
    <w:unhideWhenUsed/>
    <w:rsid w:val="007E5F9F"/>
  </w:style>
  <w:style w:type="numbering" w:customStyle="1" w:styleId="NoList10">
    <w:name w:val="No List10"/>
    <w:next w:val="NoList"/>
    <w:semiHidden/>
    <w:unhideWhenUsed/>
    <w:rsid w:val="007E5F9F"/>
  </w:style>
  <w:style w:type="numbering" w:customStyle="1" w:styleId="NoList12">
    <w:name w:val="No List12"/>
    <w:next w:val="NoList"/>
    <w:uiPriority w:val="99"/>
    <w:semiHidden/>
    <w:unhideWhenUsed/>
    <w:rsid w:val="007E5F9F"/>
  </w:style>
  <w:style w:type="numbering" w:customStyle="1" w:styleId="NoList13">
    <w:name w:val="No List13"/>
    <w:next w:val="NoList"/>
    <w:uiPriority w:val="99"/>
    <w:semiHidden/>
    <w:unhideWhenUsed/>
    <w:rsid w:val="007E5F9F"/>
  </w:style>
  <w:style w:type="numbering" w:customStyle="1" w:styleId="NoList14">
    <w:name w:val="No List14"/>
    <w:next w:val="NoList"/>
    <w:uiPriority w:val="99"/>
    <w:semiHidden/>
    <w:unhideWhenUsed/>
    <w:rsid w:val="007E5F9F"/>
  </w:style>
  <w:style w:type="numbering" w:customStyle="1" w:styleId="NoList15">
    <w:name w:val="No List15"/>
    <w:next w:val="NoList"/>
    <w:uiPriority w:val="99"/>
    <w:semiHidden/>
    <w:unhideWhenUsed/>
    <w:rsid w:val="007E5F9F"/>
  </w:style>
  <w:style w:type="numbering" w:customStyle="1" w:styleId="NoList16">
    <w:name w:val="No List16"/>
    <w:next w:val="NoList"/>
    <w:uiPriority w:val="99"/>
    <w:semiHidden/>
    <w:unhideWhenUsed/>
    <w:rsid w:val="007E5F9F"/>
  </w:style>
  <w:style w:type="numbering" w:customStyle="1" w:styleId="NoList17">
    <w:name w:val="No List17"/>
    <w:next w:val="NoList"/>
    <w:uiPriority w:val="99"/>
    <w:semiHidden/>
    <w:unhideWhenUsed/>
    <w:rsid w:val="007E5F9F"/>
  </w:style>
  <w:style w:type="numbering" w:customStyle="1" w:styleId="NoList18">
    <w:name w:val="No List18"/>
    <w:next w:val="NoList"/>
    <w:uiPriority w:val="99"/>
    <w:semiHidden/>
    <w:unhideWhenUsed/>
    <w:rsid w:val="007E5F9F"/>
  </w:style>
  <w:style w:type="numbering" w:customStyle="1" w:styleId="NoList19">
    <w:name w:val="No List19"/>
    <w:next w:val="NoList"/>
    <w:uiPriority w:val="99"/>
    <w:semiHidden/>
    <w:unhideWhenUsed/>
    <w:rsid w:val="007E5F9F"/>
  </w:style>
  <w:style w:type="numbering" w:customStyle="1" w:styleId="NoList20">
    <w:name w:val="No List20"/>
    <w:next w:val="NoList"/>
    <w:semiHidden/>
    <w:unhideWhenUsed/>
    <w:rsid w:val="007E5F9F"/>
  </w:style>
  <w:style w:type="numbering" w:customStyle="1" w:styleId="NoList21">
    <w:name w:val="No List21"/>
    <w:next w:val="NoList"/>
    <w:uiPriority w:val="99"/>
    <w:semiHidden/>
    <w:unhideWhenUsed/>
    <w:rsid w:val="007E5F9F"/>
  </w:style>
  <w:style w:type="paragraph" w:customStyle="1" w:styleId="PlaceholderText2">
    <w:name w:val="Placeholder Text2"/>
    <w:basedOn w:val="Normal"/>
    <w:uiPriority w:val="99"/>
    <w:rsid w:val="007E5F9F"/>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7E5F9F"/>
    <w:pPr>
      <w:keepNext/>
      <w:tabs>
        <w:tab w:val="num" w:pos="1440"/>
      </w:tabs>
      <w:ind w:left="1800" w:hanging="360"/>
      <w:outlineLvl w:val="2"/>
    </w:pPr>
    <w:rPr>
      <w:rFonts w:eastAsia="MS Gothic"/>
      <w:sz w:val="24"/>
    </w:rPr>
  </w:style>
  <w:style w:type="paragraph" w:customStyle="1" w:styleId="LightList1">
    <w:name w:val="Light List1"/>
    <w:basedOn w:val="Normal"/>
    <w:rsid w:val="007E5F9F"/>
    <w:pPr>
      <w:keepNext/>
      <w:tabs>
        <w:tab w:val="num" w:pos="2160"/>
      </w:tabs>
      <w:ind w:left="2520" w:hanging="360"/>
      <w:outlineLvl w:val="3"/>
    </w:pPr>
    <w:rPr>
      <w:rFonts w:eastAsia="MS Gothic"/>
      <w:sz w:val="24"/>
    </w:rPr>
  </w:style>
  <w:style w:type="paragraph" w:customStyle="1" w:styleId="LightGrid1">
    <w:name w:val="Light Grid1"/>
    <w:basedOn w:val="Normal"/>
    <w:rsid w:val="007E5F9F"/>
    <w:pPr>
      <w:keepNext/>
      <w:tabs>
        <w:tab w:val="num" w:pos="2880"/>
      </w:tabs>
      <w:ind w:left="3240" w:hanging="360"/>
      <w:outlineLvl w:val="4"/>
    </w:pPr>
    <w:rPr>
      <w:rFonts w:eastAsia="MS Gothic"/>
      <w:sz w:val="24"/>
    </w:rPr>
  </w:style>
  <w:style w:type="paragraph" w:customStyle="1" w:styleId="MediumShading11">
    <w:name w:val="Medium Shading 11"/>
    <w:basedOn w:val="Normal"/>
    <w:rsid w:val="007E5F9F"/>
    <w:pPr>
      <w:keepNext/>
      <w:tabs>
        <w:tab w:val="num" w:pos="3600"/>
      </w:tabs>
      <w:ind w:left="3960" w:hanging="360"/>
      <w:outlineLvl w:val="5"/>
    </w:pPr>
    <w:rPr>
      <w:rFonts w:eastAsia="MS Gothic"/>
      <w:sz w:val="24"/>
    </w:rPr>
  </w:style>
  <w:style w:type="paragraph" w:customStyle="1" w:styleId="MediumShading21">
    <w:name w:val="Medium Shading 21"/>
    <w:basedOn w:val="Normal"/>
    <w:rsid w:val="007E5F9F"/>
    <w:pPr>
      <w:keepNext/>
      <w:tabs>
        <w:tab w:val="num" w:pos="4320"/>
      </w:tabs>
      <w:ind w:left="4680" w:hanging="360"/>
      <w:outlineLvl w:val="6"/>
    </w:pPr>
    <w:rPr>
      <w:rFonts w:eastAsia="MS Gothic"/>
      <w:sz w:val="24"/>
    </w:rPr>
  </w:style>
  <w:style w:type="paragraph" w:customStyle="1" w:styleId="MediumList11">
    <w:name w:val="Medium List 11"/>
    <w:basedOn w:val="Normal"/>
    <w:rsid w:val="007E5F9F"/>
    <w:pPr>
      <w:keepNext/>
      <w:tabs>
        <w:tab w:val="num" w:pos="5040"/>
      </w:tabs>
      <w:ind w:left="5400" w:hanging="360"/>
      <w:outlineLvl w:val="7"/>
    </w:pPr>
    <w:rPr>
      <w:rFonts w:eastAsia="MS Gothic"/>
      <w:sz w:val="24"/>
    </w:rPr>
  </w:style>
  <w:style w:type="paragraph" w:customStyle="1" w:styleId="MediumList21">
    <w:name w:val="Medium List 21"/>
    <w:basedOn w:val="Normal"/>
    <w:rsid w:val="007E5F9F"/>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7E5F9F"/>
    <w:rPr>
      <w:sz w:val="17"/>
      <w:szCs w:val="24"/>
      <w:lang w:val="en-US" w:eastAsia="en-US" w:bidi="ar-SA"/>
    </w:rPr>
  </w:style>
  <w:style w:type="paragraph" w:customStyle="1" w:styleId="TagsFutura">
    <w:name w:val="TagsFutura"/>
    <w:basedOn w:val="Normal"/>
    <w:next w:val="Cites"/>
    <w:rsid w:val="007E5F9F"/>
    <w:rPr>
      <w:rFonts w:ascii="Futura" w:eastAsia="Times" w:hAnsi="Futura"/>
      <w:b/>
      <w:caps/>
      <w:sz w:val="18"/>
      <w:szCs w:val="20"/>
    </w:rPr>
  </w:style>
  <w:style w:type="character" w:customStyle="1" w:styleId="italics">
    <w:name w:val="italics"/>
    <w:basedOn w:val="DefaultParagraphFont"/>
    <w:rsid w:val="007E5F9F"/>
  </w:style>
  <w:style w:type="character" w:customStyle="1" w:styleId="m-3583723223135346788gmail-style13ptbold">
    <w:name w:val="m_-3583723223135346788gmail-style13ptbold"/>
    <w:basedOn w:val="DefaultParagraphFont"/>
    <w:rsid w:val="007E5F9F"/>
  </w:style>
  <w:style w:type="character" w:customStyle="1" w:styleId="m-3583723223135346788gmail-styleunderline">
    <w:name w:val="m_-3583723223135346788gmail-styleunderline"/>
    <w:basedOn w:val="DefaultParagraphFont"/>
    <w:rsid w:val="007E5F9F"/>
  </w:style>
  <w:style w:type="paragraph" w:customStyle="1" w:styleId="speakable">
    <w:name w:val="speakable"/>
    <w:basedOn w:val="Normal"/>
    <w:uiPriority w:val="99"/>
    <w:qFormat/>
    <w:rsid w:val="007E5F9F"/>
    <w:pPr>
      <w:spacing w:before="100" w:beforeAutospacing="1" w:after="100" w:afterAutospacing="1"/>
    </w:pPr>
  </w:style>
  <w:style w:type="character" w:customStyle="1" w:styleId="BoldUnderline2">
    <w:name w:val="Bold.Underline"/>
    <w:uiPriority w:val="1"/>
    <w:qFormat/>
    <w:rsid w:val="007E5F9F"/>
    <w:rPr>
      <w:b/>
      <w:u w:val="single"/>
    </w:rPr>
  </w:style>
  <w:style w:type="character" w:customStyle="1" w:styleId="UnresolvedMention3">
    <w:name w:val="Unresolved Mention3"/>
    <w:basedOn w:val="DefaultParagraphFont"/>
    <w:uiPriority w:val="99"/>
    <w:unhideWhenUsed/>
    <w:rsid w:val="007E5F9F"/>
    <w:rPr>
      <w:color w:val="808080"/>
      <w:shd w:val="clear" w:color="auto" w:fill="E6E6E6"/>
    </w:rPr>
  </w:style>
  <w:style w:type="paragraph" w:customStyle="1" w:styleId="useless">
    <w:name w:val="useless"/>
    <w:basedOn w:val="Normal"/>
    <w:uiPriority w:val="99"/>
    <w:qFormat/>
    <w:rsid w:val="007E5F9F"/>
    <w:rPr>
      <w:rFonts w:eastAsia="Times New Roman"/>
      <w:sz w:val="12"/>
    </w:rPr>
  </w:style>
  <w:style w:type="character" w:customStyle="1" w:styleId="tagCharCharCharChar">
    <w:name w:val="tag Char Char Char Char"/>
    <w:rsid w:val="007E5F9F"/>
    <w:rPr>
      <w:b/>
      <w:sz w:val="24"/>
      <w:szCs w:val="24"/>
      <w:lang w:val="en-US" w:eastAsia="en-US" w:bidi="ar-SA"/>
    </w:rPr>
  </w:style>
  <w:style w:type="character" w:customStyle="1" w:styleId="DebateUnderlined">
    <w:name w:val="Debate Underlined"/>
    <w:rsid w:val="007E5F9F"/>
    <w:rPr>
      <w:rFonts w:ascii="Helvetica" w:hAnsi="Helvetica"/>
      <w:sz w:val="20"/>
      <w:u w:val="single"/>
    </w:rPr>
  </w:style>
  <w:style w:type="character" w:styleId="PlaceholderText">
    <w:name w:val="Placeholder Text"/>
    <w:basedOn w:val="DefaultParagraphFont"/>
    <w:uiPriority w:val="99"/>
    <w:rsid w:val="007E5F9F"/>
    <w:rPr>
      <w:color w:val="808080"/>
    </w:rPr>
  </w:style>
  <w:style w:type="character" w:customStyle="1" w:styleId="byl">
    <w:name w:val="byl"/>
    <w:rsid w:val="007E5F9F"/>
  </w:style>
  <w:style w:type="paragraph" w:customStyle="1" w:styleId="css-xhhu0i">
    <w:name w:val="css-xhhu0i"/>
    <w:basedOn w:val="Normal"/>
    <w:rsid w:val="007E5F9F"/>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7E5F9F"/>
  </w:style>
  <w:style w:type="character" w:customStyle="1" w:styleId="m-8878800405382358272gmail-styleunderline">
    <w:name w:val="m_-8878800405382358272gmail-styleunderline"/>
    <w:basedOn w:val="DefaultParagraphFont"/>
    <w:rsid w:val="007E5F9F"/>
  </w:style>
  <w:style w:type="character" w:customStyle="1" w:styleId="m-5498913268213319940gmail-styleunderline">
    <w:name w:val="m_-5498913268213319940gmail-styleunderline"/>
    <w:basedOn w:val="DefaultParagraphFont"/>
    <w:rsid w:val="007E5F9F"/>
  </w:style>
  <w:style w:type="character" w:customStyle="1" w:styleId="overlay">
    <w:name w:val="overlay"/>
    <w:basedOn w:val="DefaultParagraphFont"/>
    <w:rsid w:val="007E5F9F"/>
  </w:style>
  <w:style w:type="character" w:customStyle="1" w:styleId="TagCharCharCharChar0">
    <w:name w:val="Tag Char Char Char Char"/>
    <w:basedOn w:val="DefaultParagraphFont"/>
    <w:rsid w:val="007E5F9F"/>
    <w:rPr>
      <w:rFonts w:ascii="Calibri" w:hAnsi="Calibri" w:cs="Calibri"/>
      <w:b/>
      <w:sz w:val="24"/>
    </w:rPr>
  </w:style>
  <w:style w:type="paragraph" w:customStyle="1" w:styleId="g-body">
    <w:name w:val="g-body"/>
    <w:basedOn w:val="Normal"/>
    <w:uiPriority w:val="99"/>
    <w:qFormat/>
    <w:rsid w:val="007E5F9F"/>
    <w:pPr>
      <w:spacing w:before="100" w:beforeAutospacing="1" w:after="100" w:afterAutospacing="1"/>
    </w:pPr>
    <w:rPr>
      <w:rFonts w:eastAsia="Times New Roman"/>
      <w:sz w:val="24"/>
    </w:rPr>
  </w:style>
  <w:style w:type="paragraph" w:customStyle="1" w:styleId="g-pstyle0">
    <w:name w:val="g-pstyle0"/>
    <w:basedOn w:val="Normal"/>
    <w:uiPriority w:val="99"/>
    <w:qFormat/>
    <w:rsid w:val="007E5F9F"/>
    <w:pPr>
      <w:spacing w:before="100" w:beforeAutospacing="1" w:after="100" w:afterAutospacing="1"/>
    </w:pPr>
    <w:rPr>
      <w:rFonts w:eastAsia="Times New Roman"/>
      <w:sz w:val="24"/>
    </w:rPr>
  </w:style>
  <w:style w:type="paragraph" w:customStyle="1" w:styleId="g-pstyle1">
    <w:name w:val="g-pstyle1"/>
    <w:basedOn w:val="Normal"/>
    <w:uiPriority w:val="99"/>
    <w:qFormat/>
    <w:rsid w:val="007E5F9F"/>
    <w:pPr>
      <w:spacing w:before="100" w:beforeAutospacing="1" w:after="100" w:afterAutospacing="1"/>
    </w:pPr>
    <w:rPr>
      <w:rFonts w:eastAsia="Times New Roman"/>
      <w:sz w:val="24"/>
    </w:rPr>
  </w:style>
  <w:style w:type="paragraph" w:customStyle="1" w:styleId="g-asset-hed">
    <w:name w:val="g-asset-hed"/>
    <w:basedOn w:val="Normal"/>
    <w:uiPriority w:val="99"/>
    <w:qFormat/>
    <w:rsid w:val="007E5F9F"/>
    <w:pPr>
      <w:spacing w:before="100" w:beforeAutospacing="1" w:after="100" w:afterAutospacing="1"/>
    </w:pPr>
    <w:rPr>
      <w:rFonts w:eastAsia="Times New Roman"/>
      <w:sz w:val="24"/>
    </w:rPr>
  </w:style>
  <w:style w:type="paragraph" w:customStyle="1" w:styleId="js-tweet-text">
    <w:name w:val="js-tweet-text"/>
    <w:basedOn w:val="Normal"/>
    <w:uiPriority w:val="99"/>
    <w:qFormat/>
    <w:rsid w:val="007E5F9F"/>
    <w:pPr>
      <w:spacing w:before="100" w:beforeAutospacing="1" w:after="100" w:afterAutospacing="1"/>
    </w:pPr>
    <w:rPr>
      <w:rFonts w:ascii="Arial" w:hAnsi="Arial"/>
      <w:sz w:val="24"/>
    </w:rPr>
  </w:style>
  <w:style w:type="paragraph" w:customStyle="1" w:styleId="speech">
    <w:name w:val="speech"/>
    <w:basedOn w:val="Normal"/>
    <w:uiPriority w:val="99"/>
    <w:qFormat/>
    <w:rsid w:val="007E5F9F"/>
    <w:pPr>
      <w:spacing w:before="100" w:beforeAutospacing="1" w:after="100" w:afterAutospacing="1"/>
    </w:pPr>
    <w:rPr>
      <w:sz w:val="24"/>
    </w:rPr>
  </w:style>
  <w:style w:type="character" w:customStyle="1" w:styleId="adtext">
    <w:name w:val="adtext"/>
    <w:basedOn w:val="DefaultParagraphFont"/>
    <w:rsid w:val="007E5F9F"/>
  </w:style>
  <w:style w:type="character" w:customStyle="1" w:styleId="UL-Bold">
    <w:name w:val="UL-Bold"/>
    <w:basedOn w:val="DefaultParagraphFont"/>
    <w:rsid w:val="007E5F9F"/>
    <w:rPr>
      <w:u w:val="thick"/>
    </w:rPr>
  </w:style>
  <w:style w:type="character" w:customStyle="1" w:styleId="UL-None">
    <w:name w:val="UL-None"/>
    <w:basedOn w:val="DefaultParagraphFont"/>
    <w:rsid w:val="007E5F9F"/>
    <w:rPr>
      <w:strike w:val="0"/>
      <w:dstrike w:val="0"/>
      <w:u w:val="none"/>
      <w:effect w:val="none"/>
    </w:rPr>
  </w:style>
  <w:style w:type="character" w:customStyle="1" w:styleId="qu730rj69h">
    <w:name w:val="qu730rj69h"/>
    <w:basedOn w:val="DefaultParagraphFont"/>
    <w:rsid w:val="007E5F9F"/>
  </w:style>
  <w:style w:type="paragraph" w:customStyle="1" w:styleId="optext">
    <w:name w:val="optext"/>
    <w:basedOn w:val="Normal"/>
    <w:uiPriority w:val="99"/>
    <w:qFormat/>
    <w:rsid w:val="007E5F9F"/>
    <w:pPr>
      <w:spacing w:before="100" w:beforeAutospacing="1" w:after="100" w:afterAutospacing="1"/>
    </w:pPr>
    <w:rPr>
      <w:sz w:val="24"/>
    </w:rPr>
  </w:style>
  <w:style w:type="character" w:customStyle="1" w:styleId="lmy74qr12z">
    <w:name w:val="lmy74qr12z"/>
    <w:basedOn w:val="DefaultParagraphFont"/>
    <w:rsid w:val="007E5F9F"/>
  </w:style>
  <w:style w:type="character" w:customStyle="1" w:styleId="icr880">
    <w:name w:val="icr880"/>
    <w:basedOn w:val="DefaultParagraphFont"/>
    <w:rsid w:val="007E5F9F"/>
  </w:style>
  <w:style w:type="character" w:customStyle="1" w:styleId="hx23q54">
    <w:name w:val="hx23q54"/>
    <w:basedOn w:val="DefaultParagraphFont"/>
    <w:rsid w:val="007E5F9F"/>
  </w:style>
  <w:style w:type="character" w:customStyle="1" w:styleId="m-5348258726587825636gmail-style13ptbold">
    <w:name w:val="m_-5348258726587825636gmail-style13ptbold"/>
    <w:basedOn w:val="DefaultParagraphFont"/>
    <w:rsid w:val="007E5F9F"/>
  </w:style>
  <w:style w:type="character" w:customStyle="1" w:styleId="m-5348258726587825636gmail-styleunderline">
    <w:name w:val="m_-5348258726587825636gmail-styleunderline"/>
    <w:basedOn w:val="DefaultParagraphFont"/>
    <w:rsid w:val="007E5F9F"/>
  </w:style>
  <w:style w:type="character" w:customStyle="1" w:styleId="m4385445901877740177gmail-styleunderline">
    <w:name w:val="m_4385445901877740177gmail-styleunderline"/>
    <w:basedOn w:val="DefaultParagraphFont"/>
    <w:rsid w:val="007E5F9F"/>
  </w:style>
  <w:style w:type="character" w:customStyle="1" w:styleId="DDIUnderline">
    <w:name w:val="DDI Underline"/>
    <w:qFormat/>
    <w:rsid w:val="007E5F9F"/>
    <w:rPr>
      <w:rFonts w:ascii="Times New Roman" w:hAnsi="Times New Roman"/>
      <w:sz w:val="24"/>
      <w:u w:val="single"/>
    </w:rPr>
  </w:style>
  <w:style w:type="paragraph" w:customStyle="1" w:styleId="ALLCAPS">
    <w:name w:val="ALL CAPS"/>
    <w:basedOn w:val="Normal"/>
    <w:link w:val="ALLCAPSChar"/>
    <w:qFormat/>
    <w:rsid w:val="007E5F9F"/>
    <w:rPr>
      <w:rFonts w:eastAsia="Times New Roman"/>
      <w:b/>
      <w:caps/>
    </w:rPr>
  </w:style>
  <w:style w:type="character" w:customStyle="1" w:styleId="ALLCAPSChar">
    <w:name w:val="ALL CAPS Char"/>
    <w:basedOn w:val="DefaultParagraphFont"/>
    <w:link w:val="ALLCAPS"/>
    <w:rsid w:val="007E5F9F"/>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7E5F9F"/>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7E5F9F"/>
    <w:rPr>
      <w:rFonts w:ascii="Calibri" w:eastAsia="Times New Roman" w:hAnsi="Calibri"/>
      <w:b/>
    </w:rPr>
  </w:style>
  <w:style w:type="character" w:customStyle="1" w:styleId="Cites-AuthorDate">
    <w:name w:val="Cites-Author/Date"/>
    <w:rsid w:val="007E5F9F"/>
    <w:rPr>
      <w:rFonts w:ascii="Helvetica" w:hAnsi="Helvetica"/>
      <w:b/>
      <w:sz w:val="22"/>
      <w:szCs w:val="24"/>
      <w:u w:val="thick"/>
    </w:rPr>
  </w:style>
  <w:style w:type="paragraph" w:customStyle="1" w:styleId="CiteTag">
    <w:name w:val="Cite/Tag"/>
    <w:basedOn w:val="Normal"/>
    <w:uiPriority w:val="99"/>
    <w:qFormat/>
    <w:rsid w:val="007E5F9F"/>
    <w:rPr>
      <w:rFonts w:eastAsia="Cambria"/>
      <w:b/>
    </w:rPr>
  </w:style>
  <w:style w:type="character" w:customStyle="1" w:styleId="m489902567989944824gmail-style13ptbold">
    <w:name w:val="m_489902567989944824gmail-style13ptbold"/>
    <w:basedOn w:val="DefaultParagraphFont"/>
    <w:rsid w:val="007E5F9F"/>
  </w:style>
  <w:style w:type="character" w:customStyle="1" w:styleId="m489902567989944824gmail-styleunderline">
    <w:name w:val="m_489902567989944824gmail-styleunderline"/>
    <w:basedOn w:val="DefaultParagraphFont"/>
    <w:rsid w:val="007E5F9F"/>
  </w:style>
  <w:style w:type="character" w:customStyle="1" w:styleId="UnderlineCharChar3">
    <w:name w:val="Underline Char Char3"/>
    <w:rsid w:val="007E5F9F"/>
    <w:rPr>
      <w:szCs w:val="24"/>
      <w:u w:val="single"/>
      <w:lang w:val="en-US" w:eastAsia="en-US" w:bidi="ar-SA"/>
    </w:rPr>
  </w:style>
  <w:style w:type="character" w:customStyle="1" w:styleId="tl8wme">
    <w:name w:val="tl8wme"/>
    <w:basedOn w:val="DefaultParagraphFont"/>
    <w:rsid w:val="007E5F9F"/>
  </w:style>
  <w:style w:type="character" w:customStyle="1" w:styleId="Mention3">
    <w:name w:val="Mention3"/>
    <w:basedOn w:val="DefaultParagraphFont"/>
    <w:uiPriority w:val="99"/>
    <w:semiHidden/>
    <w:unhideWhenUsed/>
    <w:rsid w:val="007E5F9F"/>
    <w:rPr>
      <w:color w:val="2B579A"/>
      <w:shd w:val="clear" w:color="auto" w:fill="E6E6E6"/>
    </w:rPr>
  </w:style>
  <w:style w:type="character" w:customStyle="1" w:styleId="m-5251091010484660064gmail-style13ptbold">
    <w:name w:val="m_-5251091010484660064gmail-style13ptbold"/>
    <w:basedOn w:val="DefaultParagraphFont"/>
    <w:rsid w:val="007E5F9F"/>
  </w:style>
  <w:style w:type="character" w:customStyle="1" w:styleId="m-5251091010484660064gmail-styleunderline">
    <w:name w:val="m_-5251091010484660064gmail-styleunderline"/>
    <w:basedOn w:val="DefaultParagraphFont"/>
    <w:rsid w:val="007E5F9F"/>
  </w:style>
  <w:style w:type="character" w:customStyle="1" w:styleId="tablecaption">
    <w:name w:val="tablecaption"/>
    <w:basedOn w:val="DefaultParagraphFont"/>
    <w:rsid w:val="007E5F9F"/>
  </w:style>
  <w:style w:type="character" w:customStyle="1" w:styleId="StyleLatinHelvetica105ptBlack">
    <w:name w:val="Style (Latin) Helvetica 10.5 pt Black"/>
    <w:basedOn w:val="DefaultParagraphFont"/>
    <w:rsid w:val="007E5F9F"/>
    <w:rPr>
      <w:rFonts w:ascii="Times New Roman" w:hAnsi="Times New Roman"/>
      <w:color w:val="000000"/>
      <w:sz w:val="21"/>
    </w:rPr>
  </w:style>
  <w:style w:type="character" w:customStyle="1" w:styleId="Quotation">
    <w:name w:val="Quotation"/>
    <w:qFormat/>
    <w:rsid w:val="007E5F9F"/>
    <w:rPr>
      <w:rFonts w:ascii="Arial" w:hAnsi="Arial"/>
      <w:b/>
      <w:i/>
      <w:iCs/>
      <w:sz w:val="24"/>
      <w:u w:val="single"/>
    </w:rPr>
  </w:style>
  <w:style w:type="paragraph" w:customStyle="1" w:styleId="DateTime">
    <w:name w:val="DateTime"/>
    <w:basedOn w:val="Normal"/>
    <w:link w:val="DateTimeChar"/>
    <w:autoRedefine/>
    <w:uiPriority w:val="4"/>
    <w:qFormat/>
    <w:rsid w:val="007E5F9F"/>
  </w:style>
  <w:style w:type="character" w:customStyle="1" w:styleId="DateTimeChar">
    <w:name w:val="DateTime Char"/>
    <w:basedOn w:val="DefaultParagraphFont"/>
    <w:link w:val="DateTime"/>
    <w:uiPriority w:val="4"/>
    <w:rsid w:val="007E5F9F"/>
    <w:rPr>
      <w:rFonts w:ascii="Calibri" w:hAnsi="Calibri"/>
      <w:sz w:val="22"/>
    </w:rPr>
  </w:style>
  <w:style w:type="paragraph" w:customStyle="1" w:styleId="Lecture">
    <w:name w:val="Lecture"/>
    <w:next w:val="BodyText"/>
    <w:link w:val="LectureChar"/>
    <w:autoRedefine/>
    <w:uiPriority w:val="4"/>
    <w:qFormat/>
    <w:rsid w:val="007E5F9F"/>
    <w:pPr>
      <w:spacing w:line="259" w:lineRule="auto"/>
      <w:outlineLvl w:val="5"/>
    </w:pPr>
    <w:rPr>
      <w:rFonts w:ascii="Arial" w:eastAsia="SimSun" w:hAnsi="Arial" w:cs="Arial"/>
      <w:spacing w:val="-10"/>
      <w:sz w:val="22"/>
      <w:szCs w:val="22"/>
    </w:rPr>
  </w:style>
  <w:style w:type="character" w:customStyle="1" w:styleId="LectureChar">
    <w:name w:val="Lecture Char"/>
    <w:basedOn w:val="DateTimeChar"/>
    <w:link w:val="Lecture"/>
    <w:uiPriority w:val="4"/>
    <w:rsid w:val="007E5F9F"/>
    <w:rPr>
      <w:rFonts w:ascii="Arial" w:eastAsia="SimSun" w:hAnsi="Arial" w:cs="Arial"/>
      <w:spacing w:val="-10"/>
      <w:sz w:val="22"/>
      <w:szCs w:val="22"/>
    </w:rPr>
  </w:style>
  <w:style w:type="character" w:customStyle="1" w:styleId="m-413333960618644972gmail-style13ptbold">
    <w:name w:val="m_-413333960618644972gmail-style13ptbold"/>
    <w:basedOn w:val="DefaultParagraphFont"/>
    <w:rsid w:val="007E5F9F"/>
  </w:style>
  <w:style w:type="character" w:customStyle="1" w:styleId="m-413333960618644972gmail-styleunderline">
    <w:name w:val="m_-413333960618644972gmail-styleunderline"/>
    <w:basedOn w:val="DefaultParagraphFont"/>
    <w:rsid w:val="007E5F9F"/>
  </w:style>
  <w:style w:type="character" w:customStyle="1" w:styleId="m8314098763611656848gmail-stylestylebold12pt">
    <w:name w:val="m_8314098763611656848gmail-stylestylebold12pt"/>
    <w:basedOn w:val="DefaultParagraphFont"/>
    <w:rsid w:val="007E5F9F"/>
  </w:style>
  <w:style w:type="character" w:customStyle="1" w:styleId="m8314098763611656848gmail-styleboldunderline">
    <w:name w:val="m_8314098763611656848gmail-styleboldunderline"/>
    <w:basedOn w:val="DefaultParagraphFont"/>
    <w:rsid w:val="007E5F9F"/>
  </w:style>
  <w:style w:type="paragraph" w:customStyle="1" w:styleId="Spacer">
    <w:name w:val="Spacer"/>
    <w:basedOn w:val="Heading1"/>
    <w:link w:val="SpacerChar"/>
    <w:autoRedefine/>
    <w:uiPriority w:val="4"/>
    <w:qFormat/>
    <w:rsid w:val="007E5F9F"/>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7E5F9F"/>
    <w:rPr>
      <w:rFonts w:ascii="Georgia" w:eastAsiaTheme="majorEastAsia" w:hAnsi="Georgia" w:cstheme="majorBidi"/>
      <w:b/>
      <w:bCs/>
      <w:szCs w:val="32"/>
    </w:rPr>
  </w:style>
  <w:style w:type="paragraph" w:customStyle="1" w:styleId="msonormal0">
    <w:name w:val="msonormal"/>
    <w:basedOn w:val="Normal"/>
    <w:qFormat/>
    <w:rsid w:val="007E5F9F"/>
    <w:pPr>
      <w:spacing w:before="100" w:beforeAutospacing="1" w:after="100" w:afterAutospacing="1"/>
    </w:pPr>
    <w:rPr>
      <w:rFonts w:eastAsia="Times New Roman"/>
      <w:sz w:val="24"/>
    </w:rPr>
  </w:style>
  <w:style w:type="paragraph" w:customStyle="1" w:styleId="TxBr41p1">
    <w:name w:val="TxBr_41p1"/>
    <w:basedOn w:val="Normal"/>
    <w:qFormat/>
    <w:rsid w:val="007E5F9F"/>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7E5F9F"/>
    <w:rPr>
      <w:rFonts w:ascii="Georgia" w:eastAsia="Times New Roman" w:hAnsi="Georgia" w:cs="Arial" w:hint="default"/>
      <w:b/>
      <w:bCs/>
      <w:kern w:val="32"/>
      <w:sz w:val="28"/>
      <w:szCs w:val="32"/>
    </w:rPr>
  </w:style>
  <w:style w:type="character" w:customStyle="1" w:styleId="CiteReal0">
    <w:name w:val="CiteReal"/>
    <w:uiPriority w:val="1"/>
    <w:qFormat/>
    <w:rsid w:val="007E5F9F"/>
    <w:rPr>
      <w:rFonts w:ascii="Arial" w:hAnsi="Arial"/>
      <w:b/>
      <w:sz w:val="24"/>
      <w:u w:val="single"/>
    </w:rPr>
  </w:style>
  <w:style w:type="character" w:customStyle="1" w:styleId="dropcap1">
    <w:name w:val="dropcap1"/>
    <w:rsid w:val="007E5F9F"/>
  </w:style>
  <w:style w:type="paragraph" w:customStyle="1" w:styleId="Style42">
    <w:name w:val="Style42"/>
    <w:basedOn w:val="Normal"/>
    <w:uiPriority w:val="99"/>
    <w:rsid w:val="007E5F9F"/>
    <w:pPr>
      <w:spacing w:line="202" w:lineRule="exact"/>
      <w:jc w:val="both"/>
    </w:pPr>
    <w:rPr>
      <w:rFonts w:ascii="Palatino Linotype" w:hAnsi="Palatino Linotype" w:cs="Palatino Linotype"/>
    </w:rPr>
  </w:style>
  <w:style w:type="character" w:customStyle="1" w:styleId="FontStyle72">
    <w:name w:val="Font Style72"/>
    <w:uiPriority w:val="99"/>
    <w:rsid w:val="007E5F9F"/>
    <w:rPr>
      <w:rFonts w:ascii="Cambria" w:hAnsi="Cambria" w:cs="Cambria" w:hint="default"/>
      <w:sz w:val="16"/>
      <w:szCs w:val="16"/>
    </w:rPr>
  </w:style>
  <w:style w:type="character" w:customStyle="1" w:styleId="FontStyle73">
    <w:name w:val="Font Style73"/>
    <w:uiPriority w:val="99"/>
    <w:rsid w:val="007E5F9F"/>
    <w:rPr>
      <w:rFonts w:ascii="Cambria" w:hAnsi="Cambria" w:cs="Cambria" w:hint="default"/>
      <w:i/>
      <w:iCs/>
      <w:sz w:val="16"/>
      <w:szCs w:val="16"/>
    </w:rPr>
  </w:style>
  <w:style w:type="character" w:customStyle="1" w:styleId="UnderlinestyleChar20">
    <w:name w:val="Underline style Char2"/>
    <w:rsid w:val="007E5F9F"/>
    <w:rPr>
      <w:sz w:val="22"/>
      <w:szCs w:val="24"/>
      <w:u w:val="single"/>
      <w:lang w:val="en-US" w:eastAsia="en-US" w:bidi="ar-SA"/>
    </w:rPr>
  </w:style>
  <w:style w:type="character" w:customStyle="1" w:styleId="FontStyle49">
    <w:name w:val="Font Style49"/>
    <w:uiPriority w:val="99"/>
    <w:rsid w:val="007E5F9F"/>
    <w:rPr>
      <w:rFonts w:ascii="Cambria" w:hAnsi="Cambria" w:cs="Cambria"/>
      <w:sz w:val="20"/>
      <w:szCs w:val="20"/>
    </w:rPr>
  </w:style>
  <w:style w:type="character" w:customStyle="1" w:styleId="FontStyle50">
    <w:name w:val="Font Style50"/>
    <w:uiPriority w:val="99"/>
    <w:rsid w:val="007E5F9F"/>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7E5F9F"/>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7E5F9F"/>
    <w:rPr>
      <w:rFonts w:ascii="Cambria" w:eastAsia="Cambria" w:hAnsi="Cambria" w:cs="Cambria"/>
      <w:spacing w:val="-3"/>
      <w:sz w:val="22"/>
      <w:szCs w:val="20"/>
    </w:rPr>
  </w:style>
  <w:style w:type="character" w:customStyle="1" w:styleId="kn">
    <w:name w:val="kn"/>
    <w:basedOn w:val="DefaultParagraphFont"/>
    <w:rsid w:val="007E5F9F"/>
  </w:style>
  <w:style w:type="character" w:customStyle="1" w:styleId="StyleStyleUnderlineUnderlineStyleBoldUnderlineIntenseEmphas">
    <w:name w:val="Style Style UnderlineUnderlineStyle Bold UnderlineIntense Emphas..."/>
    <w:basedOn w:val="DefaultParagraphFont"/>
    <w:rsid w:val="007E5F9F"/>
    <w:rPr>
      <w:b/>
      <w:bCs/>
      <w:sz w:val="26"/>
      <w:u w:val="single"/>
    </w:rPr>
  </w:style>
  <w:style w:type="character" w:customStyle="1" w:styleId="articoloinside">
    <w:name w:val="articolo_inside"/>
    <w:rsid w:val="007E5F9F"/>
  </w:style>
  <w:style w:type="paragraph" w:customStyle="1" w:styleId="pagetools">
    <w:name w:val="pagetools"/>
    <w:basedOn w:val="Normal"/>
    <w:rsid w:val="007E5F9F"/>
    <w:pPr>
      <w:spacing w:before="100" w:beforeAutospacing="1" w:after="100" w:afterAutospacing="1"/>
    </w:pPr>
    <w:rPr>
      <w:rFonts w:ascii="Cambria" w:eastAsia="Cambria" w:hAnsi="Cambria"/>
      <w:sz w:val="24"/>
    </w:rPr>
  </w:style>
  <w:style w:type="character" w:customStyle="1" w:styleId="job">
    <w:name w:val="job"/>
    <w:basedOn w:val="DefaultParagraphFont"/>
    <w:rsid w:val="007E5F9F"/>
  </w:style>
  <w:style w:type="character" w:customStyle="1" w:styleId="publisher">
    <w:name w:val="publisher"/>
    <w:basedOn w:val="DefaultParagraphFont"/>
    <w:rsid w:val="007E5F9F"/>
  </w:style>
  <w:style w:type="character" w:customStyle="1" w:styleId="pubyear">
    <w:name w:val="pubyear"/>
    <w:basedOn w:val="DefaultParagraphFont"/>
    <w:rsid w:val="007E5F9F"/>
  </w:style>
  <w:style w:type="character" w:customStyle="1" w:styleId="pubcity">
    <w:name w:val="pubcity"/>
    <w:basedOn w:val="DefaultParagraphFont"/>
    <w:rsid w:val="007E5F9F"/>
  </w:style>
  <w:style w:type="paragraph" w:customStyle="1" w:styleId="C-Text">
    <w:name w:val="C-Text"/>
    <w:basedOn w:val="Normal"/>
    <w:rsid w:val="007E5F9F"/>
    <w:pPr>
      <w:tabs>
        <w:tab w:val="num" w:pos="720"/>
      </w:tabs>
      <w:ind w:left="720" w:hanging="360"/>
    </w:pPr>
    <w:rPr>
      <w:rFonts w:ascii="Book Antiqua" w:hAnsi="Book Antiqua"/>
      <w:sz w:val="24"/>
    </w:rPr>
  </w:style>
  <w:style w:type="character" w:customStyle="1" w:styleId="ecdate">
    <w:name w:val="ec_date"/>
    <w:basedOn w:val="DefaultParagraphFont"/>
    <w:rsid w:val="007E5F9F"/>
    <w:rPr>
      <w:rFonts w:ascii="Symbol" w:hAnsi="Symbol" w:hint="default"/>
      <w:sz w:val="20"/>
      <w:szCs w:val="20"/>
      <w:shd w:val="clear" w:color="auto" w:fill="FFFFFF"/>
    </w:rPr>
  </w:style>
  <w:style w:type="paragraph" w:customStyle="1" w:styleId="ecmsonormal">
    <w:name w:val="ec_msonormal"/>
    <w:basedOn w:val="Normal"/>
    <w:rsid w:val="007E5F9F"/>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7E5F9F"/>
  </w:style>
  <w:style w:type="character" w:customStyle="1" w:styleId="articleheadline">
    <w:name w:val="articleheadline"/>
    <w:basedOn w:val="DefaultParagraphFont"/>
    <w:rsid w:val="007E5F9F"/>
  </w:style>
  <w:style w:type="paragraph" w:customStyle="1" w:styleId="u-intro">
    <w:name w:val="u-intro"/>
    <w:basedOn w:val="Normal"/>
    <w:rsid w:val="007E5F9F"/>
    <w:pPr>
      <w:spacing w:before="100" w:beforeAutospacing="1" w:after="100" w:afterAutospacing="1"/>
    </w:pPr>
    <w:rPr>
      <w:rFonts w:ascii="Georgia" w:hAnsi="Georgia"/>
      <w:sz w:val="24"/>
    </w:rPr>
  </w:style>
  <w:style w:type="character" w:customStyle="1" w:styleId="u-byline">
    <w:name w:val="u-byline"/>
    <w:basedOn w:val="DefaultParagraphFont"/>
    <w:rsid w:val="007E5F9F"/>
  </w:style>
  <w:style w:type="character" w:customStyle="1" w:styleId="articlebya">
    <w:name w:val="articleby_a"/>
    <w:basedOn w:val="DefaultParagraphFont"/>
    <w:rsid w:val="007E5F9F"/>
  </w:style>
  <w:style w:type="character" w:customStyle="1" w:styleId="popupwinby">
    <w:name w:val="popupwinby"/>
    <w:basedOn w:val="DefaultParagraphFont"/>
    <w:rsid w:val="007E5F9F"/>
  </w:style>
  <w:style w:type="character" w:customStyle="1" w:styleId="storyheader">
    <w:name w:val="storyheader"/>
    <w:basedOn w:val="DefaultParagraphFont"/>
    <w:rsid w:val="007E5F9F"/>
  </w:style>
  <w:style w:type="character" w:customStyle="1" w:styleId="marron">
    <w:name w:val="marron"/>
    <w:basedOn w:val="DefaultParagraphFont"/>
    <w:rsid w:val="007E5F9F"/>
  </w:style>
  <w:style w:type="paragraph" w:customStyle="1" w:styleId="StyleNormalWeb10pt">
    <w:name w:val="Style Normal (Web) + 10 pt"/>
    <w:basedOn w:val="NormalWeb"/>
    <w:next w:val="Normal"/>
    <w:rsid w:val="007E5F9F"/>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7E5F9F"/>
    <w:rPr>
      <w:szCs w:val="24"/>
      <w:lang w:val="en-US" w:eastAsia="en-US" w:bidi="ar-SA"/>
    </w:rPr>
  </w:style>
  <w:style w:type="paragraph" w:customStyle="1" w:styleId="TagCiteShells">
    <w:name w:val="Tag/Cite/Shells"/>
    <w:basedOn w:val="Normal"/>
    <w:rsid w:val="007E5F9F"/>
    <w:rPr>
      <w:rFonts w:ascii="Georgia" w:hAnsi="Georgia"/>
      <w:b/>
    </w:rPr>
  </w:style>
  <w:style w:type="paragraph" w:customStyle="1" w:styleId="DefinitionTerm">
    <w:name w:val="Definition Term"/>
    <w:basedOn w:val="Normal"/>
    <w:next w:val="Normal"/>
    <w:rsid w:val="007E5F9F"/>
    <w:rPr>
      <w:rFonts w:ascii="Georgia" w:hAnsi="Georgia"/>
      <w:snapToGrid w:val="0"/>
      <w:sz w:val="24"/>
    </w:rPr>
  </w:style>
  <w:style w:type="character" w:customStyle="1" w:styleId="Style3CharChar">
    <w:name w:val="Style3 Char Char"/>
    <w:basedOn w:val="DefaultParagraphFont"/>
    <w:rsid w:val="007E5F9F"/>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7E5F9F"/>
    <w:pPr>
      <w:spacing w:after="60"/>
    </w:pPr>
    <w:rPr>
      <w:rFonts w:ascii="Georgia" w:eastAsia="Segoe UI" w:hAnsi="Georgia" w:cs="Cambria"/>
      <w:caps/>
      <w:sz w:val="20"/>
      <w:lang w:eastAsia="zh-CN"/>
    </w:rPr>
  </w:style>
  <w:style w:type="character" w:customStyle="1" w:styleId="NormalChar0">
    <w:name w:val="Normal Char"/>
    <w:basedOn w:val="DefaultParagraphFont"/>
    <w:rsid w:val="007E5F9F"/>
    <w:rPr>
      <w:lang w:eastAsia="en-US"/>
    </w:rPr>
  </w:style>
  <w:style w:type="character" w:customStyle="1" w:styleId="BoldUnderlineChar2">
    <w:name w:val="Bold + Underline Char"/>
    <w:basedOn w:val="DefaultParagraphFont"/>
    <w:rsid w:val="007E5F9F"/>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7E5F9F"/>
  </w:style>
  <w:style w:type="character" w:customStyle="1" w:styleId="CharacterStyle7">
    <w:name w:val="Character Style 7"/>
    <w:rsid w:val="007E5F9F"/>
    <w:rPr>
      <w:rFonts w:ascii="Trebuchet MS" w:hAnsi="Trebuchet MS" w:cs="Trebuchet MS"/>
      <w:sz w:val="20"/>
      <w:szCs w:val="20"/>
      <w:u w:val="single"/>
    </w:rPr>
  </w:style>
  <w:style w:type="character" w:customStyle="1" w:styleId="StyleStyle4Char">
    <w:name w:val="Style Style4 + Char"/>
    <w:basedOn w:val="DefaultParagraphFont"/>
    <w:rsid w:val="007E5F9F"/>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7E5F9F"/>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7E5F9F"/>
    <w:rPr>
      <w:rFonts w:ascii="Symbol" w:hAnsi="Symbol"/>
      <w:sz w:val="21"/>
      <w:szCs w:val="21"/>
      <w:u w:val="thick"/>
    </w:rPr>
  </w:style>
  <w:style w:type="paragraph" w:customStyle="1" w:styleId="Cite8">
    <w:name w:val="Cite8"/>
    <w:basedOn w:val="Normal"/>
    <w:autoRedefine/>
    <w:qFormat/>
    <w:rsid w:val="007E5F9F"/>
    <w:rPr>
      <w:rFonts w:ascii="Trebuchet MS" w:eastAsia="Verdana" w:hAnsi="Trebuchet MS" w:cs="Cambria"/>
      <w:sz w:val="16"/>
    </w:rPr>
  </w:style>
  <w:style w:type="paragraph" w:customStyle="1" w:styleId="8font">
    <w:name w:val="8font"/>
    <w:basedOn w:val="Normal"/>
    <w:next w:val="Normal"/>
    <w:autoRedefine/>
    <w:qFormat/>
    <w:rsid w:val="007E5F9F"/>
    <w:rPr>
      <w:rFonts w:ascii="Georgia" w:eastAsia="Cambria Math" w:hAnsi="Georgia" w:cs="Cambria"/>
      <w:sz w:val="16"/>
      <w:szCs w:val="16"/>
    </w:rPr>
  </w:style>
  <w:style w:type="paragraph" w:customStyle="1" w:styleId="BoldUnderlineChar20">
    <w:name w:val="BoldUnderline Char2"/>
    <w:link w:val="BoldUnderlineChar2Char"/>
    <w:rsid w:val="007E5F9F"/>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7E5F9F"/>
    <w:rPr>
      <w:rFonts w:ascii="Times New Roman" w:eastAsia="Times New Roman" w:hAnsi="Times New Roman" w:cs="Times New Roman"/>
      <w:b/>
      <w:sz w:val="20"/>
      <w:u w:val="single"/>
    </w:rPr>
  </w:style>
  <w:style w:type="character" w:customStyle="1" w:styleId="UnderlineCharChar4">
    <w:name w:val="Underline Char Char4"/>
    <w:rsid w:val="007E5F9F"/>
    <w:rPr>
      <w:szCs w:val="24"/>
      <w:u w:val="single"/>
      <w:lang w:val="en-US" w:eastAsia="en-US" w:bidi="ar-SA"/>
    </w:rPr>
  </w:style>
  <w:style w:type="character" w:customStyle="1" w:styleId="BoldUnderlineCharChar3">
    <w:name w:val="BoldUnderline Char Char3"/>
    <w:rsid w:val="007E5F9F"/>
    <w:rPr>
      <w:b/>
      <w:szCs w:val="24"/>
      <w:u w:val="single"/>
      <w:lang w:val="en-US" w:eastAsia="en-US" w:bidi="ar-SA"/>
    </w:rPr>
  </w:style>
  <w:style w:type="character" w:customStyle="1" w:styleId="BoldUnderlineCharChar2">
    <w:name w:val="BoldUnderline Char Char2"/>
    <w:rsid w:val="007E5F9F"/>
    <w:rPr>
      <w:b/>
      <w:szCs w:val="24"/>
      <w:u w:val="single"/>
      <w:lang w:val="en-US" w:eastAsia="en-US" w:bidi="ar-SA"/>
    </w:rPr>
  </w:style>
  <w:style w:type="paragraph" w:customStyle="1" w:styleId="UnderlineCard0">
    <w:name w:val="UnderlineCard"/>
    <w:basedOn w:val="Heading3"/>
    <w:link w:val="UnderlineCardChar0"/>
    <w:qFormat/>
    <w:rsid w:val="007E5F9F"/>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7E5F9F"/>
    <w:rPr>
      <w:rFonts w:ascii="Georgia" w:eastAsia="Calibri" w:hAnsi="Georgia" w:cs="Times New Roman"/>
      <w:sz w:val="20"/>
      <w:szCs w:val="20"/>
      <w:u w:val="single"/>
      <w:lang w:val="x-none" w:eastAsia="x-none"/>
    </w:rPr>
  </w:style>
  <w:style w:type="character" w:customStyle="1" w:styleId="5Notunderlined">
    <w:name w:val="5 Not underlined"/>
    <w:rsid w:val="007E5F9F"/>
    <w:rPr>
      <w:rFonts w:ascii="Times New Roman" w:hAnsi="Times New Roman"/>
      <w:sz w:val="16"/>
    </w:rPr>
  </w:style>
  <w:style w:type="character" w:customStyle="1" w:styleId="volume-issue">
    <w:name w:val="volume-issue"/>
    <w:rsid w:val="007E5F9F"/>
    <w:rPr>
      <w:rFonts w:cs="Times New Roman"/>
    </w:rPr>
  </w:style>
  <w:style w:type="character" w:customStyle="1" w:styleId="storytext">
    <w:name w:val="storytext"/>
    <w:basedOn w:val="DefaultParagraphFont"/>
    <w:rsid w:val="007E5F9F"/>
  </w:style>
  <w:style w:type="character" w:customStyle="1" w:styleId="boldness1">
    <w:name w:val="boldness1"/>
    <w:rsid w:val="007E5F9F"/>
  </w:style>
  <w:style w:type="paragraph" w:customStyle="1" w:styleId="Cardd">
    <w:name w:val="Cardd"/>
    <w:basedOn w:val="Normal"/>
    <w:uiPriority w:val="4"/>
    <w:qFormat/>
    <w:rsid w:val="007E5F9F"/>
    <w:pPr>
      <w:ind w:left="288" w:right="288"/>
    </w:pPr>
    <w:rPr>
      <w:rFonts w:ascii="Georgia" w:hAnsi="Georgia"/>
    </w:rPr>
  </w:style>
  <w:style w:type="paragraph" w:customStyle="1" w:styleId="document0">
    <w:name w:val="document"/>
    <w:basedOn w:val="Normal"/>
    <w:qFormat/>
    <w:rsid w:val="007E5F9F"/>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7E5F9F"/>
  </w:style>
  <w:style w:type="character" w:customStyle="1" w:styleId="aa">
    <w:name w:val="_"/>
    <w:basedOn w:val="DefaultParagraphFont"/>
    <w:rsid w:val="007E5F9F"/>
  </w:style>
  <w:style w:type="paragraph" w:customStyle="1" w:styleId="Shrink6">
    <w:name w:val="Shrink 6"/>
    <w:basedOn w:val="Normal"/>
    <w:qFormat/>
    <w:rsid w:val="007E5F9F"/>
    <w:rPr>
      <w:rFonts w:ascii="Georgia" w:eastAsia="Calibri" w:hAnsi="Georgia"/>
      <w:sz w:val="12"/>
    </w:rPr>
  </w:style>
  <w:style w:type="character" w:customStyle="1" w:styleId="messagecontent">
    <w:name w:val="message_content"/>
    <w:rsid w:val="007E5F9F"/>
  </w:style>
  <w:style w:type="paragraph" w:customStyle="1" w:styleId="BriefTitleWorks">
    <w:name w:val="Brief Title Works"/>
    <w:basedOn w:val="Heading1"/>
    <w:link w:val="BriefTitleWorksChar"/>
    <w:rsid w:val="007E5F9F"/>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7E5F9F"/>
    <w:rPr>
      <w:rFonts w:ascii="Georgia" w:eastAsia="Times New Roman" w:hAnsi="Georgia" w:cs="Arial"/>
      <w:b/>
      <w:bCs/>
      <w:kern w:val="32"/>
      <w:szCs w:val="32"/>
      <w:u w:val="single"/>
    </w:rPr>
  </w:style>
  <w:style w:type="character" w:customStyle="1" w:styleId="twelptblackblack1">
    <w:name w:val="twelptblackblack1"/>
    <w:basedOn w:val="DefaultParagraphFont"/>
    <w:rsid w:val="007E5F9F"/>
    <w:rPr>
      <w:rFonts w:ascii="Verdana" w:hAnsi="Verdana" w:hint="default"/>
      <w:color w:val="000000"/>
      <w:sz w:val="16"/>
      <w:szCs w:val="16"/>
    </w:rPr>
  </w:style>
  <w:style w:type="character" w:customStyle="1" w:styleId="Heading3CharCharCharChar1">
    <w:name w:val="Heading 3 Char Char Char Char1"/>
    <w:rsid w:val="007E5F9F"/>
    <w:rPr>
      <w:rFonts w:cs="Arial"/>
      <w:bCs/>
      <w:szCs w:val="26"/>
      <w:u w:val="single"/>
      <w:lang w:val="en-US" w:eastAsia="en-US" w:bidi="ar-SA"/>
    </w:rPr>
  </w:style>
  <w:style w:type="paragraph" w:customStyle="1" w:styleId="conintrotext">
    <w:name w:val="conintrotext"/>
    <w:basedOn w:val="Normal"/>
    <w:uiPriority w:val="99"/>
    <w:rsid w:val="007E5F9F"/>
    <w:pPr>
      <w:spacing w:before="100" w:beforeAutospacing="1" w:after="100" w:afterAutospacing="1"/>
    </w:pPr>
    <w:rPr>
      <w:rFonts w:ascii="Georgia" w:eastAsia="Times New Roman" w:hAnsi="Georgia"/>
      <w:sz w:val="24"/>
    </w:rPr>
  </w:style>
  <w:style w:type="character" w:customStyle="1" w:styleId="comment-body">
    <w:name w:val="comment-body"/>
    <w:rsid w:val="007E5F9F"/>
  </w:style>
  <w:style w:type="character" w:customStyle="1" w:styleId="UnderlineCharCharChar1">
    <w:name w:val="Underline Char Char Char1"/>
    <w:rsid w:val="007E5F9F"/>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7E5F9F"/>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7E5F9F"/>
    <w:rPr>
      <w:rFonts w:asciiTheme="minorHAnsi" w:eastAsia="MS Mincho" w:hAnsiTheme="minorHAnsi"/>
      <w:b/>
      <w:sz w:val="24"/>
      <w:u w:val="single"/>
    </w:rPr>
  </w:style>
  <w:style w:type="character" w:customStyle="1" w:styleId="mw-headline">
    <w:name w:val="mw-headline"/>
    <w:rsid w:val="007E5F9F"/>
  </w:style>
  <w:style w:type="character" w:customStyle="1" w:styleId="flagicon">
    <w:name w:val="flagicon"/>
    <w:rsid w:val="007E5F9F"/>
  </w:style>
  <w:style w:type="paragraph" w:customStyle="1" w:styleId="assert">
    <w:name w:val="assert"/>
    <w:basedOn w:val="Normal"/>
    <w:uiPriority w:val="99"/>
    <w:rsid w:val="007E5F9F"/>
    <w:pPr>
      <w:spacing w:before="100" w:beforeAutospacing="1" w:after="100" w:afterAutospacing="1"/>
    </w:pPr>
    <w:rPr>
      <w:rFonts w:ascii="Georgia" w:eastAsia="Times New Roman" w:hAnsi="Georgia"/>
      <w:sz w:val="24"/>
    </w:rPr>
  </w:style>
  <w:style w:type="character" w:customStyle="1" w:styleId="apturelink">
    <w:name w:val="apturelink"/>
    <w:rsid w:val="007E5F9F"/>
  </w:style>
  <w:style w:type="character" w:customStyle="1" w:styleId="apturelinkicon">
    <w:name w:val="apturelinkicon"/>
    <w:rsid w:val="007E5F9F"/>
  </w:style>
  <w:style w:type="paragraph" w:customStyle="1" w:styleId="Default1">
    <w:name w:val="Default1"/>
    <w:basedOn w:val="Default"/>
    <w:next w:val="Default"/>
    <w:uiPriority w:val="99"/>
    <w:rsid w:val="007E5F9F"/>
    <w:rPr>
      <w:color w:val="auto"/>
    </w:rPr>
  </w:style>
  <w:style w:type="paragraph" w:customStyle="1" w:styleId="center">
    <w:name w:val="center"/>
    <w:basedOn w:val="Normal"/>
    <w:uiPriority w:val="99"/>
    <w:rsid w:val="007E5F9F"/>
    <w:pPr>
      <w:spacing w:before="100" w:beforeAutospacing="1" w:after="100" w:afterAutospacing="1"/>
    </w:pPr>
    <w:rPr>
      <w:rFonts w:ascii="Georgia" w:eastAsia="Times New Roman" w:hAnsi="Georgia"/>
      <w:sz w:val="24"/>
    </w:rPr>
  </w:style>
  <w:style w:type="character" w:customStyle="1" w:styleId="LittleChar">
    <w:name w:val="Little Char"/>
    <w:link w:val="Little"/>
    <w:rsid w:val="007E5F9F"/>
    <w:rPr>
      <w:rFonts w:ascii="Calibri" w:eastAsia="Times New Roman" w:hAnsi="Calibri"/>
      <w:sz w:val="16"/>
    </w:rPr>
  </w:style>
  <w:style w:type="character" w:customStyle="1" w:styleId="UnderlineChar1Char">
    <w:name w:val="Underline Char1 Char"/>
    <w:rsid w:val="007E5F9F"/>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7E5F9F"/>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7E5F9F"/>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7E5F9F"/>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7E5F9F"/>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7E5F9F"/>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7E5F9F"/>
    <w:rPr>
      <w:rFonts w:asciiTheme="minorHAnsi" w:eastAsia="MS Mincho" w:hAnsiTheme="minorHAnsi"/>
      <w:b/>
      <w:sz w:val="24"/>
      <w:u w:val="single"/>
    </w:rPr>
  </w:style>
  <w:style w:type="paragraph" w:customStyle="1" w:styleId="CardBody">
    <w:name w:val="Card Body"/>
    <w:basedOn w:val="Normal"/>
    <w:link w:val="CardBodyChar"/>
    <w:qFormat/>
    <w:rsid w:val="007E5F9F"/>
    <w:rPr>
      <w:rFonts w:ascii="Georgia" w:eastAsia="Times New Roman" w:hAnsi="Georgia"/>
      <w:sz w:val="16"/>
    </w:rPr>
  </w:style>
  <w:style w:type="character" w:customStyle="1" w:styleId="CardBodyChar">
    <w:name w:val="Card Body Char"/>
    <w:link w:val="CardBody"/>
    <w:rsid w:val="007E5F9F"/>
    <w:rPr>
      <w:rFonts w:ascii="Georgia" w:eastAsia="Times New Roman" w:hAnsi="Georgia"/>
      <w:sz w:val="16"/>
    </w:rPr>
  </w:style>
  <w:style w:type="character" w:customStyle="1" w:styleId="ptitleinside">
    <w:name w:val="p_title_inside"/>
    <w:rsid w:val="007E5F9F"/>
  </w:style>
  <w:style w:type="paragraph" w:customStyle="1" w:styleId="StyleBoldandUnderlineChar11ptBorderSinglesolidline">
    <w:name w:val="Style Bold and Underline Char + 11 pt Border: : (Single solid line..."/>
    <w:link w:val="StyleBoldandUnderlineChar11ptBorderSinglesolidlineChar"/>
    <w:qFormat/>
    <w:rsid w:val="007E5F9F"/>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7E5F9F"/>
    <w:rPr>
      <w:rFonts w:eastAsia="Times New Roman"/>
      <w:b/>
      <w:bCs/>
      <w:sz w:val="22"/>
      <w:szCs w:val="20"/>
      <w:u w:val="single"/>
      <w:bdr w:val="single" w:sz="4" w:space="0" w:color="auto"/>
    </w:rPr>
  </w:style>
  <w:style w:type="paragraph" w:customStyle="1" w:styleId="Indentation">
    <w:name w:val="Indentation"/>
    <w:basedOn w:val="Normal"/>
    <w:uiPriority w:val="99"/>
    <w:rsid w:val="007E5F9F"/>
    <w:pPr>
      <w:ind w:left="288" w:right="288"/>
    </w:pPr>
    <w:rPr>
      <w:rFonts w:ascii="Georgia" w:hAnsi="Georgia"/>
    </w:rPr>
  </w:style>
  <w:style w:type="character" w:customStyle="1" w:styleId="StyleUnderlineCharChar9ptBold">
    <w:name w:val="Style Underline Char Char + 9 pt Bold"/>
    <w:rsid w:val="007E5F9F"/>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7E5F9F"/>
    <w:rPr>
      <w:rFonts w:ascii="Georgia" w:eastAsia="Times New Roman" w:hAnsi="Georgia"/>
      <w:u w:val="single"/>
    </w:rPr>
  </w:style>
  <w:style w:type="character" w:customStyle="1" w:styleId="StyleStyle4ArialNarrow9ptChar">
    <w:name w:val="Style Style4 + Arial Narrow 9 pt Char"/>
    <w:link w:val="StyleStyle4ArialNarrow9pt"/>
    <w:rsid w:val="007E5F9F"/>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7E5F9F"/>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7E5F9F"/>
    <w:rPr>
      <w:rFonts w:ascii="Georgia" w:eastAsia="Times New Roman" w:hAnsi="Georgia"/>
      <w:b/>
      <w:bCs/>
      <w:sz w:val="22"/>
      <w:u w:val="single"/>
    </w:rPr>
  </w:style>
  <w:style w:type="character" w:customStyle="1" w:styleId="StyleBoldandUnderlineCharChar29pt">
    <w:name w:val="Style Bold and Underline Char Char2 + 9 pt"/>
    <w:rsid w:val="007E5F9F"/>
    <w:rPr>
      <w:rFonts w:ascii="Times New Roman" w:hAnsi="Times New Roman"/>
      <w:b/>
      <w:bCs/>
      <w:noProof w:val="0"/>
      <w:sz w:val="20"/>
      <w:u w:val="single"/>
    </w:rPr>
  </w:style>
  <w:style w:type="character" w:customStyle="1" w:styleId="StyleUnderlineCharChar19pt">
    <w:name w:val="Style Underline Char Char1 + 9 pt"/>
    <w:rsid w:val="007E5F9F"/>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7E5F9F"/>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7E5F9F"/>
    <w:rPr>
      <w:rFonts w:ascii="Georgia" w:eastAsia="Times New Roman" w:hAnsi="Georgia"/>
      <w:b/>
      <w:smallCaps/>
      <w:sz w:val="24"/>
      <w:szCs w:val="24"/>
      <w:u w:val="single"/>
    </w:rPr>
  </w:style>
  <w:style w:type="character" w:customStyle="1" w:styleId="CardTextCharChar">
    <w:name w:val="Card Text Char Char"/>
    <w:rsid w:val="007E5F9F"/>
    <w:rPr>
      <w:rFonts w:ascii="Times New Roman" w:eastAsia="Times New Roman" w:hAnsi="Times New Roman" w:cs="Times New Roman"/>
      <w:sz w:val="20"/>
      <w:szCs w:val="20"/>
    </w:rPr>
  </w:style>
  <w:style w:type="character" w:customStyle="1" w:styleId="Underline-Highlighted-WFU">
    <w:name w:val="Underline-Highlighted-WFU"/>
    <w:uiPriority w:val="1"/>
    <w:qFormat/>
    <w:rsid w:val="007E5F9F"/>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7E5F9F"/>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7E5F9F"/>
    <w:rPr>
      <w:rFonts w:ascii="Times New Roman" w:hAnsi="Times New Roman"/>
      <w:sz w:val="24"/>
      <w:u w:val="single"/>
      <w:bdr w:val="none" w:sz="0" w:space="0" w:color="auto"/>
      <w:shd w:val="clear" w:color="auto" w:fill="auto"/>
    </w:rPr>
  </w:style>
  <w:style w:type="character" w:customStyle="1" w:styleId="FifthChar">
    <w:name w:val="Fifth Char"/>
    <w:link w:val="Fifth"/>
    <w:rsid w:val="007E5F9F"/>
    <w:rPr>
      <w:rFonts w:ascii="Arial" w:eastAsia="Calibri" w:hAnsi="Arial"/>
      <w:sz w:val="22"/>
    </w:rPr>
  </w:style>
  <w:style w:type="paragraph" w:customStyle="1" w:styleId="Third">
    <w:name w:val="Third"/>
    <w:basedOn w:val="Normal"/>
    <w:link w:val="ThirdChar"/>
    <w:rsid w:val="007E5F9F"/>
    <w:rPr>
      <w:rFonts w:ascii="Georgia" w:eastAsia="Times New Roman" w:hAnsi="Georgia"/>
      <w:b/>
      <w:u w:val="single"/>
      <w:lang w:val="x-none" w:eastAsia="x-none"/>
    </w:rPr>
  </w:style>
  <w:style w:type="character" w:customStyle="1" w:styleId="ThirdChar">
    <w:name w:val="Third Char"/>
    <w:link w:val="Third"/>
    <w:rsid w:val="007E5F9F"/>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7E5F9F"/>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7E5F9F"/>
  </w:style>
  <w:style w:type="paragraph" w:customStyle="1" w:styleId="DebateUnderlineBoldChar">
    <w:name w:val="Debate Underline Bold Char"/>
    <w:basedOn w:val="Normal"/>
    <w:link w:val="DebateUnderlineBoldCharChar"/>
    <w:rsid w:val="007E5F9F"/>
    <w:pPr>
      <w:jc w:val="both"/>
    </w:pPr>
    <w:rPr>
      <w:rFonts w:ascii="Georgia" w:eastAsia="Times New Roman" w:hAnsi="Georgia"/>
      <w:b/>
      <w:u w:val="thick"/>
    </w:rPr>
  </w:style>
  <w:style w:type="character" w:customStyle="1" w:styleId="DebateUnderlineBoldCharChar">
    <w:name w:val="Debate Underline Bold Char Char"/>
    <w:link w:val="DebateUnderlineBoldChar"/>
    <w:rsid w:val="007E5F9F"/>
    <w:rPr>
      <w:rFonts w:ascii="Georgia" w:eastAsia="Times New Roman" w:hAnsi="Georgia"/>
      <w:b/>
      <w:sz w:val="22"/>
      <w:u w:val="thick"/>
    </w:rPr>
  </w:style>
  <w:style w:type="character" w:customStyle="1" w:styleId="bloctitlesChar">
    <w:name w:val="bloc titles Char"/>
    <w:link w:val="bloctitles"/>
    <w:rsid w:val="007E5F9F"/>
    <w:rPr>
      <w:rFonts w:ascii="Calibri" w:eastAsia="Malgun Gothic" w:hAnsi="Calibri" w:cs="Arial"/>
      <w:b/>
      <w:kern w:val="32"/>
      <w:sz w:val="32"/>
      <w:szCs w:val="32"/>
      <w:u w:val="single"/>
    </w:rPr>
  </w:style>
  <w:style w:type="paragraph" w:customStyle="1" w:styleId="CiteSmallText">
    <w:name w:val="Cite Small Text"/>
    <w:basedOn w:val="Normal"/>
    <w:uiPriority w:val="99"/>
    <w:rsid w:val="007E5F9F"/>
    <w:pPr>
      <w:widowControl w:val="0"/>
      <w:spacing w:after="200"/>
    </w:pPr>
    <w:rPr>
      <w:rFonts w:ascii="Helvetica Neue" w:hAnsi="Helvetica Neue"/>
      <w:b/>
      <w:sz w:val="18"/>
    </w:rPr>
  </w:style>
  <w:style w:type="character" w:customStyle="1" w:styleId="3TagCite">
    <w:name w:val="3 Tag/Cite"/>
    <w:rsid w:val="007E5F9F"/>
    <w:rPr>
      <w:rFonts w:ascii="Times New Roman" w:hAnsi="Times New Roman"/>
      <w:b/>
    </w:rPr>
  </w:style>
  <w:style w:type="character" w:customStyle="1" w:styleId="4Qualifications">
    <w:name w:val="4 Qualifications"/>
    <w:rsid w:val="007E5F9F"/>
    <w:rPr>
      <w:rFonts w:ascii="Times New Roman" w:hAnsi="Times New Roman"/>
      <w:sz w:val="19"/>
    </w:rPr>
  </w:style>
  <w:style w:type="character" w:customStyle="1" w:styleId="6Underlined">
    <w:name w:val="6 Underlined"/>
    <w:rsid w:val="007E5F9F"/>
    <w:rPr>
      <w:rFonts w:ascii="Times New Roman" w:hAnsi="Times New Roman"/>
      <w:b/>
      <w:sz w:val="21"/>
      <w:u w:val="single"/>
    </w:rPr>
  </w:style>
  <w:style w:type="paragraph" w:customStyle="1" w:styleId="Cards1CharChar">
    <w:name w:val="Cards1 Char Char"/>
    <w:basedOn w:val="Normal"/>
    <w:link w:val="Cards1CharCharChar"/>
    <w:rsid w:val="007E5F9F"/>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7E5F9F"/>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7E5F9F"/>
    <w:rPr>
      <w:rFonts w:asciiTheme="minorHAnsi" w:hAnsiTheme="minorHAnsi"/>
      <w:sz w:val="24"/>
      <w:u w:val="single"/>
    </w:rPr>
  </w:style>
  <w:style w:type="character" w:customStyle="1" w:styleId="CitesCharCharChar">
    <w:name w:val="Cites Char Char Char"/>
    <w:rsid w:val="007E5F9F"/>
    <w:rPr>
      <w:rFonts w:ascii="Times New Roman" w:eastAsia="Times New Roman" w:hAnsi="Times New Roman" w:cs="Times New Roman"/>
      <w:sz w:val="20"/>
      <w:szCs w:val="24"/>
    </w:rPr>
  </w:style>
  <w:style w:type="character" w:customStyle="1" w:styleId="nohighlighting">
    <w:name w:val="no highlighting"/>
    <w:rsid w:val="007E5F9F"/>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7E5F9F"/>
    <w:rPr>
      <w:rFonts w:ascii="Cambria" w:hAnsi="Cambria" w:hint="default"/>
      <w:sz w:val="21"/>
      <w:u w:val="single"/>
    </w:rPr>
  </w:style>
  <w:style w:type="paragraph" w:customStyle="1" w:styleId="Swag">
    <w:name w:val="Swag"/>
    <w:basedOn w:val="Normal"/>
    <w:link w:val="SwagChar"/>
    <w:qFormat/>
    <w:rsid w:val="007E5F9F"/>
    <w:rPr>
      <w:rFonts w:ascii="Georgia" w:hAnsi="Georgia"/>
      <w:color w:val="0000FF"/>
      <w:sz w:val="12"/>
      <w:u w:val="single"/>
    </w:rPr>
  </w:style>
  <w:style w:type="character" w:customStyle="1" w:styleId="SwagChar">
    <w:name w:val="Swag Char"/>
    <w:link w:val="Swag"/>
    <w:rsid w:val="007E5F9F"/>
    <w:rPr>
      <w:rFonts w:ascii="Georgia" w:hAnsi="Georgia"/>
      <w:color w:val="0000FF"/>
      <w:sz w:val="12"/>
      <w:u w:val="single"/>
    </w:rPr>
  </w:style>
  <w:style w:type="paragraph" w:customStyle="1" w:styleId="StyleUnderlineTimesNewRoman1">
    <w:name w:val="Style Underline + Times New Roman1"/>
    <w:link w:val="StyleUnderlineTimesNewRoman1Char"/>
    <w:rsid w:val="007E5F9F"/>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7E5F9F"/>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7E5F9F"/>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7E5F9F"/>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qFormat/>
    <w:rsid w:val="007E5F9F"/>
    <w:rPr>
      <w:rFonts w:eastAsia="MS Mincho"/>
    </w:rPr>
  </w:style>
  <w:style w:type="character" w:customStyle="1" w:styleId="StyleStyleCardTextLeft-075Right0Char">
    <w:name w:val="Style Style Card Text + Left:  -0.75&quot; + Right:  0&quot; Char"/>
    <w:link w:val="StyleStyleCardTextLeft-075Right0"/>
    <w:rsid w:val="007E5F9F"/>
    <w:rPr>
      <w:rFonts w:ascii="Calibri" w:eastAsia="MS Mincho" w:hAnsi="Calibri"/>
      <w:sz w:val="22"/>
    </w:rPr>
  </w:style>
  <w:style w:type="character" w:customStyle="1" w:styleId="CharChar61">
    <w:name w:val="Char Char61"/>
    <w:rsid w:val="007E5F9F"/>
    <w:rPr>
      <w:rFonts w:cs="Arial"/>
      <w:bCs/>
      <w:sz w:val="16"/>
      <w:szCs w:val="26"/>
      <w:lang w:val="en-US" w:eastAsia="en-US" w:bidi="ar-SA"/>
    </w:rPr>
  </w:style>
  <w:style w:type="character" w:customStyle="1" w:styleId="ListBulletChar">
    <w:name w:val="List Bullet Char"/>
    <w:link w:val="ListBullet"/>
    <w:uiPriority w:val="99"/>
    <w:rsid w:val="007E5F9F"/>
    <w:rPr>
      <w:rFonts w:ascii="Calibri" w:eastAsia="Calibri" w:hAnsi="Calibri"/>
      <w:sz w:val="22"/>
    </w:rPr>
  </w:style>
  <w:style w:type="paragraph" w:customStyle="1" w:styleId="subhead10">
    <w:name w:val="subhead1"/>
    <w:basedOn w:val="Normal"/>
    <w:uiPriority w:val="99"/>
    <w:rsid w:val="007E5F9F"/>
    <w:pPr>
      <w:spacing w:before="100" w:beforeAutospacing="1" w:after="100" w:afterAutospacing="1"/>
    </w:pPr>
    <w:rPr>
      <w:rFonts w:ascii="Georgia" w:eastAsia="Times New Roman" w:hAnsi="Georgia"/>
      <w:sz w:val="24"/>
    </w:rPr>
  </w:style>
  <w:style w:type="character" w:customStyle="1" w:styleId="styledate0">
    <w:name w:val="styledate"/>
    <w:rsid w:val="007E5F9F"/>
  </w:style>
  <w:style w:type="character" w:customStyle="1" w:styleId="BoldandUnderlineChar1">
    <w:name w:val="Bold and Underline Char1"/>
    <w:rsid w:val="007E5F9F"/>
    <w:rPr>
      <w:b/>
      <w:szCs w:val="24"/>
      <w:u w:val="single"/>
      <w:lang w:val="en-US" w:eastAsia="en-US" w:bidi="ar-SA"/>
    </w:rPr>
  </w:style>
  <w:style w:type="character" w:customStyle="1" w:styleId="BoldandUnderlineChar1Char2">
    <w:name w:val="Bold and Underline Char1 Char2"/>
    <w:rsid w:val="007E5F9F"/>
    <w:rPr>
      <w:b/>
      <w:szCs w:val="24"/>
      <w:u w:val="single"/>
      <w:lang w:val="en-US" w:eastAsia="en-US" w:bidi="ar-SA"/>
    </w:rPr>
  </w:style>
  <w:style w:type="character" w:customStyle="1" w:styleId="BoldandUnderlineCharChar1">
    <w:name w:val="Bold and Underline Char Char1"/>
    <w:rsid w:val="007E5F9F"/>
    <w:rPr>
      <w:b/>
      <w:szCs w:val="24"/>
      <w:u w:val="single"/>
      <w:lang w:val="en-US" w:eastAsia="en-US" w:bidi="ar-SA"/>
    </w:rPr>
  </w:style>
  <w:style w:type="character" w:customStyle="1" w:styleId="BoldandUnderlineChar6">
    <w:name w:val="Bold and Underline Char6"/>
    <w:rsid w:val="007E5F9F"/>
    <w:rPr>
      <w:b/>
      <w:szCs w:val="24"/>
      <w:u w:val="single"/>
      <w:lang w:val="en-US" w:eastAsia="en-US" w:bidi="ar-SA"/>
    </w:rPr>
  </w:style>
  <w:style w:type="paragraph" w:customStyle="1" w:styleId="abstract">
    <w:name w:val="abstract"/>
    <w:basedOn w:val="Normal"/>
    <w:uiPriority w:val="99"/>
    <w:rsid w:val="007E5F9F"/>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7E5F9F"/>
    <w:rPr>
      <w:rFonts w:ascii="Georgia" w:eastAsia="Times New Roman" w:hAnsi="Georgia"/>
      <w:b/>
      <w:bCs/>
      <w:u w:val="single"/>
    </w:rPr>
  </w:style>
  <w:style w:type="character" w:customStyle="1" w:styleId="StyleUnderlineChar11ptBold2Char">
    <w:name w:val="Style Underline Char + 11 pt Bold2 Char"/>
    <w:link w:val="StyleUnderlineChar11ptBold2"/>
    <w:rsid w:val="007E5F9F"/>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7E5F9F"/>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7E5F9F"/>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7E5F9F"/>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7E5F9F"/>
    <w:rPr>
      <w:rFonts w:ascii="Georgia" w:eastAsia="Times New Roman" w:hAnsi="Georgia"/>
      <w:sz w:val="22"/>
      <w:u w:val="single"/>
    </w:rPr>
  </w:style>
  <w:style w:type="character" w:customStyle="1" w:styleId="style13">
    <w:name w:val="style1"/>
    <w:rsid w:val="007E5F9F"/>
  </w:style>
  <w:style w:type="character" w:customStyle="1" w:styleId="pmtermsel">
    <w:name w:val="pmtermsel"/>
    <w:rsid w:val="007E5F9F"/>
  </w:style>
  <w:style w:type="character" w:customStyle="1" w:styleId="showipapr">
    <w:name w:val="show_ipapr"/>
    <w:rsid w:val="007E5F9F"/>
  </w:style>
  <w:style w:type="character" w:customStyle="1" w:styleId="dnindex">
    <w:name w:val="dnindex"/>
    <w:rsid w:val="007E5F9F"/>
  </w:style>
  <w:style w:type="character" w:customStyle="1" w:styleId="23">
    <w:name w:val="23"/>
    <w:rsid w:val="007E5F9F"/>
    <w:rPr>
      <w:rFonts w:ascii="Times New Roman" w:hAnsi="Times New Roman" w:cs="Arial"/>
      <w:bCs/>
      <w:sz w:val="20"/>
      <w:u w:val="single"/>
      <w:lang w:val="en-US" w:eastAsia="en-US" w:bidi="ar-SA"/>
    </w:rPr>
  </w:style>
  <w:style w:type="character" w:customStyle="1" w:styleId="33">
    <w:name w:val="33"/>
    <w:rsid w:val="007E5F9F"/>
    <w:rPr>
      <w:rFonts w:ascii="Times New Roman" w:hAnsi="Times New Roman" w:cs="Arial"/>
      <w:b/>
      <w:bCs/>
      <w:sz w:val="20"/>
      <w:u w:val="single"/>
      <w:lang w:val="en-US" w:eastAsia="en-US" w:bidi="ar-SA"/>
    </w:rPr>
  </w:style>
  <w:style w:type="character" w:customStyle="1" w:styleId="55">
    <w:name w:val="55"/>
    <w:rsid w:val="007E5F9F"/>
    <w:rPr>
      <w:rFonts w:cs="Arial"/>
      <w:bCs/>
      <w:sz w:val="20"/>
      <w:u w:val="single"/>
      <w:lang w:val="en-US" w:eastAsia="en-US" w:bidi="ar-SA"/>
    </w:rPr>
  </w:style>
  <w:style w:type="character" w:customStyle="1" w:styleId="authoraffil">
    <w:name w:val="authoraffil"/>
    <w:rsid w:val="007E5F9F"/>
  </w:style>
  <w:style w:type="character" w:customStyle="1" w:styleId="CharChar8">
    <w:name w:val="Char Char8"/>
    <w:rsid w:val="007E5F9F"/>
    <w:rPr>
      <w:rFonts w:ascii="Georgia" w:eastAsia="Times New Roman" w:hAnsi="Georgia"/>
      <w:b/>
      <w:bCs/>
      <w:sz w:val="30"/>
      <w:szCs w:val="28"/>
      <w:u w:val="single"/>
    </w:rPr>
  </w:style>
  <w:style w:type="character" w:customStyle="1" w:styleId="FontStyle13">
    <w:name w:val="Font Style13"/>
    <w:uiPriority w:val="99"/>
    <w:rsid w:val="007E5F9F"/>
    <w:rPr>
      <w:rFonts w:ascii="Constantia" w:hAnsi="Constantia" w:cs="Constantia"/>
      <w:sz w:val="18"/>
      <w:szCs w:val="18"/>
    </w:rPr>
  </w:style>
  <w:style w:type="character" w:customStyle="1" w:styleId="TagsCharCharCharChar">
    <w:name w:val="Tags Char Char Char Char"/>
    <w:rsid w:val="007E5F9F"/>
    <w:rPr>
      <w:rFonts w:ascii="Times New Roman" w:eastAsia="Times New Roman" w:hAnsi="Times New Roman" w:cs="Times New Roman"/>
      <w:b/>
      <w:sz w:val="24"/>
      <w:szCs w:val="24"/>
    </w:rPr>
  </w:style>
  <w:style w:type="character" w:customStyle="1" w:styleId="Citation1Char">
    <w:name w:val="Citation1 Char"/>
    <w:link w:val="Citation10"/>
    <w:locked/>
    <w:rsid w:val="007E5F9F"/>
    <w:rPr>
      <w:rFonts w:ascii="Georgia" w:hAnsi="Georgia"/>
      <w:b/>
      <w:u w:val="single"/>
    </w:rPr>
  </w:style>
  <w:style w:type="paragraph" w:customStyle="1" w:styleId="Citation10">
    <w:name w:val="Citation1"/>
    <w:basedOn w:val="Normal"/>
    <w:link w:val="Citation1Char"/>
    <w:qFormat/>
    <w:rsid w:val="007E5F9F"/>
    <w:rPr>
      <w:rFonts w:ascii="Georgia" w:hAnsi="Georgia"/>
      <w:b/>
      <w:sz w:val="24"/>
      <w:u w:val="single"/>
    </w:rPr>
  </w:style>
  <w:style w:type="character" w:customStyle="1" w:styleId="TaglineChar">
    <w:name w:val="Tagline Char"/>
    <w:link w:val="Tagline2"/>
    <w:locked/>
    <w:rsid w:val="007E5F9F"/>
    <w:rPr>
      <w:rFonts w:ascii="Georgia" w:hAnsi="Georgia"/>
      <w:b/>
    </w:rPr>
  </w:style>
  <w:style w:type="paragraph" w:customStyle="1" w:styleId="Tagline2">
    <w:name w:val="Tagline"/>
    <w:basedOn w:val="Normal"/>
    <w:link w:val="TaglineChar"/>
    <w:qFormat/>
    <w:rsid w:val="007E5F9F"/>
    <w:rPr>
      <w:rFonts w:ascii="Georgia" w:hAnsi="Georgia"/>
      <w:b/>
      <w:sz w:val="24"/>
    </w:rPr>
  </w:style>
  <w:style w:type="paragraph" w:customStyle="1" w:styleId="StyleLeft021">
    <w:name w:val="Style Left:  0.2&quot;1"/>
    <w:basedOn w:val="Normal"/>
    <w:uiPriority w:val="99"/>
    <w:rsid w:val="007E5F9F"/>
    <w:pPr>
      <w:ind w:left="288"/>
    </w:pPr>
    <w:rPr>
      <w:rFonts w:ascii="Georgia"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7E5F9F"/>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7E5F9F"/>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7E5F9F"/>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7E5F9F"/>
    <w:rPr>
      <w:rFonts w:ascii="Georgia" w:eastAsia="Times New Roman" w:hAnsi="Georgia"/>
      <w:sz w:val="22"/>
      <w:u w:val="single"/>
      <w:bdr w:val="single" w:sz="4" w:space="0" w:color="auto"/>
    </w:rPr>
  </w:style>
  <w:style w:type="character" w:customStyle="1" w:styleId="boldcitationChar">
    <w:name w:val="bold citation Char"/>
    <w:rsid w:val="007E5F9F"/>
    <w:rPr>
      <w:rFonts w:ascii="Arial" w:hAnsi="Arial"/>
      <w:b/>
      <w:sz w:val="28"/>
      <w:szCs w:val="24"/>
      <w:u w:val="thick"/>
      <w:lang w:val="en-US" w:eastAsia="en-US" w:bidi="ar-SA"/>
    </w:rPr>
  </w:style>
  <w:style w:type="paragraph" w:customStyle="1" w:styleId="BlockTitle20">
    <w:name w:val="Block Title #2"/>
    <w:basedOn w:val="Normal"/>
    <w:uiPriority w:val="99"/>
    <w:rsid w:val="007E5F9F"/>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7E5F9F"/>
    <w:rPr>
      <w:rFonts w:ascii="Georgia" w:hAnsi="Georgia"/>
      <w:b/>
    </w:rPr>
  </w:style>
  <w:style w:type="character" w:customStyle="1" w:styleId="BoldunderlineChar3">
    <w:name w:val="Bold/underline Char"/>
    <w:rsid w:val="007E5F9F"/>
    <w:rPr>
      <w:rFonts w:eastAsia="SimSun"/>
      <w:b/>
      <w:noProof w:val="0"/>
      <w:sz w:val="24"/>
      <w:szCs w:val="24"/>
      <w:u w:val="single"/>
      <w:lang w:val="en-US" w:eastAsia="zh-CN" w:bidi="ar-SA"/>
    </w:rPr>
  </w:style>
  <w:style w:type="character" w:customStyle="1" w:styleId="underlinetextchar0">
    <w:name w:val="underlinetextchar"/>
    <w:rsid w:val="007E5F9F"/>
  </w:style>
  <w:style w:type="character" w:customStyle="1" w:styleId="boldciteChar1">
    <w:name w:val="bold cite Char1"/>
    <w:rsid w:val="007E5F9F"/>
    <w:rPr>
      <w:b/>
      <w:sz w:val="28"/>
      <w:u w:val="thick" w:color="000000"/>
    </w:rPr>
  </w:style>
  <w:style w:type="character" w:customStyle="1" w:styleId="tagCharCharChar1">
    <w:name w:val="tag Char Char Char1"/>
    <w:rsid w:val="007E5F9F"/>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7E5F9F"/>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7E5F9F"/>
    <w:rPr>
      <w:rFonts w:ascii="Times New Roman" w:hAnsi="Times New Roman" w:cs="Times New Roman"/>
      <w:sz w:val="18"/>
      <w:szCs w:val="18"/>
    </w:rPr>
  </w:style>
  <w:style w:type="character" w:customStyle="1" w:styleId="bylines">
    <w:name w:val="bylines"/>
    <w:basedOn w:val="DefaultParagraphFont"/>
    <w:rsid w:val="007E5F9F"/>
  </w:style>
  <w:style w:type="character" w:customStyle="1" w:styleId="StyleStyleBoldUnderlineUnderlineIntenseEmphasis1apple-style-2">
    <w:name w:val="Style Style Bold UnderlineUnderlineIntense Emphasis1apple-style-...2"/>
    <w:basedOn w:val="DefaultParagraphFont"/>
    <w:rsid w:val="007E5F9F"/>
    <w:rPr>
      <w:b w:val="0"/>
      <w:bCs/>
      <w:sz w:val="22"/>
      <w:u w:val="single"/>
    </w:rPr>
  </w:style>
  <w:style w:type="character" w:customStyle="1" w:styleId="FontStyle57">
    <w:name w:val="Font Style57"/>
    <w:rsid w:val="007E5F9F"/>
    <w:rPr>
      <w:rFonts w:ascii="Georgia" w:hAnsi="Georgia" w:cs="Georgia"/>
      <w:b/>
      <w:bCs/>
      <w:sz w:val="14"/>
      <w:szCs w:val="14"/>
    </w:rPr>
  </w:style>
  <w:style w:type="character" w:customStyle="1" w:styleId="FontStyle89">
    <w:name w:val="Font Style89"/>
    <w:rsid w:val="007E5F9F"/>
    <w:rPr>
      <w:rFonts w:ascii="Times New Roman" w:hAnsi="Times New Roman" w:cs="Times New Roman"/>
      <w:b/>
      <w:bCs/>
      <w:smallCaps/>
      <w:spacing w:val="40"/>
      <w:sz w:val="16"/>
      <w:szCs w:val="16"/>
    </w:rPr>
  </w:style>
  <w:style w:type="character" w:customStyle="1" w:styleId="style3Char0">
    <w:name w:val="style 3 Char"/>
    <w:rsid w:val="007E5F9F"/>
    <w:rPr>
      <w:sz w:val="18"/>
      <w:szCs w:val="24"/>
      <w:lang w:val="en-US" w:eastAsia="en-US" w:bidi="ar-SA"/>
    </w:rPr>
  </w:style>
  <w:style w:type="paragraph" w:customStyle="1" w:styleId="003Cite">
    <w:name w:val="003Cite"/>
    <w:basedOn w:val="Normal"/>
    <w:qFormat/>
    <w:rsid w:val="007E5F9F"/>
    <w:rPr>
      <w:rFonts w:eastAsia="Calibri"/>
      <w:sz w:val="16"/>
      <w:szCs w:val="16"/>
    </w:rPr>
  </w:style>
  <w:style w:type="paragraph" w:customStyle="1" w:styleId="NormalBold">
    <w:name w:val="Normal + Bold"/>
    <w:aliases w:val="Double Underline"/>
    <w:basedOn w:val="Normal"/>
    <w:link w:val="NormalBoldChar"/>
    <w:rsid w:val="007E5F9F"/>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7E5F9F"/>
    <w:rPr>
      <w:rFonts w:ascii="Georgia" w:hAnsi="Georgia"/>
      <w:b/>
      <w:color w:val="000000"/>
      <w:sz w:val="22"/>
      <w:u w:val="single"/>
    </w:rPr>
  </w:style>
  <w:style w:type="character" w:customStyle="1" w:styleId="BlockHeadingsChar1">
    <w:name w:val="Block Headings Char1"/>
    <w:rsid w:val="007E5F9F"/>
    <w:rPr>
      <w:b/>
      <w:caps/>
    </w:rPr>
  </w:style>
  <w:style w:type="character" w:customStyle="1" w:styleId="FontStyle170">
    <w:name w:val="Font Style170"/>
    <w:uiPriority w:val="99"/>
    <w:rsid w:val="007E5F9F"/>
    <w:rPr>
      <w:rFonts w:ascii="Bookman Old Style" w:hAnsi="Bookman Old Style" w:cs="Bookman Old Style"/>
      <w:sz w:val="16"/>
      <w:szCs w:val="16"/>
    </w:rPr>
  </w:style>
  <w:style w:type="character" w:customStyle="1" w:styleId="FontStyle17">
    <w:name w:val="Font Style17"/>
    <w:uiPriority w:val="99"/>
    <w:rsid w:val="007E5F9F"/>
    <w:rPr>
      <w:rFonts w:ascii="Book Antiqua" w:hAnsi="Book Antiqua" w:cs="Book Antiqua"/>
      <w:i/>
      <w:iCs/>
      <w:spacing w:val="10"/>
      <w:sz w:val="22"/>
      <w:szCs w:val="22"/>
    </w:rPr>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7E5F9F"/>
    <w:rPr>
      <w:u w:val="single"/>
    </w:rPr>
  </w:style>
  <w:style w:type="character" w:customStyle="1" w:styleId="SmallChar0">
    <w:name w:val="Small Char"/>
    <w:aliases w:val="Debate Text Char1,No Spacing2 Char1,No Spacing11 Char1,Read stuff Char,Very Small Text Char,Dont use Char"/>
    <w:qFormat/>
    <w:rsid w:val="007E5F9F"/>
    <w:rPr>
      <w:rFonts w:ascii="Arial Narrow" w:hAnsi="Arial Narrow" w:cs="Times New Roman"/>
      <w:color w:val="000000"/>
      <w:sz w:val="16"/>
    </w:rPr>
  </w:style>
  <w:style w:type="paragraph" w:customStyle="1" w:styleId="CitationCharChar">
    <w:name w:val="Citation Char Char"/>
    <w:basedOn w:val="Normal"/>
    <w:uiPriority w:val="6"/>
    <w:qFormat/>
    <w:rsid w:val="007E5F9F"/>
    <w:pPr>
      <w:ind w:left="1440" w:right="1440"/>
    </w:pPr>
    <w:rPr>
      <w:rFonts w:ascii="Cambria" w:eastAsia="Verdana" w:hAnsi="Cambria" w:cs="Cambria"/>
      <w:szCs w:val="20"/>
      <w:u w:val="single"/>
    </w:rPr>
  </w:style>
  <w:style w:type="character" w:customStyle="1" w:styleId="tChar">
    <w:name w:val="t Char"/>
    <w:rsid w:val="007E5F9F"/>
    <w:rPr>
      <w:rFonts w:ascii="Georgia" w:eastAsia="Times New Roman" w:hAnsi="Georgia" w:cs="Calibri"/>
      <w:b/>
      <w:lang w:val="x-none" w:eastAsia="x-none"/>
    </w:rPr>
  </w:style>
  <w:style w:type="character" w:customStyle="1" w:styleId="Heading3CharCharCharChar">
    <w:name w:val="Heading 3 Char Char Char Char"/>
    <w:basedOn w:val="DefaultParagraphFont"/>
    <w:rsid w:val="007E5F9F"/>
    <w:rPr>
      <w:rFonts w:cs="Arial"/>
      <w:bCs/>
      <w:szCs w:val="26"/>
      <w:u w:val="single"/>
      <w:lang w:val="en-US" w:eastAsia="en-US" w:bidi="ar-SA"/>
    </w:rPr>
  </w:style>
  <w:style w:type="character" w:customStyle="1" w:styleId="Mention4">
    <w:name w:val="Mention4"/>
    <w:basedOn w:val="DefaultParagraphFont"/>
    <w:uiPriority w:val="99"/>
    <w:semiHidden/>
    <w:unhideWhenUsed/>
    <w:rsid w:val="007E5F9F"/>
    <w:rPr>
      <w:color w:val="2B579A"/>
      <w:shd w:val="clear" w:color="auto" w:fill="E6E6E6"/>
    </w:rPr>
  </w:style>
  <w:style w:type="character" w:customStyle="1" w:styleId="m-895152127622952443gmail-style13ptbold">
    <w:name w:val="m_-895152127622952443gmail-style13ptbold"/>
    <w:basedOn w:val="DefaultParagraphFont"/>
    <w:rsid w:val="007E5F9F"/>
  </w:style>
  <w:style w:type="character" w:customStyle="1" w:styleId="m4133802843404377303gmail-style13ptbold">
    <w:name w:val="m_4133802843404377303gmail-style13ptbold"/>
    <w:basedOn w:val="DefaultParagraphFont"/>
    <w:rsid w:val="007E5F9F"/>
  </w:style>
  <w:style w:type="character" w:customStyle="1" w:styleId="m4133802843404377303gmail-styleunderline">
    <w:name w:val="m_4133802843404377303gmail-styleunderline"/>
    <w:basedOn w:val="DefaultParagraphFont"/>
    <w:rsid w:val="007E5F9F"/>
  </w:style>
  <w:style w:type="character" w:customStyle="1" w:styleId="m1864609289044096952gmail-style13ptbold">
    <w:name w:val="m_1864609289044096952gmail-style13ptbold"/>
    <w:basedOn w:val="DefaultParagraphFont"/>
    <w:rsid w:val="007E5F9F"/>
  </w:style>
  <w:style w:type="character" w:customStyle="1" w:styleId="m-2434640214339110092gmail-style13ptbold">
    <w:name w:val="m_-2434640214339110092gmail-style13ptbold"/>
    <w:basedOn w:val="DefaultParagraphFont"/>
    <w:rsid w:val="007E5F9F"/>
  </w:style>
  <w:style w:type="character" w:customStyle="1" w:styleId="m-2434640214339110092gmail-styleunderline">
    <w:name w:val="m_-2434640214339110092gmail-styleunderline"/>
    <w:basedOn w:val="DefaultParagraphFont"/>
    <w:rsid w:val="007E5F9F"/>
  </w:style>
  <w:style w:type="character" w:customStyle="1" w:styleId="articlepage-articlebody-firstletter">
    <w:name w:val="articlepage-articlebody-firstletter"/>
    <w:basedOn w:val="DefaultParagraphFont"/>
    <w:rsid w:val="007E5F9F"/>
  </w:style>
  <w:style w:type="character" w:customStyle="1" w:styleId="UnresolvedMention32">
    <w:name w:val="Unresolved Mention32"/>
    <w:basedOn w:val="DefaultParagraphFont"/>
    <w:uiPriority w:val="99"/>
    <w:semiHidden/>
    <w:unhideWhenUsed/>
    <w:rsid w:val="007E5F9F"/>
    <w:rPr>
      <w:color w:val="605E5C"/>
      <w:shd w:val="clear" w:color="auto" w:fill="E1DFDD"/>
    </w:rPr>
  </w:style>
  <w:style w:type="character" w:customStyle="1" w:styleId="m-2745674872889869693gmail-style13ptbold">
    <w:name w:val="m_-2745674872889869693gmail-style13ptbold"/>
    <w:basedOn w:val="DefaultParagraphFont"/>
    <w:rsid w:val="007E5F9F"/>
  </w:style>
  <w:style w:type="character" w:customStyle="1" w:styleId="m-2745674872889869693gmail-styleunderline">
    <w:name w:val="m_-2745674872889869693gmail-styleunderline"/>
    <w:basedOn w:val="DefaultParagraphFont"/>
    <w:rsid w:val="007E5F9F"/>
  </w:style>
  <w:style w:type="character" w:customStyle="1" w:styleId="UnresolvedMention31">
    <w:name w:val="Unresolved Mention31"/>
    <w:basedOn w:val="DefaultParagraphFont"/>
    <w:uiPriority w:val="99"/>
    <w:semiHidden/>
    <w:unhideWhenUsed/>
    <w:rsid w:val="007E5F9F"/>
    <w:rPr>
      <w:color w:val="808080"/>
      <w:shd w:val="clear" w:color="auto" w:fill="E6E6E6"/>
    </w:rPr>
  </w:style>
  <w:style w:type="character" w:customStyle="1" w:styleId="UnresolvedMention4">
    <w:name w:val="Unresolved Mention4"/>
    <w:basedOn w:val="DefaultParagraphFont"/>
    <w:uiPriority w:val="99"/>
    <w:semiHidden/>
    <w:unhideWhenUsed/>
    <w:rsid w:val="007E5F9F"/>
    <w:rPr>
      <w:color w:val="808080"/>
      <w:shd w:val="clear" w:color="auto" w:fill="E6E6E6"/>
    </w:rPr>
  </w:style>
  <w:style w:type="character" w:customStyle="1" w:styleId="m-8082899869479211226gmail-styleunderline">
    <w:name w:val="m_-8082899869479211226gmail-styleunderline"/>
    <w:basedOn w:val="DefaultParagraphFont"/>
    <w:rsid w:val="007E5F9F"/>
  </w:style>
  <w:style w:type="paragraph" w:customStyle="1" w:styleId="NoteLevel23">
    <w:name w:val="Note Level 23"/>
    <w:basedOn w:val="Normal"/>
    <w:next w:val="Normal"/>
    <w:uiPriority w:val="99"/>
    <w:qFormat/>
    <w:rsid w:val="007E5F9F"/>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7E5F9F"/>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7E5F9F"/>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7E5F9F"/>
    <w:rPr>
      <w:color w:val="605E5C"/>
      <w:shd w:val="clear" w:color="auto" w:fill="E1DFDD"/>
    </w:rPr>
  </w:style>
  <w:style w:type="character" w:customStyle="1" w:styleId="UnresolvedMention6">
    <w:name w:val="Unresolved Mention6"/>
    <w:basedOn w:val="DefaultParagraphFont"/>
    <w:uiPriority w:val="99"/>
    <w:semiHidden/>
    <w:unhideWhenUsed/>
    <w:rsid w:val="007E5F9F"/>
    <w:rPr>
      <w:color w:val="605E5C"/>
      <w:shd w:val="clear" w:color="auto" w:fill="E1DFDD"/>
    </w:rPr>
  </w:style>
  <w:style w:type="character" w:customStyle="1" w:styleId="hubidentifier">
    <w:name w:val="hub_identifier"/>
    <w:basedOn w:val="DefaultParagraphFont"/>
    <w:rsid w:val="007E5F9F"/>
  </w:style>
  <w:style w:type="paragraph" w:customStyle="1" w:styleId="standardeinzug">
    <w:name w:val="standardeinzug"/>
    <w:basedOn w:val="Normal"/>
    <w:rsid w:val="007E5F9F"/>
    <w:pPr>
      <w:spacing w:before="100" w:beforeAutospacing="1" w:after="100" w:afterAutospacing="1"/>
    </w:pPr>
    <w:rPr>
      <w:rFonts w:eastAsia="Times New Roman"/>
      <w:sz w:val="24"/>
    </w:rPr>
  </w:style>
  <w:style w:type="paragraph" w:customStyle="1" w:styleId="aufzhlungnormal">
    <w:name w:val="aufzhlungnormal"/>
    <w:basedOn w:val="Normal"/>
    <w:rsid w:val="007E5F9F"/>
    <w:pPr>
      <w:spacing w:before="100" w:beforeAutospacing="1" w:after="100" w:afterAutospacing="1"/>
    </w:pPr>
    <w:rPr>
      <w:rFonts w:eastAsia="Times New Roman"/>
      <w:sz w:val="24"/>
    </w:rPr>
  </w:style>
  <w:style w:type="character" w:customStyle="1" w:styleId="auszeichnungkursiv">
    <w:name w:val="auszeichnungkursiv"/>
    <w:basedOn w:val="DefaultParagraphFont"/>
    <w:rsid w:val="007E5F9F"/>
  </w:style>
  <w:style w:type="paragraph" w:customStyle="1" w:styleId="entrefilet">
    <w:name w:val="entrefilet"/>
    <w:basedOn w:val="Normal"/>
    <w:rsid w:val="007E5F9F"/>
    <w:pPr>
      <w:spacing w:before="100" w:beforeAutospacing="1" w:after="100" w:afterAutospacing="1"/>
    </w:pPr>
    <w:rPr>
      <w:rFonts w:eastAsia="Times New Roman"/>
      <w:sz w:val="24"/>
    </w:rPr>
  </w:style>
  <w:style w:type="paragraph" w:customStyle="1" w:styleId="kapitelreferenzkopf">
    <w:name w:val="kapitelreferenzkopf"/>
    <w:basedOn w:val="Normal"/>
    <w:rsid w:val="007E5F9F"/>
    <w:pPr>
      <w:spacing w:before="100" w:beforeAutospacing="1" w:after="100" w:afterAutospacing="1"/>
    </w:pPr>
    <w:rPr>
      <w:rFonts w:eastAsia="Times New Roman"/>
      <w:sz w:val="24"/>
    </w:rPr>
  </w:style>
  <w:style w:type="paragraph" w:customStyle="1" w:styleId="tabberschrift">
    <w:name w:val="tabberschrift"/>
    <w:basedOn w:val="Normal"/>
    <w:rsid w:val="007E5F9F"/>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7E5F9F"/>
  </w:style>
  <w:style w:type="character" w:customStyle="1" w:styleId="m-268162420547309261gmail-stylestylebold12pt">
    <w:name w:val="m_-268162420547309261gmail-stylestylebold12pt"/>
    <w:basedOn w:val="DefaultParagraphFont"/>
    <w:rsid w:val="007E5F9F"/>
  </w:style>
  <w:style w:type="character" w:customStyle="1" w:styleId="m-268162420547309261gmail-styleboldunderline">
    <w:name w:val="m_-268162420547309261gmail-styleboldunderline"/>
    <w:basedOn w:val="DefaultParagraphFont"/>
    <w:rsid w:val="007E5F9F"/>
  </w:style>
  <w:style w:type="character" w:customStyle="1" w:styleId="m-5621139387307470627gmail-style13ptbold">
    <w:name w:val="m_-5621139387307470627gmail-style13ptbold"/>
    <w:basedOn w:val="DefaultParagraphFont"/>
    <w:rsid w:val="007E5F9F"/>
  </w:style>
  <w:style w:type="character" w:customStyle="1" w:styleId="m-5621139387307470627gmail-styleunderline">
    <w:name w:val="m_-5621139387307470627gmail-styleunderline"/>
    <w:basedOn w:val="DefaultParagraphFont"/>
    <w:rsid w:val="007E5F9F"/>
  </w:style>
  <w:style w:type="character" w:customStyle="1" w:styleId="m-4930835733434609408gmail-style13ptbold">
    <w:name w:val="m_-4930835733434609408gmail-style13ptbold"/>
    <w:basedOn w:val="DefaultParagraphFont"/>
    <w:rsid w:val="007E5F9F"/>
  </w:style>
  <w:style w:type="character" w:customStyle="1" w:styleId="m-4930835733434609408gmail-styleunderline">
    <w:name w:val="m_-4930835733434609408gmail-styleunderline"/>
    <w:basedOn w:val="DefaultParagraphFont"/>
    <w:rsid w:val="007E5F9F"/>
  </w:style>
  <w:style w:type="character" w:customStyle="1" w:styleId="m-2456650549122369157gmail-style13ptbold">
    <w:name w:val="m_-2456650549122369157gmail-style13ptbold"/>
    <w:basedOn w:val="DefaultParagraphFont"/>
    <w:rsid w:val="007E5F9F"/>
  </w:style>
  <w:style w:type="character" w:customStyle="1" w:styleId="m-2456650549122369157gmail-styleunderline">
    <w:name w:val="m_-2456650549122369157gmail-styleunderline"/>
    <w:basedOn w:val="DefaultParagraphFont"/>
    <w:rsid w:val="007E5F9F"/>
  </w:style>
  <w:style w:type="character" w:customStyle="1" w:styleId="hvr">
    <w:name w:val="hvr"/>
    <w:basedOn w:val="DefaultParagraphFont"/>
    <w:rsid w:val="007E5F9F"/>
  </w:style>
  <w:style w:type="character" w:customStyle="1" w:styleId="m-3350902899047358468gmail-styleunderline">
    <w:name w:val="m_-3350902899047358468gmail-styleunderline"/>
    <w:basedOn w:val="DefaultParagraphFont"/>
    <w:rsid w:val="007E5F9F"/>
  </w:style>
  <w:style w:type="paragraph" w:customStyle="1" w:styleId="Style5pt">
    <w:name w:val="Style 5 pt"/>
    <w:basedOn w:val="Normal"/>
    <w:link w:val="Style5ptChar"/>
    <w:rsid w:val="007E5F9F"/>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7E5F9F"/>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7E5F9F"/>
  </w:style>
  <w:style w:type="paragraph" w:customStyle="1" w:styleId="m462447500549623171gmail-msonormal">
    <w:name w:val="m_462447500549623171gmail-msonormal"/>
    <w:basedOn w:val="Normal"/>
    <w:uiPriority w:val="99"/>
    <w:rsid w:val="007E5F9F"/>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7E5F9F"/>
  </w:style>
  <w:style w:type="character" w:customStyle="1" w:styleId="SmallerReal">
    <w:name w:val="SmallerReal"/>
    <w:basedOn w:val="DefaultParagraphFont"/>
    <w:uiPriority w:val="1"/>
    <w:qFormat/>
    <w:rsid w:val="007E5F9F"/>
    <w:rPr>
      <w:rFonts w:ascii="Garamond" w:hAnsi="Garamond" w:hint="default"/>
      <w:sz w:val="16"/>
    </w:rPr>
  </w:style>
  <w:style w:type="paragraph" w:customStyle="1" w:styleId="dek">
    <w:name w:val="dek"/>
    <w:basedOn w:val="Normal"/>
    <w:uiPriority w:val="99"/>
    <w:rsid w:val="007E5F9F"/>
    <w:pPr>
      <w:spacing w:before="100" w:beforeAutospacing="1" w:after="100" w:afterAutospacing="1" w:line="240" w:lineRule="auto"/>
    </w:pPr>
    <w:rPr>
      <w:rFonts w:eastAsia="Times New Roman"/>
      <w:sz w:val="24"/>
    </w:rPr>
  </w:style>
  <w:style w:type="character" w:customStyle="1" w:styleId="arttitle">
    <w:name w:val="art_title"/>
    <w:basedOn w:val="DefaultParagraphFont"/>
    <w:rsid w:val="007E5F9F"/>
  </w:style>
  <w:style w:type="character" w:customStyle="1" w:styleId="serialtitle">
    <w:name w:val="serial_title"/>
    <w:basedOn w:val="DefaultParagraphFont"/>
    <w:rsid w:val="007E5F9F"/>
  </w:style>
  <w:style w:type="character" w:customStyle="1" w:styleId="volumeissue">
    <w:name w:val="volume_issue"/>
    <w:basedOn w:val="DefaultParagraphFont"/>
    <w:rsid w:val="007E5F9F"/>
  </w:style>
  <w:style w:type="character" w:customStyle="1" w:styleId="pagerange">
    <w:name w:val="page_range"/>
    <w:basedOn w:val="DefaultParagraphFont"/>
    <w:rsid w:val="007E5F9F"/>
  </w:style>
  <w:style w:type="character" w:customStyle="1" w:styleId="doilink">
    <w:name w:val="doi_link"/>
    <w:basedOn w:val="DefaultParagraphFont"/>
    <w:rsid w:val="007E5F9F"/>
  </w:style>
  <w:style w:type="character" w:customStyle="1" w:styleId="headingnumber">
    <w:name w:val="headingnumber"/>
    <w:basedOn w:val="DefaultParagraphFont"/>
    <w:rsid w:val="007E5F9F"/>
  </w:style>
  <w:style w:type="character" w:customStyle="1" w:styleId="internalref">
    <w:name w:val="internalref"/>
    <w:basedOn w:val="DefaultParagraphFont"/>
    <w:rsid w:val="007E5F9F"/>
  </w:style>
  <w:style w:type="paragraph" w:customStyle="1" w:styleId="Analyitc">
    <w:name w:val="Analyitc"/>
    <w:basedOn w:val="Normal"/>
    <w:uiPriority w:val="4"/>
    <w:qFormat/>
    <w:rsid w:val="007E5F9F"/>
    <w:rPr>
      <w:b/>
      <w:color w:val="0070C0"/>
      <w:sz w:val="28"/>
    </w:rPr>
  </w:style>
  <w:style w:type="character" w:customStyle="1" w:styleId="l7">
    <w:name w:val="l7"/>
    <w:basedOn w:val="DefaultParagraphFont"/>
    <w:rsid w:val="007E5F9F"/>
  </w:style>
  <w:style w:type="character" w:customStyle="1" w:styleId="l6">
    <w:name w:val="l6"/>
    <w:basedOn w:val="DefaultParagraphFont"/>
    <w:rsid w:val="007E5F9F"/>
  </w:style>
  <w:style w:type="character" w:customStyle="1" w:styleId="l8">
    <w:name w:val="l8"/>
    <w:basedOn w:val="DefaultParagraphFont"/>
    <w:rsid w:val="007E5F9F"/>
  </w:style>
  <w:style w:type="character" w:customStyle="1" w:styleId="l9">
    <w:name w:val="l9"/>
    <w:basedOn w:val="DefaultParagraphFont"/>
    <w:rsid w:val="007E5F9F"/>
  </w:style>
  <w:style w:type="character" w:customStyle="1" w:styleId="m-134349766280542120gmail-style13ptbold">
    <w:name w:val="m_-134349766280542120gmail-style13ptbold"/>
    <w:basedOn w:val="DefaultParagraphFont"/>
    <w:rsid w:val="007E5F9F"/>
  </w:style>
  <w:style w:type="character" w:customStyle="1" w:styleId="m-134349766280542120gmail-msohyperlink">
    <w:name w:val="m_-134349766280542120gmail-msohyperlink"/>
    <w:basedOn w:val="DefaultParagraphFont"/>
    <w:rsid w:val="007E5F9F"/>
  </w:style>
  <w:style w:type="character" w:customStyle="1" w:styleId="m-134349766280542120gmail-styleunderline">
    <w:name w:val="m_-134349766280542120gmail-styleunderline"/>
    <w:basedOn w:val="DefaultParagraphFont"/>
    <w:rsid w:val="007E5F9F"/>
  </w:style>
  <w:style w:type="character" w:customStyle="1" w:styleId="m-134349766280542120gmail-cite">
    <w:name w:val="m_-134349766280542120gmail-cite"/>
    <w:basedOn w:val="DefaultParagraphFont"/>
    <w:rsid w:val="007E5F9F"/>
  </w:style>
  <w:style w:type="character" w:customStyle="1" w:styleId="m-134349766280542120gmail-underline">
    <w:name w:val="m_-134349766280542120gmail-underline"/>
    <w:basedOn w:val="DefaultParagraphFont"/>
    <w:rsid w:val="007E5F9F"/>
  </w:style>
  <w:style w:type="character" w:customStyle="1" w:styleId="m-134349766280542120gmail-underline0">
    <w:name w:val="m_-134349766280542120gmail-underline0"/>
    <w:basedOn w:val="DefaultParagraphFont"/>
    <w:rsid w:val="007E5F9F"/>
  </w:style>
  <w:style w:type="paragraph" w:customStyle="1" w:styleId="element">
    <w:name w:val="element"/>
    <w:basedOn w:val="Normal"/>
    <w:rsid w:val="007E5F9F"/>
    <w:pPr>
      <w:spacing w:before="100" w:beforeAutospacing="1" w:after="100" w:afterAutospacing="1" w:line="240" w:lineRule="auto"/>
    </w:pPr>
    <w:rPr>
      <w:rFonts w:eastAsia="Times New Roman"/>
      <w:sz w:val="24"/>
      <w:lang w:eastAsia="zh-CN"/>
    </w:rPr>
  </w:style>
  <w:style w:type="paragraph" w:customStyle="1" w:styleId="p1">
    <w:name w:val="p1"/>
    <w:basedOn w:val="Normal"/>
    <w:rsid w:val="007E5F9F"/>
    <w:pPr>
      <w:spacing w:before="100" w:beforeAutospacing="1" w:after="100" w:afterAutospacing="1" w:line="240" w:lineRule="auto"/>
    </w:pPr>
    <w:rPr>
      <w:rFonts w:eastAsia="Times New Roman"/>
      <w:sz w:val="24"/>
      <w:lang w:eastAsia="zh-CN"/>
    </w:rPr>
  </w:style>
  <w:style w:type="paragraph" w:customStyle="1" w:styleId="p3">
    <w:name w:val="p3"/>
    <w:basedOn w:val="Normal"/>
    <w:rsid w:val="007E5F9F"/>
    <w:pPr>
      <w:spacing w:before="100" w:beforeAutospacing="1" w:after="100" w:afterAutospacing="1" w:line="240" w:lineRule="auto"/>
    </w:pPr>
    <w:rPr>
      <w:rFonts w:eastAsia="Times New Roman"/>
      <w:sz w:val="24"/>
      <w:lang w:eastAsia="zh-CN"/>
    </w:rPr>
  </w:style>
  <w:style w:type="paragraph" w:customStyle="1" w:styleId="p5">
    <w:name w:val="p5"/>
    <w:basedOn w:val="Normal"/>
    <w:rsid w:val="007E5F9F"/>
    <w:pPr>
      <w:spacing w:before="100" w:beforeAutospacing="1" w:after="100" w:afterAutospacing="1" w:line="240" w:lineRule="auto"/>
    </w:pPr>
    <w:rPr>
      <w:rFonts w:eastAsia="Times New Roman"/>
      <w:sz w:val="24"/>
      <w:lang w:eastAsia="zh-CN"/>
    </w:rPr>
  </w:style>
  <w:style w:type="paragraph" w:customStyle="1" w:styleId="p7">
    <w:name w:val="p7"/>
    <w:basedOn w:val="Normal"/>
    <w:rsid w:val="007E5F9F"/>
    <w:pPr>
      <w:spacing w:before="100" w:beforeAutospacing="1" w:after="100" w:afterAutospacing="1" w:line="240" w:lineRule="auto"/>
    </w:pPr>
    <w:rPr>
      <w:rFonts w:eastAsia="Times New Roman"/>
      <w:sz w:val="24"/>
      <w:lang w:eastAsia="zh-CN"/>
    </w:rPr>
  </w:style>
  <w:style w:type="paragraph" w:customStyle="1" w:styleId="p9">
    <w:name w:val="p9"/>
    <w:basedOn w:val="Normal"/>
    <w:rsid w:val="007E5F9F"/>
    <w:pPr>
      <w:spacing w:before="100" w:beforeAutospacing="1" w:after="100" w:afterAutospacing="1" w:line="240" w:lineRule="auto"/>
    </w:pPr>
    <w:rPr>
      <w:rFonts w:eastAsia="Times New Roman"/>
      <w:sz w:val="24"/>
      <w:lang w:eastAsia="zh-CN"/>
    </w:rPr>
  </w:style>
  <w:style w:type="paragraph" w:customStyle="1" w:styleId="p11">
    <w:name w:val="p11"/>
    <w:basedOn w:val="Normal"/>
    <w:rsid w:val="007E5F9F"/>
    <w:pPr>
      <w:spacing w:before="100" w:beforeAutospacing="1" w:after="100" w:afterAutospacing="1" w:line="240" w:lineRule="auto"/>
    </w:pPr>
    <w:rPr>
      <w:rFonts w:eastAsia="Times New Roman"/>
      <w:sz w:val="24"/>
      <w:lang w:eastAsia="zh-CN"/>
    </w:rPr>
  </w:style>
  <w:style w:type="paragraph" w:customStyle="1" w:styleId="p2">
    <w:name w:val="p2"/>
    <w:basedOn w:val="Normal"/>
    <w:rsid w:val="007E5F9F"/>
    <w:pPr>
      <w:spacing w:before="100" w:beforeAutospacing="1" w:after="100" w:afterAutospacing="1" w:line="240" w:lineRule="auto"/>
    </w:pPr>
    <w:rPr>
      <w:rFonts w:eastAsia="Times New Roman"/>
      <w:sz w:val="24"/>
      <w:lang w:eastAsia="zh-CN"/>
    </w:rPr>
  </w:style>
  <w:style w:type="paragraph" w:customStyle="1" w:styleId="p4">
    <w:name w:val="p4"/>
    <w:basedOn w:val="Normal"/>
    <w:rsid w:val="007E5F9F"/>
    <w:pPr>
      <w:spacing w:before="100" w:beforeAutospacing="1" w:after="100" w:afterAutospacing="1" w:line="240" w:lineRule="auto"/>
    </w:pPr>
    <w:rPr>
      <w:rFonts w:eastAsia="Times New Roman"/>
      <w:sz w:val="24"/>
      <w:lang w:eastAsia="zh-CN"/>
    </w:rPr>
  </w:style>
  <w:style w:type="paragraph" w:customStyle="1" w:styleId="p6">
    <w:name w:val="p6"/>
    <w:basedOn w:val="Normal"/>
    <w:rsid w:val="007E5F9F"/>
    <w:pPr>
      <w:spacing w:before="100" w:beforeAutospacing="1" w:after="100" w:afterAutospacing="1" w:line="240" w:lineRule="auto"/>
    </w:pPr>
    <w:rPr>
      <w:rFonts w:eastAsia="Times New Roman"/>
      <w:sz w:val="24"/>
      <w:lang w:eastAsia="zh-CN"/>
    </w:rPr>
  </w:style>
  <w:style w:type="paragraph" w:customStyle="1" w:styleId="p8">
    <w:name w:val="p8"/>
    <w:basedOn w:val="Normal"/>
    <w:rsid w:val="007E5F9F"/>
    <w:pPr>
      <w:spacing w:before="100" w:beforeAutospacing="1" w:after="100" w:afterAutospacing="1" w:line="240" w:lineRule="auto"/>
    </w:pPr>
    <w:rPr>
      <w:rFonts w:eastAsia="Times New Roman"/>
      <w:sz w:val="24"/>
      <w:lang w:eastAsia="zh-CN"/>
    </w:rPr>
  </w:style>
  <w:style w:type="paragraph" w:customStyle="1" w:styleId="p10">
    <w:name w:val="p10"/>
    <w:basedOn w:val="Normal"/>
    <w:rsid w:val="007E5F9F"/>
    <w:pPr>
      <w:spacing w:before="100" w:beforeAutospacing="1" w:after="100" w:afterAutospacing="1" w:line="240" w:lineRule="auto"/>
    </w:pPr>
    <w:rPr>
      <w:rFonts w:eastAsia="Times New Roman"/>
      <w:sz w:val="24"/>
      <w:lang w:eastAsia="zh-CN"/>
    </w:rPr>
  </w:style>
  <w:style w:type="paragraph" w:customStyle="1" w:styleId="p12">
    <w:name w:val="p12"/>
    <w:basedOn w:val="Normal"/>
    <w:rsid w:val="007E5F9F"/>
    <w:pPr>
      <w:spacing w:before="100" w:beforeAutospacing="1" w:after="100" w:afterAutospacing="1" w:line="240" w:lineRule="auto"/>
    </w:pPr>
    <w:rPr>
      <w:rFonts w:eastAsia="Times New Roman"/>
      <w:sz w:val="24"/>
      <w:lang w:eastAsia="zh-CN"/>
    </w:rPr>
  </w:style>
  <w:style w:type="paragraph" w:customStyle="1" w:styleId="p14">
    <w:name w:val="p14"/>
    <w:basedOn w:val="Normal"/>
    <w:rsid w:val="007E5F9F"/>
    <w:pPr>
      <w:spacing w:before="100" w:beforeAutospacing="1" w:after="100" w:afterAutospacing="1" w:line="240" w:lineRule="auto"/>
    </w:pPr>
    <w:rPr>
      <w:rFonts w:eastAsia="Times New Roman"/>
      <w:sz w:val="24"/>
      <w:lang w:eastAsia="zh-CN"/>
    </w:rPr>
  </w:style>
  <w:style w:type="character" w:customStyle="1" w:styleId="wsj-article-caption-content">
    <w:name w:val="wsj-article-caption-content"/>
    <w:basedOn w:val="DefaultParagraphFont"/>
    <w:rsid w:val="007E5F9F"/>
  </w:style>
  <w:style w:type="character" w:customStyle="1" w:styleId="wsj-article-credit">
    <w:name w:val="wsj-article-credit"/>
    <w:basedOn w:val="DefaultParagraphFont"/>
    <w:rsid w:val="007E5F9F"/>
  </w:style>
  <w:style w:type="character" w:customStyle="1" w:styleId="wsj-article-credit-tag">
    <w:name w:val="wsj-article-credit-tag"/>
    <w:basedOn w:val="DefaultParagraphFont"/>
    <w:rsid w:val="007E5F9F"/>
  </w:style>
  <w:style w:type="paragraph" w:customStyle="1" w:styleId="initial">
    <w:name w:val="initial"/>
    <w:basedOn w:val="Normal"/>
    <w:rsid w:val="007E5F9F"/>
    <w:pPr>
      <w:spacing w:before="100" w:beforeAutospacing="1" w:after="100" w:afterAutospacing="1" w:line="240" w:lineRule="auto"/>
    </w:pPr>
    <w:rPr>
      <w:rFonts w:eastAsia="Times New Roman"/>
      <w:sz w:val="24"/>
      <w:lang w:eastAsia="zh-CN"/>
    </w:rPr>
  </w:style>
  <w:style w:type="paragraph" w:customStyle="1" w:styleId="speakable-paragraph">
    <w:name w:val="speakable-paragraph"/>
    <w:basedOn w:val="Normal"/>
    <w:rsid w:val="007E5F9F"/>
    <w:pPr>
      <w:spacing w:before="100" w:beforeAutospacing="1" w:after="100" w:afterAutospacing="1" w:line="240" w:lineRule="auto"/>
    </w:pPr>
    <w:rPr>
      <w:rFonts w:eastAsia="Times New Roman"/>
      <w:sz w:val="24"/>
      <w:lang w:eastAsia="zh-CN"/>
    </w:rPr>
  </w:style>
  <w:style w:type="character" w:customStyle="1" w:styleId="CardUnderlinedCharChar0">
    <w:name w:val="Card Underlined Char Char"/>
    <w:rsid w:val="007E5F9F"/>
    <w:rPr>
      <w:rFonts w:ascii="Arial Narrow" w:hAnsi="Arial Narrow"/>
      <w:sz w:val="22"/>
      <w:szCs w:val="24"/>
      <w:u w:val="single"/>
      <w:lang w:val="en-US" w:eastAsia="en-US" w:bidi="ar-SA"/>
    </w:rPr>
  </w:style>
  <w:style w:type="paragraph" w:customStyle="1" w:styleId="detailsub">
    <w:name w:val="detail__sub"/>
    <w:basedOn w:val="Normal"/>
    <w:rsid w:val="007E5F9F"/>
    <w:pPr>
      <w:spacing w:before="100" w:beforeAutospacing="1" w:after="100" w:afterAutospacing="1" w:line="240" w:lineRule="auto"/>
    </w:pPr>
    <w:rPr>
      <w:rFonts w:eastAsia="Times New Roman"/>
      <w:sz w:val="24"/>
      <w:lang w:eastAsia="zh-CN"/>
    </w:rPr>
  </w:style>
  <w:style w:type="paragraph" w:customStyle="1" w:styleId="flfc">
    <w:name w:val="flfc"/>
    <w:basedOn w:val="Normal"/>
    <w:rsid w:val="007E5F9F"/>
    <w:pPr>
      <w:spacing w:before="100" w:beforeAutospacing="1" w:after="100" w:afterAutospacing="1" w:line="240" w:lineRule="auto"/>
    </w:pPr>
    <w:rPr>
      <w:rFonts w:eastAsia="Times New Roman"/>
      <w:sz w:val="24"/>
      <w:lang w:eastAsia="zh-CN"/>
    </w:rPr>
  </w:style>
  <w:style w:type="character" w:customStyle="1" w:styleId="m-299895914748161361gmail-style13ptbold">
    <w:name w:val="m_-299895914748161361gmail-style13ptbold"/>
    <w:basedOn w:val="DefaultParagraphFont"/>
    <w:rsid w:val="007E5F9F"/>
  </w:style>
  <w:style w:type="character" w:customStyle="1" w:styleId="m-299895914748161361gmail-styleunderline">
    <w:name w:val="m_-299895914748161361gmail-styleunderline"/>
    <w:basedOn w:val="DefaultParagraphFont"/>
    <w:rsid w:val="007E5F9F"/>
  </w:style>
  <w:style w:type="paragraph" w:customStyle="1" w:styleId="counter-paragraph">
    <w:name w:val="counter-paragraph"/>
    <w:basedOn w:val="Normal"/>
    <w:rsid w:val="007E5F9F"/>
    <w:pPr>
      <w:spacing w:before="100" w:beforeAutospacing="1" w:after="100" w:afterAutospacing="1" w:line="240" w:lineRule="auto"/>
    </w:pPr>
    <w:rPr>
      <w:rFonts w:eastAsia="Times New Roman"/>
      <w:sz w:val="24"/>
      <w:lang w:eastAsia="zh-CN"/>
    </w:rPr>
  </w:style>
  <w:style w:type="paragraph" w:customStyle="1" w:styleId="m-266642551691440061gmail-cites">
    <w:name w:val="m_-266642551691440061gmail-cites"/>
    <w:basedOn w:val="Normal"/>
    <w:rsid w:val="007E5F9F"/>
    <w:pPr>
      <w:spacing w:before="100" w:beforeAutospacing="1" w:after="100" w:afterAutospacing="1" w:line="240" w:lineRule="auto"/>
    </w:pPr>
    <w:rPr>
      <w:rFonts w:eastAsia="Times New Roman"/>
      <w:sz w:val="24"/>
      <w:lang w:eastAsia="zh-CN"/>
    </w:rPr>
  </w:style>
  <w:style w:type="character" w:customStyle="1" w:styleId="m-266642551691440061gmail-author-date">
    <w:name w:val="m_-266642551691440061gmail-author-date"/>
    <w:basedOn w:val="DefaultParagraphFont"/>
    <w:rsid w:val="007E5F9F"/>
  </w:style>
  <w:style w:type="paragraph" w:customStyle="1" w:styleId="m-266642551691440061gmail-cards">
    <w:name w:val="m_-266642551691440061gmail-cards"/>
    <w:basedOn w:val="Normal"/>
    <w:rsid w:val="007E5F9F"/>
    <w:pPr>
      <w:spacing w:before="100" w:beforeAutospacing="1" w:after="100" w:afterAutospacing="1" w:line="240" w:lineRule="auto"/>
    </w:pPr>
    <w:rPr>
      <w:rFonts w:eastAsia="Times New Roman"/>
      <w:sz w:val="24"/>
      <w:lang w:eastAsia="zh-CN"/>
    </w:rPr>
  </w:style>
  <w:style w:type="character" w:customStyle="1" w:styleId="m-266642551691440061gmail-debateunderline">
    <w:name w:val="m_-266642551691440061gmail-debateunderline"/>
    <w:basedOn w:val="DefaultParagraphFont"/>
    <w:rsid w:val="007E5F9F"/>
  </w:style>
  <w:style w:type="paragraph" w:customStyle="1" w:styleId="listingexcerpt">
    <w:name w:val="listing__excerpt"/>
    <w:basedOn w:val="Normal"/>
    <w:rsid w:val="007E5F9F"/>
    <w:pPr>
      <w:spacing w:before="100" w:beforeAutospacing="1" w:after="100" w:afterAutospacing="1" w:line="240" w:lineRule="auto"/>
    </w:pPr>
    <w:rPr>
      <w:rFonts w:eastAsia="Times New Roman"/>
      <w:lang w:eastAsia="zh-CN"/>
    </w:rPr>
  </w:style>
  <w:style w:type="character" w:customStyle="1" w:styleId="listingauthor">
    <w:name w:val="listing__author"/>
    <w:basedOn w:val="DefaultParagraphFont"/>
    <w:rsid w:val="007E5F9F"/>
  </w:style>
  <w:style w:type="paragraph" w:customStyle="1" w:styleId="specialbutton">
    <w:name w:val="special__button"/>
    <w:basedOn w:val="Normal"/>
    <w:rsid w:val="007E5F9F"/>
    <w:pPr>
      <w:spacing w:before="100" w:beforeAutospacing="1" w:after="100" w:afterAutospacing="1" w:line="240" w:lineRule="auto"/>
    </w:pPr>
    <w:rPr>
      <w:rFonts w:eastAsia="Times New Roman"/>
      <w:lang w:eastAsia="zh-CN"/>
    </w:rPr>
  </w:style>
  <w:style w:type="character" w:customStyle="1" w:styleId="rollover-people">
    <w:name w:val="rollover-people"/>
    <w:basedOn w:val="DefaultParagraphFont"/>
    <w:rsid w:val="007E5F9F"/>
  </w:style>
  <w:style w:type="character" w:customStyle="1" w:styleId="StyleUnderliningChar9ptBold">
    <w:name w:val="Style Underlining Char + 9 pt Bold"/>
    <w:rsid w:val="007E5F9F"/>
    <w:rPr>
      <w:rFonts w:ascii="Times New Roman" w:hAnsi="Times New Roman"/>
      <w:b/>
      <w:bCs/>
      <w:sz w:val="20"/>
      <w:szCs w:val="24"/>
      <w:u w:val="single"/>
    </w:rPr>
  </w:style>
  <w:style w:type="character" w:customStyle="1" w:styleId="StyleUnderliningChar9pt">
    <w:name w:val="Style Underlining Char + 9 pt"/>
    <w:rsid w:val="007E5F9F"/>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7E5F9F"/>
  </w:style>
  <w:style w:type="paragraph" w:customStyle="1" w:styleId="font--body">
    <w:name w:val="font--body"/>
    <w:basedOn w:val="Normal"/>
    <w:rsid w:val="007E5F9F"/>
    <w:pPr>
      <w:spacing w:before="100" w:beforeAutospacing="1" w:after="100" w:afterAutospacing="1" w:line="240" w:lineRule="auto"/>
    </w:pPr>
    <w:rPr>
      <w:rFonts w:eastAsia="Times New Roman"/>
      <w:sz w:val="24"/>
    </w:rPr>
  </w:style>
  <w:style w:type="character" w:customStyle="1" w:styleId="tweetinfo-heartstat">
    <w:name w:val="tweetinfo-heartstat"/>
    <w:basedOn w:val="DefaultParagraphFont"/>
    <w:rsid w:val="007E5F9F"/>
  </w:style>
  <w:style w:type="character" w:customStyle="1" w:styleId="playbutton-flyout">
    <w:name w:val="playbutton-flyout"/>
    <w:basedOn w:val="DefaultParagraphFont"/>
    <w:rsid w:val="007E5F9F"/>
  </w:style>
  <w:style w:type="character" w:customStyle="1" w:styleId="inlinevideo-videolabel">
    <w:name w:val="inlinevideo-videolabel"/>
    <w:basedOn w:val="DefaultParagraphFont"/>
    <w:rsid w:val="007E5F9F"/>
  </w:style>
  <w:style w:type="character" w:customStyle="1" w:styleId="inlinevideo-videoduration">
    <w:name w:val="inlinevideo-videoduration"/>
    <w:basedOn w:val="DefaultParagraphFont"/>
    <w:rsid w:val="007E5F9F"/>
  </w:style>
  <w:style w:type="character" w:customStyle="1" w:styleId="m2037045589135560752gmail-style13ptbold">
    <w:name w:val="m_2037045589135560752gmail-style13ptbold"/>
    <w:basedOn w:val="DefaultParagraphFont"/>
    <w:rsid w:val="007E5F9F"/>
  </w:style>
  <w:style w:type="paragraph" w:customStyle="1" w:styleId="css-exrw3m">
    <w:name w:val="css-exrw3m"/>
    <w:basedOn w:val="Normal"/>
    <w:rsid w:val="007E5F9F"/>
    <w:pPr>
      <w:spacing w:before="100" w:beforeAutospacing="1" w:after="100" w:afterAutospacing="1" w:line="240" w:lineRule="auto"/>
    </w:pPr>
    <w:rPr>
      <w:rFonts w:eastAsia="Times New Roman"/>
      <w:sz w:val="24"/>
    </w:rPr>
  </w:style>
  <w:style w:type="character" w:customStyle="1" w:styleId="m5672147096563703424gmail-style13ptbold">
    <w:name w:val="m_5672147096563703424gmail-style13ptbold"/>
    <w:basedOn w:val="DefaultParagraphFont"/>
    <w:rsid w:val="007E5F9F"/>
  </w:style>
  <w:style w:type="character" w:customStyle="1" w:styleId="m5672147096563703424gmail-styleunderline">
    <w:name w:val="m_5672147096563703424gmail-styleunderline"/>
    <w:basedOn w:val="DefaultParagraphFont"/>
    <w:rsid w:val="007E5F9F"/>
  </w:style>
  <w:style w:type="character" w:customStyle="1" w:styleId="m-4276249887353823691gmail-style13ptbold">
    <w:name w:val="m_-4276249887353823691gmail-style13ptbold"/>
    <w:basedOn w:val="DefaultParagraphFont"/>
    <w:rsid w:val="007E5F9F"/>
  </w:style>
  <w:style w:type="character" w:customStyle="1" w:styleId="m-4276249887353823691gmail-styleunderline">
    <w:name w:val="m_-4276249887353823691gmail-styleunderline"/>
    <w:basedOn w:val="DefaultParagraphFont"/>
    <w:rsid w:val="007E5F9F"/>
  </w:style>
  <w:style w:type="character" w:customStyle="1" w:styleId="legacybig">
    <w:name w:val="legacybig"/>
    <w:basedOn w:val="DefaultParagraphFont"/>
    <w:rsid w:val="007E5F9F"/>
  </w:style>
  <w:style w:type="character" w:customStyle="1" w:styleId="art-author">
    <w:name w:val="art-author"/>
    <w:basedOn w:val="DefaultParagraphFont"/>
    <w:rsid w:val="007E5F9F"/>
  </w:style>
  <w:style w:type="paragraph" w:customStyle="1" w:styleId="first">
    <w:name w:val="first"/>
    <w:basedOn w:val="Normal"/>
    <w:qFormat/>
    <w:rsid w:val="007E5F9F"/>
    <w:pPr>
      <w:spacing w:before="100" w:beforeAutospacing="1" w:after="100" w:afterAutospacing="1"/>
    </w:pPr>
    <w:rPr>
      <w:rFonts w:eastAsia="Times New Roman" w:cs="Calibri"/>
    </w:rPr>
  </w:style>
  <w:style w:type="character" w:customStyle="1" w:styleId="fpred">
    <w:name w:val="fp_red"/>
    <w:basedOn w:val="DefaultParagraphFont"/>
    <w:rsid w:val="007E5F9F"/>
  </w:style>
  <w:style w:type="paragraph" w:customStyle="1" w:styleId="Style32">
    <w:name w:val="Style 3"/>
    <w:qFormat/>
    <w:rsid w:val="007E5F9F"/>
    <w:pPr>
      <w:widowControl w:val="0"/>
      <w:autoSpaceDE w:val="0"/>
      <w:autoSpaceDN w:val="0"/>
      <w:spacing w:line="266" w:lineRule="auto"/>
      <w:ind w:firstLine="360"/>
      <w:jc w:val="both"/>
    </w:pPr>
    <w:rPr>
      <w:rFonts w:ascii="Times New Roman" w:eastAsia="Times New Roman" w:hAnsi="Times New Roman" w:cs="Times New Roman"/>
    </w:rPr>
  </w:style>
  <w:style w:type="character" w:customStyle="1" w:styleId="twoce">
    <w:name w:val="twoce"/>
    <w:basedOn w:val="DefaultParagraphFont"/>
    <w:rsid w:val="007E5F9F"/>
  </w:style>
  <w:style w:type="character" w:customStyle="1" w:styleId="snapnoshots">
    <w:name w:val="snap_noshots"/>
    <w:basedOn w:val="DefaultParagraphFont"/>
    <w:rsid w:val="007E5F9F"/>
  </w:style>
  <w:style w:type="character" w:customStyle="1" w:styleId="typarticle">
    <w:name w:val="typ_article"/>
    <w:basedOn w:val="DefaultParagraphFont"/>
    <w:rsid w:val="007E5F9F"/>
  </w:style>
  <w:style w:type="paragraph" w:customStyle="1" w:styleId="normalweb10">
    <w:name w:val="normalweb1"/>
    <w:basedOn w:val="Normal"/>
    <w:qFormat/>
    <w:rsid w:val="007E5F9F"/>
    <w:pPr>
      <w:spacing w:before="100" w:beforeAutospacing="1" w:after="100" w:afterAutospacing="1"/>
    </w:pPr>
    <w:rPr>
      <w:rFonts w:eastAsia="Times New Roman" w:cs="Calibri"/>
    </w:rPr>
  </w:style>
  <w:style w:type="character" w:customStyle="1" w:styleId="dispurl">
    <w:name w:val="dispurl"/>
    <w:basedOn w:val="DefaultParagraphFont"/>
    <w:rsid w:val="007E5F9F"/>
  </w:style>
  <w:style w:type="character" w:customStyle="1" w:styleId="resultbodyitalic">
    <w:name w:val="resultbodyitalic"/>
    <w:basedOn w:val="DefaultParagraphFont"/>
    <w:rsid w:val="007E5F9F"/>
  </w:style>
  <w:style w:type="paragraph" w:customStyle="1" w:styleId="10">
    <w:name w:val="... 1"/>
    <w:basedOn w:val="Default"/>
    <w:next w:val="Default"/>
    <w:qFormat/>
    <w:rsid w:val="007E5F9F"/>
    <w:rPr>
      <w:color w:val="auto"/>
    </w:rPr>
  </w:style>
  <w:style w:type="paragraph" w:customStyle="1" w:styleId="ac">
    <w:name w:val=".."/>
    <w:basedOn w:val="Default"/>
    <w:next w:val="Default"/>
    <w:qFormat/>
    <w:rsid w:val="007E5F9F"/>
    <w:rPr>
      <w:color w:val="auto"/>
    </w:rPr>
  </w:style>
  <w:style w:type="paragraph" w:customStyle="1" w:styleId="ad">
    <w:name w:val="...."/>
    <w:basedOn w:val="Default"/>
    <w:next w:val="Default"/>
    <w:qFormat/>
    <w:rsid w:val="007E5F9F"/>
    <w:rPr>
      <w:color w:val="auto"/>
    </w:rPr>
  </w:style>
  <w:style w:type="paragraph" w:customStyle="1" w:styleId="s0">
    <w:name w:val="s0"/>
    <w:basedOn w:val="Normal"/>
    <w:qFormat/>
    <w:rsid w:val="007E5F9F"/>
    <w:pPr>
      <w:spacing w:before="100" w:beforeAutospacing="1" w:after="100" w:afterAutospacing="1"/>
    </w:pPr>
    <w:rPr>
      <w:rFonts w:eastAsia="Times New Roman" w:cs="Calibri"/>
    </w:rPr>
  </w:style>
  <w:style w:type="numbering" w:customStyle="1" w:styleId="NoList31">
    <w:name w:val="No List31"/>
    <w:next w:val="NoList"/>
    <w:uiPriority w:val="99"/>
    <w:semiHidden/>
    <w:unhideWhenUsed/>
    <w:rsid w:val="007E5F9F"/>
  </w:style>
  <w:style w:type="numbering" w:customStyle="1" w:styleId="NoList121">
    <w:name w:val="No List121"/>
    <w:next w:val="NoList"/>
    <w:uiPriority w:val="99"/>
    <w:semiHidden/>
    <w:unhideWhenUsed/>
    <w:rsid w:val="007E5F9F"/>
  </w:style>
  <w:style w:type="numbering" w:customStyle="1" w:styleId="NoList41">
    <w:name w:val="No List41"/>
    <w:next w:val="NoList"/>
    <w:uiPriority w:val="99"/>
    <w:semiHidden/>
    <w:unhideWhenUsed/>
    <w:rsid w:val="007E5F9F"/>
  </w:style>
  <w:style w:type="numbering" w:customStyle="1" w:styleId="NoList131">
    <w:name w:val="No List131"/>
    <w:next w:val="NoList"/>
    <w:uiPriority w:val="99"/>
    <w:semiHidden/>
    <w:unhideWhenUsed/>
    <w:rsid w:val="007E5F9F"/>
  </w:style>
  <w:style w:type="numbering" w:customStyle="1" w:styleId="NoList51">
    <w:name w:val="No List51"/>
    <w:next w:val="NoList"/>
    <w:uiPriority w:val="99"/>
    <w:semiHidden/>
    <w:unhideWhenUsed/>
    <w:rsid w:val="007E5F9F"/>
  </w:style>
  <w:style w:type="numbering" w:customStyle="1" w:styleId="NoList141">
    <w:name w:val="No List141"/>
    <w:next w:val="NoList"/>
    <w:uiPriority w:val="99"/>
    <w:semiHidden/>
    <w:unhideWhenUsed/>
    <w:rsid w:val="007E5F9F"/>
  </w:style>
  <w:style w:type="numbering" w:customStyle="1" w:styleId="NoList61">
    <w:name w:val="No List61"/>
    <w:next w:val="NoList"/>
    <w:uiPriority w:val="99"/>
    <w:semiHidden/>
    <w:unhideWhenUsed/>
    <w:rsid w:val="007E5F9F"/>
  </w:style>
  <w:style w:type="numbering" w:customStyle="1" w:styleId="NoList151">
    <w:name w:val="No List151"/>
    <w:next w:val="NoList"/>
    <w:uiPriority w:val="99"/>
    <w:semiHidden/>
    <w:unhideWhenUsed/>
    <w:rsid w:val="007E5F9F"/>
  </w:style>
  <w:style w:type="numbering" w:customStyle="1" w:styleId="NoList22">
    <w:name w:val="No List22"/>
    <w:next w:val="NoList"/>
    <w:uiPriority w:val="99"/>
    <w:semiHidden/>
    <w:unhideWhenUsed/>
    <w:rsid w:val="007E5F9F"/>
  </w:style>
  <w:style w:type="numbering" w:customStyle="1" w:styleId="NoList112">
    <w:name w:val="No List112"/>
    <w:next w:val="NoList"/>
    <w:uiPriority w:val="99"/>
    <w:semiHidden/>
    <w:unhideWhenUsed/>
    <w:rsid w:val="007E5F9F"/>
  </w:style>
  <w:style w:type="numbering" w:customStyle="1" w:styleId="NoList32">
    <w:name w:val="No List32"/>
    <w:next w:val="NoList"/>
    <w:uiPriority w:val="99"/>
    <w:semiHidden/>
    <w:unhideWhenUsed/>
    <w:rsid w:val="007E5F9F"/>
  </w:style>
  <w:style w:type="numbering" w:customStyle="1" w:styleId="NoList122">
    <w:name w:val="No List122"/>
    <w:next w:val="NoList"/>
    <w:uiPriority w:val="99"/>
    <w:semiHidden/>
    <w:unhideWhenUsed/>
    <w:rsid w:val="007E5F9F"/>
  </w:style>
  <w:style w:type="numbering" w:customStyle="1" w:styleId="NoList42">
    <w:name w:val="No List42"/>
    <w:next w:val="NoList"/>
    <w:uiPriority w:val="99"/>
    <w:semiHidden/>
    <w:unhideWhenUsed/>
    <w:rsid w:val="007E5F9F"/>
  </w:style>
  <w:style w:type="numbering" w:customStyle="1" w:styleId="NoList132">
    <w:name w:val="No List132"/>
    <w:next w:val="NoList"/>
    <w:uiPriority w:val="99"/>
    <w:semiHidden/>
    <w:unhideWhenUsed/>
    <w:rsid w:val="007E5F9F"/>
  </w:style>
  <w:style w:type="numbering" w:customStyle="1" w:styleId="NoList52">
    <w:name w:val="No List52"/>
    <w:next w:val="NoList"/>
    <w:uiPriority w:val="99"/>
    <w:semiHidden/>
    <w:unhideWhenUsed/>
    <w:rsid w:val="007E5F9F"/>
  </w:style>
  <w:style w:type="numbering" w:customStyle="1" w:styleId="NoList142">
    <w:name w:val="No List142"/>
    <w:next w:val="NoList"/>
    <w:uiPriority w:val="99"/>
    <w:semiHidden/>
    <w:unhideWhenUsed/>
    <w:rsid w:val="007E5F9F"/>
  </w:style>
  <w:style w:type="numbering" w:customStyle="1" w:styleId="NoList62">
    <w:name w:val="No List62"/>
    <w:next w:val="NoList"/>
    <w:uiPriority w:val="99"/>
    <w:semiHidden/>
    <w:unhideWhenUsed/>
    <w:rsid w:val="007E5F9F"/>
  </w:style>
  <w:style w:type="numbering" w:customStyle="1" w:styleId="NoList152">
    <w:name w:val="No List152"/>
    <w:next w:val="NoList"/>
    <w:uiPriority w:val="99"/>
    <w:semiHidden/>
    <w:unhideWhenUsed/>
    <w:rsid w:val="007E5F9F"/>
  </w:style>
  <w:style w:type="character" w:customStyle="1" w:styleId="oldTagChar">
    <w:name w:val="oldTag Char"/>
    <w:link w:val="oldTag"/>
    <w:locked/>
    <w:rsid w:val="007E5F9F"/>
    <w:rPr>
      <w:rFonts w:ascii="Times New Roman" w:hAnsi="Times New Roman" w:cs="Times New Roman"/>
      <w:b/>
    </w:rPr>
  </w:style>
  <w:style w:type="paragraph" w:customStyle="1" w:styleId="oldTag">
    <w:name w:val="oldTag"/>
    <w:basedOn w:val="Normal"/>
    <w:next w:val="Normal"/>
    <w:link w:val="oldTagChar"/>
    <w:qFormat/>
    <w:rsid w:val="007E5F9F"/>
    <w:pPr>
      <w:spacing w:line="256" w:lineRule="auto"/>
      <w:outlineLvl w:val="2"/>
    </w:pPr>
    <w:rPr>
      <w:rFonts w:ascii="Times New Roman" w:hAnsi="Times New Roman" w:cs="Times New Roman"/>
      <w:b/>
      <w:sz w:val="24"/>
    </w:rPr>
  </w:style>
  <w:style w:type="paragraph" w:customStyle="1" w:styleId="StyletagPalatinoLinotype10pt">
    <w:name w:val="Style tag + Palatino Linotype 10 pt"/>
    <w:basedOn w:val="oldTag"/>
    <w:uiPriority w:val="99"/>
    <w:qFormat/>
    <w:rsid w:val="007E5F9F"/>
    <w:rPr>
      <w:bCs/>
      <w:caps/>
      <w:sz w:val="20"/>
    </w:rPr>
  </w:style>
  <w:style w:type="paragraph" w:customStyle="1" w:styleId="FakeHeader">
    <w:name w:val="Fake Header"/>
    <w:basedOn w:val="Smalltext"/>
    <w:uiPriority w:val="99"/>
    <w:qFormat/>
    <w:rsid w:val="007E5F9F"/>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7E5F9F"/>
    <w:pPr>
      <w:spacing w:line="256" w:lineRule="auto"/>
    </w:pPr>
    <w:rPr>
      <w:rFonts w:eastAsia="Times New Roman" w:cs="Calibri"/>
      <w:b/>
    </w:rPr>
  </w:style>
  <w:style w:type="paragraph" w:customStyle="1" w:styleId="BlockTitleCharChar1">
    <w:name w:val="Block Title Char Char1"/>
    <w:basedOn w:val="Normal"/>
    <w:next w:val="Normal"/>
    <w:uiPriority w:val="99"/>
    <w:qFormat/>
    <w:rsid w:val="007E5F9F"/>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7E5F9F"/>
    <w:pPr>
      <w:spacing w:before="100" w:beforeAutospacing="1" w:after="100" w:afterAutospacing="1" w:line="256" w:lineRule="auto"/>
    </w:pPr>
    <w:rPr>
      <w:rFonts w:eastAsia="Times New Roman" w:cs="Calibri"/>
    </w:rPr>
  </w:style>
  <w:style w:type="paragraph" w:customStyle="1" w:styleId="StyleUnderline9pt10">
    <w:name w:val="Style Underline + 9 pt1"/>
    <w:uiPriority w:val="99"/>
    <w:qFormat/>
    <w:rsid w:val="007E5F9F"/>
    <w:pPr>
      <w:spacing w:after="200" w:line="276" w:lineRule="auto"/>
    </w:pPr>
    <w:rPr>
      <w:rFonts w:eastAsia="SimSun"/>
      <w:sz w:val="22"/>
      <w:szCs w:val="22"/>
      <w:u w:val="single"/>
    </w:rPr>
  </w:style>
  <w:style w:type="character" w:customStyle="1" w:styleId="StyleUnderline9pt2Char">
    <w:name w:val="Style Underline + 9 pt2 Char"/>
    <w:basedOn w:val="UnderlineChar20"/>
    <w:link w:val="StyleUnderline9pt2"/>
    <w:locked/>
    <w:rsid w:val="007E5F9F"/>
    <w:rPr>
      <w:rFonts w:ascii="Arial Narrow" w:hAnsi="Arial Narrow" w:hint="default"/>
      <w:sz w:val="18"/>
      <w:u w:val="single"/>
      <w:lang w:val="en-US" w:eastAsia="zh-CN" w:bidi="ar-SA"/>
    </w:rPr>
  </w:style>
  <w:style w:type="paragraph" w:customStyle="1" w:styleId="StyleUnderline9pt2">
    <w:name w:val="Style Underline + 9 pt2"/>
    <w:link w:val="StyleUnderline9pt2Char"/>
    <w:qFormat/>
    <w:rsid w:val="007E5F9F"/>
    <w:pPr>
      <w:spacing w:after="200" w:line="276" w:lineRule="auto"/>
    </w:pPr>
    <w:rPr>
      <w:rFonts w:ascii="Arial Narrow" w:hAnsi="Arial Narrow"/>
      <w:sz w:val="18"/>
      <w:u w:val="single"/>
      <w:lang w:eastAsia="zh-CN"/>
    </w:rPr>
  </w:style>
  <w:style w:type="character" w:customStyle="1" w:styleId="EmphasisTextChar">
    <w:name w:val="Emphasis Text Char"/>
    <w:link w:val="EmphasisText"/>
    <w:locked/>
    <w:rsid w:val="007E5F9F"/>
    <w:rPr>
      <w:b/>
      <w:u w:val="single"/>
    </w:rPr>
  </w:style>
  <w:style w:type="paragraph" w:customStyle="1" w:styleId="EmphasisText">
    <w:name w:val="Emphasis Text"/>
    <w:basedOn w:val="UnderlinedText"/>
    <w:link w:val="EmphasisTextChar"/>
    <w:qFormat/>
    <w:rsid w:val="007E5F9F"/>
    <w:rPr>
      <w:rFonts w:asciiTheme="minorHAnsi" w:eastAsiaTheme="minorEastAsia" w:hAnsiTheme="minorHAnsi"/>
      <w:sz w:val="24"/>
      <w:szCs w:val="24"/>
      <w:u w:val="single"/>
    </w:rPr>
  </w:style>
  <w:style w:type="character" w:customStyle="1" w:styleId="StyleStyle49pt1Char">
    <w:name w:val="Style Style4 + 9 pt1 Char"/>
    <w:basedOn w:val="Style4Char"/>
    <w:link w:val="StyleStyle49pt1"/>
    <w:locked/>
    <w:rsid w:val="007E5F9F"/>
    <w:rPr>
      <w:rFonts w:ascii="Arial Narrow" w:eastAsia="Times New Roman" w:hAnsi="Arial Narrow" w:cs="Calibri"/>
      <w:sz w:val="20"/>
      <w:u w:val="single"/>
      <w:lang w:val="x-none"/>
    </w:rPr>
  </w:style>
  <w:style w:type="paragraph" w:customStyle="1" w:styleId="StyleStyle49pt1">
    <w:name w:val="Style Style4 + 9 pt1"/>
    <w:basedOn w:val="Style4"/>
    <w:link w:val="StyleStyle49pt1Char"/>
    <w:qFormat/>
    <w:rsid w:val="007E5F9F"/>
    <w:pPr>
      <w:spacing w:after="160" w:line="256" w:lineRule="auto"/>
    </w:pPr>
    <w:rPr>
      <w:rFonts w:ascii="Arial Narrow" w:eastAsia="Times New Roman" w:hAnsi="Arial Narrow" w:cs="Calibri"/>
      <w:sz w:val="20"/>
    </w:rPr>
  </w:style>
  <w:style w:type="character" w:customStyle="1" w:styleId="StyleStyle49ptBold1Char">
    <w:name w:val="Style Style4 + 9 pt Bold1 Char"/>
    <w:link w:val="StyleStyle49ptBold1"/>
    <w:locked/>
    <w:rsid w:val="007E5F9F"/>
    <w:rPr>
      <w:b/>
      <w:bCs/>
      <w:u w:val="single"/>
    </w:rPr>
  </w:style>
  <w:style w:type="paragraph" w:customStyle="1" w:styleId="StyleStyle49ptBold1">
    <w:name w:val="Style Style4 + 9 pt Bold1"/>
    <w:basedOn w:val="Style4"/>
    <w:link w:val="StyleStyle49ptBold1Char"/>
    <w:qFormat/>
    <w:rsid w:val="007E5F9F"/>
    <w:pPr>
      <w:spacing w:after="160" w:line="256" w:lineRule="auto"/>
    </w:pPr>
    <w:rPr>
      <w:rFonts w:asciiTheme="minorHAnsi" w:eastAsiaTheme="minorEastAsia" w:hAnsiTheme="minorHAnsi"/>
      <w:b/>
      <w:bCs/>
      <w:lang w:val="en-US"/>
    </w:rPr>
  </w:style>
  <w:style w:type="character" w:customStyle="1" w:styleId="StyleStyle49pt2Char">
    <w:name w:val="Style Style4 + 9 pt2 Char"/>
    <w:basedOn w:val="Style4Char"/>
    <w:link w:val="StyleStyle49pt2"/>
    <w:locked/>
    <w:rsid w:val="007E5F9F"/>
    <w:rPr>
      <w:rFonts w:ascii="Arial Narrow" w:eastAsia="Times New Roman" w:hAnsi="Arial Narrow" w:cs="Calibri"/>
      <w:sz w:val="20"/>
      <w:u w:val="single"/>
      <w:lang w:val="x-none"/>
    </w:rPr>
  </w:style>
  <w:style w:type="paragraph" w:customStyle="1" w:styleId="StyleStyle49pt2">
    <w:name w:val="Style Style4 + 9 pt2"/>
    <w:basedOn w:val="Style4"/>
    <w:link w:val="StyleStyle49pt2Char"/>
    <w:qFormat/>
    <w:rsid w:val="007E5F9F"/>
    <w:pPr>
      <w:spacing w:after="160" w:line="256" w:lineRule="auto"/>
    </w:pPr>
    <w:rPr>
      <w:rFonts w:ascii="Arial Narrow" w:eastAsia="Times New Roman" w:hAnsi="Arial Narrow" w:cs="Calibri"/>
      <w:sz w:val="20"/>
    </w:rPr>
  </w:style>
  <w:style w:type="character" w:customStyle="1" w:styleId="StyleStyle49ptBold2Char">
    <w:name w:val="Style Style4 + 9 pt Bold2 Char"/>
    <w:link w:val="StyleStyle49ptBold2"/>
    <w:locked/>
    <w:rsid w:val="007E5F9F"/>
    <w:rPr>
      <w:b/>
      <w:bCs/>
      <w:u w:val="single"/>
    </w:rPr>
  </w:style>
  <w:style w:type="paragraph" w:customStyle="1" w:styleId="StyleStyle49ptBold2">
    <w:name w:val="Style Style4 + 9 pt Bold2"/>
    <w:basedOn w:val="Style4"/>
    <w:link w:val="StyleStyle49ptBold2Char"/>
    <w:qFormat/>
    <w:rsid w:val="007E5F9F"/>
    <w:pPr>
      <w:spacing w:after="160" w:line="256" w:lineRule="auto"/>
    </w:pPr>
    <w:rPr>
      <w:rFonts w:asciiTheme="minorHAnsi" w:eastAsiaTheme="minorEastAsia" w:hAnsiTheme="minorHAnsi"/>
      <w:b/>
      <w:bCs/>
      <w:lang w:val="en-US"/>
    </w:rPr>
  </w:style>
  <w:style w:type="character" w:customStyle="1" w:styleId="CiteBodyChar">
    <w:name w:val="Cite Body Char"/>
    <w:link w:val="CiteBody"/>
    <w:locked/>
    <w:rsid w:val="007E5F9F"/>
    <w:rPr>
      <w:szCs w:val="16"/>
    </w:rPr>
  </w:style>
  <w:style w:type="paragraph" w:customStyle="1" w:styleId="CiteBody">
    <w:name w:val="Cite Body"/>
    <w:basedOn w:val="Normal"/>
    <w:link w:val="CiteBodyChar"/>
    <w:qFormat/>
    <w:rsid w:val="007E5F9F"/>
    <w:pPr>
      <w:spacing w:line="256" w:lineRule="auto"/>
    </w:pPr>
    <w:rPr>
      <w:rFonts w:asciiTheme="minorHAnsi" w:hAnsiTheme="minorHAnsi"/>
      <w:sz w:val="24"/>
      <w:szCs w:val="16"/>
    </w:rPr>
  </w:style>
  <w:style w:type="character" w:customStyle="1" w:styleId="CiteBoldChar">
    <w:name w:val="Cite Bold Char"/>
    <w:link w:val="CiteBold"/>
    <w:locked/>
    <w:rsid w:val="007E5F9F"/>
    <w:rPr>
      <w:b/>
      <w:szCs w:val="16"/>
    </w:rPr>
  </w:style>
  <w:style w:type="paragraph" w:customStyle="1" w:styleId="CiteBold">
    <w:name w:val="Cite Bold"/>
    <w:basedOn w:val="CiteBody"/>
    <w:link w:val="CiteBoldChar"/>
    <w:qFormat/>
    <w:rsid w:val="007E5F9F"/>
    <w:rPr>
      <w:b/>
    </w:rPr>
  </w:style>
  <w:style w:type="character" w:customStyle="1" w:styleId="StyleCardBody11ptUnderlineChar">
    <w:name w:val="Style Card Body + 11 pt Underline Char"/>
    <w:link w:val="StyleCardBody11ptUnderline"/>
    <w:locked/>
    <w:rsid w:val="007E5F9F"/>
    <w:rPr>
      <w:u w:val="single"/>
    </w:rPr>
  </w:style>
  <w:style w:type="paragraph" w:customStyle="1" w:styleId="StyleCardBody11ptUnderline">
    <w:name w:val="Style Card Body + 11 pt Underline"/>
    <w:basedOn w:val="CardBody"/>
    <w:link w:val="StyleCardBody11ptUnderlineChar"/>
    <w:qFormat/>
    <w:rsid w:val="007E5F9F"/>
    <w:pPr>
      <w:spacing w:line="256" w:lineRule="auto"/>
    </w:pPr>
    <w:rPr>
      <w:rFonts w:asciiTheme="minorHAnsi" w:eastAsiaTheme="minorEastAsia" w:hAnsiTheme="minorHAnsi"/>
      <w:sz w:val="24"/>
      <w:u w:val="single"/>
    </w:rPr>
  </w:style>
  <w:style w:type="character" w:customStyle="1" w:styleId="StyleStyle49pt4Char">
    <w:name w:val="Style Style4 + 9 pt4 Char"/>
    <w:basedOn w:val="Style4Char"/>
    <w:link w:val="StyleStyle49pt4"/>
    <w:locked/>
    <w:rsid w:val="007E5F9F"/>
    <w:rPr>
      <w:rFonts w:ascii="Arial Narrow" w:eastAsia="Times New Roman" w:hAnsi="Arial Narrow" w:cs="Calibri"/>
      <w:sz w:val="20"/>
      <w:u w:val="single"/>
      <w:lang w:val="x-none"/>
    </w:rPr>
  </w:style>
  <w:style w:type="paragraph" w:customStyle="1" w:styleId="StyleStyle49pt4">
    <w:name w:val="Style Style4 + 9 pt4"/>
    <w:basedOn w:val="Style4"/>
    <w:link w:val="StyleStyle49pt4Char"/>
    <w:qFormat/>
    <w:rsid w:val="007E5F9F"/>
    <w:pPr>
      <w:spacing w:after="160" w:line="256" w:lineRule="auto"/>
    </w:pPr>
    <w:rPr>
      <w:rFonts w:ascii="Arial Narrow" w:eastAsia="Times New Roman" w:hAnsi="Arial Narrow" w:cs="Calibri"/>
      <w:sz w:val="20"/>
    </w:rPr>
  </w:style>
  <w:style w:type="character" w:customStyle="1" w:styleId="StyleStyle49ptBold4Char">
    <w:name w:val="Style Style4 + 9 pt Bold4 Char"/>
    <w:link w:val="StyleStyle49ptBold4"/>
    <w:locked/>
    <w:rsid w:val="007E5F9F"/>
    <w:rPr>
      <w:b/>
      <w:bCs/>
      <w:u w:val="single"/>
    </w:rPr>
  </w:style>
  <w:style w:type="paragraph" w:customStyle="1" w:styleId="StyleStyle49ptBold4">
    <w:name w:val="Style Style4 + 9 pt Bold4"/>
    <w:basedOn w:val="Style4"/>
    <w:link w:val="StyleStyle49ptBold4Char"/>
    <w:qFormat/>
    <w:rsid w:val="007E5F9F"/>
    <w:pPr>
      <w:spacing w:after="160" w:line="256" w:lineRule="auto"/>
    </w:pPr>
    <w:rPr>
      <w:rFonts w:asciiTheme="minorHAnsi" w:eastAsiaTheme="minorEastAsia" w:hAnsiTheme="minorHAnsi"/>
      <w:b/>
      <w:bCs/>
      <w:lang w:val="en-US"/>
    </w:rPr>
  </w:style>
  <w:style w:type="character" w:customStyle="1" w:styleId="StyleStyle49pt5Char">
    <w:name w:val="Style Style4 + 9 pt5 Char"/>
    <w:basedOn w:val="Style4Char"/>
    <w:link w:val="StyleStyle49pt5"/>
    <w:locked/>
    <w:rsid w:val="007E5F9F"/>
    <w:rPr>
      <w:rFonts w:ascii="Arial Narrow" w:eastAsia="Times New Roman" w:hAnsi="Arial Narrow" w:cs="Calibri"/>
      <w:sz w:val="20"/>
      <w:u w:val="single"/>
      <w:lang w:val="x-none"/>
    </w:rPr>
  </w:style>
  <w:style w:type="paragraph" w:customStyle="1" w:styleId="StyleStyle49pt5">
    <w:name w:val="Style Style4 + 9 pt5"/>
    <w:basedOn w:val="Style4"/>
    <w:link w:val="StyleStyle49pt5Char"/>
    <w:qFormat/>
    <w:rsid w:val="007E5F9F"/>
    <w:pPr>
      <w:spacing w:after="160" w:line="256" w:lineRule="auto"/>
    </w:pPr>
    <w:rPr>
      <w:rFonts w:ascii="Arial Narrow" w:eastAsia="Times New Roman" w:hAnsi="Arial Narrow" w:cs="Calibri"/>
      <w:sz w:val="20"/>
    </w:rPr>
  </w:style>
  <w:style w:type="character" w:customStyle="1" w:styleId="StyleStyle49ptBold5Char">
    <w:name w:val="Style Style4 + 9 pt Bold5 Char"/>
    <w:link w:val="StyleStyle49ptBold5"/>
    <w:locked/>
    <w:rsid w:val="007E5F9F"/>
    <w:rPr>
      <w:b/>
      <w:bCs/>
      <w:u w:val="single"/>
    </w:rPr>
  </w:style>
  <w:style w:type="paragraph" w:customStyle="1" w:styleId="StyleStyle49ptBold5">
    <w:name w:val="Style Style4 + 9 pt Bold5"/>
    <w:basedOn w:val="Style4"/>
    <w:link w:val="StyleStyle49ptBold5Char"/>
    <w:qFormat/>
    <w:rsid w:val="007E5F9F"/>
    <w:pPr>
      <w:spacing w:after="160" w:line="256" w:lineRule="auto"/>
    </w:pPr>
    <w:rPr>
      <w:rFonts w:asciiTheme="minorHAnsi" w:eastAsiaTheme="minorEastAsia" w:hAnsiTheme="minorHAnsi"/>
      <w:b/>
      <w:bCs/>
      <w:lang w:val="en-US"/>
    </w:rPr>
  </w:style>
  <w:style w:type="character" w:customStyle="1" w:styleId="StyleStyle49pt7Char">
    <w:name w:val="Style Style4 + 9 pt7 Char"/>
    <w:basedOn w:val="Style4Char"/>
    <w:link w:val="StyleStyle49pt7"/>
    <w:locked/>
    <w:rsid w:val="007E5F9F"/>
    <w:rPr>
      <w:rFonts w:ascii="Arial Narrow" w:eastAsia="Times New Roman" w:hAnsi="Arial Narrow" w:cs="Calibri"/>
      <w:sz w:val="20"/>
      <w:u w:val="single"/>
      <w:lang w:val="x-none"/>
    </w:rPr>
  </w:style>
  <w:style w:type="paragraph" w:customStyle="1" w:styleId="StyleStyle49pt7">
    <w:name w:val="Style Style4 + 9 pt7"/>
    <w:basedOn w:val="Style4"/>
    <w:link w:val="StyleStyle49pt7Char"/>
    <w:qFormat/>
    <w:rsid w:val="007E5F9F"/>
    <w:pPr>
      <w:spacing w:after="160" w:line="256" w:lineRule="auto"/>
    </w:pPr>
    <w:rPr>
      <w:rFonts w:ascii="Arial Narrow" w:eastAsia="Times New Roman" w:hAnsi="Arial Narrow" w:cs="Calibri"/>
      <w:sz w:val="20"/>
    </w:rPr>
  </w:style>
  <w:style w:type="paragraph" w:customStyle="1" w:styleId="FONT7">
    <w:name w:val="FONT 7"/>
    <w:uiPriority w:val="99"/>
    <w:qFormat/>
    <w:rsid w:val="007E5F9F"/>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7E5F9F"/>
    <w:pPr>
      <w:spacing w:after="160" w:line="256" w:lineRule="auto"/>
    </w:pPr>
    <w:rPr>
      <w:rFonts w:asciiTheme="minorHAnsi" w:eastAsiaTheme="minorHAnsi" w:hAnsiTheme="minorHAnsi" w:cs="Calibri"/>
      <w:sz w:val="22"/>
      <w:lang w:val="en-US"/>
    </w:rPr>
  </w:style>
  <w:style w:type="character" w:customStyle="1" w:styleId="StyleCardText11ptBoldUnderlineChar">
    <w:name w:val="Style Card Text + 11 pt Bold Underline Char"/>
    <w:link w:val="StyleCardText11ptBoldUnderline"/>
    <w:locked/>
    <w:rsid w:val="007E5F9F"/>
    <w:rPr>
      <w:b/>
      <w:bCs/>
      <w:u w:val="single"/>
    </w:rPr>
  </w:style>
  <w:style w:type="paragraph" w:customStyle="1" w:styleId="StyleCardText11ptBoldUnderline">
    <w:name w:val="Style Card Text + 11 pt Bold Underline"/>
    <w:basedOn w:val="Normal"/>
    <w:link w:val="StyleCardText11ptBoldUnderlineChar"/>
    <w:qFormat/>
    <w:rsid w:val="007E5F9F"/>
    <w:pPr>
      <w:spacing w:line="256" w:lineRule="auto"/>
    </w:pPr>
    <w:rPr>
      <w:rFonts w:asciiTheme="minorHAnsi" w:hAnsiTheme="minorHAnsi"/>
      <w:b/>
      <w:bCs/>
      <w:sz w:val="24"/>
      <w:u w:val="single"/>
    </w:rPr>
  </w:style>
  <w:style w:type="character" w:customStyle="1" w:styleId="StyleStyle49pt9Char">
    <w:name w:val="Style Style4 + 9 pt9 Char"/>
    <w:basedOn w:val="Style4Char"/>
    <w:link w:val="StyleStyle49pt9"/>
    <w:locked/>
    <w:rsid w:val="007E5F9F"/>
    <w:rPr>
      <w:rFonts w:ascii="Arial Narrow" w:eastAsia="Times New Roman" w:hAnsi="Arial Narrow" w:cs="Calibri"/>
      <w:sz w:val="20"/>
      <w:u w:val="single"/>
      <w:lang w:val="x-none"/>
    </w:rPr>
  </w:style>
  <w:style w:type="paragraph" w:customStyle="1" w:styleId="StyleStyle49pt9">
    <w:name w:val="Style Style4 + 9 pt9"/>
    <w:basedOn w:val="Style4"/>
    <w:link w:val="StyleStyle49pt9Char"/>
    <w:qFormat/>
    <w:rsid w:val="007E5F9F"/>
    <w:pPr>
      <w:spacing w:after="160" w:line="256" w:lineRule="auto"/>
    </w:pPr>
    <w:rPr>
      <w:rFonts w:ascii="Arial Narrow" w:eastAsia="Times New Roman" w:hAnsi="Arial Narrow" w:cs="Calibri"/>
      <w:sz w:val="20"/>
    </w:rPr>
  </w:style>
  <w:style w:type="character" w:customStyle="1" w:styleId="StyleStyle49ptBold6Char">
    <w:name w:val="Style Style4 + 9 pt Bold6 Char"/>
    <w:link w:val="StyleStyle49ptBold6"/>
    <w:locked/>
    <w:rsid w:val="007E5F9F"/>
    <w:rPr>
      <w:b/>
      <w:bCs/>
      <w:u w:val="single"/>
    </w:rPr>
  </w:style>
  <w:style w:type="paragraph" w:customStyle="1" w:styleId="StyleStyle49ptBold6">
    <w:name w:val="Style Style4 + 9 pt Bold6"/>
    <w:basedOn w:val="Style4"/>
    <w:link w:val="StyleStyle49ptBold6Char"/>
    <w:qFormat/>
    <w:rsid w:val="007E5F9F"/>
    <w:pPr>
      <w:spacing w:after="160" w:line="256" w:lineRule="auto"/>
    </w:pPr>
    <w:rPr>
      <w:rFonts w:asciiTheme="minorHAnsi" w:eastAsiaTheme="minorEastAsia" w:hAnsiTheme="minorHAnsi"/>
      <w:b/>
      <w:bCs/>
      <w:lang w:val="en-US"/>
    </w:rPr>
  </w:style>
  <w:style w:type="character" w:customStyle="1" w:styleId="StyleCircled11ptBorderSinglesolidlineAuto05ptChar">
    <w:name w:val="Style Circled + 11 pt Border: : (Single solid line Auto  0.5 pt ... Char"/>
    <w:link w:val="StyleCircled11ptBorderSinglesolidlineAuto05pt"/>
    <w:locked/>
    <w:rsid w:val="007E5F9F"/>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7E5F9F"/>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EastAsia" w:hAnsiTheme="minorHAnsi" w:cstheme="minorBidi"/>
      <w:bCs/>
      <w:sz w:val="24"/>
      <w:szCs w:val="24"/>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7E5F9F"/>
    <w:pPr>
      <w:spacing w:line="256" w:lineRule="auto"/>
    </w:pPr>
    <w:rPr>
      <w:rFonts w:asciiTheme="minorHAnsi" w:hAnsiTheme="minorHAns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7E5F9F"/>
    <w:pPr>
      <w:spacing w:line="256" w:lineRule="auto"/>
    </w:pPr>
    <w:rPr>
      <w:rFonts w:asciiTheme="minorHAnsi" w:hAnsiTheme="minorHAnsi"/>
      <w:b/>
      <w:sz w:val="24"/>
      <w:u w:val="single"/>
    </w:rPr>
  </w:style>
  <w:style w:type="character" w:customStyle="1" w:styleId="textboldCharChar">
    <w:name w:val="text bold Char Char"/>
    <w:link w:val="textboldChar"/>
    <w:locked/>
    <w:rsid w:val="007E5F9F"/>
    <w:rPr>
      <w:b/>
      <w:u w:val="thick"/>
    </w:rPr>
  </w:style>
  <w:style w:type="paragraph" w:customStyle="1" w:styleId="textboldChar">
    <w:name w:val="text bold Char"/>
    <w:basedOn w:val="Normal"/>
    <w:link w:val="textboldCharChar"/>
    <w:qFormat/>
    <w:rsid w:val="007E5F9F"/>
    <w:pPr>
      <w:spacing w:line="256" w:lineRule="auto"/>
      <w:ind w:left="720"/>
    </w:pPr>
    <w:rPr>
      <w:rFonts w:asciiTheme="minorHAnsi" w:hAnsiTheme="minorHAnsi"/>
      <w:b/>
      <w:sz w:val="24"/>
      <w:u w:val="thick"/>
    </w:rPr>
  </w:style>
  <w:style w:type="character" w:customStyle="1" w:styleId="StyleHeading2UnderlineChar">
    <w:name w:val="Style Heading 2 + Underline Char"/>
    <w:link w:val="StyleHeading2Underline"/>
    <w:locked/>
    <w:rsid w:val="007E5F9F"/>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7E5F9F"/>
    <w:pPr>
      <w:widowControl w:val="0"/>
      <w:spacing w:line="256" w:lineRule="auto"/>
    </w:pPr>
    <w:rPr>
      <w:rFonts w:ascii="Times New Roman" w:eastAsia="Times New Roman" w:hAnsi="Times New Roman" w:cs="Times New Roman"/>
      <w:sz w:val="24"/>
      <w:szCs w:val="20"/>
    </w:rPr>
  </w:style>
  <w:style w:type="paragraph" w:customStyle="1" w:styleId="Card10f2">
    <w:name w:val="Card.10.f2"/>
    <w:basedOn w:val="Normal"/>
    <w:autoRedefine/>
    <w:uiPriority w:val="99"/>
    <w:qFormat/>
    <w:rsid w:val="007E5F9F"/>
    <w:pPr>
      <w:spacing w:line="256" w:lineRule="auto"/>
    </w:pPr>
    <w:rPr>
      <w:rFonts w:eastAsia="Calibri" w:cs="Calibri"/>
      <w:szCs w:val="20"/>
    </w:rPr>
  </w:style>
  <w:style w:type="paragraph" w:customStyle="1" w:styleId="StyleStyle1">
    <w:name w:val="Style Style1 +"/>
    <w:basedOn w:val="Normal"/>
    <w:uiPriority w:val="99"/>
    <w:qFormat/>
    <w:rsid w:val="007E5F9F"/>
    <w:pPr>
      <w:spacing w:line="256" w:lineRule="auto"/>
    </w:pPr>
    <w:rPr>
      <w:rFonts w:eastAsia="Calibri" w:cs="Calibri"/>
    </w:rPr>
  </w:style>
  <w:style w:type="paragraph" w:customStyle="1" w:styleId="StyleLinespacingDouble">
    <w:name w:val="Style Line spacing:  Double"/>
    <w:basedOn w:val="Normal"/>
    <w:uiPriority w:val="99"/>
    <w:qFormat/>
    <w:rsid w:val="007E5F9F"/>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7E5F9F"/>
  </w:style>
  <w:style w:type="paragraph" w:customStyle="1" w:styleId="normalChar1">
    <w:name w:val="normal Char"/>
    <w:basedOn w:val="Normal"/>
    <w:uiPriority w:val="99"/>
    <w:qFormat/>
    <w:rsid w:val="007E5F9F"/>
    <w:pPr>
      <w:spacing w:line="256" w:lineRule="auto"/>
    </w:pPr>
    <w:rPr>
      <w:rFonts w:eastAsia="Calibri" w:cs="Calibri"/>
    </w:rPr>
  </w:style>
  <w:style w:type="character" w:customStyle="1" w:styleId="MicroMicroTextChar">
    <w:name w:val="MicroMicroText Char"/>
    <w:link w:val="MicroMicroText"/>
    <w:locked/>
    <w:rsid w:val="007E5F9F"/>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7E5F9F"/>
    <w:pPr>
      <w:spacing w:line="256"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7E5F9F"/>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7E5F9F"/>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7E5F9F"/>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7E5F9F"/>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7E5F9F"/>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7E5F9F"/>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7E5F9F"/>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7E5F9F"/>
    <w:rPr>
      <w:rFonts w:ascii="Times New Roman" w:eastAsia="Times New Roman" w:hAnsi="Times New Roman" w:cs="Times New Roman"/>
      <w:sz w:val="20"/>
      <w:u w:val="thick"/>
    </w:rPr>
  </w:style>
  <w:style w:type="paragraph" w:customStyle="1" w:styleId="article-text">
    <w:name w:val="article-text"/>
    <w:basedOn w:val="Normal"/>
    <w:next w:val="Normal"/>
    <w:autoRedefine/>
    <w:qFormat/>
    <w:rsid w:val="007E5F9F"/>
    <w:pPr>
      <w:spacing w:before="100" w:beforeAutospacing="1" w:after="100" w:afterAutospacing="1" w:line="254" w:lineRule="auto"/>
    </w:pPr>
    <w:rPr>
      <w:rFonts w:eastAsia="Times New Roman" w:cs="Calibri"/>
    </w:rPr>
  </w:style>
  <w:style w:type="paragraph" w:customStyle="1" w:styleId="HeaderStyle">
    <w:name w:val="Header Style"/>
    <w:basedOn w:val="Normal"/>
    <w:next w:val="Normal"/>
    <w:autoRedefine/>
    <w:qFormat/>
    <w:rsid w:val="007E5F9F"/>
    <w:pPr>
      <w:jc w:val="center"/>
    </w:pPr>
    <w:rPr>
      <w:rFonts w:eastAsia="Times New Roman" w:cs="Calibri"/>
      <w:b/>
      <w:szCs w:val="20"/>
      <w:u w:val="single"/>
    </w:rPr>
  </w:style>
  <w:style w:type="paragraph" w:customStyle="1" w:styleId="Pa19">
    <w:name w:val="Pa19"/>
    <w:basedOn w:val="Normal"/>
    <w:next w:val="Normal"/>
    <w:autoRedefine/>
    <w:qFormat/>
    <w:rsid w:val="007E5F9F"/>
    <w:pPr>
      <w:autoSpaceDE w:val="0"/>
      <w:autoSpaceDN w:val="0"/>
      <w:adjustRightInd w:val="0"/>
      <w:spacing w:line="441" w:lineRule="atLeast"/>
    </w:pPr>
    <w:rPr>
      <w:rFonts w:ascii="Baskerville" w:eastAsia="Times New Roman" w:hAnsi="Baskerville" w:cs="Calibri"/>
    </w:rPr>
  </w:style>
  <w:style w:type="paragraph" w:customStyle="1" w:styleId="Pa48">
    <w:name w:val="Pa48"/>
    <w:basedOn w:val="Normal"/>
    <w:next w:val="Normal"/>
    <w:autoRedefine/>
    <w:qFormat/>
    <w:rsid w:val="007E5F9F"/>
    <w:pPr>
      <w:autoSpaceDE w:val="0"/>
      <w:autoSpaceDN w:val="0"/>
      <w:adjustRightInd w:val="0"/>
      <w:spacing w:line="441" w:lineRule="atLeast"/>
    </w:pPr>
    <w:rPr>
      <w:rFonts w:ascii="Baskerville" w:eastAsia="Times New Roman" w:hAnsi="Baskerville" w:cs="Calibri"/>
    </w:rPr>
  </w:style>
  <w:style w:type="paragraph" w:customStyle="1" w:styleId="Pa37">
    <w:name w:val="Pa37"/>
    <w:basedOn w:val="Normal"/>
    <w:next w:val="Normal"/>
    <w:autoRedefine/>
    <w:qFormat/>
    <w:rsid w:val="007E5F9F"/>
    <w:pPr>
      <w:autoSpaceDE w:val="0"/>
      <w:autoSpaceDN w:val="0"/>
      <w:adjustRightInd w:val="0"/>
      <w:spacing w:line="141" w:lineRule="atLeast"/>
    </w:pPr>
    <w:rPr>
      <w:rFonts w:ascii="Baskerville" w:eastAsia="Times New Roman" w:hAnsi="Baskerville" w:cs="Calibri"/>
    </w:rPr>
  </w:style>
  <w:style w:type="paragraph" w:customStyle="1" w:styleId="Coverintroduction">
    <w:name w:val="Cover introduction"/>
    <w:basedOn w:val="Default"/>
    <w:next w:val="Default"/>
    <w:autoRedefine/>
    <w:qFormat/>
    <w:rsid w:val="007E5F9F"/>
    <w:rPr>
      <w:rFonts w:ascii="Arial" w:hAnsi="Arial"/>
      <w:color w:val="auto"/>
    </w:rPr>
  </w:style>
  <w:style w:type="paragraph" w:customStyle="1" w:styleId="prnewsp">
    <w:name w:val="prnews_p"/>
    <w:basedOn w:val="Normal"/>
    <w:qFormat/>
    <w:rsid w:val="007E5F9F"/>
    <w:pPr>
      <w:spacing w:before="100" w:beforeAutospacing="1" w:after="100" w:afterAutospacing="1"/>
    </w:pPr>
    <w:rPr>
      <w:rFonts w:eastAsia="Times New Roman" w:cs="Calibri"/>
    </w:rPr>
  </w:style>
  <w:style w:type="character" w:customStyle="1" w:styleId="author-bio-box">
    <w:name w:val="author-bio-box"/>
    <w:basedOn w:val="DefaultParagraphFont"/>
    <w:rsid w:val="007E5F9F"/>
  </w:style>
  <w:style w:type="character" w:customStyle="1" w:styleId="CharChar32">
    <w:name w:val="Char Char32"/>
    <w:basedOn w:val="DefaultParagraphFont"/>
    <w:rsid w:val="007E5F9F"/>
    <w:rPr>
      <w:rFonts w:ascii="Arial" w:hAnsi="Arial" w:cs="Arial" w:hint="default"/>
      <w:b/>
      <w:bCs/>
      <w:iCs/>
      <w:lang w:val="en-US" w:eastAsia="en-US" w:bidi="ar-SA"/>
    </w:rPr>
  </w:style>
  <w:style w:type="character" w:customStyle="1" w:styleId="CharChar13">
    <w:name w:val="Char Char13"/>
    <w:rsid w:val="007E5F9F"/>
    <w:rPr>
      <w:rFonts w:ascii="Arial" w:hAnsi="Arial" w:cs="Arial" w:hint="default"/>
      <w:b/>
      <w:bCs/>
      <w:iCs/>
      <w:sz w:val="22"/>
      <w:szCs w:val="28"/>
      <w:lang w:val="en-US" w:eastAsia="en-US" w:bidi="ar-SA"/>
    </w:rPr>
  </w:style>
  <w:style w:type="character" w:customStyle="1" w:styleId="CharChar116">
    <w:name w:val="Char Char116"/>
    <w:rsid w:val="007E5F9F"/>
    <w:rPr>
      <w:rFonts w:ascii="Arial" w:hAnsi="Arial" w:cs="Arial" w:hint="default"/>
      <w:bCs/>
      <w:szCs w:val="26"/>
      <w:u w:val="single"/>
      <w:lang w:val="en-US" w:eastAsia="en-US" w:bidi="ar-SA"/>
    </w:rPr>
  </w:style>
  <w:style w:type="character" w:customStyle="1" w:styleId="CharChar12">
    <w:name w:val="Char Char12"/>
    <w:rsid w:val="007E5F9F"/>
    <w:rPr>
      <w:rFonts w:ascii="Arial" w:hAnsi="Arial" w:cs="Arial" w:hint="default"/>
      <w:bCs/>
      <w:szCs w:val="26"/>
      <w:u w:val="single"/>
      <w:lang w:val="en-US" w:eastAsia="en-US" w:bidi="ar-SA"/>
    </w:rPr>
  </w:style>
  <w:style w:type="character" w:customStyle="1" w:styleId="CharChar115">
    <w:name w:val="Char Char115"/>
    <w:rsid w:val="007E5F9F"/>
    <w:rPr>
      <w:rFonts w:ascii="Arial" w:hAnsi="Arial" w:cs="Arial" w:hint="default"/>
      <w:bCs/>
      <w:szCs w:val="26"/>
      <w:u w:val="single"/>
      <w:lang w:val="en-US" w:eastAsia="en-US" w:bidi="ar-SA"/>
    </w:rPr>
  </w:style>
  <w:style w:type="character" w:customStyle="1" w:styleId="StylePalatinoLinotype6pt">
    <w:name w:val="Style Palatino Linotype 6 pt"/>
    <w:rsid w:val="007E5F9F"/>
    <w:rPr>
      <w:rFonts w:ascii="Times New Roman" w:hAnsi="Times New Roman" w:cs="Times New Roman" w:hint="default"/>
      <w:sz w:val="20"/>
    </w:rPr>
  </w:style>
  <w:style w:type="character" w:customStyle="1" w:styleId="Highighted-New">
    <w:name w:val="Highighted - New"/>
    <w:rsid w:val="007E5F9F"/>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7E5F9F"/>
    <w:rPr>
      <w:rFonts w:ascii="Arial" w:hAnsi="Arial" w:cs="Arial" w:hint="default"/>
      <w:b/>
      <w:bCs/>
      <w:sz w:val="24"/>
      <w:szCs w:val="26"/>
      <w:lang w:val="en-US" w:eastAsia="en-US" w:bidi="ar-SA"/>
    </w:rPr>
  </w:style>
  <w:style w:type="character" w:customStyle="1" w:styleId="cardCharChar10">
    <w:name w:val="card Char Char1"/>
    <w:rsid w:val="007E5F9F"/>
    <w:rPr>
      <w:lang w:val="en-US" w:eastAsia="en-US" w:bidi="ar-SA"/>
    </w:rPr>
  </w:style>
  <w:style w:type="character" w:customStyle="1" w:styleId="BlockTitleCharChar1Char">
    <w:name w:val="Block Title Char Char1 Char"/>
    <w:rsid w:val="007E5F9F"/>
    <w:rPr>
      <w:b/>
      <w:bCs w:val="0"/>
      <w:sz w:val="32"/>
      <w:u w:val="single"/>
    </w:rPr>
  </w:style>
  <w:style w:type="character" w:customStyle="1" w:styleId="Header1Char">
    <w:name w:val="Header1 Char"/>
    <w:rsid w:val="007E5F9F"/>
    <w:rPr>
      <w:rFonts w:ascii="Arial" w:hAnsi="Arial" w:cs="Arial" w:hint="default"/>
      <w:b/>
      <w:bCs/>
      <w:caps/>
      <w:kern w:val="32"/>
      <w:sz w:val="28"/>
      <w:szCs w:val="28"/>
    </w:rPr>
  </w:style>
  <w:style w:type="character" w:customStyle="1" w:styleId="StyleArial12ptBoldItalic">
    <w:name w:val="Style Arial 12 pt Bold Italic"/>
    <w:rsid w:val="007E5F9F"/>
    <w:rPr>
      <w:rFonts w:ascii="Times New Roman" w:hAnsi="Times New Roman" w:cs="Times New Roman" w:hint="default"/>
      <w:b/>
      <w:bCs/>
      <w:iCs/>
      <w:sz w:val="24"/>
    </w:rPr>
  </w:style>
  <w:style w:type="character" w:customStyle="1" w:styleId="Styleunderline12pt">
    <w:name w:val="Style underline + 12 pt"/>
    <w:rsid w:val="007E5F9F"/>
    <w:rPr>
      <w:rFonts w:ascii="Times New Roman" w:hAnsi="Times New Roman" w:cs="Times New Roman" w:hint="default"/>
      <w:bCs/>
      <w:sz w:val="20"/>
      <w:u w:val="single"/>
    </w:rPr>
  </w:style>
  <w:style w:type="character" w:customStyle="1" w:styleId="StyleUnderlineChar19pt">
    <w:name w:val="Style Underline Char1 + 9 pt"/>
    <w:basedOn w:val="UnderlineChar1"/>
    <w:rsid w:val="007E5F9F"/>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7E5F9F"/>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7E5F9F"/>
    <w:rPr>
      <w:rFonts w:ascii="Times New Roman" w:hAnsi="Times New Roman" w:cs="Times New Roman" w:hint="default"/>
      <w:sz w:val="20"/>
      <w:u w:val="single"/>
      <w:lang w:val="en-US" w:eastAsia="en-US" w:bidi="ar-SA"/>
    </w:rPr>
  </w:style>
  <w:style w:type="character" w:customStyle="1" w:styleId="Style9ptUnderline1">
    <w:name w:val="Style 9 pt Underline1"/>
    <w:rsid w:val="007E5F9F"/>
    <w:rPr>
      <w:sz w:val="20"/>
      <w:u w:val="single"/>
    </w:rPr>
  </w:style>
  <w:style w:type="character" w:customStyle="1" w:styleId="StyleUnderlineChar19pt2">
    <w:name w:val="Style Underline Char1 + 9 pt2"/>
    <w:basedOn w:val="UnderlineChar1"/>
    <w:rsid w:val="007E5F9F"/>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7E5F9F"/>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7E5F9F"/>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7E5F9F"/>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7E5F9F"/>
  </w:style>
  <w:style w:type="character" w:customStyle="1" w:styleId="3">
    <w:name w:val="3"/>
    <w:rsid w:val="007E5F9F"/>
    <w:rPr>
      <w:rFonts w:ascii="Arial" w:hAnsi="Arial" w:cs="Arial" w:hint="default"/>
      <w:bCs/>
      <w:sz w:val="20"/>
      <w:u w:val="single"/>
      <w:lang w:val="en-US" w:eastAsia="en-US" w:bidi="ar-SA"/>
    </w:rPr>
  </w:style>
  <w:style w:type="character" w:customStyle="1" w:styleId="7">
    <w:name w:val="7"/>
    <w:rsid w:val="007E5F9F"/>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7E5F9F"/>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7E5F9F"/>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7E5F9F"/>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7E5F9F"/>
    <w:rPr>
      <w:sz w:val="20"/>
      <w:u w:val="single"/>
    </w:rPr>
  </w:style>
  <w:style w:type="character" w:customStyle="1" w:styleId="StyleUnderlineChar9ptBold1">
    <w:name w:val="Style Underline Char + 9 pt Bold1"/>
    <w:rsid w:val="007E5F9F"/>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7E5F9F"/>
    <w:rPr>
      <w:sz w:val="20"/>
      <w:u w:val="single"/>
    </w:rPr>
  </w:style>
  <w:style w:type="character" w:customStyle="1" w:styleId="Styleunderline9ptBold">
    <w:name w:val="Style underline + 9 pt Bold"/>
    <w:rsid w:val="007E5F9F"/>
    <w:rPr>
      <w:b/>
      <w:bCs/>
      <w:sz w:val="20"/>
      <w:u w:val="single"/>
    </w:rPr>
  </w:style>
  <w:style w:type="character" w:customStyle="1" w:styleId="newsstorytitle">
    <w:name w:val="news_story_title"/>
    <w:basedOn w:val="DefaultParagraphFont"/>
    <w:rsid w:val="007E5F9F"/>
  </w:style>
  <w:style w:type="character" w:customStyle="1" w:styleId="34">
    <w:name w:val="34"/>
    <w:rsid w:val="007E5F9F"/>
    <w:rPr>
      <w:rFonts w:ascii="Times New Roman" w:hAnsi="Times New Roman" w:cs="Arial" w:hint="default"/>
      <w:bCs/>
      <w:sz w:val="20"/>
      <w:u w:val="single"/>
      <w:lang w:val="en-US" w:eastAsia="en-US" w:bidi="ar-SA"/>
    </w:rPr>
  </w:style>
  <w:style w:type="character" w:customStyle="1" w:styleId="45">
    <w:name w:val="45"/>
    <w:rsid w:val="007E5F9F"/>
    <w:rPr>
      <w:rFonts w:ascii="Times New Roman" w:hAnsi="Times New Roman" w:cs="Arial" w:hint="default"/>
      <w:b/>
      <w:bCs/>
      <w:sz w:val="20"/>
      <w:u w:val="single"/>
      <w:lang w:val="en-US" w:eastAsia="en-US" w:bidi="ar-SA"/>
    </w:rPr>
  </w:style>
  <w:style w:type="character" w:customStyle="1" w:styleId="Style9ptUnderline5">
    <w:name w:val="Style 9 pt Underline5"/>
    <w:rsid w:val="007E5F9F"/>
    <w:rPr>
      <w:rFonts w:ascii="Times New Roman" w:hAnsi="Times New Roman" w:cs="Times New Roman" w:hint="default"/>
      <w:sz w:val="20"/>
      <w:u w:val="single"/>
    </w:rPr>
  </w:style>
  <w:style w:type="character" w:customStyle="1" w:styleId="Style9ptBoldUnderline2">
    <w:name w:val="Style 9 pt Bold Underline2"/>
    <w:rsid w:val="007E5F9F"/>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7E5F9F"/>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7E5F9F"/>
    <w:rPr>
      <w:rFonts w:ascii="Times New Roman" w:hAnsi="Times New Roman" w:cs="Times New Roman" w:hint="default"/>
      <w:sz w:val="20"/>
    </w:rPr>
  </w:style>
  <w:style w:type="character" w:customStyle="1" w:styleId="StyleUnderlineCharChar9pt2">
    <w:name w:val="Style Underline Char Char + 9 pt2"/>
    <w:basedOn w:val="UnderlineCharChar"/>
    <w:rsid w:val="007E5F9F"/>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7E5F9F"/>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7E5F9F"/>
    <w:rPr>
      <w:b/>
      <w:bCs/>
      <w:sz w:val="20"/>
      <w:u w:val="single"/>
      <w:bdr w:val="single" w:sz="4" w:space="0" w:color="auto" w:frame="1"/>
    </w:rPr>
  </w:style>
  <w:style w:type="character" w:customStyle="1" w:styleId="Style9ptUnderline7">
    <w:name w:val="Style 9 pt Underline7"/>
    <w:rsid w:val="007E5F9F"/>
    <w:rPr>
      <w:sz w:val="20"/>
      <w:u w:val="single"/>
    </w:rPr>
  </w:style>
  <w:style w:type="character" w:customStyle="1" w:styleId="Style9ptBoldUnderline3">
    <w:name w:val="Style 9 pt Bold Underline3"/>
    <w:rsid w:val="007E5F9F"/>
    <w:rPr>
      <w:b/>
      <w:bCs/>
      <w:sz w:val="20"/>
      <w:u w:val="single"/>
    </w:rPr>
  </w:style>
  <w:style w:type="character" w:customStyle="1" w:styleId="Style9ptUnderline8">
    <w:name w:val="Style 9 pt Underline8"/>
    <w:rsid w:val="007E5F9F"/>
    <w:rPr>
      <w:sz w:val="20"/>
      <w:u w:val="single"/>
    </w:rPr>
  </w:style>
  <w:style w:type="character" w:customStyle="1" w:styleId="66">
    <w:name w:val="66"/>
    <w:rsid w:val="007E5F9F"/>
    <w:rPr>
      <w:rFonts w:ascii="Arial" w:hAnsi="Arial" w:cs="Arial" w:hint="default"/>
      <w:bCs/>
      <w:sz w:val="20"/>
      <w:u w:val="single"/>
      <w:lang w:val="en-US" w:eastAsia="en-US" w:bidi="ar-SA"/>
    </w:rPr>
  </w:style>
  <w:style w:type="character" w:customStyle="1" w:styleId="Style9ptUnderline9">
    <w:name w:val="Style 9 pt Underline9"/>
    <w:rsid w:val="007E5F9F"/>
    <w:rPr>
      <w:sz w:val="20"/>
      <w:u w:val="single"/>
    </w:rPr>
  </w:style>
  <w:style w:type="character" w:customStyle="1" w:styleId="Style9ptBoldUnderline4">
    <w:name w:val="Style 9 pt Bold Underline4"/>
    <w:rsid w:val="007E5F9F"/>
    <w:rPr>
      <w:b/>
      <w:bCs/>
      <w:sz w:val="20"/>
      <w:u w:val="single"/>
    </w:rPr>
  </w:style>
  <w:style w:type="character" w:customStyle="1" w:styleId="titleblue14">
    <w:name w:val="titleblue14"/>
    <w:basedOn w:val="DefaultParagraphFont"/>
    <w:rsid w:val="007E5F9F"/>
  </w:style>
  <w:style w:type="character" w:customStyle="1" w:styleId="b">
    <w:name w:val="b"/>
    <w:basedOn w:val="DefaultParagraphFont"/>
    <w:rsid w:val="007E5F9F"/>
  </w:style>
  <w:style w:type="character" w:customStyle="1" w:styleId="StyleUnderlineCharChar9pt3">
    <w:name w:val="Style Underline Char Char + 9 pt3"/>
    <w:basedOn w:val="UnderlineCharChar"/>
    <w:rsid w:val="007E5F9F"/>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7E5F9F"/>
    <w:rPr>
      <w:sz w:val="20"/>
      <w:u w:val="single"/>
    </w:rPr>
  </w:style>
  <w:style w:type="character" w:customStyle="1" w:styleId="manchettebig2">
    <w:name w:val="manchettebig2"/>
    <w:basedOn w:val="DefaultParagraphFont"/>
    <w:rsid w:val="007E5F9F"/>
  </w:style>
  <w:style w:type="character" w:customStyle="1" w:styleId="ln2">
    <w:name w:val="ln2"/>
    <w:basedOn w:val="DefaultParagraphFont"/>
    <w:rsid w:val="007E5F9F"/>
  </w:style>
  <w:style w:type="character" w:customStyle="1" w:styleId="StyleStyle1Char">
    <w:name w:val="Style Style1 + Char"/>
    <w:basedOn w:val="Style1Char"/>
    <w:rsid w:val="007E5F9F"/>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7E5F9F"/>
  </w:style>
  <w:style w:type="character" w:customStyle="1" w:styleId="Card10f2Char">
    <w:name w:val="Card.10.f2 Char"/>
    <w:basedOn w:val="DefaultParagraphFont"/>
    <w:rsid w:val="007E5F9F"/>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7E5F9F"/>
    <w:rPr>
      <w:rFonts w:ascii="Cambria" w:hAnsi="Cambria" w:cs="Times New Roman" w:hint="default"/>
      <w:sz w:val="20"/>
      <w:szCs w:val="20"/>
    </w:rPr>
  </w:style>
  <w:style w:type="character" w:customStyle="1" w:styleId="NormalspacingChar">
    <w:name w:val="Normal + spacing Char"/>
    <w:basedOn w:val="StyleLinespacingDoubleChar"/>
    <w:rsid w:val="007E5F9F"/>
    <w:rPr>
      <w:rFonts w:ascii="Cambria" w:hAnsi="Cambria" w:cs="Times New Roman" w:hint="default"/>
      <w:sz w:val="20"/>
      <w:szCs w:val="20"/>
    </w:rPr>
  </w:style>
  <w:style w:type="character" w:customStyle="1" w:styleId="textbold0">
    <w:name w:val="textbold"/>
    <w:basedOn w:val="DefaultParagraphFont"/>
    <w:rsid w:val="007E5F9F"/>
  </w:style>
  <w:style w:type="character" w:customStyle="1" w:styleId="textitalics">
    <w:name w:val="textitalics"/>
    <w:basedOn w:val="DefaultParagraphFont"/>
    <w:rsid w:val="007E5F9F"/>
  </w:style>
  <w:style w:type="character" w:customStyle="1" w:styleId="cardtextsmallCharChar">
    <w:name w:val="card text small Char Char"/>
    <w:basedOn w:val="DefaultParagraphFont"/>
    <w:rsid w:val="007E5F9F"/>
    <w:rPr>
      <w:rFonts w:ascii="Arial Narrow" w:hAnsi="Arial Narrow" w:cs="Times New Roman" w:hint="default"/>
      <w:sz w:val="16"/>
    </w:rPr>
  </w:style>
  <w:style w:type="character" w:customStyle="1" w:styleId="reportbody1">
    <w:name w:val="reportbody1"/>
    <w:basedOn w:val="DefaultParagraphFont"/>
    <w:rsid w:val="007E5F9F"/>
    <w:rPr>
      <w:rFonts w:ascii="Tahoma" w:hAnsi="Tahoma" w:cs="Tahoma" w:hint="default"/>
      <w:color w:val="000000"/>
      <w:sz w:val="14"/>
      <w:szCs w:val="14"/>
    </w:rPr>
  </w:style>
  <w:style w:type="character" w:customStyle="1" w:styleId="Bold12">
    <w:name w:val="Bold12"/>
    <w:uiPriority w:val="1"/>
    <w:qFormat/>
    <w:rsid w:val="007E5F9F"/>
    <w:rPr>
      <w:rFonts w:ascii="Times New Roman" w:hAnsi="Times New Roman" w:cs="Times New Roman" w:hint="default"/>
      <w:b/>
      <w:bCs w:val="0"/>
      <w:sz w:val="24"/>
    </w:rPr>
  </w:style>
  <w:style w:type="character" w:customStyle="1" w:styleId="NotBold10Final">
    <w:name w:val="NotBold10Final"/>
    <w:uiPriority w:val="1"/>
    <w:qFormat/>
    <w:rsid w:val="007E5F9F"/>
    <w:rPr>
      <w:rFonts w:ascii="Times New Roman" w:hAnsi="Times New Roman" w:cs="Times New Roman" w:hint="default"/>
      <w:b w:val="0"/>
      <w:bCs w:val="0"/>
      <w:i w:val="0"/>
      <w:iCs w:val="0"/>
      <w:sz w:val="20"/>
    </w:rPr>
  </w:style>
  <w:style w:type="character" w:customStyle="1" w:styleId="gsstx">
    <w:name w:val="gsstx"/>
    <w:rsid w:val="007E5F9F"/>
  </w:style>
  <w:style w:type="character" w:customStyle="1" w:styleId="bcktital">
    <w:name w:val="bckt_ital"/>
    <w:rsid w:val="007E5F9F"/>
  </w:style>
  <w:style w:type="character" w:customStyle="1" w:styleId="A13">
    <w:name w:val="A13"/>
    <w:rsid w:val="007E5F9F"/>
    <w:rPr>
      <w:rFonts w:ascii="Baskerville" w:hAnsi="Baskerville" w:cs="Baskerville" w:hint="default"/>
      <w:color w:val="000000"/>
      <w:sz w:val="106"/>
      <w:szCs w:val="106"/>
    </w:rPr>
  </w:style>
  <w:style w:type="character" w:customStyle="1" w:styleId="A17">
    <w:name w:val="A17"/>
    <w:rsid w:val="007E5F9F"/>
    <w:rPr>
      <w:rFonts w:ascii="Baskerville" w:hAnsi="Baskerville" w:cs="Baskerville" w:hint="default"/>
      <w:color w:val="000000"/>
      <w:sz w:val="12"/>
      <w:szCs w:val="12"/>
    </w:rPr>
  </w:style>
  <w:style w:type="character" w:customStyle="1" w:styleId="A14">
    <w:name w:val="A14"/>
    <w:rsid w:val="007E5F9F"/>
    <w:rPr>
      <w:rFonts w:ascii="Frutiger 45 Light" w:hAnsi="Frutiger 45 Light" w:cs="Frutiger 45 Light" w:hint="default"/>
      <w:b/>
      <w:bCs/>
      <w:i/>
      <w:iCs/>
      <w:color w:val="000000"/>
      <w:sz w:val="36"/>
      <w:szCs w:val="36"/>
    </w:rPr>
  </w:style>
  <w:style w:type="character" w:customStyle="1" w:styleId="A20">
    <w:name w:val="A20"/>
    <w:rsid w:val="007E5F9F"/>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7E5F9F"/>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7E5F9F"/>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7E5F9F"/>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7E5F9F"/>
    <w:rPr>
      <w:rFonts w:ascii="Arial" w:hAnsi="Arial" w:cs="Arial" w:hint="default"/>
      <w:b/>
      <w:bCs/>
      <w:sz w:val="24"/>
      <w:szCs w:val="26"/>
      <w:lang w:val="en-US" w:eastAsia="en-US" w:bidi="ar-SA"/>
    </w:rPr>
  </w:style>
  <w:style w:type="character" w:customStyle="1" w:styleId="brief-smalltext0">
    <w:name w:val="brief-smalltext"/>
    <w:basedOn w:val="DefaultParagraphFont"/>
    <w:rsid w:val="007E5F9F"/>
  </w:style>
  <w:style w:type="character" w:customStyle="1" w:styleId="style53">
    <w:name w:val="style5"/>
    <w:basedOn w:val="DefaultParagraphFont"/>
    <w:rsid w:val="007E5F9F"/>
  </w:style>
  <w:style w:type="character" w:customStyle="1" w:styleId="TagCharCharCharCharCharChar">
    <w:name w:val="Tag Char Char Char Char Char Char"/>
    <w:rsid w:val="007E5F9F"/>
    <w:rPr>
      <w:rFonts w:ascii="Arial" w:hAnsi="Arial" w:cs="Arial" w:hint="default"/>
      <w:b/>
      <w:bCs/>
      <w:sz w:val="24"/>
      <w:szCs w:val="26"/>
      <w:lang w:val="en-US" w:eastAsia="en-US" w:bidi="ar-SA"/>
    </w:rPr>
  </w:style>
  <w:style w:type="character" w:customStyle="1" w:styleId="pmterms3">
    <w:name w:val="pmterms3"/>
    <w:basedOn w:val="DefaultParagraphFont"/>
    <w:rsid w:val="007E5F9F"/>
  </w:style>
  <w:style w:type="character" w:customStyle="1" w:styleId="interiorheadline">
    <w:name w:val="interiorheadline"/>
    <w:basedOn w:val="DefaultParagraphFont"/>
    <w:rsid w:val="007E5F9F"/>
  </w:style>
  <w:style w:type="character" w:customStyle="1" w:styleId="Heading31CharCharCharChar1">
    <w:name w:val="Heading 31 Char Char Char Char1"/>
    <w:rsid w:val="007E5F9F"/>
    <w:rPr>
      <w:rFonts w:ascii="Arial" w:hAnsi="Arial" w:cs="Arial" w:hint="default"/>
      <w:b/>
      <w:bCs/>
      <w:sz w:val="24"/>
      <w:szCs w:val="26"/>
      <w:lang w:val="en-US" w:eastAsia="en-US" w:bidi="ar-SA"/>
    </w:rPr>
  </w:style>
  <w:style w:type="character" w:customStyle="1" w:styleId="Heading31CharCharChar">
    <w:name w:val="Heading 31 Char Char Char"/>
    <w:rsid w:val="007E5F9F"/>
    <w:rPr>
      <w:rFonts w:ascii="Arial" w:hAnsi="Arial" w:cs="Arial" w:hint="default"/>
      <w:b/>
      <w:bCs/>
      <w:sz w:val="24"/>
      <w:szCs w:val="26"/>
      <w:lang w:val="en-US" w:eastAsia="en-US" w:bidi="ar-SA"/>
    </w:rPr>
  </w:style>
  <w:style w:type="character" w:customStyle="1" w:styleId="CharChar33">
    <w:name w:val="Char Char33"/>
    <w:rsid w:val="007E5F9F"/>
    <w:rPr>
      <w:rFonts w:ascii="Arial" w:hAnsi="Arial" w:cs="Arial" w:hint="default"/>
      <w:b/>
      <w:bCs/>
      <w:szCs w:val="32"/>
      <w:lang w:val="en-US" w:eastAsia="en-US" w:bidi="ar-SA"/>
    </w:rPr>
  </w:style>
  <w:style w:type="character" w:customStyle="1" w:styleId="CharChar117">
    <w:name w:val="Char Char117"/>
    <w:rsid w:val="007E5F9F"/>
    <w:rPr>
      <w:rFonts w:ascii="Arial" w:hAnsi="Arial" w:cs="Arial" w:hint="default"/>
      <w:bCs/>
      <w:szCs w:val="26"/>
      <w:u w:val="single"/>
      <w:lang w:val="en-US" w:eastAsia="en-US" w:bidi="ar-SA"/>
    </w:rPr>
  </w:style>
  <w:style w:type="character" w:customStyle="1" w:styleId="prnewsspan">
    <w:name w:val="prnews_span"/>
    <w:basedOn w:val="DefaultParagraphFont"/>
    <w:rsid w:val="007E5F9F"/>
  </w:style>
  <w:style w:type="table" w:customStyle="1" w:styleId="TableGrid1">
    <w:name w:val="Table Grid1"/>
    <w:basedOn w:val="TableNormal"/>
    <w:rsid w:val="007E5F9F"/>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7E5F9F"/>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12">
    <w:name w:val="Colorful Grid - Accent 12"/>
    <w:basedOn w:val="TableNormal"/>
    <w:uiPriority w:val="29"/>
    <w:semiHidden/>
    <w:rsid w:val="007E5F9F"/>
    <w:rPr>
      <w:rFonts w:eastAsia="SimSu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2">
    <w:name w:val="Table Grid2"/>
    <w:basedOn w:val="TableNormal"/>
    <w:rsid w:val="007E5F9F"/>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7E5F9F"/>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1">
    <w:name w:val="Table Grid11"/>
    <w:basedOn w:val="TableNormal"/>
    <w:rsid w:val="007E5F9F"/>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7E5F9F"/>
    <w:rPr>
      <w:rFonts w:eastAsia="SimSu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3">
    <w:name w:val="Table Grid3"/>
    <w:basedOn w:val="TableNormal"/>
    <w:rsid w:val="007E5F9F"/>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7E5F9F"/>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2">
    <w:name w:val="Table Grid12"/>
    <w:basedOn w:val="TableNormal"/>
    <w:rsid w:val="007E5F9F"/>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7E5F9F"/>
    <w:rPr>
      <w:rFonts w:eastAsia="SimSu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4">
    <w:name w:val="Table Grid4"/>
    <w:basedOn w:val="TableNormal"/>
    <w:rsid w:val="007E5F9F"/>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7E5F9F"/>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3">
    <w:name w:val="Table Grid13"/>
    <w:basedOn w:val="TableNormal"/>
    <w:rsid w:val="007E5F9F"/>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7E5F9F"/>
    <w:rPr>
      <w:rFonts w:eastAsia="MS Mincho" w:cs="Calibri"/>
      <w:u w:val="single"/>
    </w:rPr>
  </w:style>
  <w:style w:type="character" w:customStyle="1" w:styleId="UnderlineCharChar2CharCharCharCharChar">
    <w:name w:val="Underline Char Char2 Char Char Char Char Char"/>
    <w:basedOn w:val="DefaultParagraphFont"/>
    <w:link w:val="UnderlineCharChar2CharCharCharChar"/>
    <w:rsid w:val="007E5F9F"/>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qFormat/>
    <w:rsid w:val="007E5F9F"/>
    <w:rPr>
      <w:rFonts w:eastAsia="MS Mincho" w:cs="Calibri"/>
      <w:b/>
      <w:u w:val="single"/>
    </w:rPr>
  </w:style>
  <w:style w:type="character" w:customStyle="1" w:styleId="BoldandUnderlineCharChar1CharChar">
    <w:name w:val="Bold and Underline Char Char1 Char Char"/>
    <w:basedOn w:val="DefaultParagraphFont"/>
    <w:link w:val="BoldandUnderlineCharChar1Char"/>
    <w:rsid w:val="007E5F9F"/>
    <w:rPr>
      <w:rFonts w:ascii="Calibri" w:eastAsia="MS Mincho" w:hAnsi="Calibri" w:cs="Calibri"/>
      <w:b/>
      <w:sz w:val="22"/>
      <w:u w:val="single"/>
    </w:rPr>
  </w:style>
  <w:style w:type="character" w:customStyle="1" w:styleId="SubtitleChar2">
    <w:name w:val="Subtitle Char2"/>
    <w:basedOn w:val="DefaultParagraphFont"/>
    <w:uiPriority w:val="11"/>
    <w:rsid w:val="007E5F9F"/>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7E5F9F"/>
  </w:style>
  <w:style w:type="character" w:customStyle="1" w:styleId="m1575249786560259391gmail-style13ptbold">
    <w:name w:val="m_1575249786560259391gmail-style13ptbold"/>
    <w:basedOn w:val="DefaultParagraphFont"/>
    <w:rsid w:val="007E5F9F"/>
  </w:style>
  <w:style w:type="paragraph" w:customStyle="1" w:styleId="m-8120030040935583278gmail-msonospacing">
    <w:name w:val="m_-8120030040935583278gmail-msonospacing"/>
    <w:basedOn w:val="Normal"/>
    <w:qFormat/>
    <w:rsid w:val="007E5F9F"/>
    <w:pPr>
      <w:spacing w:before="100" w:beforeAutospacing="1" w:after="100" w:afterAutospacing="1"/>
    </w:pPr>
    <w:rPr>
      <w:rFonts w:eastAsia="Times New Roman" w:cs="Calibri"/>
      <w:sz w:val="24"/>
    </w:rPr>
  </w:style>
  <w:style w:type="character" w:customStyle="1" w:styleId="m-8120030040935583278gmail-style13ptbold">
    <w:name w:val="m_-8120030040935583278gmail-style13ptbold"/>
    <w:basedOn w:val="DefaultParagraphFont"/>
    <w:rsid w:val="007E5F9F"/>
  </w:style>
  <w:style w:type="character" w:customStyle="1" w:styleId="m-8120030040935583278gmail-styleunderline">
    <w:name w:val="m_-8120030040935583278gmail-styleunderline"/>
    <w:basedOn w:val="DefaultParagraphFont"/>
    <w:rsid w:val="007E5F9F"/>
  </w:style>
  <w:style w:type="character" w:customStyle="1" w:styleId="m3640724044946509868gmail-m-753298044461936151gmail-style13ptbold">
    <w:name w:val="m_3640724044946509868gmail-m_-753298044461936151gmail-style13ptbold"/>
    <w:basedOn w:val="DefaultParagraphFont"/>
    <w:rsid w:val="007E5F9F"/>
  </w:style>
  <w:style w:type="character" w:customStyle="1" w:styleId="m3640724044946509868gmail-m-753298044461936151gmail-styleunderline">
    <w:name w:val="m_3640724044946509868gmail-m_-753298044461936151gmail-styleunderline"/>
    <w:basedOn w:val="DefaultParagraphFont"/>
    <w:rsid w:val="007E5F9F"/>
  </w:style>
  <w:style w:type="character" w:customStyle="1" w:styleId="m6193703118997007224gmail-style13ptbold">
    <w:name w:val="m_6193703118997007224gmail-style13ptbold"/>
    <w:basedOn w:val="DefaultParagraphFont"/>
    <w:rsid w:val="007E5F9F"/>
  </w:style>
  <w:style w:type="character" w:customStyle="1" w:styleId="m6193703118997007224gmail-styleunderline">
    <w:name w:val="m_6193703118997007224gmail-styleunderline"/>
    <w:basedOn w:val="DefaultParagraphFont"/>
    <w:rsid w:val="007E5F9F"/>
  </w:style>
  <w:style w:type="character" w:customStyle="1" w:styleId="m-1239616313416637319gmail-style13ptbold">
    <w:name w:val="m_-1239616313416637319gmail-style13ptbold"/>
    <w:basedOn w:val="DefaultParagraphFont"/>
    <w:rsid w:val="007E5F9F"/>
  </w:style>
  <w:style w:type="character" w:customStyle="1" w:styleId="m-1239616313416637319gmail-styleunderline">
    <w:name w:val="m_-1239616313416637319gmail-styleunderline"/>
    <w:basedOn w:val="DefaultParagraphFont"/>
    <w:rsid w:val="007E5F9F"/>
  </w:style>
  <w:style w:type="paragraph" w:customStyle="1" w:styleId="m-5451374272084387600gmail-msonormal">
    <w:name w:val="m_-5451374272084387600gmail-msonormal"/>
    <w:basedOn w:val="Normal"/>
    <w:qFormat/>
    <w:rsid w:val="007E5F9F"/>
    <w:pPr>
      <w:spacing w:before="100" w:beforeAutospacing="1" w:after="100" w:afterAutospacing="1"/>
    </w:pPr>
    <w:rPr>
      <w:rFonts w:eastAsia="Times New Roman" w:cs="Calibri"/>
      <w:sz w:val="24"/>
    </w:rPr>
  </w:style>
  <w:style w:type="character" w:customStyle="1" w:styleId="m-5451374272084387600gmail-style13ptbold">
    <w:name w:val="m_-5451374272084387600gmail-style13ptbold"/>
    <w:basedOn w:val="DefaultParagraphFont"/>
    <w:rsid w:val="007E5F9F"/>
  </w:style>
  <w:style w:type="character" w:customStyle="1" w:styleId="m-5451374272084387600gmail-styleunderline">
    <w:name w:val="m_-5451374272084387600gmail-styleunderline"/>
    <w:basedOn w:val="DefaultParagraphFont"/>
    <w:rsid w:val="007E5F9F"/>
  </w:style>
  <w:style w:type="character" w:customStyle="1" w:styleId="standardtext1b">
    <w:name w:val="standardtext1b"/>
    <w:basedOn w:val="DefaultParagraphFont"/>
    <w:rsid w:val="007E5F9F"/>
  </w:style>
  <w:style w:type="character" w:customStyle="1" w:styleId="postsubtitle">
    <w:name w:val="post_subtitle"/>
    <w:basedOn w:val="DefaultParagraphFont"/>
    <w:rsid w:val="007E5F9F"/>
  </w:style>
  <w:style w:type="character" w:customStyle="1" w:styleId="m8349405746915611004gmail-styleunderline">
    <w:name w:val="m_8349405746915611004gmail-styleunderline"/>
    <w:basedOn w:val="DefaultParagraphFont"/>
    <w:rsid w:val="007E5F9F"/>
  </w:style>
  <w:style w:type="character" w:customStyle="1" w:styleId="m-8890476860932431250gmail-styleunderline">
    <w:name w:val="m_-8890476860932431250gmail-styleunderline"/>
    <w:basedOn w:val="DefaultParagraphFont"/>
    <w:rsid w:val="007E5F9F"/>
  </w:style>
  <w:style w:type="character" w:customStyle="1" w:styleId="m-7985672042231231606gmail-style13ptbold">
    <w:name w:val="m_-7985672042231231606gmail-style13ptbold"/>
    <w:basedOn w:val="DefaultParagraphFont"/>
    <w:rsid w:val="007E5F9F"/>
  </w:style>
  <w:style w:type="character" w:customStyle="1" w:styleId="m-7985672042231231606gmail-styleunderline">
    <w:name w:val="m_-7985672042231231606gmail-styleunderline"/>
    <w:basedOn w:val="DefaultParagraphFont"/>
    <w:rsid w:val="007E5F9F"/>
  </w:style>
  <w:style w:type="paragraph" w:customStyle="1" w:styleId="StylecardArialNarrow9pt">
    <w:name w:val="Style card + Arial Narrow 9 pt"/>
    <w:basedOn w:val="Normal"/>
    <w:link w:val="StylecardArialNarrow9ptChar"/>
    <w:qFormat/>
    <w:rsid w:val="007E5F9F"/>
    <w:pPr>
      <w:ind w:left="288" w:right="288"/>
    </w:pPr>
    <w:rPr>
      <w:rFonts w:eastAsia="Times New Roman" w:cs="Calibri"/>
      <w:sz w:val="16"/>
    </w:rPr>
  </w:style>
  <w:style w:type="character" w:customStyle="1" w:styleId="StylecardArialNarrow9ptChar">
    <w:name w:val="Style card + Arial Narrow 9 pt Char"/>
    <w:link w:val="StylecardArialNarrow9pt"/>
    <w:rsid w:val="007E5F9F"/>
    <w:rPr>
      <w:rFonts w:ascii="Calibri" w:eastAsia="Times New Roman" w:hAnsi="Calibri" w:cs="Calibri"/>
      <w:sz w:val="16"/>
    </w:rPr>
  </w:style>
  <w:style w:type="character" w:customStyle="1" w:styleId="StyleunderlineArialNarrow9pt">
    <w:name w:val="Style underline + Arial Narrow 9 pt"/>
    <w:basedOn w:val="underline"/>
    <w:rsid w:val="007E5F9F"/>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7E5F9F"/>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7E5F9F"/>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7E5F9F"/>
    <w:pPr>
      <w:spacing w:before="100" w:beforeAutospacing="1" w:after="100" w:afterAutospacing="1"/>
    </w:pPr>
    <w:rPr>
      <w:rFonts w:eastAsia="Times New Roman" w:cs="Calibri"/>
      <w:sz w:val="24"/>
    </w:rPr>
  </w:style>
  <w:style w:type="paragraph" w:customStyle="1" w:styleId="CardText21">
    <w:name w:val="Card Text2"/>
    <w:basedOn w:val="Normal"/>
    <w:uiPriority w:val="4"/>
    <w:qFormat/>
    <w:rsid w:val="007E5F9F"/>
    <w:pPr>
      <w:ind w:left="288" w:right="288"/>
    </w:pPr>
    <w:rPr>
      <w:sz w:val="16"/>
    </w:rPr>
  </w:style>
  <w:style w:type="character" w:customStyle="1" w:styleId="m-7723935538954412833gmail-styleunderline">
    <w:name w:val="m_-7723935538954412833gmail-styleunderline"/>
    <w:basedOn w:val="DefaultParagraphFont"/>
    <w:rsid w:val="007E5F9F"/>
  </w:style>
  <w:style w:type="character" w:customStyle="1" w:styleId="m8315103747088905037gmail-style13ptbold">
    <w:name w:val="m_8315103747088905037gmail-style13ptbold"/>
    <w:basedOn w:val="DefaultParagraphFont"/>
    <w:rsid w:val="007E5F9F"/>
  </w:style>
  <w:style w:type="character" w:customStyle="1" w:styleId="m8315103747088905037gmail-styleunderline">
    <w:name w:val="m_8315103747088905037gmail-styleunderline"/>
    <w:basedOn w:val="DefaultParagraphFont"/>
    <w:rsid w:val="007E5F9F"/>
  </w:style>
  <w:style w:type="character" w:customStyle="1" w:styleId="m-5918764401038664981gmail-heading4char">
    <w:name w:val="m_-5918764401038664981gmail-heading4char"/>
    <w:basedOn w:val="DefaultParagraphFont"/>
    <w:rsid w:val="007E5F9F"/>
  </w:style>
  <w:style w:type="character" w:customStyle="1" w:styleId="m-5918764401038664981gmail-styleunderline">
    <w:name w:val="m_-5918764401038664981gmail-styleunderline"/>
    <w:basedOn w:val="DefaultParagraphFont"/>
    <w:rsid w:val="007E5F9F"/>
  </w:style>
  <w:style w:type="character" w:customStyle="1" w:styleId="SmallFont5pt">
    <w:name w:val="Small Font (5 pt)"/>
    <w:rsid w:val="007E5F9F"/>
    <w:rPr>
      <w:sz w:val="10"/>
    </w:rPr>
  </w:style>
  <w:style w:type="character" w:customStyle="1" w:styleId="11">
    <w:name w:val="11"/>
    <w:rsid w:val="007E5F9F"/>
    <w:rPr>
      <w:rFonts w:ascii="Arial" w:hAnsi="Arial" w:cs="Arial" w:hint="default"/>
      <w:bCs/>
      <w:sz w:val="20"/>
      <w:u w:val="single"/>
      <w:lang w:val="en-US" w:eastAsia="en-US" w:bidi="ar-SA"/>
    </w:rPr>
  </w:style>
  <w:style w:type="character" w:customStyle="1" w:styleId="cardChar2">
    <w:name w:val="%card Char"/>
    <w:link w:val="card2"/>
    <w:uiPriority w:val="99"/>
    <w:rsid w:val="007E5F9F"/>
    <w:rPr>
      <w:rFonts w:ascii="Calibri" w:eastAsia="Times New Roman" w:hAnsi="Calibri"/>
      <w:bCs/>
      <w:sz w:val="22"/>
    </w:rPr>
  </w:style>
  <w:style w:type="paragraph" w:customStyle="1" w:styleId="Caption4">
    <w:name w:val="Caption4"/>
    <w:basedOn w:val="Normal"/>
    <w:rsid w:val="007E5F9F"/>
    <w:pPr>
      <w:spacing w:before="100" w:beforeAutospacing="1" w:after="100" w:afterAutospacing="1" w:line="240" w:lineRule="auto"/>
    </w:pPr>
    <w:rPr>
      <w:rFonts w:eastAsia="Times New Roman"/>
      <w:sz w:val="24"/>
    </w:rPr>
  </w:style>
  <w:style w:type="character" w:customStyle="1" w:styleId="enhanced-reference">
    <w:name w:val="enhanced-reference"/>
    <w:basedOn w:val="DefaultParagraphFont"/>
    <w:rsid w:val="007E5F9F"/>
  </w:style>
  <w:style w:type="character" w:customStyle="1" w:styleId="ff1">
    <w:name w:val="ff1"/>
    <w:basedOn w:val="DefaultParagraphFont"/>
    <w:rsid w:val="007E5F9F"/>
  </w:style>
  <w:style w:type="character" w:customStyle="1" w:styleId="ff2">
    <w:name w:val="ff2"/>
    <w:basedOn w:val="DefaultParagraphFont"/>
    <w:rsid w:val="007E5F9F"/>
  </w:style>
  <w:style w:type="character" w:customStyle="1" w:styleId="display">
    <w:name w:val="display"/>
    <w:basedOn w:val="DefaultParagraphFont"/>
    <w:rsid w:val="007E5F9F"/>
  </w:style>
  <w:style w:type="character" w:customStyle="1" w:styleId="m-5176787357700846886gmail-style13ptbold">
    <w:name w:val="m_-5176787357700846886gmail-style13ptbold"/>
    <w:basedOn w:val="DefaultParagraphFont"/>
    <w:rsid w:val="007E5F9F"/>
  </w:style>
  <w:style w:type="character" w:customStyle="1" w:styleId="storylink">
    <w:name w:val="story_link"/>
    <w:basedOn w:val="DefaultParagraphFont"/>
    <w:rsid w:val="007E5F9F"/>
  </w:style>
  <w:style w:type="paragraph" w:customStyle="1" w:styleId="AnalyticsGBN">
    <w:name w:val="AnalyticsGBN"/>
    <w:basedOn w:val="Normal"/>
    <w:link w:val="AnalyticsGBNChar"/>
    <w:autoRedefine/>
    <w:uiPriority w:val="4"/>
    <w:qFormat/>
    <w:rsid w:val="007E5F9F"/>
    <w:pPr>
      <w:keepNext/>
      <w:keepLines/>
      <w:spacing w:before="40"/>
      <w:outlineLvl w:val="3"/>
    </w:pPr>
    <w:rPr>
      <w:rFonts w:eastAsiaTheme="majorEastAsia" w:cstheme="majorBidi"/>
      <w:b/>
      <w:iCs/>
      <w:color w:val="7030A0"/>
      <w:sz w:val="26"/>
      <w:szCs w:val="28"/>
    </w:rPr>
  </w:style>
  <w:style w:type="character" w:customStyle="1" w:styleId="AnalyticsGBNChar">
    <w:name w:val="AnalyticsGBN Char"/>
    <w:basedOn w:val="DefaultParagraphFont"/>
    <w:link w:val="AnalyticsGBN"/>
    <w:uiPriority w:val="4"/>
    <w:rsid w:val="007E5F9F"/>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7E5F9F"/>
  </w:style>
  <w:style w:type="character" w:customStyle="1" w:styleId="article-published-date">
    <w:name w:val="article-published-date"/>
    <w:basedOn w:val="DefaultParagraphFont"/>
    <w:rsid w:val="007E5F9F"/>
  </w:style>
  <w:style w:type="paragraph" w:customStyle="1" w:styleId="m-6964456894805451263gmail-msonormal">
    <w:name w:val="m_-6964456894805451263gmail-msonormal"/>
    <w:basedOn w:val="Normal"/>
    <w:rsid w:val="007E5F9F"/>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7E5F9F"/>
  </w:style>
  <w:style w:type="character" w:customStyle="1" w:styleId="m-2807258978724535836gmail-heading4char">
    <w:name w:val="m_-2807258978724535836gmail-heading4char"/>
    <w:basedOn w:val="DefaultParagraphFont"/>
    <w:rsid w:val="007E5F9F"/>
  </w:style>
  <w:style w:type="character" w:customStyle="1" w:styleId="m-2807258978724535836gmail-styleunderline">
    <w:name w:val="m_-2807258978724535836gmail-styleunderline"/>
    <w:basedOn w:val="DefaultParagraphFont"/>
    <w:rsid w:val="007E5F9F"/>
  </w:style>
  <w:style w:type="character" w:customStyle="1" w:styleId="m6004444545773425567gmail-style13ptbold">
    <w:name w:val="m_6004444545773425567gmail-style13ptbold"/>
    <w:basedOn w:val="DefaultParagraphFont"/>
    <w:rsid w:val="007E5F9F"/>
  </w:style>
  <w:style w:type="character" w:customStyle="1" w:styleId="m6004444545773425567gmail-styleunderline">
    <w:name w:val="m_6004444545773425567gmail-styleunderline"/>
    <w:basedOn w:val="DefaultParagraphFont"/>
    <w:rsid w:val="007E5F9F"/>
  </w:style>
  <w:style w:type="paragraph" w:customStyle="1" w:styleId="m38239159385702382gmail-msonormal">
    <w:name w:val="m_38239159385702382gmail-msonormal"/>
    <w:basedOn w:val="Normal"/>
    <w:rsid w:val="007E5F9F"/>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7E5F9F"/>
  </w:style>
  <w:style w:type="paragraph" w:customStyle="1" w:styleId="m38239159385702382gmail-card">
    <w:name w:val="m_38239159385702382gmail-card"/>
    <w:basedOn w:val="Normal"/>
    <w:rsid w:val="007E5F9F"/>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7E5F9F"/>
  </w:style>
  <w:style w:type="character" w:customStyle="1" w:styleId="m38239159385702382gmail-underline">
    <w:name w:val="m_38239159385702382gmail-underline"/>
    <w:basedOn w:val="DefaultParagraphFont"/>
    <w:rsid w:val="007E5F9F"/>
  </w:style>
  <w:style w:type="character" w:customStyle="1" w:styleId="m-2593922536640332098gmail-style13ptbold">
    <w:name w:val="m_-2593922536640332098gmail-style13ptbold"/>
    <w:basedOn w:val="DefaultParagraphFont"/>
    <w:rsid w:val="007E5F9F"/>
  </w:style>
  <w:style w:type="character" w:customStyle="1" w:styleId="m-2593922536640332098gmail-styleunderline">
    <w:name w:val="m_-2593922536640332098gmail-styleunderline"/>
    <w:basedOn w:val="DefaultParagraphFont"/>
    <w:rsid w:val="007E5F9F"/>
  </w:style>
  <w:style w:type="character" w:customStyle="1" w:styleId="m-3222177990783861315gmail-style13ptbold">
    <w:name w:val="m_-3222177990783861315gmail-style13ptbold"/>
    <w:basedOn w:val="DefaultParagraphFont"/>
    <w:rsid w:val="007E5F9F"/>
  </w:style>
  <w:style w:type="character" w:customStyle="1" w:styleId="m-3222177990783861315gmail-styleunderline">
    <w:name w:val="m_-3222177990783861315gmail-styleunderline"/>
    <w:basedOn w:val="DefaultParagraphFont"/>
    <w:rsid w:val="007E5F9F"/>
  </w:style>
  <w:style w:type="character" w:customStyle="1" w:styleId="DebateSmallText">
    <w:name w:val="DebateSmallText"/>
    <w:rsid w:val="007E5F9F"/>
    <w:rPr>
      <w:rFonts w:ascii="Times New Roman" w:hAnsi="Times New Roman"/>
      <w:sz w:val="20"/>
    </w:rPr>
  </w:style>
  <w:style w:type="character" w:customStyle="1" w:styleId="m-3401163095456589440gmail-styleunderline">
    <w:name w:val="m_-3401163095456589440gmail-styleunderline"/>
    <w:basedOn w:val="DefaultParagraphFont"/>
    <w:rsid w:val="007E5F9F"/>
  </w:style>
  <w:style w:type="character" w:customStyle="1" w:styleId="articleimagecaption">
    <w:name w:val="article__image__caption"/>
    <w:basedOn w:val="DefaultParagraphFont"/>
    <w:rsid w:val="007E5F9F"/>
  </w:style>
  <w:style w:type="character" w:customStyle="1" w:styleId="articleimagecredits">
    <w:name w:val="article__image__credits"/>
    <w:basedOn w:val="DefaultParagraphFont"/>
    <w:rsid w:val="007E5F9F"/>
  </w:style>
  <w:style w:type="paragraph" w:customStyle="1" w:styleId="noname">
    <w:name w:val="no_name"/>
    <w:basedOn w:val="Normal"/>
    <w:rsid w:val="007E5F9F"/>
    <w:pPr>
      <w:spacing w:before="100" w:beforeAutospacing="1" w:after="100" w:afterAutospacing="1"/>
    </w:pPr>
    <w:rPr>
      <w:rFonts w:eastAsia="Times New Roman"/>
      <w:sz w:val="24"/>
    </w:rPr>
  </w:style>
  <w:style w:type="character" w:customStyle="1" w:styleId="3oh-">
    <w:name w:val="_3oh-"/>
    <w:basedOn w:val="DefaultParagraphFont"/>
    <w:rsid w:val="007E5F9F"/>
  </w:style>
  <w:style w:type="paragraph" w:customStyle="1" w:styleId="clay-paragraph">
    <w:name w:val="clay-paragraph"/>
    <w:basedOn w:val="Normal"/>
    <w:rsid w:val="007E5F9F"/>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7E5F9F"/>
  </w:style>
  <w:style w:type="character" w:customStyle="1" w:styleId="m-5156237671796814033gmail-styleunderline">
    <w:name w:val="m_-5156237671796814033gmail-styleunderline"/>
    <w:basedOn w:val="DefaultParagraphFont"/>
    <w:rsid w:val="007E5F9F"/>
  </w:style>
  <w:style w:type="paragraph" w:customStyle="1" w:styleId="css-1i0edl6">
    <w:name w:val="css-1i0edl6"/>
    <w:basedOn w:val="Normal"/>
    <w:rsid w:val="007E5F9F"/>
    <w:pPr>
      <w:spacing w:before="100" w:beforeAutospacing="1" w:after="100" w:afterAutospacing="1"/>
    </w:pPr>
    <w:rPr>
      <w:rFonts w:ascii="Times" w:hAnsi="Times"/>
      <w:sz w:val="20"/>
      <w:szCs w:val="20"/>
    </w:rPr>
  </w:style>
  <w:style w:type="paragraph" w:customStyle="1" w:styleId="desktop-rev">
    <w:name w:val="desktop-rev"/>
    <w:basedOn w:val="Normal"/>
    <w:rsid w:val="007E5F9F"/>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7E5F9F"/>
  </w:style>
  <w:style w:type="character" w:customStyle="1" w:styleId="m-5842435219695499946gmail-style13ptbold">
    <w:name w:val="m_-5842435219695499946gmail-style13ptbold"/>
    <w:basedOn w:val="DefaultParagraphFont"/>
    <w:rsid w:val="007E5F9F"/>
  </w:style>
  <w:style w:type="paragraph" w:customStyle="1" w:styleId="removeTag">
    <w:name w:val="removeTag"/>
    <w:basedOn w:val="Normal"/>
    <w:link w:val="removeTagChar"/>
    <w:uiPriority w:val="4"/>
    <w:qFormat/>
    <w:rsid w:val="007E5F9F"/>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7E5F9F"/>
    <w:rPr>
      <w:rFonts w:ascii="Calibri" w:eastAsiaTheme="majorEastAsia" w:hAnsi="Calibri" w:cstheme="majorBidi"/>
      <w:b/>
      <w:iCs/>
      <w:sz w:val="26"/>
    </w:rPr>
  </w:style>
  <w:style w:type="paragraph" w:customStyle="1" w:styleId="p402premiuminside">
    <w:name w:val="p402_premiuminside"/>
    <w:basedOn w:val="Normal"/>
    <w:rsid w:val="007E5F9F"/>
    <w:pPr>
      <w:spacing w:before="100" w:beforeAutospacing="1" w:after="100" w:afterAutospacing="1"/>
    </w:pPr>
  </w:style>
  <w:style w:type="character" w:customStyle="1" w:styleId="xstyle13ptbold">
    <w:name w:val="x_style13ptbold"/>
    <w:basedOn w:val="DefaultParagraphFont"/>
    <w:rsid w:val="007E5F9F"/>
  </w:style>
  <w:style w:type="paragraph" w:customStyle="1" w:styleId="xmsonormal">
    <w:name w:val="x_msonormal"/>
    <w:basedOn w:val="Normal"/>
    <w:rsid w:val="007E5F9F"/>
    <w:pPr>
      <w:spacing w:before="100" w:beforeAutospacing="1" w:after="100" w:afterAutospacing="1"/>
    </w:pPr>
    <w:rPr>
      <w:rFonts w:eastAsia="Times New Roman"/>
      <w:sz w:val="24"/>
    </w:rPr>
  </w:style>
  <w:style w:type="paragraph" w:customStyle="1" w:styleId="paragraph">
    <w:name w:val="paragraph"/>
    <w:basedOn w:val="Normal"/>
    <w:rsid w:val="007E5F9F"/>
    <w:pPr>
      <w:spacing w:before="100" w:beforeAutospacing="1" w:after="100" w:afterAutospacing="1"/>
    </w:pPr>
    <w:rPr>
      <w:rFonts w:eastAsia="Times New Roman"/>
      <w:sz w:val="24"/>
    </w:rPr>
  </w:style>
  <w:style w:type="character" w:customStyle="1" w:styleId="normaltextrun">
    <w:name w:val="normaltextrun"/>
    <w:basedOn w:val="DefaultParagraphFont"/>
    <w:rsid w:val="007E5F9F"/>
  </w:style>
  <w:style w:type="character" w:customStyle="1" w:styleId="eop">
    <w:name w:val="eop"/>
    <w:basedOn w:val="DefaultParagraphFont"/>
    <w:rsid w:val="007E5F9F"/>
  </w:style>
  <w:style w:type="paragraph" w:customStyle="1" w:styleId="TxBr16p1">
    <w:name w:val="TxBr_16p1"/>
    <w:basedOn w:val="Normal"/>
    <w:rsid w:val="007E5F9F"/>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7E5F9F"/>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7E5F9F"/>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7E5F9F"/>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7E5F9F"/>
  </w:style>
  <w:style w:type="paragraph" w:customStyle="1" w:styleId="StyleJustified">
    <w:name w:val="Style Justified"/>
    <w:basedOn w:val="Normal"/>
    <w:rsid w:val="007E5F9F"/>
    <w:rPr>
      <w:rFonts w:eastAsia="Times New Roman"/>
      <w:szCs w:val="20"/>
    </w:rPr>
  </w:style>
  <w:style w:type="character" w:customStyle="1" w:styleId="Style5Char">
    <w:name w:val="Style5 Char"/>
    <w:link w:val="Style5"/>
    <w:rsid w:val="007E5F9F"/>
    <w:rPr>
      <w:rFonts w:ascii="Calibri" w:eastAsia="Times New Roman" w:hAnsi="Calibri"/>
    </w:rPr>
  </w:style>
  <w:style w:type="character" w:customStyle="1" w:styleId="Style10Char">
    <w:name w:val="Style10 Char"/>
    <w:link w:val="Style10"/>
    <w:rsid w:val="007E5F9F"/>
    <w:rPr>
      <w:rFonts w:ascii="Calibri" w:eastAsia="Times New Roman" w:hAnsi="Calibri"/>
    </w:rPr>
  </w:style>
  <w:style w:type="character" w:customStyle="1" w:styleId="StyleStyleBoldUnderlineUnderlineapple-style-span6ptBoldK">
    <w:name w:val="Style Style Bold UnderlineUnderlineapple-style-span + 6 ptBoldK..."/>
    <w:basedOn w:val="DefaultParagraphFont"/>
    <w:rsid w:val="007E5F9F"/>
    <w:rPr>
      <w:b w:val="0"/>
      <w:bCs w:val="0"/>
      <w:sz w:val="22"/>
      <w:u w:val="single"/>
      <w:bdr w:val="none" w:sz="0" w:space="0" w:color="auto"/>
    </w:rPr>
  </w:style>
  <w:style w:type="character" w:customStyle="1" w:styleId="Headerorfooter">
    <w:name w:val="Header or footer"/>
    <w:basedOn w:val="DefaultParagraphFont"/>
    <w:rsid w:val="007E5F9F"/>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7E5F9F"/>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7E5F9F"/>
    <w:rPr>
      <w:rFonts w:ascii="Times New Roman" w:eastAsia="Times New Roman" w:hAnsi="Times New Roman" w:cs="Times New Roman"/>
      <w:sz w:val="24"/>
      <w:u w:val="single"/>
    </w:rPr>
  </w:style>
  <w:style w:type="character" w:customStyle="1" w:styleId="amp">
    <w:name w:val="amp"/>
    <w:basedOn w:val="DefaultParagraphFont"/>
    <w:rsid w:val="007E5F9F"/>
  </w:style>
  <w:style w:type="character" w:customStyle="1" w:styleId="StyleUnderlineBorderSinglesolidlineAuto225ptLine">
    <w:name w:val="Style Underline Border: : (Single solid line Auto  2.25 pt Line ..."/>
    <w:basedOn w:val="DefaultParagraphFont"/>
    <w:rsid w:val="007E5F9F"/>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7E5F9F"/>
    <w:rPr>
      <w:b w:val="0"/>
      <w:sz w:val="24"/>
      <w:u w:val="single"/>
      <w:bdr w:val="none" w:sz="0" w:space="0" w:color="auto"/>
    </w:rPr>
  </w:style>
  <w:style w:type="character" w:customStyle="1" w:styleId="Bodytext10pt">
    <w:name w:val="Body text + 10 pt"/>
    <w:basedOn w:val="Bodytext5"/>
    <w:rsid w:val="007E5F9F"/>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7E5F9F"/>
  </w:style>
  <w:style w:type="character" w:customStyle="1" w:styleId="m4567405558892197225gmail-styleunderline">
    <w:name w:val="m_4567405558892197225gmail-styleunderline"/>
    <w:basedOn w:val="DefaultParagraphFont"/>
    <w:rsid w:val="007E5F9F"/>
  </w:style>
  <w:style w:type="character" w:customStyle="1" w:styleId="m2942784716910838910gmail-style13ptbold">
    <w:name w:val="m_2942784716910838910gmail-style13ptbold"/>
    <w:basedOn w:val="DefaultParagraphFont"/>
    <w:rsid w:val="007E5F9F"/>
  </w:style>
  <w:style w:type="character" w:customStyle="1" w:styleId="m2942784716910838910gmail-msohyperlink">
    <w:name w:val="m_2942784716910838910gmail-msohyperlink"/>
    <w:basedOn w:val="DefaultParagraphFont"/>
    <w:rsid w:val="007E5F9F"/>
  </w:style>
  <w:style w:type="character" w:customStyle="1" w:styleId="m2942784716910838910gmail-styleunderline">
    <w:name w:val="m_2942784716910838910gmail-styleunderline"/>
    <w:basedOn w:val="DefaultParagraphFont"/>
    <w:rsid w:val="007E5F9F"/>
  </w:style>
  <w:style w:type="paragraph" w:customStyle="1" w:styleId="font8">
    <w:name w:val="font_8"/>
    <w:basedOn w:val="Normal"/>
    <w:rsid w:val="007E5F9F"/>
    <w:pPr>
      <w:spacing w:before="100" w:beforeAutospacing="1" w:after="100" w:afterAutospacing="1"/>
    </w:pPr>
  </w:style>
  <w:style w:type="paragraph" w:customStyle="1" w:styleId="font9">
    <w:name w:val="font_9"/>
    <w:basedOn w:val="Normal"/>
    <w:rsid w:val="007E5F9F"/>
    <w:pPr>
      <w:spacing w:before="100" w:beforeAutospacing="1" w:after="100" w:afterAutospacing="1"/>
    </w:pPr>
  </w:style>
  <w:style w:type="character" w:customStyle="1" w:styleId="m-750723176661811423gmail-style13ptbold">
    <w:name w:val="m_-750723176661811423gmail-style13ptbold"/>
    <w:basedOn w:val="DefaultParagraphFont"/>
    <w:rsid w:val="007E5F9F"/>
  </w:style>
  <w:style w:type="character" w:customStyle="1" w:styleId="m-1958352629725285173style13ptbold">
    <w:name w:val="m_-1958352629725285173style13ptbold"/>
    <w:basedOn w:val="DefaultParagraphFont"/>
    <w:rsid w:val="007E5F9F"/>
  </w:style>
  <w:style w:type="character" w:customStyle="1" w:styleId="m-1958352629725285173styleunderline">
    <w:name w:val="m_-1958352629725285173styleunderline"/>
    <w:basedOn w:val="DefaultParagraphFont"/>
    <w:rsid w:val="007E5F9F"/>
  </w:style>
  <w:style w:type="paragraph" w:customStyle="1" w:styleId="generic-articlebody">
    <w:name w:val="generic-article__body"/>
    <w:basedOn w:val="Normal"/>
    <w:rsid w:val="007E5F9F"/>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7E5F9F"/>
  </w:style>
  <w:style w:type="paragraph" w:customStyle="1" w:styleId="Genealogy">
    <w:name w:val="Genealogy"/>
    <w:basedOn w:val="Heading4"/>
    <w:autoRedefine/>
    <w:qFormat/>
    <w:rsid w:val="007E5F9F"/>
    <w:rPr>
      <w:rFonts w:cs="Calibri"/>
    </w:rPr>
  </w:style>
  <w:style w:type="paragraph" w:customStyle="1" w:styleId="tag0">
    <w:name w:val="tag"/>
    <w:basedOn w:val="Normal"/>
    <w:link w:val="UnderlineCharChar1"/>
    <w:qFormat/>
    <w:rsid w:val="007E5F9F"/>
    <w:pPr>
      <w:widowControl w:val="0"/>
      <w:autoSpaceDE w:val="0"/>
      <w:autoSpaceDN w:val="0"/>
      <w:adjustRightInd w:val="0"/>
    </w:pPr>
    <w:rPr>
      <w:rFonts w:asciiTheme="minorHAnsi" w:hAnsiTheme="minorHAnsi"/>
      <w:sz w:val="24"/>
      <w:u w:val="single"/>
    </w:rPr>
  </w:style>
  <w:style w:type="paragraph" w:customStyle="1" w:styleId="CardChar3">
    <w:name w:val="Card Char"/>
    <w:basedOn w:val="Normal"/>
    <w:uiPriority w:val="99"/>
    <w:qFormat/>
    <w:rsid w:val="007E5F9F"/>
    <w:pPr>
      <w:widowControl w:val="0"/>
      <w:autoSpaceDE w:val="0"/>
      <w:autoSpaceDN w:val="0"/>
      <w:adjustRightInd w:val="0"/>
    </w:pPr>
    <w:rPr>
      <w:rFonts w:eastAsia="Times New Roman"/>
      <w:szCs w:val="20"/>
    </w:rPr>
  </w:style>
  <w:style w:type="character" w:customStyle="1" w:styleId="Heading1Char1">
    <w:name w:val="Heading 1 Char1"/>
    <w:aliases w:val="Pocket Char1"/>
    <w:basedOn w:val="DefaultParagraphFont"/>
    <w:uiPriority w:val="1"/>
    <w:rsid w:val="007E5F9F"/>
    <w:rPr>
      <w:rFonts w:ascii="Arial" w:hAnsi="Arial" w:cs="Arial"/>
      <w:b/>
      <w:bCs/>
      <w:kern w:val="32"/>
      <w:sz w:val="28"/>
      <w:szCs w:val="32"/>
      <w:lang w:bidi="en-US"/>
    </w:rPr>
  </w:style>
  <w:style w:type="character" w:customStyle="1" w:styleId="UnderlineCharCharChar">
    <w:name w:val="Underline Char Char Char"/>
    <w:basedOn w:val="DefaultParagraphFont"/>
    <w:rsid w:val="007E5F9F"/>
    <w:rPr>
      <w:noProof w:val="0"/>
      <w:u w:val="single"/>
      <w:lang w:val="en-US" w:eastAsia="en-US" w:bidi="ar-SA"/>
    </w:rPr>
  </w:style>
  <w:style w:type="character" w:customStyle="1" w:styleId="CardsFont12ptCharChar">
    <w:name w:val="Cards + Font: 12 pt Char Char"/>
    <w:basedOn w:val="DefaultParagraphFont"/>
    <w:rsid w:val="007E5F9F"/>
    <w:rPr>
      <w:sz w:val="24"/>
      <w:szCs w:val="24"/>
      <w:u w:val="thick"/>
      <w:lang w:val="en-US" w:eastAsia="en-US" w:bidi="ar-SA"/>
    </w:rPr>
  </w:style>
  <w:style w:type="character" w:customStyle="1" w:styleId="Char1">
    <w:name w:val="Char1"/>
    <w:basedOn w:val="DefaultParagraphFont"/>
    <w:rsid w:val="007E5F9F"/>
    <w:rPr>
      <w:rFonts w:cs="Arial"/>
      <w:b/>
      <w:bCs/>
      <w:iCs/>
      <w:sz w:val="24"/>
      <w:szCs w:val="28"/>
      <w:lang w:val="en-US" w:eastAsia="en-US" w:bidi="ar-SA"/>
    </w:rPr>
  </w:style>
  <w:style w:type="character" w:customStyle="1" w:styleId="CitationCharCharCharCharChar">
    <w:name w:val="Citation Char Char Char Char Char"/>
    <w:aliases w:val="Citation Char1 Char Char Char,Heading 3 Char Char1 Char"/>
    <w:basedOn w:val="DefaultParagraphFont"/>
    <w:qFormat/>
    <w:rsid w:val="007E5F9F"/>
    <w:rPr>
      <w:rFonts w:ascii="Arial Narrow" w:hAnsi="Arial Narrow" w:cs="Times New Roman"/>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michaeldello.com/asteroids-comets-space-weapons/" TargetMode="Externa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25</Pages>
  <Words>14673</Words>
  <Characters>83638</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98115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3</cp:revision>
  <dcterms:created xsi:type="dcterms:W3CDTF">2022-02-19T16:52:00Z</dcterms:created>
  <dcterms:modified xsi:type="dcterms:W3CDTF">2022-02-19T16:53:00Z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