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867D37" w14:textId="36FE13F6" w:rsidR="00D132EB" w:rsidRDefault="00D132EB" w:rsidP="008875F5">
      <w:pPr>
        <w:keepNext/>
        <w:keepLines/>
        <w:pageBreakBefore/>
        <w:spacing w:before="40" w:after="0"/>
        <w:jc w:val="center"/>
        <w:outlineLvl w:val="1"/>
        <w:rPr>
          <w:rFonts w:eastAsia="MS Gothic"/>
          <w:b/>
          <w:bCs/>
          <w:sz w:val="44"/>
          <w:szCs w:val="44"/>
          <w:u w:val="double"/>
        </w:rPr>
      </w:pPr>
      <w:r>
        <w:rPr>
          <w:rFonts w:eastAsia="MS Gothic"/>
          <w:b/>
          <w:bCs/>
          <w:sz w:val="44"/>
          <w:szCs w:val="44"/>
          <w:u w:val="double"/>
        </w:rPr>
        <w:t>1</w:t>
      </w:r>
    </w:p>
    <w:p w14:paraId="0026C858" w14:textId="13E00B9D" w:rsidR="00D132EB" w:rsidRDefault="00D132EB" w:rsidP="00D132EB"/>
    <w:p w14:paraId="6AE09170" w14:textId="77777777" w:rsidR="00D132EB" w:rsidRPr="006C434D" w:rsidRDefault="00D132EB" w:rsidP="00D132EB">
      <w:pPr>
        <w:pStyle w:val="Heading4"/>
        <w:rPr>
          <w:rFonts w:cs="Calibri"/>
        </w:rPr>
      </w:pPr>
      <w:r w:rsidRPr="006C434D">
        <w:rPr>
          <w:rFonts w:cs="Calibri"/>
        </w:rPr>
        <w:t>Interpretation: “</w:t>
      </w:r>
      <w:r>
        <w:rPr>
          <w:rFonts w:cs="Calibri"/>
        </w:rPr>
        <w:t>Private entities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a subset of nations </w:t>
      </w:r>
      <w:proofErr w:type="gramStart"/>
      <w:r>
        <w:rPr>
          <w:rFonts w:cs="Calibri"/>
        </w:rPr>
        <w:t>ban</w:t>
      </w:r>
      <w:proofErr w:type="gramEnd"/>
      <w:r>
        <w:rPr>
          <w:rFonts w:cs="Calibri"/>
        </w:rPr>
        <w:t xml:space="preserve"> the appropriation of outer space.</w:t>
      </w:r>
    </w:p>
    <w:p w14:paraId="44385BBE" w14:textId="1E508265" w:rsidR="00D132EB" w:rsidRDefault="00D132EB" w:rsidP="00D132EB">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“Genericity on the Standardized Tests Resolution.” </w:t>
      </w:r>
      <w:proofErr w:type="spellStart"/>
      <w:r w:rsidRPr="00A50009">
        <w:t>Vbriefly</w:t>
      </w:r>
      <w:proofErr w:type="spellEnd"/>
      <w:r w:rsidRPr="00A50009">
        <w:t xml:space="preserve">. August 12, 2019. </w:t>
      </w:r>
      <w:hyperlink r:id="rId6"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41245905" w14:textId="77777777" w:rsidR="00D132EB" w:rsidRPr="00EB1E45" w:rsidRDefault="00D132EB" w:rsidP="00D132EB">
      <w:r w:rsidRPr="00EB1E45">
        <w:t xml:space="preserve">Both distinctions are important. </w:t>
      </w:r>
      <w:r w:rsidRPr="00635197">
        <w:rPr>
          <w:rStyle w:val="StyleUnderline"/>
          <w:highlight w:val="green"/>
        </w:rPr>
        <w:t>Generic</w:t>
      </w:r>
      <w:r w:rsidRPr="0006179A">
        <w:rPr>
          <w:rStyle w:val="StyleUnderline"/>
        </w:rPr>
        <w:t xml:space="preserve"> resolutions </w:t>
      </w:r>
      <w:r w:rsidRPr="00635197">
        <w:rPr>
          <w:rStyle w:val="StyleUnderline"/>
          <w:highlight w:val="green"/>
        </w:rPr>
        <w:t>can’t be affirmed by</w:t>
      </w:r>
      <w:r w:rsidRPr="0006179A">
        <w:rPr>
          <w:rStyle w:val="StyleUnderline"/>
        </w:rPr>
        <w:t xml:space="preserve"> specifying </w:t>
      </w:r>
      <w:proofErr w:type="gramStart"/>
      <w:r w:rsidRPr="00635197">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2A77FC38" w14:textId="77777777" w:rsidR="00D132EB" w:rsidRPr="00EB1E45" w:rsidRDefault="00D132EB" w:rsidP="00D132EB">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5813BD4B" w14:textId="77777777" w:rsidR="00D132EB" w:rsidRPr="00EB1E45" w:rsidRDefault="00D132EB" w:rsidP="00D132EB">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851D4FE" w14:textId="77777777" w:rsidR="00D132EB" w:rsidRPr="003072EF" w:rsidRDefault="00D132EB" w:rsidP="00D132EB">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4664D995" w14:textId="77777777" w:rsidR="00D132EB" w:rsidRPr="00553C4E" w:rsidRDefault="00D132EB" w:rsidP="00D132EB">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25FC03A5" w14:textId="77777777" w:rsidR="00D132EB" w:rsidRPr="009140CF" w:rsidRDefault="00D132EB" w:rsidP="00D132EB">
      <w:pPr>
        <w:rPr>
          <w:rStyle w:val="StyleUnderline"/>
        </w:rPr>
      </w:pPr>
      <w:r w:rsidRPr="00553C4E">
        <w:rPr>
          <w:rStyle w:val="StyleUnderline"/>
        </w:rPr>
        <w:t xml:space="preserve">Second, </w:t>
      </w:r>
      <w:r w:rsidRPr="00635197">
        <w:rPr>
          <w:rStyle w:val="StyleUnderline"/>
          <w:highlight w:val="green"/>
        </w:rPr>
        <w:t>“colleges</w:t>
      </w:r>
      <w:r w:rsidRPr="006372B5">
        <w:rPr>
          <w:rStyle w:val="StyleUnderline"/>
        </w:rPr>
        <w:t xml:space="preserve"> and universities” </w:t>
      </w:r>
      <w:r w:rsidRPr="00635197">
        <w:rPr>
          <w:rStyle w:val="StyleUnderline"/>
          <w:highlight w:val="green"/>
        </w:rPr>
        <w:t>fails the </w:t>
      </w:r>
      <w:hyperlink r:id="rId7" w:anchor="IsolGeneInte" w:history="1">
        <w:r w:rsidRPr="00635197">
          <w:rPr>
            <w:rStyle w:val="StyleUnderline"/>
            <w:highlight w:val="green"/>
          </w:rPr>
          <w:t>upward-entailment test</w:t>
        </w:r>
      </w:hyperlink>
      <w:r w:rsidRPr="00635197">
        <w:rPr>
          <w:rStyle w:val="StyleUnderline"/>
          <w:highlight w:val="green"/>
        </w:rPr>
        <w:t xml:space="preserve"> for existential</w:t>
      </w:r>
      <w:r w:rsidRPr="00034891">
        <w:rPr>
          <w:rStyle w:val="StyleUnderline"/>
        </w:rPr>
        <w:t xml:space="preserve"> uses of </w:t>
      </w:r>
      <w:r w:rsidRPr="00635197">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635197">
        <w:rPr>
          <w:rStyle w:val="StyleUnderline"/>
          <w:highlight w:val="green"/>
        </w:rPr>
        <w:t xml:space="preserve">Colleges </w:t>
      </w:r>
      <w:r w:rsidRPr="00C9786F">
        <w:rPr>
          <w:rStyle w:val="StyleUnderline"/>
        </w:rPr>
        <w:t xml:space="preserve">and universities </w:t>
      </w:r>
      <w:r w:rsidRPr="00635197">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635197">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5024949A" w14:textId="77777777" w:rsidR="00D132EB" w:rsidRPr="00D222A7" w:rsidRDefault="00D132EB" w:rsidP="00D132EB">
      <w:pPr>
        <w:rPr>
          <w:u w:val="single"/>
        </w:rPr>
      </w:pPr>
      <w:r w:rsidRPr="00553C4E">
        <w:rPr>
          <w:rStyle w:val="StyleUnderline"/>
        </w:rPr>
        <w:t xml:space="preserve">Third, </w:t>
      </w:r>
      <w:r w:rsidRPr="00635197">
        <w:rPr>
          <w:rStyle w:val="StyleUnderline"/>
          <w:highlight w:val="green"/>
        </w:rPr>
        <w:t xml:space="preserve">“colleges </w:t>
      </w:r>
      <w:r w:rsidRPr="00034891">
        <w:rPr>
          <w:rStyle w:val="StyleUnderline"/>
        </w:rPr>
        <w:t xml:space="preserve">and universities” </w:t>
      </w:r>
      <w:r w:rsidRPr="00635197">
        <w:rPr>
          <w:rStyle w:val="StyleUnderline"/>
          <w:highlight w:val="green"/>
        </w:rPr>
        <w:t>fails the adverb of quantification test for existential bare plurals</w:t>
      </w:r>
      <w:r w:rsidRPr="00034891">
        <w:rPr>
          <w:rStyle w:val="StyleUnderline"/>
        </w:rPr>
        <w:t>. Consider the sentence, “</w:t>
      </w:r>
      <w:r w:rsidRPr="00635197">
        <w:rPr>
          <w:rStyle w:val="StyleUnderline"/>
          <w:highlight w:val="green"/>
        </w:rPr>
        <w:t>Dogs are barking outside my window</w:t>
      </w:r>
      <w:r w:rsidRPr="00034891">
        <w:rPr>
          <w:rStyle w:val="StyleUnderline"/>
        </w:rPr>
        <w:t xml:space="preserve">.” This sentence </w:t>
      </w:r>
      <w:r w:rsidRPr="00635197">
        <w:rPr>
          <w:rStyle w:val="StyleUnderline"/>
          <w:highlight w:val="green"/>
        </w:rPr>
        <w:t>expresses an existential</w:t>
      </w:r>
      <w:r w:rsidRPr="00034891">
        <w:rPr>
          <w:rStyle w:val="StyleUnderline"/>
        </w:rPr>
        <w:t xml:space="preserve"> statement that is </w:t>
      </w:r>
      <w:r w:rsidRPr="00635197">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635197">
        <w:rPr>
          <w:rStyle w:val="StyleUnderline"/>
          <w:highlight w:val="green"/>
        </w:rPr>
        <w:t>inserting any adverb of quantification</w:t>
      </w:r>
      <w:r w:rsidRPr="00553C4E">
        <w:rPr>
          <w:rStyle w:val="StyleUnderline"/>
        </w:rPr>
        <w:t xml:space="preserve"> (e.g., always, sometimes, generally, often, seldom, never, ever). You </w:t>
      </w:r>
      <w:r w:rsidRPr="00635197">
        <w:rPr>
          <w:rStyle w:val="StyleUnderline"/>
          <w:highlight w:val="green"/>
        </w:rPr>
        <w:t>cannot add</w:t>
      </w:r>
      <w:r w:rsidRPr="00E97304">
        <w:rPr>
          <w:rStyle w:val="StyleUnderline"/>
        </w:rPr>
        <w:t xml:space="preserve"> any such adverb into the sentence without drastically changing its </w:t>
      </w:r>
      <w:r w:rsidRPr="00635197">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2665B29C" w14:textId="77777777" w:rsidR="00D132EB" w:rsidRPr="00983E38" w:rsidRDefault="00D132EB" w:rsidP="00D132EB">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2681DC45" w14:textId="77777777" w:rsidR="00D132EB" w:rsidRDefault="00D132EB" w:rsidP="00D132EB">
      <w:pPr>
        <w:pStyle w:val="Heading4"/>
      </w:pPr>
      <w:r>
        <w:t>Violation – They specified China</w:t>
      </w:r>
    </w:p>
    <w:p w14:paraId="5EEC157C" w14:textId="77777777" w:rsidR="00D132EB" w:rsidRDefault="00D132EB" w:rsidP="00D132EB">
      <w:pPr>
        <w:pStyle w:val="Heading4"/>
      </w:pPr>
      <w:r>
        <w:t>Standards:</w:t>
      </w:r>
    </w:p>
    <w:p w14:paraId="22012EC2" w14:textId="77777777" w:rsidR="00D132EB" w:rsidRPr="00E548DA" w:rsidRDefault="00D132EB" w:rsidP="00D132EB">
      <w:pPr>
        <w:pStyle w:val="Heading4"/>
      </w:pPr>
      <w:r>
        <w:t xml:space="preserve"> </w:t>
      </w:r>
      <w:r w:rsidRPr="005F3BCD">
        <w:t xml:space="preserve">Limits and ground – their model </w:t>
      </w:r>
      <w:proofErr w:type="gramStart"/>
      <w:r w:rsidRPr="005F3BCD">
        <w:t>allows</w:t>
      </w:r>
      <w:proofErr w:type="gramEnd"/>
      <w:r w:rsidRPr="005F3BCD">
        <w:t xml:space="preserve"> </w:t>
      </w:r>
      <w:proofErr w:type="spellStart"/>
      <w:r w:rsidRPr="005F3BCD">
        <w:t>affs</w:t>
      </w:r>
      <w:proofErr w:type="spellEnd"/>
      <w:r w:rsidRPr="005F3BCD">
        <w:t xml:space="preserve"> to defend </w:t>
      </w:r>
      <w:r>
        <w:t xml:space="preserve">any combination of private entities in any countries which explodes negative burden and causes random </w:t>
      </w:r>
      <w:proofErr w:type="spellStart"/>
      <w:r>
        <w:t>affs</w:t>
      </w:r>
      <w:proofErr w:type="spellEnd"/>
      <w:r>
        <w:t xml:space="preserve"> every tournament</w:t>
      </w:r>
    </w:p>
    <w:p w14:paraId="226B93DB" w14:textId="77777777" w:rsidR="00D132EB" w:rsidRDefault="00D132EB" w:rsidP="00D132EB">
      <w:pPr>
        <w:pStyle w:val="Heading4"/>
      </w:pPr>
      <w:r w:rsidRPr="001A49CF">
        <w:t xml:space="preserve">Drop the </w:t>
      </w:r>
      <w:proofErr w:type="gramStart"/>
      <w:r w:rsidRPr="001A49CF">
        <w:t>debater:–</w:t>
      </w:r>
      <w:proofErr w:type="gramEnd"/>
      <w:r w:rsidRPr="001A49CF">
        <w:t xml:space="preserve"> we can’t restart the round from the 1AC and I’m skewed for the rest of the debate. </w:t>
      </w:r>
    </w:p>
    <w:p w14:paraId="4C508E52" w14:textId="77777777" w:rsidR="00D132EB" w:rsidRDefault="00D132EB" w:rsidP="008875F5">
      <w:pPr>
        <w:keepNext/>
        <w:keepLines/>
        <w:pageBreakBefore/>
        <w:spacing w:before="40" w:after="0"/>
        <w:jc w:val="center"/>
        <w:outlineLvl w:val="1"/>
        <w:rPr>
          <w:rFonts w:eastAsia="MS Gothic"/>
          <w:b/>
          <w:bCs/>
          <w:sz w:val="44"/>
          <w:szCs w:val="44"/>
          <w:u w:val="double"/>
        </w:rPr>
      </w:pPr>
    </w:p>
    <w:p w14:paraId="255DF25B" w14:textId="79687283" w:rsidR="008875F5" w:rsidRDefault="00D132EB" w:rsidP="008875F5">
      <w:pPr>
        <w:keepNext/>
        <w:keepLines/>
        <w:pageBreakBefore/>
        <w:spacing w:before="40" w:after="0"/>
        <w:jc w:val="center"/>
        <w:outlineLvl w:val="1"/>
        <w:rPr>
          <w:rFonts w:eastAsia="MS Gothic"/>
          <w:b/>
          <w:bCs/>
          <w:sz w:val="44"/>
          <w:szCs w:val="44"/>
          <w:u w:val="double"/>
        </w:rPr>
      </w:pPr>
      <w:r>
        <w:rPr>
          <w:rFonts w:eastAsia="MS Gothic"/>
          <w:b/>
          <w:bCs/>
          <w:sz w:val="44"/>
          <w:szCs w:val="44"/>
          <w:u w:val="double"/>
        </w:rPr>
        <w:t>2</w:t>
      </w:r>
    </w:p>
    <w:p w14:paraId="20274D46" w14:textId="77777777" w:rsidR="008875F5" w:rsidRPr="00F42780" w:rsidRDefault="008875F5" w:rsidP="008875F5"/>
    <w:p w14:paraId="1D44AEDB" w14:textId="77777777" w:rsidR="008875F5" w:rsidRPr="00870B39" w:rsidRDefault="008875F5" w:rsidP="008875F5">
      <w:bookmarkStart w:id="0" w:name="_Hlk93124755"/>
    </w:p>
    <w:bookmarkEnd w:id="0"/>
    <w:p w14:paraId="58E8EADA" w14:textId="77777777" w:rsidR="008875F5" w:rsidRPr="00C43880" w:rsidRDefault="008875F5" w:rsidP="008875F5">
      <w:pPr>
        <w:pStyle w:val="Heading4"/>
      </w:pPr>
      <w:r>
        <w:t>Xi’s regime is stable now, but its success depends on strong growth and private sector development.</w:t>
      </w:r>
    </w:p>
    <w:p w14:paraId="7A869BA3" w14:textId="77777777" w:rsidR="008875F5" w:rsidRPr="00C43880" w:rsidRDefault="008875F5" w:rsidP="008875F5">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8" w:history="1">
        <w:r w:rsidRPr="00C43880">
          <w:rPr>
            <w:rStyle w:val="Hyperlink"/>
          </w:rPr>
          <w:t>Rana Mitter</w:t>
        </w:r>
      </w:hyperlink>
      <w:r w:rsidRPr="00C43880">
        <w:t xml:space="preserve"> is a professor of the history and politics of modern China at Oxford. </w:t>
      </w:r>
      <w:hyperlink r:id="rId9"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0" w:history="1">
        <w:r w:rsidRPr="00D57645">
          <w:rPr>
            <w:rStyle w:val="Hyperlink"/>
          </w:rPr>
          <w:t>https://hbr.org/2021/05/what-the-west-gets-wrong-about-china accessed 12/14/21</w:t>
        </w:r>
      </w:hyperlink>
      <w:r>
        <w:t>] Adam</w:t>
      </w:r>
    </w:p>
    <w:p w14:paraId="190DB261" w14:textId="77777777" w:rsidR="008875F5" w:rsidRPr="00607D72" w:rsidRDefault="008875F5" w:rsidP="008875F5">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3D80F7F3" w14:textId="77777777" w:rsidR="008875F5" w:rsidRPr="00607D72" w:rsidRDefault="008875F5" w:rsidP="008875F5">
      <w:pPr>
        <w:rPr>
          <w:rStyle w:val="StyleUnderline"/>
        </w:rPr>
      </w:pPr>
      <w:r w:rsidRPr="00607D72">
        <w:rPr>
          <w:rStyle w:val="StyleUnderline"/>
        </w:rPr>
        <w:t>China has also defied predictions that its authoritarianism would inhibit its capacity to </w:t>
      </w:r>
      <w:hyperlink r:id="rId11"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17B4EE69" w14:textId="7155C3CF" w:rsidR="008875F5" w:rsidRDefault="008875F5" w:rsidP="008875F5">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245C9F9" w14:textId="4A620CFB" w:rsidR="008875F5" w:rsidRDefault="008875F5" w:rsidP="008875F5"/>
    <w:p w14:paraId="279A8384" w14:textId="77777777" w:rsidR="008875F5" w:rsidRPr="00FF5CF0" w:rsidRDefault="008875F5" w:rsidP="008875F5">
      <w:pPr>
        <w:pStyle w:val="Heading4"/>
      </w:pPr>
      <w:proofErr w:type="gramStart"/>
      <w:r>
        <w:t>Cross</w:t>
      </w:r>
      <w:proofErr w:type="gramEnd"/>
      <w:r>
        <w:t xml:space="preserve"> apply 1AC Patel – it proves that the private sector is seen as key to </w:t>
      </w:r>
      <w:proofErr w:type="spellStart"/>
      <w:r>
        <w:t>ccp</w:t>
      </w:r>
      <w:proofErr w:type="spellEnd"/>
      <w:r>
        <w:t xml:space="preserve"> legitimacy </w:t>
      </w:r>
    </w:p>
    <w:p w14:paraId="1B304002" w14:textId="77777777" w:rsidR="008875F5" w:rsidRDefault="008875F5" w:rsidP="008875F5">
      <w:pPr>
        <w:pStyle w:val="Heading4"/>
      </w:pPr>
      <w:r>
        <w:t>Shifts in regime perception threatens CCP’s legitimacy from nationalist hardliners</w:t>
      </w:r>
    </w:p>
    <w:p w14:paraId="25145D20" w14:textId="77777777" w:rsidR="008875F5" w:rsidRPr="00F82438" w:rsidRDefault="008875F5" w:rsidP="008875F5">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2"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9456AA5" w14:textId="77777777" w:rsidR="008875F5" w:rsidRPr="00F64DA8" w:rsidRDefault="008875F5" w:rsidP="008875F5">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highlight w:val="green"/>
        </w:rPr>
        <w:t>incentives in international crises.</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1F4548F2" w14:textId="77777777" w:rsidR="008875F5" w:rsidRPr="000426F8" w:rsidRDefault="008875F5" w:rsidP="008875F5">
      <w:pPr>
        <w:pStyle w:val="Heading4"/>
        <w:rPr>
          <w:u w:val="single"/>
        </w:rPr>
      </w:pPr>
      <w:r>
        <w:t xml:space="preserve">Xi will launch diversionary war to domestic backlash – escalates in </w:t>
      </w:r>
      <w:r w:rsidRPr="00B4266E">
        <w:rPr>
          <w:u w:val="single"/>
        </w:rPr>
        <w:t>multiple hotspots</w:t>
      </w:r>
      <w:r w:rsidRPr="00B4266E">
        <w:t xml:space="preserve"> </w:t>
      </w:r>
      <w:r>
        <w:t xml:space="preserve">and causes </w:t>
      </w:r>
      <w:r>
        <w:rPr>
          <w:u w:val="single"/>
        </w:rPr>
        <w:t>nuclear war</w:t>
      </w:r>
    </w:p>
    <w:p w14:paraId="400C39FD" w14:textId="77777777" w:rsidR="008875F5" w:rsidRPr="009521F3" w:rsidRDefault="008875F5" w:rsidP="008875F5">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0198317" w14:textId="77777777" w:rsidR="008875F5" w:rsidRPr="009243AC" w:rsidRDefault="008875F5" w:rsidP="008875F5">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w:t>
      </w:r>
      <w:proofErr w:type="gramStart"/>
      <w:r w:rsidRPr="00F64DA8">
        <w:rPr>
          <w:sz w:val="14"/>
        </w:rPr>
        <w:t>the</w:t>
      </w:r>
      <w:proofErr w:type="gramEnd"/>
      <w:r w:rsidRPr="00F64DA8">
        <w:rPr>
          <w:sz w:val="14"/>
        </w:rPr>
        <w:t xml:space="preserv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t>
      </w:r>
      <w:proofErr w:type="gramStart"/>
      <w:r w:rsidRPr="00F64DA8">
        <w:rPr>
          <w:sz w:val="14"/>
        </w:rPr>
        <w:t>was seen as</w:t>
      </w:r>
      <w:proofErr w:type="gramEnd"/>
      <w:r w:rsidRPr="00F64DA8">
        <w:rPr>
          <w:sz w:val="14"/>
        </w:rPr>
        <w:t xml:space="preserve">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DC6DD93" w14:textId="77777777" w:rsidR="008875F5" w:rsidRPr="00CF1592" w:rsidRDefault="008875F5" w:rsidP="008875F5"/>
    <w:p w14:paraId="2E98C384" w14:textId="77777777" w:rsidR="008875F5" w:rsidRDefault="008875F5" w:rsidP="008875F5"/>
    <w:p w14:paraId="132AF06A" w14:textId="0C8135E7" w:rsidR="008875F5" w:rsidRDefault="008875F5" w:rsidP="008875F5">
      <w:pPr>
        <w:pStyle w:val="Heading2"/>
      </w:pPr>
      <w:r>
        <w:t>Case</w:t>
      </w:r>
    </w:p>
    <w:p w14:paraId="703C9045" w14:textId="77777777" w:rsidR="008875F5" w:rsidRDefault="008875F5" w:rsidP="008875F5">
      <w:pPr>
        <w:pStyle w:val="Heading4"/>
      </w:pPr>
      <w:r>
        <w:t>China rise is peaceful</w:t>
      </w:r>
    </w:p>
    <w:p w14:paraId="5E779E33" w14:textId="77777777" w:rsidR="008875F5" w:rsidRDefault="008875F5" w:rsidP="008875F5">
      <w:pPr>
        <w:pStyle w:val="ListParagraph"/>
        <w:widowControl/>
        <w:numPr>
          <w:ilvl w:val="0"/>
          <w:numId w:val="11"/>
        </w:numPr>
        <w:autoSpaceDE/>
        <w:autoSpaceDN/>
        <w:adjustRightInd/>
        <w:contextualSpacing/>
      </w:pPr>
      <w:r>
        <w:t xml:space="preserve">China seeks </w:t>
      </w:r>
      <w:r>
        <w:rPr>
          <w:u w:val="single"/>
        </w:rPr>
        <w:t>limited predation</w:t>
      </w:r>
      <w:r>
        <w:t xml:space="preserve"> not outright competition</w:t>
      </w:r>
    </w:p>
    <w:p w14:paraId="2DFD038A" w14:textId="77777777" w:rsidR="008875F5" w:rsidRDefault="008875F5" w:rsidP="008875F5">
      <w:pPr>
        <w:pStyle w:val="ListParagraph"/>
        <w:widowControl/>
        <w:numPr>
          <w:ilvl w:val="0"/>
          <w:numId w:val="11"/>
        </w:numPr>
        <w:autoSpaceDE/>
        <w:autoSpaceDN/>
        <w:adjustRightInd/>
        <w:contextualSpacing/>
      </w:pPr>
      <w:r w:rsidRPr="001A5D75">
        <w:rPr>
          <w:u w:val="single"/>
        </w:rPr>
        <w:t>Strategy</w:t>
      </w:r>
      <w:r>
        <w:t xml:space="preserve"> and </w:t>
      </w:r>
      <w:r w:rsidRPr="001A5D75">
        <w:rPr>
          <w:u w:val="single"/>
        </w:rPr>
        <w:t xml:space="preserve">policy </w:t>
      </w:r>
      <w:proofErr w:type="gramStart"/>
      <w:r w:rsidRPr="001A5D75">
        <w:rPr>
          <w:u w:val="single"/>
        </w:rPr>
        <w:t>moves</w:t>
      </w:r>
      <w:proofErr w:type="gramEnd"/>
      <w:r>
        <w:t xml:space="preserve"> show </w:t>
      </w:r>
      <w:r w:rsidRPr="001A5D75">
        <w:rPr>
          <w:u w:val="single"/>
        </w:rPr>
        <w:t>coop over conflict</w:t>
      </w:r>
    </w:p>
    <w:p w14:paraId="5E7D8605" w14:textId="77777777" w:rsidR="008875F5" w:rsidRDefault="008875F5" w:rsidP="008875F5">
      <w:pPr>
        <w:pStyle w:val="ListParagraph"/>
        <w:widowControl/>
        <w:numPr>
          <w:ilvl w:val="0"/>
          <w:numId w:val="11"/>
        </w:numPr>
        <w:autoSpaceDE/>
        <w:autoSpaceDN/>
        <w:adjustRightInd/>
        <w:contextualSpacing/>
      </w:pPr>
      <w:r>
        <w:t xml:space="preserve">Care most about </w:t>
      </w:r>
      <w:r w:rsidRPr="001A5D75">
        <w:rPr>
          <w:u w:val="single"/>
        </w:rPr>
        <w:t>stability</w:t>
      </w:r>
    </w:p>
    <w:p w14:paraId="108B5333" w14:textId="77777777" w:rsidR="008875F5" w:rsidRPr="004C7141" w:rsidRDefault="008875F5" w:rsidP="008875F5">
      <w:pPr>
        <w:pStyle w:val="ListParagraph"/>
        <w:widowControl/>
        <w:numPr>
          <w:ilvl w:val="0"/>
          <w:numId w:val="11"/>
        </w:numPr>
        <w:autoSpaceDE/>
        <w:autoSpaceDN/>
        <w:adjustRightInd/>
        <w:contextualSpacing/>
      </w:pPr>
      <w:r w:rsidRPr="001A5D75">
        <w:rPr>
          <w:u w:val="single"/>
        </w:rPr>
        <w:t>No evidence</w:t>
      </w:r>
      <w:r>
        <w:t xml:space="preserve"> they are focused on </w:t>
      </w:r>
      <w:proofErr w:type="spellStart"/>
      <w:r w:rsidRPr="001A5D75">
        <w:rPr>
          <w:u w:val="single"/>
        </w:rPr>
        <w:t>heg</w:t>
      </w:r>
      <w:proofErr w:type="spellEnd"/>
      <w:r>
        <w:t xml:space="preserve"> – </w:t>
      </w:r>
      <w:r w:rsidRPr="001A5D75">
        <w:rPr>
          <w:u w:val="single"/>
        </w:rPr>
        <w:t>leaders understand risks</w:t>
      </w:r>
      <w:r>
        <w:t xml:space="preserve"> of competition</w:t>
      </w:r>
    </w:p>
    <w:p w14:paraId="4C0375C9" w14:textId="77777777" w:rsidR="008875F5" w:rsidRPr="001915FC" w:rsidRDefault="008875F5" w:rsidP="008875F5">
      <w:proofErr w:type="spellStart"/>
      <w:r w:rsidRPr="001915FC">
        <w:rPr>
          <w:rStyle w:val="Style13ptBold"/>
        </w:rPr>
        <w:t>Shifrinson</w:t>
      </w:r>
      <w:proofErr w:type="spellEnd"/>
      <w:r w:rsidRPr="001915FC">
        <w:rPr>
          <w:rStyle w:val="Style13ptBold"/>
        </w:rPr>
        <w:t xml:space="preserve"> 19</w:t>
      </w:r>
      <w:r w:rsidRPr="001915FC">
        <w:t xml:space="preserve"> [Joshua </w:t>
      </w:r>
      <w:proofErr w:type="spellStart"/>
      <w:r w:rsidRPr="001915FC">
        <w:t>Shifrinson</w:t>
      </w:r>
      <w:proofErr w:type="spellEnd"/>
      <w:r w:rsidRPr="001915FC">
        <w:t xml:space="preserve"> is an Assistant Professor of International Relations with the Pardee School of Global Affairs at Boston University. Should the United States Fear China’s Rise? Winter 2019. www.bu.edu/pardeeschool/files/2019/01/Winter-2019_Shifrinson_0.pdf</w:t>
      </w:r>
      <w:r>
        <w:t>]</w:t>
      </w:r>
    </w:p>
    <w:p w14:paraId="3BCA8AF1" w14:textId="77777777" w:rsidR="008875F5" w:rsidRDefault="008875F5" w:rsidP="008875F5">
      <w:pPr>
        <w:rPr>
          <w:sz w:val="16"/>
        </w:rPr>
      </w:pPr>
      <w:r w:rsidRPr="001915FC">
        <w:rPr>
          <w:sz w:val="16"/>
        </w:rPr>
        <w:t xml:space="preserve">In short, </w:t>
      </w:r>
      <w:r w:rsidRPr="00C6652B">
        <w:rPr>
          <w:rStyle w:val="Emphasis"/>
          <w:highlight w:val="yellow"/>
        </w:rPr>
        <w:t>limited predation</w:t>
      </w:r>
      <w:r w:rsidRPr="00C6652B">
        <w:rPr>
          <w:sz w:val="16"/>
          <w:highlight w:val="yellow"/>
        </w:rPr>
        <w:t>—</w:t>
      </w:r>
      <w:r w:rsidRPr="00C6652B">
        <w:rPr>
          <w:rStyle w:val="Emphasis"/>
          <w:highlight w:val="yellow"/>
        </w:rPr>
        <w:t>not</w:t>
      </w:r>
      <w:r w:rsidRPr="001915FC">
        <w:rPr>
          <w:sz w:val="16"/>
        </w:rPr>
        <w:t xml:space="preserve"> an </w:t>
      </w:r>
      <w:r w:rsidRPr="00DC4E35">
        <w:rPr>
          <w:rStyle w:val="Emphasis"/>
        </w:rPr>
        <w:t xml:space="preserve">overt and </w:t>
      </w:r>
      <w:r w:rsidRPr="00C6652B">
        <w:rPr>
          <w:rStyle w:val="Emphasis"/>
          <w:highlight w:val="yellow"/>
        </w:rPr>
        <w:t>outright</w:t>
      </w:r>
      <w:r w:rsidRPr="00C6652B">
        <w:rPr>
          <w:highlight w:val="yellow"/>
          <w:u w:val="single"/>
        </w:rPr>
        <w:t xml:space="preserve"> push to</w:t>
      </w:r>
      <w:r w:rsidRPr="00DC4E35">
        <w:rPr>
          <w:u w:val="single"/>
        </w:rPr>
        <w:t xml:space="preserve"> overtake and </w:t>
      </w:r>
      <w:r w:rsidRPr="00C6652B">
        <w:rPr>
          <w:highlight w:val="yellow"/>
          <w:u w:val="single"/>
        </w:rPr>
        <w:t xml:space="preserve">challenge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w:t>
      </w:r>
      <w:r w:rsidRPr="00C6652B">
        <w:rPr>
          <w:highlight w:val="yellow"/>
          <w:u w:val="single"/>
        </w:rPr>
        <w:t>is the</w:t>
      </w:r>
      <w:r w:rsidRPr="00DC4E35">
        <w:rPr>
          <w:u w:val="single"/>
        </w:rPr>
        <w:t xml:space="preserve"> </w:t>
      </w:r>
      <w:r w:rsidRPr="00C6652B">
        <w:rPr>
          <w:highlight w:val="yellow"/>
          <w:u w:val="single"/>
        </w:rPr>
        <w:t xml:space="preserve">name of </w:t>
      </w:r>
      <w:r w:rsidRPr="00C6652B">
        <w:rPr>
          <w:rStyle w:val="Emphasis"/>
          <w:highlight w:val="yellow"/>
        </w:rPr>
        <w:t>China’s</w:t>
      </w:r>
      <w:r w:rsidRPr="00DC4E35">
        <w:rPr>
          <w:u w:val="single"/>
        </w:rPr>
        <w:t xml:space="preserve"> current and </w:t>
      </w:r>
      <w:r w:rsidRPr="00DC4E35">
        <w:rPr>
          <w:rStyle w:val="Emphasis"/>
        </w:rPr>
        <w:t xml:space="preserve">highly </w:t>
      </w:r>
      <w:r w:rsidRPr="00C6652B">
        <w:rPr>
          <w:rStyle w:val="Emphasis"/>
          <w:highlight w:val="yellow"/>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C6652B">
        <w:rPr>
          <w:rStyle w:val="Emphasis"/>
          <w:highlight w:val="yellow"/>
        </w:rPr>
        <w:t>Chinese strategy</w:t>
      </w:r>
      <w:r w:rsidRPr="00DC4E35">
        <w:rPr>
          <w:u w:val="single"/>
        </w:rPr>
        <w:t xml:space="preserve"> still </w:t>
      </w:r>
      <w:r w:rsidRPr="00C6652B">
        <w:rPr>
          <w:highlight w:val="yellow"/>
          <w:u w:val="single"/>
        </w:rPr>
        <w:t xml:space="preserve">seeks to </w:t>
      </w:r>
      <w:r w:rsidRPr="00C6652B">
        <w:rPr>
          <w:rStyle w:val="Emphasis"/>
          <w:highlight w:val="yellow"/>
        </w:rPr>
        <w:t>avoid</w:t>
      </w:r>
      <w:r w:rsidRPr="00DC4E35">
        <w:rPr>
          <w:u w:val="single"/>
        </w:rPr>
        <w:t xml:space="preserve"> provoking </w:t>
      </w:r>
      <w:r w:rsidRPr="00C6652B">
        <w:rPr>
          <w:rStyle w:val="Emphasis"/>
          <w:highlight w:val="yellow"/>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C6652B">
        <w:rPr>
          <w:highlight w:val="yellow"/>
          <w:u w:val="single"/>
        </w:rPr>
        <w:t>China’s decision to carve out a</w:t>
      </w:r>
      <w:r w:rsidRPr="00DC4E35">
        <w:rPr>
          <w:u w:val="single"/>
        </w:rPr>
        <w:t xml:space="preserve"> more prominent </w:t>
      </w:r>
      <w:r w:rsidRPr="00C6652B">
        <w:rPr>
          <w:highlight w:val="yellow"/>
          <w:u w:val="single"/>
        </w:rPr>
        <w:t>role for itself</w:t>
      </w:r>
      <w:r w:rsidRPr="00DC4E35">
        <w:rPr>
          <w:u w:val="single"/>
        </w:rPr>
        <w:t xml:space="preserve"> in world politics </w:t>
      </w:r>
      <w:r w:rsidRPr="00C6652B">
        <w:rPr>
          <w:highlight w:val="yellow"/>
          <w:u w:val="single"/>
        </w:rPr>
        <w:t>has been coupled with</w:t>
      </w:r>
      <w:r w:rsidRPr="00DC4E35">
        <w:rPr>
          <w:u w:val="single"/>
        </w:rPr>
        <w:t xml:space="preserve"> an </w:t>
      </w:r>
      <w:r w:rsidRPr="00C6652B">
        <w:rPr>
          <w:highlight w:val="yellow"/>
          <w:u w:val="single"/>
        </w:rPr>
        <w:t xml:space="preserve">effort to </w:t>
      </w:r>
      <w:r w:rsidRPr="00C6652B">
        <w:rPr>
          <w:rStyle w:val="Emphasis"/>
          <w:highlight w:val="yellow"/>
        </w:rPr>
        <w:t>reassure</w:t>
      </w:r>
      <w:r w:rsidRPr="00C6652B">
        <w:rPr>
          <w:highlight w:val="yellow"/>
          <w:u w:val="single"/>
        </w:rPr>
        <w:t xml:space="preserve"> and </w:t>
      </w:r>
      <w:r w:rsidRPr="00C6652B">
        <w:rPr>
          <w:rStyle w:val="Emphasis"/>
          <w:highlight w:val="yellow"/>
        </w:rPr>
        <w:t>engage</w:t>
      </w:r>
      <w:r w:rsidRPr="00C6652B">
        <w:rPr>
          <w:highlight w:val="yellow"/>
          <w:u w:val="single"/>
        </w:rPr>
        <w:t xml:space="preserve"> the </w:t>
      </w:r>
      <w:r w:rsidRPr="00C6652B">
        <w:rPr>
          <w:rStyle w:val="Emphasis"/>
          <w:highlight w:val="yellow"/>
        </w:rPr>
        <w:t>U</w:t>
      </w:r>
      <w:r w:rsidRPr="00DC4E35">
        <w:rPr>
          <w:u w:val="single"/>
        </w:rPr>
        <w:t xml:space="preserve">nited </w:t>
      </w:r>
      <w:r w:rsidRPr="00C6652B">
        <w:rPr>
          <w:rStyle w:val="Emphasis"/>
          <w:highlight w:val="yellow"/>
        </w:rPr>
        <w:t>S</w:t>
      </w:r>
      <w:r w:rsidRPr="00DC4E35">
        <w:rPr>
          <w:u w:val="single"/>
        </w:rPr>
        <w:t>tates</w:t>
      </w:r>
      <w:r w:rsidRPr="001915FC">
        <w:rPr>
          <w:sz w:val="16"/>
        </w:rPr>
        <w:t xml:space="preserve"> so as </w:t>
      </w:r>
      <w:r w:rsidRPr="00C6652B">
        <w:rPr>
          <w:highlight w:val="yellow"/>
          <w:u w:val="single"/>
        </w:rPr>
        <w:t xml:space="preserve">to </w:t>
      </w:r>
      <w:r w:rsidRPr="00C6652B">
        <w:rPr>
          <w:rStyle w:val="Emphasis"/>
          <w:highlight w:val="yellow"/>
        </w:rPr>
        <w:t>avoid</w:t>
      </w:r>
      <w:r w:rsidRPr="00337C28">
        <w:rPr>
          <w:u w:val="single"/>
        </w:rPr>
        <w:t xml:space="preserve"> unneeded </w:t>
      </w:r>
      <w:r w:rsidRPr="00C6652B">
        <w:rPr>
          <w:rStyle w:val="Emphasis"/>
          <w:highlight w:val="yellow"/>
        </w:rPr>
        <w:t>competition</w:t>
      </w:r>
      <w:r w:rsidRPr="001915FC">
        <w:rPr>
          <w:sz w:val="16"/>
        </w:rPr>
        <w:t xml:space="preserve"> </w:t>
      </w:r>
      <w:r w:rsidRPr="00337C28">
        <w:rPr>
          <w:u w:val="single"/>
        </w:rPr>
        <w:t xml:space="preserve">while </w:t>
      </w:r>
      <w:r w:rsidRPr="00C6652B">
        <w:rPr>
          <w:rStyle w:val="Emphasis"/>
          <w:highlight w:val="yellow"/>
        </w:rPr>
        <w:t>facilitating stability</w:t>
      </w:r>
      <w:r w:rsidRPr="001915FC">
        <w:rPr>
          <w:sz w:val="16"/>
        </w:rPr>
        <w:t xml:space="preserve">.50 Chinese leaders echo these themes, with one senior official noting in 2014 that </w:t>
      </w:r>
      <w:r w:rsidRPr="00C6652B">
        <w:rPr>
          <w:rStyle w:val="Emphasis"/>
          <w:highlight w:val="yellow"/>
        </w:rPr>
        <w:t>Chinese policy</w:t>
      </w:r>
      <w:r w:rsidRPr="00C6652B">
        <w:rPr>
          <w:highlight w:val="yellow"/>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C6652B">
        <w:rPr>
          <w:rStyle w:val="Emphasis"/>
          <w:highlight w:val="yellow"/>
        </w:rPr>
        <w:t>coop</w:t>
      </w:r>
      <w:r w:rsidRPr="001915FC">
        <w:rPr>
          <w:sz w:val="16"/>
        </w:rPr>
        <w:t xml:space="preserve">eration </w:t>
      </w:r>
      <w:r w:rsidRPr="00337C28">
        <w:rPr>
          <w:u w:val="single"/>
        </w:rPr>
        <w:t>instead of confrontation</w:t>
      </w:r>
      <w:r w:rsidRPr="001915FC">
        <w:rPr>
          <w:sz w:val="16"/>
        </w:rPr>
        <w:t xml:space="preserve">al approaches.”51 </w:t>
      </w:r>
      <w:r w:rsidRPr="00C6652B">
        <w:rPr>
          <w:rStyle w:val="Emphasis"/>
          <w:highlight w:val="yellow"/>
        </w:rPr>
        <w:t>Xi</w:t>
      </w:r>
      <w:r w:rsidRPr="001915FC">
        <w:rPr>
          <w:sz w:val="16"/>
        </w:rPr>
        <w:t xml:space="preserve"> Jinping </w:t>
      </w:r>
      <w:r w:rsidRPr="00337C28">
        <w:rPr>
          <w:u w:val="single"/>
        </w:rPr>
        <w:t xml:space="preserve">himself has </w:t>
      </w:r>
      <w:r w:rsidRPr="00C6652B">
        <w:rPr>
          <w:highlight w:val="yellow"/>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C6652B">
        <w:rPr>
          <w:highlight w:val="yellow"/>
          <w:u w:val="single"/>
        </w:rPr>
        <w:t>there is “</w:t>
      </w:r>
      <w:r w:rsidRPr="00C6652B">
        <w:rPr>
          <w:rStyle w:val="Emphasis"/>
          <w:highlight w:val="yellow"/>
        </w:rPr>
        <w:t>hardly evidence</w:t>
      </w:r>
      <w:r w:rsidRPr="00337C28">
        <w:rPr>
          <w:u w:val="single"/>
        </w:rPr>
        <w:t xml:space="preserve"> that</w:t>
      </w:r>
      <w:r w:rsidRPr="001915FC">
        <w:rPr>
          <w:sz w:val="16"/>
        </w:rPr>
        <w:t xml:space="preserve"> [... </w:t>
      </w:r>
      <w:r w:rsidRPr="00C6652B">
        <w:rPr>
          <w:rStyle w:val="Emphasis"/>
          <w:highlight w:val="yellow"/>
        </w:rPr>
        <w:t>China</w:t>
      </w:r>
      <w:r w:rsidRPr="00C6652B">
        <w:rPr>
          <w:highlight w:val="yellow"/>
          <w:u w:val="single"/>
        </w:rPr>
        <w:t xml:space="preserve"> has] begun to </w:t>
      </w:r>
      <w:r w:rsidRPr="00C6652B">
        <w:rPr>
          <w:rStyle w:val="Emphasis"/>
          <w:highlight w:val="yellow"/>
        </w:rPr>
        <w:t>focus</w:t>
      </w:r>
      <w:r w:rsidRPr="00C6652B">
        <w:rPr>
          <w:highlight w:val="yellow"/>
          <w:u w:val="single"/>
        </w:rPr>
        <w:t xml:space="preserve"> on </w:t>
      </w:r>
      <w:r w:rsidRPr="00C6652B">
        <w:rPr>
          <w:rStyle w:val="Emphasis"/>
          <w:highlight w:val="yellow"/>
        </w:rPr>
        <w:t>hegemonic competition</w:t>
      </w:r>
      <w:r w:rsidRPr="001915FC">
        <w:rPr>
          <w:sz w:val="16"/>
        </w:rPr>
        <w:t xml:space="preserve">.”53 Put another way, </w:t>
      </w:r>
      <w:r w:rsidRPr="00C6652B">
        <w:rPr>
          <w:rStyle w:val="Emphasis"/>
          <w:highlight w:val="yellow"/>
        </w:rPr>
        <w:t>China’s leaders</w:t>
      </w:r>
      <w:r w:rsidRPr="00C6652B">
        <w:rPr>
          <w:highlight w:val="yellow"/>
          <w:u w:val="single"/>
        </w:rPr>
        <w:t xml:space="preserve"> appear </w:t>
      </w:r>
      <w:r w:rsidRPr="00C6652B">
        <w:rPr>
          <w:rStyle w:val="Emphasis"/>
          <w:highlight w:val="yellow"/>
        </w:rPr>
        <w:t>aware of</w:t>
      </w:r>
      <w:r w:rsidRPr="00337C28">
        <w:rPr>
          <w:u w:val="single"/>
        </w:rPr>
        <w:t xml:space="preserve"> the </w:t>
      </w:r>
      <w:r w:rsidRPr="00C6652B">
        <w:rPr>
          <w:rStyle w:val="Emphasis"/>
          <w:highlight w:val="yellow"/>
        </w:rPr>
        <w:t>risks</w:t>
      </w:r>
      <w:r w:rsidRPr="00C6652B">
        <w:rPr>
          <w:highlight w:val="yellow"/>
          <w:u w:val="single"/>
        </w:rPr>
        <w:t xml:space="preserve"> of taking a</w:t>
      </w:r>
      <w:r w:rsidRPr="00337C28">
        <w:rPr>
          <w:u w:val="single"/>
        </w:rPr>
        <w:t xml:space="preserve">n overly </w:t>
      </w:r>
      <w:r w:rsidRPr="00C6652B">
        <w:rPr>
          <w:highlight w:val="yellow"/>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529256B0" w14:textId="77777777" w:rsidR="008875F5" w:rsidRPr="00E94F03" w:rsidRDefault="008875F5" w:rsidP="008875F5">
      <w:pPr>
        <w:pStyle w:val="Heading4"/>
        <w:rPr>
          <w:rFonts w:cs="Arial"/>
        </w:rPr>
      </w:pPr>
      <w:r w:rsidRPr="00E94F03">
        <w:rPr>
          <w:rFonts w:cs="Arial"/>
        </w:rPr>
        <w:t xml:space="preserve">Unipolarity </w:t>
      </w:r>
      <w:proofErr w:type="spellStart"/>
      <w:r>
        <w:rPr>
          <w:rFonts w:cs="Arial"/>
        </w:rPr>
        <w:t>wil</w:t>
      </w:r>
      <w:proofErr w:type="spellEnd"/>
      <w:r>
        <w:rPr>
          <w:rFonts w:cs="Arial"/>
        </w:rPr>
        <w:t xml:space="preserve"> inevitably fall</w:t>
      </w:r>
    </w:p>
    <w:p w14:paraId="53147DB2" w14:textId="77777777" w:rsidR="008875F5" w:rsidRPr="00E94F03" w:rsidRDefault="008875F5" w:rsidP="008875F5">
      <w:r w:rsidRPr="00E94F03">
        <w:rPr>
          <w:rStyle w:val="Style13ptBold"/>
        </w:rPr>
        <w:t>Mearsheimer 19</w:t>
      </w:r>
      <w:r w:rsidRPr="00E94F03">
        <w:t xml:space="preserve"> [John J. Professor of IR @ </w:t>
      </w:r>
      <w:proofErr w:type="spellStart"/>
      <w:r w:rsidRPr="00E94F03">
        <w:t>Uchicago</w:t>
      </w:r>
      <w:proofErr w:type="spellEnd"/>
      <w:r w:rsidRPr="00E94F03">
        <w:t>, “Bound to Fail.” International Security, Vol. 43, No. 4]</w:t>
      </w:r>
    </w:p>
    <w:p w14:paraId="5426F4BF" w14:textId="77777777" w:rsidR="008875F5" w:rsidRPr="00F9429B" w:rsidRDefault="008875F5" w:rsidP="008875F5">
      <w:pPr>
        <w:rPr>
          <w:sz w:val="16"/>
        </w:rPr>
      </w:pPr>
      <w:r w:rsidRPr="00F9429B">
        <w:rPr>
          <w:sz w:val="16"/>
        </w:rPr>
        <w:t xml:space="preserve">There is an additional problem linked to </w:t>
      </w:r>
      <w:proofErr w:type="spellStart"/>
      <w:r w:rsidRPr="00F9429B">
        <w:rPr>
          <w:sz w:val="16"/>
        </w:rPr>
        <w:t>hyperglobalization</w:t>
      </w:r>
      <w:proofErr w:type="spellEnd"/>
      <w:r w:rsidRPr="00F9429B">
        <w:rPr>
          <w:sz w:val="16"/>
        </w:rPr>
        <w:t xml:space="preserve"> that has little to do with the growing political opposition to the international order in liberal countries, and everything to do with the global balance of power. Until Trump came to power in 2017, Western elites, in keeping with their post–Cold War policy of engaging, not containing, China, were deeply committed to integrating China into the world economy, including </w:t>
      </w:r>
      <w:proofErr w:type="gramStart"/>
      <w:r w:rsidRPr="00F9429B">
        <w:rPr>
          <w:sz w:val="16"/>
        </w:rPr>
        <w:t>all of</w:t>
      </w:r>
      <w:proofErr w:type="gramEnd"/>
      <w:r w:rsidRPr="00F9429B">
        <w:rPr>
          <w:sz w:val="16"/>
        </w:rPr>
        <w:t xml:space="preserve"> its key economic institutions. An increasingly prosperous and wealthy China, they assumed, would eventually become a liberal democracy and an upstanding member of the liberal international order. What the architects of that policy did not realize, however, is that </w:t>
      </w:r>
      <w:r w:rsidRPr="00E94F03">
        <w:rPr>
          <w:rStyle w:val="StyleUnderline"/>
        </w:rPr>
        <w:t xml:space="preserve">by helping accelerate Chinese growth, they were </w:t>
      </w:r>
      <w:proofErr w:type="gramStart"/>
      <w:r w:rsidRPr="00E94F03">
        <w:rPr>
          <w:rStyle w:val="StyleUnderline"/>
        </w:rPr>
        <w:t>actually helping</w:t>
      </w:r>
      <w:proofErr w:type="gramEnd"/>
      <w:r w:rsidRPr="00E94F03">
        <w:rPr>
          <w:rStyle w:val="StyleUnderline"/>
        </w:rPr>
        <w:t xml:space="preserve"> undermine the liberal</w:t>
      </w:r>
      <w:r w:rsidRPr="00F9429B">
        <w:rPr>
          <w:sz w:val="16"/>
        </w:rPr>
        <w:t xml:space="preserve"> order, as </w:t>
      </w:r>
      <w:r w:rsidRPr="00E94F03">
        <w:rPr>
          <w:rStyle w:val="StyleUnderline"/>
          <w:highlight w:val="cyan"/>
        </w:rPr>
        <w:t>China has</w:t>
      </w:r>
      <w:r w:rsidRPr="00E94F03">
        <w:rPr>
          <w:rStyle w:val="StyleUnderline"/>
        </w:rPr>
        <w:t xml:space="preserve"> rapidly </w:t>
      </w:r>
      <w:r w:rsidRPr="00E94F03">
        <w:rPr>
          <w:rStyle w:val="StyleUnderline"/>
          <w:highlight w:val="cyan"/>
        </w:rPr>
        <w:t xml:space="preserve">grown into an </w:t>
      </w:r>
      <w:r w:rsidRPr="00E94F03">
        <w:rPr>
          <w:rStyle w:val="Emphasis"/>
          <w:highlight w:val="cyan"/>
        </w:rPr>
        <w:t xml:space="preserve">economic powerhouse </w:t>
      </w:r>
      <w:r w:rsidRPr="00E94F03">
        <w:rPr>
          <w:rStyle w:val="StyleUnderline"/>
          <w:highlight w:val="cyan"/>
        </w:rPr>
        <w:t xml:space="preserve">with </w:t>
      </w:r>
      <w:r w:rsidRPr="00E94F03">
        <w:rPr>
          <w:rStyle w:val="Emphasis"/>
          <w:highlight w:val="cyan"/>
        </w:rPr>
        <w:t>significant military capability</w:t>
      </w:r>
      <w:r w:rsidRPr="00F9429B">
        <w:rPr>
          <w:sz w:val="16"/>
        </w:rPr>
        <w:t xml:space="preserve">. In effect, </w:t>
      </w:r>
      <w:r w:rsidRPr="00E94F03">
        <w:rPr>
          <w:rStyle w:val="StyleUnderline"/>
        </w:rPr>
        <w:t xml:space="preserve">they have helped China become a great power, thus </w:t>
      </w:r>
      <w:r w:rsidRPr="00E94F03">
        <w:rPr>
          <w:rStyle w:val="Emphasis"/>
          <w:highlight w:val="cyan"/>
        </w:rPr>
        <w:t>undercutting unipolarity</w:t>
      </w:r>
      <w:r w:rsidRPr="00F9429B">
        <w:rPr>
          <w:sz w:val="16"/>
        </w:rPr>
        <w:t xml:space="preserve">, </w:t>
      </w:r>
      <w:r w:rsidRPr="00E94F03">
        <w:rPr>
          <w:rStyle w:val="StyleUnderline"/>
        </w:rPr>
        <w:t>which is essential for maintaining a liberal world order</w:t>
      </w:r>
      <w:r w:rsidRPr="00F9429B">
        <w:rPr>
          <w:sz w:val="16"/>
        </w:rPr>
        <w:t xml:space="preserve">. </w:t>
      </w:r>
      <w:r w:rsidRPr="00E94F03">
        <w:rPr>
          <w:rStyle w:val="StyleUnderline"/>
          <w:highlight w:val="cyan"/>
        </w:rPr>
        <w:t>This</w:t>
      </w:r>
      <w:r w:rsidRPr="00F9429B">
        <w:rPr>
          <w:sz w:val="16"/>
        </w:rPr>
        <w:t xml:space="preserve"> problem </w:t>
      </w:r>
      <w:r w:rsidRPr="00E94F03">
        <w:rPr>
          <w:rStyle w:val="StyleUnderline"/>
          <w:highlight w:val="cyan"/>
        </w:rPr>
        <w:t xml:space="preserve">has been compounded by the </w:t>
      </w:r>
      <w:r w:rsidRPr="00E94F03">
        <w:rPr>
          <w:rStyle w:val="Emphasis"/>
          <w:highlight w:val="cyan"/>
        </w:rPr>
        <w:t>resurgence of Russia</w:t>
      </w:r>
      <w:r w:rsidRPr="00F9429B">
        <w:rPr>
          <w:sz w:val="16"/>
        </w:rPr>
        <w:t xml:space="preserve">, which is once again a great power, although clearly a weak one. </w:t>
      </w:r>
      <w:r w:rsidRPr="00E94F03">
        <w:rPr>
          <w:rStyle w:val="StyleUnderline"/>
          <w:highlight w:val="cyan"/>
        </w:rPr>
        <w:t xml:space="preserve">With the </w:t>
      </w:r>
      <w:r w:rsidRPr="00E94F03">
        <w:rPr>
          <w:rStyle w:val="Emphasis"/>
          <w:highlight w:val="cyan"/>
        </w:rPr>
        <w:t>rise of China</w:t>
      </w:r>
      <w:r w:rsidRPr="00F9429B">
        <w:rPr>
          <w:sz w:val="16"/>
        </w:rPr>
        <w:t xml:space="preserve"> and Russia’s comeback</w:t>
      </w:r>
      <w:r w:rsidRPr="00E94F03">
        <w:rPr>
          <w:rStyle w:val="StyleUnderline"/>
        </w:rPr>
        <w:t xml:space="preserve">, </w:t>
      </w:r>
      <w:r w:rsidRPr="00E94F03">
        <w:rPr>
          <w:rStyle w:val="StyleUnderline"/>
          <w:highlight w:val="cyan"/>
        </w:rPr>
        <w:t>the</w:t>
      </w:r>
      <w:r w:rsidRPr="00E94F03">
        <w:rPr>
          <w:rStyle w:val="StyleUnderline"/>
        </w:rPr>
        <w:t xml:space="preserve"> </w:t>
      </w:r>
      <w:r w:rsidRPr="00E94F03">
        <w:rPr>
          <w:rStyle w:val="StyleUnderline"/>
          <w:highlight w:val="cyan"/>
        </w:rPr>
        <w:t xml:space="preserve">international system has </w:t>
      </w:r>
      <w:r w:rsidRPr="00E94F03">
        <w:rPr>
          <w:rStyle w:val="Emphasis"/>
          <w:highlight w:val="cyan"/>
        </w:rPr>
        <w:t>become multipolar</w:t>
      </w:r>
      <w:r w:rsidRPr="00F9429B">
        <w:rPr>
          <w:sz w:val="16"/>
        </w:rPr>
        <w:t xml:space="preserve">, </w:t>
      </w:r>
      <w:r w:rsidRPr="00E94F03">
        <w:rPr>
          <w:rStyle w:val="StyleUnderline"/>
        </w:rPr>
        <w:t xml:space="preserve">which is </w:t>
      </w:r>
      <w:r w:rsidRPr="00E94F03">
        <w:rPr>
          <w:rStyle w:val="StyleUnderline"/>
          <w:highlight w:val="cyan"/>
        </w:rPr>
        <w:t>a death knell for the</w:t>
      </w:r>
      <w:r w:rsidRPr="00F9429B">
        <w:rPr>
          <w:sz w:val="16"/>
        </w:rPr>
        <w:t xml:space="preserve"> </w:t>
      </w:r>
      <w:r w:rsidRPr="00E94F03">
        <w:rPr>
          <w:rStyle w:val="Emphasis"/>
          <w:highlight w:val="cyan"/>
        </w:rPr>
        <w:t>l</w:t>
      </w:r>
      <w:r w:rsidRPr="00F9429B">
        <w:rPr>
          <w:sz w:val="16"/>
        </w:rPr>
        <w:t xml:space="preserve">iberal </w:t>
      </w:r>
      <w:r w:rsidRPr="00E94F03">
        <w:rPr>
          <w:rStyle w:val="Emphasis"/>
          <w:highlight w:val="cyan"/>
        </w:rPr>
        <w:t>i</w:t>
      </w:r>
      <w:r w:rsidRPr="00F9429B">
        <w:rPr>
          <w:sz w:val="16"/>
        </w:rPr>
        <w:t xml:space="preserve">nternational </w:t>
      </w:r>
      <w:r w:rsidRPr="00E94F03">
        <w:rPr>
          <w:rStyle w:val="Emphasis"/>
          <w:highlight w:val="cyan"/>
        </w:rPr>
        <w:t>o</w:t>
      </w:r>
      <w:r w:rsidRPr="00F9429B">
        <w:rPr>
          <w:sz w:val="16"/>
        </w:rPr>
        <w:t xml:space="preserve">rder. To make matters worse, </w:t>
      </w:r>
      <w:r w:rsidRPr="00E94F03">
        <w:rPr>
          <w:rStyle w:val="StyleUnderline"/>
        </w:rPr>
        <w:t>neither China nor Russia has become a liberal democracy. Even if China and Russia had not become great powers</w:t>
      </w:r>
      <w:r w:rsidRPr="00F9429B">
        <w:rPr>
          <w:sz w:val="16"/>
        </w:rPr>
        <w:t xml:space="preserve"> and the world remained unipolar, the liberal order would still be falling apart today because of its intrinsic flaws. The election of Donald Trump, who sharply and frequently criticized all the key elements of the post–Cold War order during his presidential campaign, is evidence of how much trouble it was in by 2016. Thus, </w:t>
      </w:r>
      <w:r w:rsidRPr="00E94F03">
        <w:rPr>
          <w:rStyle w:val="StyleUnderline"/>
        </w:rPr>
        <w:t>if the international system had remained unipolar, the liberal world order would have devolved into an agnostic order</w:t>
      </w:r>
      <w:r w:rsidRPr="00F9429B">
        <w:rPr>
          <w:sz w:val="16"/>
        </w:rPr>
        <w:t xml:space="preserve"> </w:t>
      </w:r>
      <w:r w:rsidRPr="00E94F03">
        <w:rPr>
          <w:rStyle w:val="StyleUnderline"/>
          <w:highlight w:val="cyan"/>
        </w:rPr>
        <w:t>under</w:t>
      </w:r>
      <w:r w:rsidRPr="00F9429B">
        <w:rPr>
          <w:sz w:val="16"/>
        </w:rPr>
        <w:t xml:space="preserve"> President </w:t>
      </w:r>
      <w:r w:rsidRPr="00E94F03">
        <w:rPr>
          <w:rStyle w:val="StyleUnderline"/>
          <w:highlight w:val="cyan"/>
        </w:rPr>
        <w:t>Trump</w:t>
      </w:r>
      <w:r w:rsidRPr="00F9429B">
        <w:rPr>
          <w:sz w:val="16"/>
        </w:rPr>
        <w:t xml:space="preserve">, </w:t>
      </w:r>
      <w:r w:rsidRPr="00E94F03">
        <w:rPr>
          <w:rStyle w:val="StyleUnderline"/>
        </w:rPr>
        <w:t>as realist orders have no place in unipolarity</w:t>
      </w:r>
      <w:r w:rsidRPr="00F9429B">
        <w:rPr>
          <w:sz w:val="16"/>
        </w:rPr>
        <w:t xml:space="preserve">. </w:t>
      </w:r>
      <w:r w:rsidRPr="00E94F03">
        <w:rPr>
          <w:rStyle w:val="StyleUnderline"/>
          <w:highlight w:val="cyan"/>
        </w:rPr>
        <w:t>There is</w:t>
      </w:r>
      <w:r w:rsidRPr="00E94F03">
        <w:rPr>
          <w:rStyle w:val="StyleUnderline"/>
        </w:rPr>
        <w:t xml:space="preserve"> certainly </w:t>
      </w:r>
      <w:r w:rsidRPr="00E94F03">
        <w:rPr>
          <w:rStyle w:val="StyleUnderline"/>
          <w:highlight w:val="cyan"/>
        </w:rPr>
        <w:t>no evidence</w:t>
      </w:r>
      <w:r w:rsidRPr="00E94F03">
        <w:rPr>
          <w:rStyle w:val="StyleUnderline"/>
        </w:rPr>
        <w:t xml:space="preserve"> that </w:t>
      </w:r>
      <w:r w:rsidRPr="00E94F03">
        <w:rPr>
          <w:rStyle w:val="StyleUnderline"/>
          <w:highlight w:val="cyan"/>
        </w:rPr>
        <w:t xml:space="preserve">he is </w:t>
      </w:r>
      <w:r w:rsidRPr="00E94F03">
        <w:rPr>
          <w:rStyle w:val="Emphasis"/>
          <w:highlight w:val="cyan"/>
        </w:rPr>
        <w:t>committed</w:t>
      </w:r>
      <w:r w:rsidRPr="00E94F03">
        <w:rPr>
          <w:rStyle w:val="StyleUnderline"/>
        </w:rPr>
        <w:t xml:space="preserve"> to refashioning the existing liberal</w:t>
      </w:r>
      <w:r w:rsidRPr="00F9429B">
        <w:rPr>
          <w:sz w:val="16"/>
        </w:rPr>
        <w:t xml:space="preserve"> order. Indeed, he appears bent on wrecking it. </w:t>
      </w:r>
      <w:r w:rsidRPr="00E94F03">
        <w:rPr>
          <w:rStyle w:val="StyleUnderline"/>
        </w:rPr>
        <w:t xml:space="preserve">With or without China, </w:t>
      </w:r>
      <w:r w:rsidRPr="00E94F03">
        <w:rPr>
          <w:rStyle w:val="StyleUnderline"/>
          <w:highlight w:val="cyan"/>
        </w:rPr>
        <w:t xml:space="preserve">the liberal international order was </w:t>
      </w:r>
      <w:r w:rsidRPr="00E94F03">
        <w:rPr>
          <w:rStyle w:val="Emphasis"/>
          <w:highlight w:val="cyan"/>
        </w:rPr>
        <w:t>destined to fail</w:t>
      </w:r>
      <w:r w:rsidRPr="00F9429B">
        <w:rPr>
          <w:sz w:val="16"/>
        </w:rPr>
        <w:t xml:space="preserve">, because </w:t>
      </w:r>
      <w:r w:rsidRPr="00E94F03">
        <w:rPr>
          <w:rStyle w:val="StyleUnderline"/>
          <w:highlight w:val="cyan"/>
        </w:rPr>
        <w:t>it was fatally flawed at birth</w:t>
      </w:r>
    </w:p>
    <w:p w14:paraId="7588307B" w14:textId="77777777" w:rsidR="008875F5" w:rsidRPr="00F9429B" w:rsidRDefault="008875F5" w:rsidP="008875F5">
      <w:pPr>
        <w:rPr>
          <w:sz w:val="16"/>
        </w:rPr>
      </w:pPr>
      <w:r w:rsidRPr="00F9429B">
        <w:rPr>
          <w:sz w:val="16"/>
        </w:rPr>
        <w:t xml:space="preserve">summary </w:t>
      </w:r>
    </w:p>
    <w:p w14:paraId="04B8CA82" w14:textId="77777777" w:rsidR="008875F5" w:rsidRPr="00F9429B" w:rsidRDefault="008875F5" w:rsidP="008875F5">
      <w:pPr>
        <w:rPr>
          <w:sz w:val="16"/>
        </w:rPr>
      </w:pPr>
      <w:r w:rsidRPr="00F9429B">
        <w:rPr>
          <w:sz w:val="16"/>
        </w:rPr>
        <w:t xml:space="preserve">The various causal processes described above have all played an important role in subverting the liberal international order. Although each one has a distinct logic, they have often operated synergistically. For example, the negative effects of </w:t>
      </w:r>
      <w:proofErr w:type="spellStart"/>
      <w:r w:rsidRPr="00E94F03">
        <w:rPr>
          <w:rStyle w:val="Emphasis"/>
          <w:highlight w:val="cyan"/>
        </w:rPr>
        <w:t>hyperglobalization</w:t>
      </w:r>
      <w:proofErr w:type="spellEnd"/>
      <w:r w:rsidRPr="00F9429B">
        <w:rPr>
          <w:sz w:val="16"/>
        </w:rPr>
        <w:t xml:space="preserve"> </w:t>
      </w:r>
      <w:r w:rsidRPr="00E94F03">
        <w:rPr>
          <w:rStyle w:val="StyleUnderline"/>
        </w:rPr>
        <w:t xml:space="preserve">on the lower and middle classes have </w:t>
      </w:r>
      <w:r w:rsidRPr="00E94F03">
        <w:rPr>
          <w:rStyle w:val="StyleUnderline"/>
          <w:highlight w:val="cyan"/>
        </w:rPr>
        <w:t>combined</w:t>
      </w:r>
      <w:r w:rsidRPr="00E94F03">
        <w:rPr>
          <w:rStyle w:val="StyleUnderline"/>
        </w:rPr>
        <w:t xml:space="preserve"> </w:t>
      </w:r>
      <w:r w:rsidRPr="00E94F03">
        <w:rPr>
          <w:rStyle w:val="StyleUnderline"/>
          <w:highlight w:val="cyan"/>
        </w:rPr>
        <w:t>with</w:t>
      </w:r>
      <w:r w:rsidRPr="00E94F03">
        <w:rPr>
          <w:rStyle w:val="StyleUnderline"/>
        </w:rPr>
        <w:t xml:space="preserve"> the </w:t>
      </w:r>
      <w:r w:rsidRPr="00E94F03">
        <w:rPr>
          <w:rStyle w:val="Emphasis"/>
          <w:highlight w:val="cyan"/>
        </w:rPr>
        <w:t>nationalist resentment</w:t>
      </w:r>
      <w:r w:rsidRPr="00F9429B">
        <w:rPr>
          <w:sz w:val="16"/>
        </w:rPr>
        <w:t xml:space="preserve"> over immigration and the sense of lost sovereignty to </w:t>
      </w:r>
      <w:r w:rsidRPr="00E94F03">
        <w:rPr>
          <w:rStyle w:val="StyleUnderline"/>
          <w:highlight w:val="cyan"/>
        </w:rPr>
        <w:t>fuel a</w:t>
      </w:r>
      <w:r w:rsidRPr="00F9429B">
        <w:rPr>
          <w:sz w:val="16"/>
        </w:rPr>
        <w:t xml:space="preserve"> strong </w:t>
      </w:r>
      <w:r w:rsidRPr="00E94F03">
        <w:rPr>
          <w:rStyle w:val="StyleUnderline"/>
          <w:highlight w:val="cyan"/>
        </w:rPr>
        <w:t>populist backlash</w:t>
      </w:r>
      <w:r w:rsidRPr="00F9429B">
        <w:rPr>
          <w:sz w:val="16"/>
        </w:rPr>
        <w:t xml:space="preserve"> against the principles and practices of the liberal order. Indeed, </w:t>
      </w:r>
      <w:r w:rsidRPr="00E94F03">
        <w:rPr>
          <w:rStyle w:val="StyleUnderline"/>
        </w:rPr>
        <w:t>that anger has often been directed at the liberal elites</w:t>
      </w:r>
      <w:r w:rsidRPr="00F9429B">
        <w:rPr>
          <w:sz w:val="16"/>
        </w:rPr>
        <w:t xml:space="preserve"> who have benefitted from the order and who vigorously defend it. That </w:t>
      </w:r>
      <w:r w:rsidRPr="00E94F03">
        <w:rPr>
          <w:rStyle w:val="StyleUnderline"/>
        </w:rPr>
        <w:t>resentment</w:t>
      </w:r>
      <w:r w:rsidRPr="00F9429B">
        <w:rPr>
          <w:sz w:val="16"/>
        </w:rPr>
        <w:t xml:space="preserve">, of course, </w:t>
      </w:r>
      <w:r w:rsidRPr="00E94F03">
        <w:rPr>
          <w:rStyle w:val="StyleUnderline"/>
        </w:rPr>
        <w:t xml:space="preserve">has had significant political consequences. </w:t>
      </w:r>
      <w:r w:rsidRPr="00E94F03">
        <w:rPr>
          <w:rStyle w:val="StyleUnderline"/>
          <w:highlight w:val="cyan"/>
        </w:rPr>
        <w:t>It</w:t>
      </w:r>
      <w:r w:rsidRPr="00E94F03">
        <w:rPr>
          <w:rStyle w:val="StyleUnderline"/>
        </w:rPr>
        <w:t xml:space="preserve"> </w:t>
      </w:r>
      <w:r w:rsidRPr="00F9429B">
        <w:rPr>
          <w:sz w:val="16"/>
        </w:rPr>
        <w:t xml:space="preserve">has </w:t>
      </w:r>
      <w:r w:rsidRPr="00E94F03">
        <w:rPr>
          <w:rStyle w:val="StyleUnderline"/>
          <w:highlight w:val="cyan"/>
        </w:rPr>
        <w:t>caused</w:t>
      </w:r>
      <w:r w:rsidRPr="00F9429B">
        <w:rPr>
          <w:sz w:val="16"/>
        </w:rPr>
        <w:t xml:space="preserve"> </w:t>
      </w:r>
      <w:r w:rsidRPr="00E94F03">
        <w:rPr>
          <w:rStyle w:val="Emphasis"/>
          <w:highlight w:val="cyan"/>
        </w:rPr>
        <w:t>deep political divisions</w:t>
      </w:r>
      <w:r w:rsidRPr="00F9429B">
        <w:rPr>
          <w:sz w:val="16"/>
        </w:rPr>
        <w:t xml:space="preserve"> in the United States and other Western democracies, led to </w:t>
      </w:r>
      <w:r w:rsidRPr="00E94F03">
        <w:rPr>
          <w:rStyle w:val="StyleUnderline"/>
        </w:rPr>
        <w:t>Brexit</w:t>
      </w:r>
      <w:r w:rsidRPr="00F9429B">
        <w:rPr>
          <w:sz w:val="16"/>
        </w:rPr>
        <w:t xml:space="preserve">, helped put </w:t>
      </w:r>
      <w:r w:rsidRPr="00E94F03">
        <w:rPr>
          <w:rStyle w:val="StyleUnderline"/>
        </w:rPr>
        <w:t>Trump</w:t>
      </w:r>
      <w:r w:rsidRPr="00F9429B">
        <w:rPr>
          <w:sz w:val="16"/>
        </w:rPr>
        <w:t xml:space="preserve"> in the White House, </w:t>
      </w:r>
      <w:r w:rsidRPr="00E94F03">
        <w:rPr>
          <w:rStyle w:val="StyleUnderline"/>
        </w:rPr>
        <w:t>and</w:t>
      </w:r>
      <w:r w:rsidRPr="00F9429B">
        <w:rPr>
          <w:sz w:val="16"/>
        </w:rPr>
        <w:t xml:space="preserve"> fueled support for </w:t>
      </w:r>
      <w:r w:rsidRPr="00E94F03">
        <w:rPr>
          <w:rStyle w:val="StyleUnderline"/>
        </w:rPr>
        <w:t>nationalist leaders</w:t>
      </w:r>
      <w:r w:rsidRPr="00F9429B">
        <w:rPr>
          <w:sz w:val="16"/>
        </w:rPr>
        <w:t xml:space="preserve"> around the world.</w:t>
      </w:r>
    </w:p>
    <w:p w14:paraId="403D9F63" w14:textId="77777777" w:rsidR="008875F5" w:rsidRPr="00F9429B" w:rsidRDefault="008875F5" w:rsidP="008875F5">
      <w:pPr>
        <w:rPr>
          <w:sz w:val="16"/>
        </w:rPr>
      </w:pPr>
      <w:r w:rsidRPr="00F9429B">
        <w:rPr>
          <w:sz w:val="16"/>
        </w:rPr>
        <w:t>Where Are We Headed?</w:t>
      </w:r>
    </w:p>
    <w:p w14:paraId="171881B8" w14:textId="77777777" w:rsidR="008875F5" w:rsidRDefault="008875F5" w:rsidP="008875F5">
      <w:pPr>
        <w:rPr>
          <w:sz w:val="16"/>
        </w:rPr>
      </w:pPr>
      <w:r w:rsidRPr="00F9429B">
        <w:rPr>
          <w:sz w:val="16"/>
        </w:rPr>
        <w:t xml:space="preserve">One might acknowledge that the liberal international order is in terminal </w:t>
      </w:r>
      <w:proofErr w:type="gramStart"/>
      <w:r w:rsidRPr="00F9429B">
        <w:rPr>
          <w:sz w:val="16"/>
        </w:rPr>
        <w:t>decline, but</w:t>
      </w:r>
      <w:proofErr w:type="gramEnd"/>
      <w:r w:rsidRPr="00F9429B">
        <w:rPr>
          <w:sz w:val="16"/>
        </w:rPr>
        <w:t xml:space="preserve"> argue that it can be replaced with a more pragmatic version, one that avoids the excesses of the post–Cold War order.85 This more modest liberal order would pursue a more nuanced, less aggressive approach to spreading liberal democracy, rein in </w:t>
      </w:r>
      <w:proofErr w:type="spellStart"/>
      <w:r w:rsidRPr="00F9429B">
        <w:rPr>
          <w:sz w:val="16"/>
        </w:rPr>
        <w:t>hyperglobalization</w:t>
      </w:r>
      <w:proofErr w:type="spellEnd"/>
      <w:r w:rsidRPr="00F9429B">
        <w:rPr>
          <w:sz w:val="16"/>
        </w:rPr>
        <w:t xml:space="preserve">, and put some significant limits on the power of international institutions. The new order, according to this perspective, would look something like the Western order during the Cold War, although it would be global and liberal, not bounded and realist. This solution is not feasible, however, </w:t>
      </w:r>
      <w:r w:rsidRPr="00E94F03">
        <w:rPr>
          <w:rStyle w:val="StyleUnderline"/>
        </w:rPr>
        <w:t xml:space="preserve">because </w:t>
      </w:r>
      <w:r w:rsidRPr="00E94F03">
        <w:rPr>
          <w:rStyle w:val="StyleUnderline"/>
          <w:highlight w:val="cyan"/>
        </w:rPr>
        <w:t xml:space="preserve">the </w:t>
      </w:r>
      <w:r w:rsidRPr="00E94F03">
        <w:rPr>
          <w:rStyle w:val="Emphasis"/>
          <w:highlight w:val="cyan"/>
        </w:rPr>
        <w:t>unipolar moment is over</w:t>
      </w:r>
      <w:r w:rsidRPr="00F9429B">
        <w:rPr>
          <w:sz w:val="16"/>
        </w:rPr>
        <w:t xml:space="preserve">, which means </w:t>
      </w:r>
      <w:r w:rsidRPr="00E94F03">
        <w:rPr>
          <w:rStyle w:val="StyleUnderline"/>
          <w:highlight w:val="cyan"/>
        </w:rPr>
        <w:t xml:space="preserve">there is no chance of maintaining </w:t>
      </w:r>
      <w:r w:rsidRPr="00E94F03">
        <w:rPr>
          <w:rStyle w:val="Emphasis"/>
          <w:highlight w:val="cyan"/>
        </w:rPr>
        <w:t>any kind</w:t>
      </w:r>
      <w:r w:rsidRPr="00E94F03">
        <w:rPr>
          <w:rStyle w:val="StyleUnderline"/>
          <w:highlight w:val="cyan"/>
        </w:rPr>
        <w:t xml:space="preserve"> of l</w:t>
      </w:r>
      <w:r w:rsidRPr="00E94F03">
        <w:rPr>
          <w:rStyle w:val="StyleUnderline"/>
        </w:rPr>
        <w:t xml:space="preserve">iberal </w:t>
      </w:r>
      <w:r w:rsidRPr="00E94F03">
        <w:rPr>
          <w:rStyle w:val="StyleUnderline"/>
          <w:highlight w:val="cyan"/>
        </w:rPr>
        <w:t>i</w:t>
      </w:r>
      <w:r w:rsidRPr="00E94F03">
        <w:rPr>
          <w:rStyle w:val="StyleUnderline"/>
        </w:rPr>
        <w:t xml:space="preserve">nternational </w:t>
      </w:r>
      <w:r w:rsidRPr="00E94F03">
        <w:rPr>
          <w:rStyle w:val="StyleUnderline"/>
          <w:highlight w:val="cyan"/>
        </w:rPr>
        <w:t>o</w:t>
      </w:r>
      <w:r w:rsidRPr="00E94F03">
        <w:rPr>
          <w:rStyle w:val="StyleUnderline"/>
        </w:rPr>
        <w:t>rder for the foreseeable</w:t>
      </w:r>
      <w:r w:rsidRPr="00F9429B">
        <w:rPr>
          <w:sz w:val="16"/>
        </w:rPr>
        <w:t xml:space="preserve"> future. Furthermore, President Trump has no intention of pursuing a “liberal-lite” world order, and without his support, that option is a nonstarter. But even if Trump were not an obstacle and the international system were to remain unipolar, </w:t>
      </w:r>
      <w:r w:rsidRPr="00E94F03">
        <w:rPr>
          <w:rStyle w:val="StyleUnderline"/>
        </w:rPr>
        <w:t>the</w:t>
      </w:r>
      <w:r w:rsidRPr="00F9429B">
        <w:rPr>
          <w:sz w:val="16"/>
        </w:rPr>
        <w:t xml:space="preserve"> </w:t>
      </w:r>
      <w:r w:rsidRPr="00E94F03">
        <w:rPr>
          <w:rStyle w:val="Emphasis"/>
          <w:highlight w:val="cyan"/>
        </w:rPr>
        <w:t>U</w:t>
      </w:r>
      <w:r w:rsidRPr="00F9429B">
        <w:rPr>
          <w:sz w:val="16"/>
        </w:rPr>
        <w:t xml:space="preserve">nited </w:t>
      </w:r>
      <w:r w:rsidRPr="00E94F03">
        <w:rPr>
          <w:rStyle w:val="Emphasis"/>
          <w:highlight w:val="cyan"/>
        </w:rPr>
        <w:t>S</w:t>
      </w:r>
      <w:r w:rsidRPr="00F9429B">
        <w:rPr>
          <w:sz w:val="16"/>
        </w:rPr>
        <w:t xml:space="preserve">tates </w:t>
      </w:r>
      <w:r w:rsidRPr="00E94F03">
        <w:rPr>
          <w:rStyle w:val="StyleUnderline"/>
          <w:highlight w:val="cyan"/>
        </w:rPr>
        <w:t>would fail if it</w:t>
      </w:r>
      <w:r w:rsidRPr="00E94F03">
        <w:rPr>
          <w:rStyle w:val="StyleUnderline"/>
        </w:rPr>
        <w:t xml:space="preserve"> </w:t>
      </w:r>
      <w:r w:rsidRPr="00F9429B">
        <w:rPr>
          <w:sz w:val="16"/>
        </w:rPr>
        <w:t xml:space="preserve">lowered its sights and </w:t>
      </w:r>
      <w:r w:rsidRPr="00E94F03">
        <w:rPr>
          <w:rStyle w:val="StyleUnderline"/>
          <w:highlight w:val="cyan"/>
        </w:rPr>
        <w:t>attempted to construct a</w:t>
      </w:r>
      <w:r w:rsidRPr="00F9429B">
        <w:rPr>
          <w:sz w:val="16"/>
        </w:rPr>
        <w:t xml:space="preserve"> less ambitious </w:t>
      </w:r>
      <w:r w:rsidRPr="00E94F03">
        <w:rPr>
          <w:rStyle w:val="StyleUnderline"/>
          <w:highlight w:val="cyan"/>
        </w:rPr>
        <w:t>liberal order</w:t>
      </w:r>
      <w:r w:rsidRPr="00F9429B">
        <w:rPr>
          <w:sz w:val="16"/>
        </w:rPr>
        <w:t xml:space="preserve">. Indeed, it would end up building an agnostic international order instead. </w:t>
      </w:r>
      <w:r w:rsidRPr="00E94F03">
        <w:rPr>
          <w:rStyle w:val="StyleUnderline"/>
        </w:rPr>
        <w:t xml:space="preserve">It is impossible to build a meaningful liberal global order with modest or more passive policies. The </w:t>
      </w:r>
      <w:r w:rsidRPr="00E94F03">
        <w:rPr>
          <w:rStyle w:val="StyleUnderline"/>
          <w:highlight w:val="cyan"/>
        </w:rPr>
        <w:t xml:space="preserve">enterprise </w:t>
      </w:r>
      <w:r w:rsidRPr="00E94F03">
        <w:rPr>
          <w:rStyle w:val="Emphasis"/>
          <w:highlight w:val="cyan"/>
        </w:rPr>
        <w:t>requires</w:t>
      </w:r>
      <w:r w:rsidRPr="00E94F03">
        <w:rPr>
          <w:rStyle w:val="Emphasis"/>
        </w:rPr>
        <w:t xml:space="preserve"> too much </w:t>
      </w:r>
      <w:r w:rsidRPr="00E94F03">
        <w:rPr>
          <w:rStyle w:val="Emphasis"/>
          <w:highlight w:val="cyan"/>
        </w:rPr>
        <w:t>social engineering</w:t>
      </w:r>
      <w:r w:rsidRPr="00E94F03">
        <w:rPr>
          <w:rStyle w:val="StyleUnderline"/>
        </w:rPr>
        <w:t xml:space="preserve"> in too many places. If it has any chance of succeeding</w:t>
      </w:r>
      <w:r w:rsidRPr="00F9429B">
        <w:rPr>
          <w:sz w:val="16"/>
        </w:rPr>
        <w:t xml:space="preserve"> (I think it has none), </w:t>
      </w:r>
      <w:r w:rsidRPr="00E94F03">
        <w:rPr>
          <w:rStyle w:val="StyleUnderline"/>
        </w:rPr>
        <w:t xml:space="preserve">the liberal </w:t>
      </w:r>
      <w:proofErr w:type="spellStart"/>
      <w:r w:rsidRPr="00E94F03">
        <w:rPr>
          <w:rStyle w:val="StyleUnderline"/>
        </w:rPr>
        <w:t>unipole</w:t>
      </w:r>
      <w:proofErr w:type="spellEnd"/>
      <w:r w:rsidRPr="00F9429B">
        <w:rPr>
          <w:sz w:val="16"/>
        </w:rPr>
        <w:t xml:space="preserve"> and its allies </w:t>
      </w:r>
      <w:r w:rsidRPr="00E94F03">
        <w:rPr>
          <w:rStyle w:val="StyleUnderline"/>
        </w:rPr>
        <w:t>must</w:t>
      </w:r>
      <w:r w:rsidRPr="00F9429B">
        <w:rPr>
          <w:sz w:val="16"/>
        </w:rPr>
        <w:t xml:space="preserve"> </w:t>
      </w:r>
      <w:r w:rsidRPr="00E94F03">
        <w:rPr>
          <w:rStyle w:val="Emphasis"/>
          <w:highlight w:val="cyan"/>
        </w:rPr>
        <w:t>relentlessly pursue</w:t>
      </w:r>
      <w:r w:rsidRPr="00E94F03">
        <w:rPr>
          <w:rStyle w:val="Emphasis"/>
        </w:rPr>
        <w:t xml:space="preserve"> highly </w:t>
      </w:r>
      <w:r w:rsidRPr="00E94F03">
        <w:rPr>
          <w:rStyle w:val="Emphasis"/>
          <w:highlight w:val="cyan"/>
        </w:rPr>
        <w:t>ambitious global policies</w:t>
      </w:r>
      <w:r w:rsidRPr="00F9429B">
        <w:rPr>
          <w:sz w:val="16"/>
        </w:rPr>
        <w:t xml:space="preserve">, </w:t>
      </w:r>
      <w:r w:rsidRPr="00E94F03">
        <w:rPr>
          <w:rStyle w:val="StyleUnderline"/>
        </w:rPr>
        <w:t>which is why the U</w:t>
      </w:r>
      <w:r w:rsidRPr="00F9429B">
        <w:rPr>
          <w:sz w:val="16"/>
        </w:rPr>
        <w:t xml:space="preserve">nited </w:t>
      </w:r>
      <w:r w:rsidRPr="00E94F03">
        <w:rPr>
          <w:rStyle w:val="StyleUnderline"/>
        </w:rPr>
        <w:t>S</w:t>
      </w:r>
      <w:r w:rsidRPr="00F9429B">
        <w:rPr>
          <w:sz w:val="16"/>
        </w:rPr>
        <w:t xml:space="preserve">tates and its liberal partners </w:t>
      </w:r>
      <w:r w:rsidRPr="00E94F03">
        <w:rPr>
          <w:rStyle w:val="StyleUnderline"/>
        </w:rPr>
        <w:t>acted the way they did in the wake of the Cold War</w:t>
      </w:r>
      <w:r w:rsidRPr="00F9429B">
        <w:rPr>
          <w:sz w:val="16"/>
        </w:rPr>
        <w:t xml:space="preserve">. That approach, however, is now politically infeasible because of past failures. Consequently, the liberal democracies have no choice but to take small steps here and there to remake the world in their own image, while adopting a live and let live approach toward most countries in the world. That humble approach would effectively produce an agnostic order. But that is not going to happen, because </w:t>
      </w:r>
      <w:r w:rsidRPr="00E94F03">
        <w:rPr>
          <w:rStyle w:val="StyleUnderline"/>
          <w:highlight w:val="cyan"/>
        </w:rPr>
        <w:t>the system is multipolar</w:t>
      </w:r>
      <w:r w:rsidRPr="00E94F03">
        <w:rPr>
          <w:rStyle w:val="StyleUnderline"/>
        </w:rPr>
        <w:t xml:space="preserve"> and </w:t>
      </w:r>
      <w:r w:rsidRPr="00E94F03">
        <w:rPr>
          <w:rStyle w:val="StyleUnderline"/>
          <w:highlight w:val="cyan"/>
        </w:rPr>
        <w:t>great power politics are once again at play</w:t>
      </w:r>
      <w:r w:rsidRPr="00F9429B">
        <w:rPr>
          <w:sz w:val="16"/>
        </w:rPr>
        <w:t>. Thus, the key question is: What kinds of realist orders will dominate the landscape in the new multipolar world?</w:t>
      </w:r>
    </w:p>
    <w:p w14:paraId="223520C6" w14:textId="77777777" w:rsidR="008875F5" w:rsidRPr="008875F5" w:rsidRDefault="008875F5" w:rsidP="008875F5"/>
    <w:p w14:paraId="6B3716DB" w14:textId="77777777" w:rsidR="008875F5" w:rsidRPr="008875F5" w:rsidRDefault="008875F5" w:rsidP="008875F5"/>
    <w:p w14:paraId="341E08D1" w14:textId="77777777" w:rsidR="008875F5" w:rsidRDefault="008875F5" w:rsidP="008875F5">
      <w:pPr>
        <w:pStyle w:val="Heading4"/>
        <w:rPr>
          <w:rFonts w:cs="Arial"/>
        </w:rPr>
      </w:pPr>
      <w:r w:rsidRPr="002931C6">
        <w:rPr>
          <w:rFonts w:cs="Arial"/>
        </w:rPr>
        <w:t xml:space="preserve">No </w:t>
      </w:r>
      <w:proofErr w:type="spellStart"/>
      <w:r>
        <w:rPr>
          <w:rFonts w:cs="Arial"/>
        </w:rPr>
        <w:t>heg</w:t>
      </w:r>
      <w:proofErr w:type="spellEnd"/>
      <w:r>
        <w:rPr>
          <w:rFonts w:cs="Arial"/>
        </w:rPr>
        <w:t xml:space="preserve"> impact</w:t>
      </w:r>
    </w:p>
    <w:p w14:paraId="7F45096C" w14:textId="77777777" w:rsidR="008875F5" w:rsidRDefault="008875F5" w:rsidP="008875F5">
      <w:pPr>
        <w:pStyle w:val="ListParagraph"/>
        <w:widowControl/>
        <w:numPr>
          <w:ilvl w:val="0"/>
          <w:numId w:val="12"/>
        </w:numPr>
        <w:autoSpaceDE/>
        <w:autoSpaceDN/>
        <w:adjustRightInd/>
        <w:contextualSpacing/>
      </w:pPr>
      <w:r w:rsidRPr="005C21A0">
        <w:rPr>
          <w:u w:val="single"/>
        </w:rPr>
        <w:t>empirics</w:t>
      </w:r>
      <w:r w:rsidRPr="002931C6">
        <w:t xml:space="preserve"> and </w:t>
      </w:r>
      <w:r w:rsidRPr="005C21A0">
        <w:rPr>
          <w:u w:val="single"/>
        </w:rPr>
        <w:t>political psychology</w:t>
      </w:r>
      <w:r w:rsidRPr="002931C6">
        <w:t xml:space="preserve"> prove US posture is unrelated to great power peace</w:t>
      </w:r>
    </w:p>
    <w:p w14:paraId="168769BA" w14:textId="77777777" w:rsidR="008875F5" w:rsidRPr="002931C6" w:rsidRDefault="008875F5" w:rsidP="008875F5">
      <w:pPr>
        <w:pStyle w:val="ListParagraph"/>
        <w:widowControl/>
        <w:numPr>
          <w:ilvl w:val="0"/>
          <w:numId w:val="12"/>
        </w:numPr>
        <w:autoSpaceDE/>
        <w:autoSpaceDN/>
        <w:adjustRightInd/>
        <w:contextualSpacing/>
      </w:pPr>
      <w:r w:rsidRPr="005C21A0">
        <w:rPr>
          <w:u w:val="single"/>
        </w:rPr>
        <w:t>other factors</w:t>
      </w:r>
      <w:r>
        <w:t xml:space="preserve"> aren’t accounted for in their analysis</w:t>
      </w:r>
    </w:p>
    <w:p w14:paraId="63EFB0DA" w14:textId="77777777" w:rsidR="008875F5" w:rsidRPr="002931C6" w:rsidRDefault="008875F5" w:rsidP="008875F5">
      <w:proofErr w:type="spellStart"/>
      <w:r w:rsidRPr="002931C6">
        <w:rPr>
          <w:rStyle w:val="Style13ptBold"/>
        </w:rPr>
        <w:t>Fettweis</w:t>
      </w:r>
      <w:proofErr w:type="spellEnd"/>
      <w:r w:rsidRPr="002931C6">
        <w:rPr>
          <w:rStyle w:val="Style13ptBold"/>
        </w:rPr>
        <w:t xml:space="preserve"> 17</w:t>
      </w:r>
      <w:r>
        <w:t xml:space="preserve"> [Christopher </w:t>
      </w:r>
      <w:proofErr w:type="spellStart"/>
      <w:r>
        <w:t>Fettweis</w:t>
      </w:r>
      <w:proofErr w:type="spellEnd"/>
      <w:r>
        <w:t xml:space="preserve">,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7D608271" w14:textId="77777777" w:rsidR="008875F5" w:rsidRDefault="008875F5" w:rsidP="008875F5">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their own motives and tend to assume that their peaceful intentions are obvious and transparent</w:t>
      </w:r>
      <w:r w:rsidRPr="002931C6">
        <w:rPr>
          <w:sz w:val="16"/>
        </w:rPr>
        <w:t xml:space="preserve">. </w:t>
      </w:r>
    </w:p>
    <w:p w14:paraId="7A7934CA" w14:textId="77777777" w:rsidR="008875F5" w:rsidRDefault="008875F5" w:rsidP="008875F5">
      <w:pPr>
        <w:rPr>
          <w:sz w:val="16"/>
        </w:rPr>
      </w:pPr>
      <w:r w:rsidRPr="002931C6">
        <w:rPr>
          <w:rStyle w:val="StyleUnderline"/>
        </w:rPr>
        <w:t xml:space="preserve">Both strains of the </w:t>
      </w:r>
      <w:r w:rsidRPr="00152A1C">
        <w:rPr>
          <w:rStyle w:val="StyleUnderline"/>
          <w:highlight w:val="yellow"/>
        </w:rPr>
        <w:t>heg</w:t>
      </w:r>
      <w:r w:rsidRPr="002931C6">
        <w:rPr>
          <w:rStyle w:val="StyleUnderline"/>
        </w:rPr>
        <w:t>emonic-</w:t>
      </w:r>
      <w:r w:rsidRPr="00152A1C">
        <w:rPr>
          <w:rStyle w:val="StyleUnderline"/>
          <w:highlight w:val="yellow"/>
        </w:rPr>
        <w:t xml:space="preserve">stability </w:t>
      </w:r>
      <w:r w:rsidRPr="002931C6">
        <w:rPr>
          <w:rStyle w:val="StyleUnderline"/>
        </w:rPr>
        <w:t xml:space="preserve">explanation </w:t>
      </w:r>
      <w:r w:rsidRPr="00152A1C">
        <w:rPr>
          <w:rStyle w:val="StyleUnderline"/>
          <w:highlight w:val="yellow"/>
        </w:rPr>
        <w:t>assume</w:t>
      </w:r>
      <w:r w:rsidRPr="002931C6">
        <w:rPr>
          <w:rStyle w:val="StyleUnderline"/>
        </w:rPr>
        <w:t xml:space="preserve"> not only that </w:t>
      </w:r>
      <w:r w:rsidRPr="00152A1C">
        <w:rPr>
          <w:rStyle w:val="StyleUnderline"/>
          <w:highlight w:val="yellow"/>
        </w:rPr>
        <w:t>US power is benevolent</w:t>
      </w:r>
      <w:r w:rsidRPr="002931C6">
        <w:rPr>
          <w:rStyle w:val="StyleUnderline"/>
        </w:rPr>
        <w:t xml:space="preserve">, but </w:t>
      </w:r>
      <w:r w:rsidRPr="00152A1C">
        <w:rPr>
          <w:rStyle w:val="StyleUnderline"/>
          <w:highlight w:val="yellow"/>
        </w:rPr>
        <w:t xml:space="preserve">that others </w:t>
      </w:r>
      <w:r w:rsidRPr="00152A1C">
        <w:rPr>
          <w:rStyle w:val="Emphasis"/>
          <w:highlight w:val="yellow"/>
        </w:rPr>
        <w:t>perceive</w:t>
      </w:r>
      <w:r w:rsidRPr="00152A1C">
        <w:rPr>
          <w:rStyle w:val="StyleUnderline"/>
          <w:highlight w:val="yellow"/>
        </w:rPr>
        <w:t xml:space="preserve"> it that way.</w:t>
      </w:r>
      <w:r w:rsidRPr="00152A1C">
        <w:rPr>
          <w:sz w:val="16"/>
          <w:highlight w:val="yellow"/>
        </w:rPr>
        <w:t xml:space="preserve"> </w:t>
      </w:r>
      <w:r w:rsidRPr="00152A1C">
        <w:rPr>
          <w:rStyle w:val="StyleUnderline"/>
          <w:highlight w:val="yellow"/>
        </w:rPr>
        <w:t>Heg</w:t>
      </w:r>
      <w:r w:rsidRPr="002931C6">
        <w:rPr>
          <w:rStyle w:val="StyleUnderline"/>
        </w:rPr>
        <w:t xml:space="preserve">emonic stability </w:t>
      </w:r>
      <w:r w:rsidRPr="00152A1C">
        <w:rPr>
          <w:rStyle w:val="StyleUnderline"/>
          <w:highlight w:val="yellow"/>
        </w:rPr>
        <w:t>depends on</w:t>
      </w:r>
      <w:r w:rsidRPr="002931C6">
        <w:rPr>
          <w:rStyle w:val="StyleUnderline"/>
        </w:rPr>
        <w:t xml:space="preserve"> the </w:t>
      </w:r>
      <w:r w:rsidRPr="00152A1C">
        <w:rPr>
          <w:rStyle w:val="StyleUnderline"/>
          <w:highlight w:val="yellow"/>
        </w:rPr>
        <w:t>perceptions of other states</w:t>
      </w:r>
      <w:r w:rsidRPr="002931C6">
        <w:rPr>
          <w:rStyle w:val="StyleUnderline"/>
        </w:rPr>
        <w:t xml:space="preserve"> to be successful; </w:t>
      </w:r>
      <w:r w:rsidRPr="00152A1C">
        <w:rPr>
          <w:rStyle w:val="Emphasis"/>
          <w:highlight w:val="yellow"/>
        </w:rPr>
        <w:t>it has no hope</w:t>
      </w:r>
      <w:r w:rsidRPr="002931C6">
        <w:rPr>
          <w:rStyle w:val="StyleUnderline"/>
        </w:rPr>
        <w:t xml:space="preserve"> to succeed </w:t>
      </w:r>
      <w:r w:rsidRPr="00152A1C">
        <w:rPr>
          <w:rStyle w:val="StyleUnderline"/>
          <w:highlight w:val="yellow"/>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16EB2072" w14:textId="77777777" w:rsidR="008875F5" w:rsidRPr="005C21A0" w:rsidRDefault="008875F5" w:rsidP="008875F5">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55488104" w14:textId="77777777" w:rsidR="008875F5" w:rsidRDefault="008875F5" w:rsidP="008875F5">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152A1C">
        <w:rPr>
          <w:rStyle w:val="StyleUnderline"/>
          <w:highlight w:val="yellow"/>
        </w:rPr>
        <w:t>positive self-regard appears</w:t>
      </w:r>
      <w:r w:rsidRPr="002931C6">
        <w:rPr>
          <w:rStyle w:val="StyleUnderline"/>
        </w:rPr>
        <w:t xml:space="preserve"> to be particularly </w:t>
      </w:r>
      <w:r w:rsidRPr="00152A1C">
        <w:rPr>
          <w:rStyle w:val="StyleUnderline"/>
          <w:highlight w:val="yellow"/>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598A5ADB" w14:textId="77777777" w:rsidR="008875F5" w:rsidRDefault="008875F5" w:rsidP="008875F5">
      <w:pPr>
        <w:rPr>
          <w:rStyle w:val="StyleUnderline"/>
        </w:rPr>
      </w:pPr>
      <w:r w:rsidRPr="00152A1C">
        <w:rPr>
          <w:rStyle w:val="StyleUnderline"/>
          <w:highlight w:val="yellow"/>
        </w:rPr>
        <w:t xml:space="preserve">The </w:t>
      </w:r>
      <w:r w:rsidRPr="00152A1C">
        <w:rPr>
          <w:rStyle w:val="Emphasis"/>
          <w:highlight w:val="yellow"/>
        </w:rPr>
        <w:t>U</w:t>
      </w:r>
      <w:r w:rsidRPr="002931C6">
        <w:rPr>
          <w:rStyle w:val="StyleUnderline"/>
        </w:rPr>
        <w:t xml:space="preserve">nited </w:t>
      </w:r>
      <w:r w:rsidRPr="00152A1C">
        <w:rPr>
          <w:rStyle w:val="Emphasis"/>
          <w:highlight w:val="yellow"/>
        </w:rPr>
        <w:t>S</w:t>
      </w:r>
      <w:r w:rsidRPr="002931C6">
        <w:rPr>
          <w:rStyle w:val="StyleUnderline"/>
        </w:rPr>
        <w:t xml:space="preserve">tates almost certainly </w:t>
      </w:r>
      <w:r w:rsidRPr="00152A1C">
        <w:rPr>
          <w:rStyle w:val="StyleUnderline"/>
          <w:highlight w:val="yellow"/>
        </w:rPr>
        <w:t>frightens others more than</w:t>
      </w:r>
      <w:r w:rsidRPr="002931C6">
        <w:rPr>
          <w:rStyle w:val="StyleUnderline"/>
        </w:rPr>
        <w:t xml:space="preserve"> its </w:t>
      </w:r>
      <w:r w:rsidRPr="00152A1C">
        <w:rPr>
          <w:rStyle w:val="StyleUnderline"/>
          <w:highlight w:val="yellow"/>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152A1C">
        <w:rPr>
          <w:rStyle w:val="StyleUnderline"/>
          <w:highlight w:val="yellow"/>
        </w:rPr>
        <w:t xml:space="preserve">disagreement with </w:t>
      </w:r>
      <w:r w:rsidRPr="002931C6">
        <w:rPr>
          <w:rStyle w:val="StyleUnderline"/>
        </w:rPr>
        <w:t xml:space="preserve">US </w:t>
      </w:r>
      <w:r w:rsidRPr="00152A1C">
        <w:rPr>
          <w:rStyle w:val="StyleUnderline"/>
          <w:highlight w:val="yellow"/>
        </w:rPr>
        <w:t>policies</w:t>
      </w:r>
      <w:r w:rsidRPr="002931C6">
        <w:rPr>
          <w:rStyle w:val="StyleUnderline"/>
        </w:rPr>
        <w:t xml:space="preserve">, that </w:t>
      </w:r>
      <w:r w:rsidRPr="00152A1C">
        <w:rPr>
          <w:rStyle w:val="StyleUnderline"/>
          <w:highlight w:val="yellow"/>
        </w:rPr>
        <w:t xml:space="preserve">motivates </w:t>
      </w:r>
      <w:r w:rsidRPr="00152A1C">
        <w:rPr>
          <w:rStyle w:val="Emphasis"/>
          <w:highlight w:val="yellow"/>
        </w:rPr>
        <w:t>counterhegemonic</w:t>
      </w:r>
      <w:r w:rsidRPr="002931C6">
        <w:rPr>
          <w:rStyle w:val="Emphasis"/>
        </w:rPr>
        <w:t xml:space="preserve"> beliefs and </w:t>
      </w:r>
      <w:r w:rsidRPr="00152A1C">
        <w:rPr>
          <w:rStyle w:val="Emphasis"/>
          <w:highlight w:val="yellow"/>
        </w:rPr>
        <w:t>behavior</w:t>
      </w:r>
      <w:r w:rsidRPr="002931C6">
        <w:rPr>
          <w:rStyle w:val="StyleUnderline"/>
        </w:rPr>
        <w:t xml:space="preserve">. </w:t>
      </w:r>
    </w:p>
    <w:p w14:paraId="2BCC6CAF" w14:textId="77777777" w:rsidR="008875F5" w:rsidRDefault="008875F5" w:rsidP="008875F5">
      <w:pPr>
        <w:rPr>
          <w:rStyle w:val="StyleUnderline"/>
        </w:rPr>
      </w:pPr>
      <w:r w:rsidRPr="002931C6">
        <w:rPr>
          <w:rStyle w:val="StyleUnderline"/>
        </w:rPr>
        <w:t xml:space="preserve">To review, assuming for a moment that US </w:t>
      </w:r>
      <w:r w:rsidRPr="00152A1C">
        <w:rPr>
          <w:rStyle w:val="StyleUnderline"/>
          <w:highlight w:val="yellow"/>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152A1C">
        <w:rPr>
          <w:rStyle w:val="Emphasis"/>
          <w:highlight w:val="yellow"/>
        </w:rPr>
        <w:t>overestimate</w:t>
      </w:r>
      <w:r w:rsidRPr="002931C6">
        <w:rPr>
          <w:rStyle w:val="StyleUnderline"/>
        </w:rPr>
        <w:t xml:space="preserve"> the amount of </w:t>
      </w:r>
      <w:r w:rsidRPr="00152A1C">
        <w:rPr>
          <w:rStyle w:val="StyleUnderline"/>
          <w:highlight w:val="yellow"/>
        </w:rPr>
        <w:t xml:space="preserve">control they have </w:t>
      </w:r>
      <w:r w:rsidRPr="002931C6">
        <w:rPr>
          <w:rStyle w:val="StyleUnderline"/>
        </w:rPr>
        <w:t xml:space="preserve">over other </w:t>
      </w:r>
      <w:proofErr w:type="gramStart"/>
      <w:r w:rsidRPr="002931C6">
        <w:rPr>
          <w:rStyle w:val="StyleUnderline"/>
        </w:rPr>
        <w:t>actors</w:t>
      </w:r>
      <w:r w:rsidRPr="002931C6">
        <w:rPr>
          <w:sz w:val="16"/>
        </w:rPr>
        <w:t xml:space="preserve">, </w:t>
      </w:r>
      <w:r w:rsidRPr="002931C6">
        <w:rPr>
          <w:rStyle w:val="StyleUnderline"/>
        </w:rPr>
        <w:t>and</w:t>
      </w:r>
      <w:proofErr w:type="gramEnd"/>
      <w:r w:rsidRPr="002931C6">
        <w:rPr>
          <w:rStyle w:val="StyleUnderline"/>
        </w:rPr>
        <w:t xml:space="preserve">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 xml:space="preserve">These common phenomena all influence US beliefs in the same </w:t>
      </w:r>
      <w:proofErr w:type="gramStart"/>
      <w:r w:rsidRPr="002931C6">
        <w:rPr>
          <w:rStyle w:val="StyleUnderline"/>
        </w:rPr>
        <w:t>direction, and</w:t>
      </w:r>
      <w:proofErr w:type="gramEnd"/>
      <w:r w:rsidRPr="002931C6">
        <w:rPr>
          <w:rStyle w:val="StyleUnderline"/>
        </w:rPr>
        <w:t xml:space="preserve">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5C724958" w14:textId="77777777" w:rsidR="008875F5" w:rsidRDefault="008875F5" w:rsidP="008875F5">
      <w:pPr>
        <w:rPr>
          <w:sz w:val="16"/>
        </w:rPr>
      </w:pPr>
      <w:r w:rsidRPr="002931C6">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277491A8" w14:textId="77777777" w:rsidR="008875F5" w:rsidRDefault="008875F5" w:rsidP="008875F5">
      <w:pPr>
        <w:rPr>
          <w:rStyle w:val="StyleUnderline"/>
        </w:rPr>
      </w:pPr>
      <w:r w:rsidRPr="002931C6">
        <w:rPr>
          <w:sz w:val="16"/>
        </w:rPr>
        <w:t xml:space="preserve">For those not yet fully converted, however, </w:t>
      </w:r>
      <w:r w:rsidRPr="002931C6">
        <w:rPr>
          <w:rStyle w:val="StyleUnderline"/>
        </w:rPr>
        <w:t>perhaps it will be significant that corroborating evidence for the relationship is extremely hard to identify. If indeed hegemonic stability exists, it does so without leaving much of a trace.</w:t>
      </w:r>
      <w:r w:rsidRPr="002931C6">
        <w:rPr>
          <w:sz w:val="16"/>
        </w:rPr>
        <w:t xml:space="preserve"> </w:t>
      </w:r>
      <w:r w:rsidRPr="00152A1C">
        <w:rPr>
          <w:rStyle w:val="StyleUnderline"/>
          <w:highlight w:val="yellow"/>
        </w:rPr>
        <w:t>Neither Washington’s spending</w:t>
      </w:r>
      <w:r w:rsidRPr="002931C6">
        <w:rPr>
          <w:sz w:val="16"/>
        </w:rPr>
        <w:t xml:space="preserve">, nor its </w:t>
      </w:r>
      <w:r w:rsidRPr="002931C6">
        <w:rPr>
          <w:rStyle w:val="StyleUnderline"/>
        </w:rPr>
        <w:t>interventions,</w:t>
      </w:r>
      <w:r w:rsidRPr="00152A1C">
        <w:rPr>
          <w:rStyle w:val="StyleUnderline"/>
          <w:highlight w:val="yellow"/>
        </w:rPr>
        <w:t xml:space="preserve"> nor</w:t>
      </w:r>
      <w:r w:rsidRPr="002931C6">
        <w:rPr>
          <w:sz w:val="16"/>
        </w:rPr>
        <w:t xml:space="preserve"> its overall </w:t>
      </w:r>
      <w:r w:rsidRPr="00152A1C">
        <w:rPr>
          <w:rStyle w:val="StyleUnderline"/>
          <w:highlight w:val="yellow"/>
        </w:rPr>
        <w:t xml:space="preserve">grand strategy </w:t>
      </w:r>
      <w:r w:rsidRPr="002931C6">
        <w:rPr>
          <w:rStyle w:val="StyleUnderline"/>
        </w:rPr>
        <w:t>seem to</w:t>
      </w:r>
      <w:r w:rsidRPr="002931C6">
        <w:rPr>
          <w:sz w:val="16"/>
        </w:rPr>
        <w:t xml:space="preserve"> </w:t>
      </w:r>
      <w:r w:rsidRPr="00152A1C">
        <w:rPr>
          <w:rStyle w:val="StyleUnderline"/>
          <w:highlight w:val="yellow"/>
        </w:rPr>
        <w:t xml:space="preserve">matter </w:t>
      </w:r>
      <w:r w:rsidRPr="002931C6">
        <w:rPr>
          <w:rStyle w:val="StyleUnderline"/>
        </w:rPr>
        <w:t xml:space="preserve">much </w:t>
      </w:r>
      <w:r w:rsidRPr="00152A1C">
        <w:rPr>
          <w:rStyle w:val="StyleUnderline"/>
          <w:highlight w:val="yellow"/>
        </w:rPr>
        <w:t xml:space="preserve">to </w:t>
      </w:r>
      <w:r w:rsidRPr="002931C6">
        <w:rPr>
          <w:rStyle w:val="StyleUnderline"/>
        </w:rPr>
        <w:t xml:space="preserve">the </w:t>
      </w:r>
      <w:r w:rsidRPr="00152A1C">
        <w:rPr>
          <w:rStyle w:val="StyleUnderline"/>
          <w:highlight w:val="yellow"/>
        </w:rPr>
        <w:t>levels of armed conflict</w:t>
      </w:r>
      <w:r w:rsidRPr="002931C6">
        <w:rPr>
          <w:rStyle w:val="StyleUnderline"/>
        </w:rPr>
        <w:t xml:space="preserve"> around the world</w:t>
      </w:r>
      <w:r w:rsidRPr="002931C6">
        <w:rPr>
          <w:sz w:val="16"/>
        </w:rPr>
        <w:t xml:space="preserve"> (apart from those wars that Uncle Sam starts). </w:t>
      </w:r>
      <w:r w:rsidRPr="005C21A0">
        <w:rPr>
          <w:rStyle w:val="StyleUnderline"/>
        </w:rPr>
        <w:t xml:space="preserve">The </w:t>
      </w:r>
      <w:r w:rsidRPr="00152A1C">
        <w:rPr>
          <w:rStyle w:val="Emphasis"/>
          <w:highlight w:val="yellow"/>
        </w:rPr>
        <w:t>empirical record</w:t>
      </w:r>
      <w:r w:rsidRPr="00152A1C">
        <w:rPr>
          <w:rStyle w:val="StyleUnderline"/>
          <w:highlight w:val="yellow"/>
        </w:rPr>
        <w:t xml:space="preserve"> does not contain</w:t>
      </w:r>
      <w:r w:rsidRPr="002931C6">
        <w:rPr>
          <w:rStyle w:val="StyleUnderline"/>
        </w:rPr>
        <w:t xml:space="preserve"> strong </w:t>
      </w:r>
      <w:r w:rsidRPr="00152A1C">
        <w:rPr>
          <w:rStyle w:val="StyleUnderline"/>
          <w:highlight w:val="yellow"/>
        </w:rPr>
        <w:t>reasons to believe</w:t>
      </w:r>
      <w:r w:rsidRPr="002931C6">
        <w:rPr>
          <w:rStyle w:val="StyleUnderline"/>
        </w:rPr>
        <w:t xml:space="preserve"> that </w:t>
      </w:r>
      <w:r w:rsidRPr="00152A1C">
        <w:rPr>
          <w:rStyle w:val="StyleUnderline"/>
          <w:highlight w:val="yellow"/>
        </w:rPr>
        <w:t>unipolarity and</w:t>
      </w:r>
      <w:r w:rsidRPr="002931C6">
        <w:rPr>
          <w:rStyle w:val="StyleUnderline"/>
        </w:rPr>
        <w:t xml:space="preserve"> the New </w:t>
      </w:r>
      <w:r w:rsidRPr="00152A1C">
        <w:rPr>
          <w:rStyle w:val="StyleUnderline"/>
          <w:highlight w:val="yellow"/>
        </w:rPr>
        <w:t>Peace are related</w:t>
      </w:r>
      <w:r w:rsidRPr="002931C6">
        <w:rPr>
          <w:rStyle w:val="StyleUnderline"/>
        </w:rPr>
        <w:t xml:space="preserve">, and </w:t>
      </w:r>
      <w:r w:rsidRPr="00152A1C">
        <w:rPr>
          <w:rStyle w:val="StyleUnderline"/>
          <w:highlight w:val="yellow"/>
        </w:rPr>
        <w:t xml:space="preserve">insights from </w:t>
      </w:r>
      <w:r w:rsidRPr="00152A1C">
        <w:rPr>
          <w:rStyle w:val="Emphasis"/>
          <w:highlight w:val="yellow"/>
        </w:rPr>
        <w:t>political psychology</w:t>
      </w:r>
      <w:r w:rsidRPr="00152A1C">
        <w:rPr>
          <w:rStyle w:val="StyleUnderline"/>
          <w:highlight w:val="yellow"/>
        </w:rPr>
        <w:t xml:space="preserve"> suggest</w:t>
      </w:r>
      <w:r w:rsidRPr="002931C6">
        <w:rPr>
          <w:rStyle w:val="StyleUnderline"/>
        </w:rPr>
        <w:t xml:space="preserve"> that </w:t>
      </w:r>
      <w:r w:rsidRPr="00152A1C">
        <w:rPr>
          <w:rStyle w:val="StyleUnderline"/>
          <w:highlight w:val="yellow"/>
        </w:rPr>
        <w:t>heg</w:t>
      </w:r>
      <w:r w:rsidRPr="002931C6">
        <w:rPr>
          <w:rStyle w:val="StyleUnderline"/>
        </w:rPr>
        <w:t xml:space="preserve">emonic stability </w:t>
      </w:r>
      <w:r w:rsidRPr="00152A1C">
        <w:rPr>
          <w:rStyle w:val="StyleUnderline"/>
          <w:highlight w:val="yellow"/>
        </w:rPr>
        <w:t>is</w:t>
      </w:r>
      <w:r w:rsidRPr="002931C6">
        <w:rPr>
          <w:rStyle w:val="StyleUnderline"/>
        </w:rPr>
        <w:t xml:space="preserve"> a belief particularly </w:t>
      </w:r>
      <w:r w:rsidRPr="00152A1C">
        <w:rPr>
          <w:rStyle w:val="StyleUnderline"/>
          <w:highlight w:val="yellow"/>
        </w:rPr>
        <w:t>susceptible to misperception</w:t>
      </w:r>
      <w:r w:rsidRPr="002931C6">
        <w:rPr>
          <w:sz w:val="16"/>
        </w:rPr>
        <w:t xml:space="preserve">. US leaders probably exaggerate the degree to which their power </w:t>
      </w:r>
      <w:proofErr w:type="gramStart"/>
      <w:r w:rsidRPr="002931C6">
        <w:rPr>
          <w:sz w:val="16"/>
        </w:rPr>
        <w:t>matters, and</w:t>
      </w:r>
      <w:proofErr w:type="gramEnd"/>
      <w:r w:rsidRPr="002931C6">
        <w:rPr>
          <w:sz w:val="16"/>
        </w:rPr>
        <w:t xml:space="preserve"> could retrench without much risk to themselves or the world around them. </w:t>
      </w:r>
      <w:r w:rsidRPr="002931C6">
        <w:rPr>
          <w:rStyle w:val="StyleUnderline"/>
        </w:rPr>
        <w:t xml:space="preserve">Researchers will need to look elsewhere to explain why the world has </w:t>
      </w:r>
      <w:proofErr w:type="gramStart"/>
      <w:r w:rsidRPr="002931C6">
        <w:rPr>
          <w:rStyle w:val="StyleUnderline"/>
        </w:rPr>
        <w:t>entered into</w:t>
      </w:r>
      <w:proofErr w:type="gramEnd"/>
      <w:r w:rsidRPr="002931C6">
        <w:rPr>
          <w:rStyle w:val="StyleUnderline"/>
        </w:rPr>
        <w:t xml:space="preserve"> the most peaceful period in its history. </w:t>
      </w:r>
    </w:p>
    <w:p w14:paraId="3E04A7F5" w14:textId="77777777" w:rsidR="008875F5" w:rsidRPr="002815D1" w:rsidRDefault="008875F5" w:rsidP="008875F5">
      <w:r w:rsidRPr="002931C6">
        <w:rPr>
          <w:sz w:val="16"/>
        </w:rPr>
        <w:t xml:space="preserve">The good news from this is that </w:t>
      </w:r>
      <w:r w:rsidRPr="00152A1C">
        <w:rPr>
          <w:rStyle w:val="StyleUnderline"/>
          <w:highlight w:val="yellow"/>
        </w:rPr>
        <w:t>the New Peace will</w:t>
      </w:r>
      <w:r w:rsidRPr="002931C6">
        <w:rPr>
          <w:sz w:val="16"/>
        </w:rPr>
        <w:t xml:space="preserve"> probably </w:t>
      </w:r>
      <w:r w:rsidRPr="00152A1C">
        <w:rPr>
          <w:rStyle w:val="StyleUnderline"/>
          <w:highlight w:val="yellow"/>
        </w:rPr>
        <w:t>persist</w:t>
      </w:r>
      <w:r w:rsidRPr="002931C6">
        <w:rPr>
          <w:sz w:val="16"/>
        </w:rPr>
        <w:t xml:space="preserve"> for quite some time, </w:t>
      </w:r>
      <w:r w:rsidRPr="00152A1C">
        <w:rPr>
          <w:rStyle w:val="StyleUnderline"/>
          <w:highlight w:val="yellow"/>
        </w:rPr>
        <w:t xml:space="preserve">no matter how dominant the </w:t>
      </w:r>
      <w:r w:rsidRPr="00152A1C">
        <w:rPr>
          <w:rStyle w:val="Emphasis"/>
          <w:highlight w:val="yellow"/>
        </w:rPr>
        <w:t>U</w:t>
      </w:r>
      <w:r w:rsidRPr="002931C6">
        <w:rPr>
          <w:rStyle w:val="StyleUnderline"/>
        </w:rPr>
        <w:t xml:space="preserve">nited </w:t>
      </w:r>
      <w:r w:rsidRPr="00152A1C">
        <w:rPr>
          <w:rStyle w:val="Emphasis"/>
          <w:highlight w:val="yellow"/>
        </w:rPr>
        <w:t>S</w:t>
      </w:r>
      <w:r w:rsidRPr="002931C6">
        <w:rPr>
          <w:rStyle w:val="StyleUnderline"/>
        </w:rPr>
        <w:t xml:space="preserve">tates </w:t>
      </w:r>
      <w:r w:rsidRPr="00152A1C">
        <w:rPr>
          <w:rStyle w:val="StyleUnderline"/>
          <w:highlight w:val="yellow"/>
        </w:rPr>
        <w:t xml:space="preserve">is, </w:t>
      </w:r>
      <w:r w:rsidRPr="00152A1C">
        <w:rPr>
          <w:rStyle w:val="Emphasis"/>
          <w:highlight w:val="yellow"/>
        </w:rPr>
        <w:t>or what policies</w:t>
      </w:r>
      <w:r w:rsidRPr="002931C6">
        <w:rPr>
          <w:rStyle w:val="Emphasis"/>
        </w:rPr>
        <w:t xml:space="preserve"> President </w:t>
      </w:r>
      <w:r w:rsidRPr="00152A1C">
        <w:rPr>
          <w:rStyle w:val="Emphasis"/>
          <w:highlight w:val="yellow"/>
        </w:rPr>
        <w:t>Trump follows</w:t>
      </w:r>
      <w:r w:rsidRPr="002931C6">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p>
    <w:p w14:paraId="53AC383F" w14:textId="77777777" w:rsidR="008875F5" w:rsidRPr="002A2906" w:rsidRDefault="008875F5" w:rsidP="008875F5"/>
    <w:p w14:paraId="32048D6F" w14:textId="77777777" w:rsidR="008943CF" w:rsidRPr="00F244E8" w:rsidRDefault="008943CF" w:rsidP="008943CF">
      <w:pPr>
        <w:pStyle w:val="Heading4"/>
      </w:pPr>
      <w:r w:rsidRPr="00F244E8">
        <w:rPr>
          <w:u w:val="single"/>
        </w:rPr>
        <w:t>status competition</w:t>
      </w:r>
      <w:r w:rsidRPr="00F244E8">
        <w:t xml:space="preserve"> goes nuclear — letting China </w:t>
      </w:r>
      <w:r w:rsidRPr="00F244E8">
        <w:rPr>
          <w:u w:val="single"/>
        </w:rPr>
        <w:t>peacefully surpass the U.S.</w:t>
      </w:r>
      <w:r w:rsidRPr="00F244E8">
        <w:t xml:space="preserve"> is the only way to avoid war.</w:t>
      </w:r>
    </w:p>
    <w:p w14:paraId="73B29A56" w14:textId="77777777" w:rsidR="008943CF" w:rsidRPr="00F244E8" w:rsidRDefault="008943CF" w:rsidP="008943CF">
      <w:r w:rsidRPr="00F244E8">
        <w:rPr>
          <w:rStyle w:val="Style13ptBold"/>
        </w:rPr>
        <w:t>Heath 18</w:t>
      </w:r>
      <w:r w:rsidRPr="00F244E8">
        <w:t>, Senior International/Defense Researcher at RAND (Timothy, February 2</w:t>
      </w:r>
      <w:r w:rsidRPr="00F244E8">
        <w:rPr>
          <w:vertAlign w:val="superscript"/>
        </w:rPr>
        <w:t>nd</w:t>
      </w:r>
      <w:r w:rsidRPr="00F244E8">
        <w:t xml:space="preserve">, “The Competition for Status Could Increase the Risk of a Military Clash in Asia,” </w:t>
      </w:r>
      <w:r w:rsidRPr="00F244E8">
        <w:rPr>
          <w:i/>
          <w:iCs/>
        </w:rPr>
        <w:t>RAND</w:t>
      </w:r>
      <w:r w:rsidRPr="00F244E8">
        <w:t xml:space="preserve">, </w:t>
      </w:r>
      <w:hyperlink r:id="rId13" w:history="1">
        <w:r w:rsidRPr="00F244E8">
          <w:rPr>
            <w:rStyle w:val="Hyperlink"/>
          </w:rPr>
          <w:t>https://www.rand.org/blog/2018/02/the-competition-for-status-could-increase-the-risk.html</w:t>
        </w:r>
      </w:hyperlink>
      <w:r w:rsidRPr="00F244E8">
        <w:t>, Accessed 09-05-2021)</w:t>
      </w:r>
    </w:p>
    <w:p w14:paraId="25D7CC3B" w14:textId="77777777" w:rsidR="008943CF" w:rsidRPr="00F244E8" w:rsidRDefault="008943CF" w:rsidP="008943CF">
      <w:r w:rsidRPr="00F244E8">
        <w:t xml:space="preserve">However, </w:t>
      </w:r>
      <w:r w:rsidRPr="00F244E8">
        <w:rPr>
          <w:rStyle w:val="StyleUnderline"/>
        </w:rPr>
        <w:t xml:space="preserve">while the salience of conflict for the sake of gaining territory may be declining, </w:t>
      </w:r>
      <w:r w:rsidRPr="00F244E8">
        <w:rPr>
          <w:rStyle w:val="StyleUnderline"/>
          <w:highlight w:val="yellow"/>
        </w:rPr>
        <w:t xml:space="preserve">the </w:t>
      </w:r>
      <w:r w:rsidRPr="00F244E8">
        <w:rPr>
          <w:rStyle w:val="Emphasis"/>
          <w:highlight w:val="yellow"/>
        </w:rPr>
        <w:t>importance of status</w:t>
      </w:r>
      <w:r w:rsidRPr="00F244E8">
        <w:rPr>
          <w:rStyle w:val="StyleUnderline"/>
          <w:highlight w:val="yellow"/>
        </w:rPr>
        <w:t xml:space="preserve"> as a potential driver of conflict may be increasing</w:t>
      </w:r>
      <w:r w:rsidRPr="00F244E8">
        <w:t xml:space="preserve">. Status is an ambiguous and elusive concept, but at its core, </w:t>
      </w:r>
      <w:r w:rsidRPr="00F244E8">
        <w:rPr>
          <w:rStyle w:val="StyleUnderline"/>
        </w:rPr>
        <w:t>status consists of a country's ranking in a hierarchy within a peer group</w:t>
      </w:r>
      <w:r w:rsidRPr="00F244E8">
        <w:t xml:space="preserve">. </w:t>
      </w:r>
      <w:r w:rsidRPr="00F244E8">
        <w:rPr>
          <w:rStyle w:val="StyleUnderline"/>
        </w:rPr>
        <w:t>Status can be measured indirectly through estimations of a country's influence and prestige, as well as its reputation</w:t>
      </w:r>
      <w:r w:rsidRPr="00F244E8">
        <w:t xml:space="preserve">. Status matters a great deal because it can confer considerable benefits, as studies on the topic have shown. Jonathon </w:t>
      </w:r>
      <w:proofErr w:type="spellStart"/>
      <w:r w:rsidRPr="00F244E8">
        <w:t>Renshon</w:t>
      </w:r>
      <w:proofErr w:type="spellEnd"/>
      <w:r w:rsidRPr="00F244E8">
        <w:t xml:space="preserve">, an expert on the role of status in international relations, has described how high-status countries enjoy a greater degree of deference from other countries and can thus secure a far larger share of available resources at a far lower cost than their lower-status peers. </w:t>
      </w:r>
      <w:r w:rsidRPr="00F244E8">
        <w:rPr>
          <w:rStyle w:val="StyleUnderline"/>
        </w:rPr>
        <w:t>Status can only be achieved through competition</w:t>
      </w:r>
      <w:r w:rsidRPr="00F244E8">
        <w:t xml:space="preserve">, however. </w:t>
      </w:r>
      <w:r w:rsidRPr="00F244E8">
        <w:rPr>
          <w:rStyle w:val="StyleUnderline"/>
        </w:rPr>
        <w:t xml:space="preserve">Because </w:t>
      </w:r>
      <w:r w:rsidRPr="00F244E8">
        <w:rPr>
          <w:rStyle w:val="StyleUnderline"/>
          <w:highlight w:val="yellow"/>
        </w:rPr>
        <w:t xml:space="preserve">rankings are </w:t>
      </w:r>
      <w:r w:rsidRPr="00F244E8">
        <w:rPr>
          <w:rStyle w:val="Emphasis"/>
          <w:highlight w:val="yellow"/>
        </w:rPr>
        <w:t>inherently zero-sum</w:t>
      </w:r>
      <w:r w:rsidRPr="00F244E8">
        <w:t xml:space="preserve">, </w:t>
      </w:r>
      <w:r w:rsidRPr="00F244E8">
        <w:rPr>
          <w:rStyle w:val="StyleUnderline"/>
        </w:rPr>
        <w:t>one country's rise in status invariably requires the diminishment of its competitors</w:t>
      </w:r>
      <w:r w:rsidRPr="00F244E8">
        <w:t>.</w:t>
      </w:r>
    </w:p>
    <w:p w14:paraId="62C2B7FE" w14:textId="77777777" w:rsidR="008943CF" w:rsidRPr="00F244E8" w:rsidRDefault="008943CF" w:rsidP="008943CF">
      <w:r w:rsidRPr="00F244E8">
        <w:t xml:space="preserve">The immense benefits that can accompany high status and the competition required to secure it help explain why </w:t>
      </w:r>
      <w:r w:rsidRPr="00F244E8">
        <w:rPr>
          <w:rStyle w:val="StyleUnderline"/>
        </w:rPr>
        <w:t>status concerns have historically underpinned many inter-state conflicts</w:t>
      </w:r>
      <w:r w:rsidRPr="00F244E8">
        <w:t>. Historically, many a country has gone to great lengths and sometimes incurred crippling costs to salvage a faltering status or increase its standing. In the 1956 Suez Crisis, for example, Great Britain pursued an unnecessary and pointless military attack to stave off a challenge from Egypt to its waning status in the Middle East. The ensuing debacle confirmed Britain's decline as a great power. During the 1960s, U.S. anxiety over its status vis-á-vis its primary rival, the Soviet Union, led Presidents Kennedy and Johnson to escalate the country's commitment to a war in Vietnam of dubious prospects, a situation the Soviet Union mirrored in its own disaster in Afghanistan in the 1980s. Conversely, the value of an increase in status can be seen in the aftermath of Japan's stunning defeat of Russia in 1904 and 1905. The outcome shocked Western opinion and earned Japan the status of peer with the world's leading imperial powers. Tokyo subsequently expanded its control of Asia. Similarly, America's victory in the Spanish-American War confirmed Spain's eclipse as a great power in Latin and South America. The United States cemented its status as the leading nation in the Americas and saw its influence expand accordingly.</w:t>
      </w:r>
    </w:p>
    <w:p w14:paraId="63196CD4" w14:textId="77777777" w:rsidR="008943CF" w:rsidRPr="00F244E8" w:rsidRDefault="008943CF" w:rsidP="008943CF">
      <w:r w:rsidRPr="00F244E8">
        <w:t xml:space="preserve">As these examples suggest, </w:t>
      </w:r>
      <w:r w:rsidRPr="00F244E8">
        <w:rPr>
          <w:rStyle w:val="StyleUnderline"/>
        </w:rPr>
        <w:t>competition for status tends to recede when consensus exists among peer states about relative rankings</w:t>
      </w:r>
      <w:r w:rsidRPr="00F244E8">
        <w:t xml:space="preserve">, as happened briefly in the largely peaceful and stable post-Cold War “unipolar” moment of U.S. global preeminence. However, competition for status also tends to increase in periods of uncertainty. </w:t>
      </w:r>
      <w:r w:rsidRPr="00F244E8">
        <w:rPr>
          <w:rStyle w:val="StyleUnderline"/>
        </w:rPr>
        <w:t xml:space="preserve">Today, persistent economic stagnation in the developed world and the </w:t>
      </w:r>
      <w:r w:rsidRPr="00F244E8">
        <w:rPr>
          <w:rStyle w:val="StyleUnderline"/>
          <w:highlight w:val="yellow"/>
        </w:rPr>
        <w:t>rise of developing countries</w:t>
      </w:r>
      <w:r w:rsidRPr="00F244E8">
        <w:rPr>
          <w:rStyle w:val="StyleUnderline"/>
        </w:rPr>
        <w:t xml:space="preserve"> have unsettled existing hierarchies and </w:t>
      </w:r>
      <w:r w:rsidRPr="00F244E8">
        <w:rPr>
          <w:rStyle w:val="Emphasis"/>
          <w:highlight w:val="yellow"/>
        </w:rPr>
        <w:t>raised afresh anxiety</w:t>
      </w:r>
      <w:r w:rsidRPr="00F244E8">
        <w:t xml:space="preserve"> </w:t>
      </w:r>
      <w:r w:rsidRPr="00F244E8">
        <w:rPr>
          <w:rStyle w:val="StyleUnderline"/>
        </w:rPr>
        <w:t>over the standing of many great powers</w:t>
      </w:r>
      <w:r w:rsidRPr="00F244E8">
        <w:t>.</w:t>
      </w:r>
    </w:p>
    <w:p w14:paraId="6170EDE2" w14:textId="77777777" w:rsidR="008943CF" w:rsidRPr="00F244E8" w:rsidRDefault="008943CF" w:rsidP="008943CF">
      <w:r w:rsidRPr="00F244E8">
        <w:t xml:space="preserve">Fears of diminished standing can be seen in the immense commentary bemoaning the decline in U.S. and European influence and in the debate over the possibilities of a post-Western age. Such apprehensions have also featured prominently in U.S. policy documents. In its recently released National Security Strategy (PDF), U.S. authorities warned that “China and Russia challenge American power, influence, and interests.” </w:t>
      </w:r>
      <w:r w:rsidRPr="00F244E8">
        <w:rPr>
          <w:rStyle w:val="StyleUnderline"/>
        </w:rPr>
        <w:t xml:space="preserve">These concerns are particularly acute in Asia, which has seen an intensifying strategic competition for status and influence between China and </w:t>
      </w:r>
      <w:r w:rsidRPr="00F244E8">
        <w:t>its principal rivals—</w:t>
      </w:r>
      <w:r w:rsidRPr="00F244E8">
        <w:rPr>
          <w:rStyle w:val="StyleUnderline"/>
        </w:rPr>
        <w:t>the United States</w:t>
      </w:r>
      <w:r w:rsidRPr="00F244E8">
        <w:t>, Japan, and India.</w:t>
      </w:r>
    </w:p>
    <w:p w14:paraId="4462F462" w14:textId="77777777" w:rsidR="008943CF" w:rsidRPr="00F244E8" w:rsidRDefault="008943CF" w:rsidP="008943CF">
      <w:r w:rsidRPr="00F244E8">
        <w:rPr>
          <w:rStyle w:val="StyleUnderline"/>
          <w:highlight w:val="yellow"/>
        </w:rPr>
        <w:t xml:space="preserve">For </w:t>
      </w:r>
      <w:r w:rsidRPr="00F244E8">
        <w:rPr>
          <w:rStyle w:val="Emphasis"/>
          <w:highlight w:val="yellow"/>
        </w:rPr>
        <w:t>China</w:t>
      </w:r>
      <w:r w:rsidRPr="00F244E8">
        <w:t xml:space="preserve">, </w:t>
      </w:r>
      <w:r w:rsidRPr="00F244E8">
        <w:rPr>
          <w:rStyle w:val="Emphasis"/>
          <w:highlight w:val="yellow"/>
        </w:rPr>
        <w:t>status is increasingly vital</w:t>
      </w:r>
      <w:r w:rsidRPr="00F244E8">
        <w:rPr>
          <w:rStyle w:val="StyleUnderline"/>
        </w:rPr>
        <w:t xml:space="preserve"> to realizing its revitalization as a great power</w:t>
      </w:r>
      <w:r w:rsidRPr="00F244E8">
        <w:t xml:space="preserve">. To sustain growth, China seeks to deepen Asia's integration through the Belt and Road Initiative and shape the terms of regional trade. China also seeks to construct a regional security architecture defined by Chinese-led organizations, such as the Shanghai Cooperation Organization and the Conference on Interaction and Confidence Building. </w:t>
      </w:r>
      <w:r w:rsidRPr="00F244E8">
        <w:rPr>
          <w:rStyle w:val="StyleUnderline"/>
        </w:rPr>
        <w:t>With adequate status, China could gain the deference and cooperation from regional powers needed to control potential flashpoints</w:t>
      </w:r>
      <w:r w:rsidRPr="00F244E8">
        <w:t xml:space="preserve">, improve its security, and secure preferential access to resources and markets at a fraction of the cost in resources than would be required if it had to fight and negotiate its way through every issue. Recognizing the importance of the issue, the 19th Chinese Communist Party Congress report outlined as a long-term goal the ambition to “become a global leader” in “international influence.” </w:t>
      </w:r>
      <w:r w:rsidRPr="00F244E8">
        <w:rPr>
          <w:rStyle w:val="StyleUnderline"/>
        </w:rPr>
        <w:t>Similarly, Chinese leaders have stepped up efforts to strengthen the country's leadership position in the region</w:t>
      </w:r>
      <w:r w:rsidRPr="00F244E8">
        <w:t>.</w:t>
      </w:r>
    </w:p>
    <w:p w14:paraId="2346220E" w14:textId="77777777" w:rsidR="008943CF" w:rsidRPr="00F244E8" w:rsidRDefault="008943CF" w:rsidP="008943CF">
      <w:r w:rsidRPr="00F244E8">
        <w:t>For China, status is increasingly vital to realizing its revitalization as a great power.</w:t>
      </w:r>
    </w:p>
    <w:p w14:paraId="54952D61" w14:textId="77777777" w:rsidR="008943CF" w:rsidRPr="00F244E8" w:rsidRDefault="008943CF" w:rsidP="008943CF">
      <w:r w:rsidRPr="00F244E8">
        <w:rPr>
          <w:rStyle w:val="StyleUnderline"/>
        </w:rPr>
        <w:t>China for now has relied on peaceful, albeit intrusive, measures to increase its influence and bolster its standing, such sustained military modernization</w:t>
      </w:r>
      <w:r w:rsidRPr="00F244E8">
        <w:t xml:space="preserve">, massive economic diplomacy initiatives, United Front tactics and the manipulation of diplomatic carrots and sticks. Some observers have seen evidence of China's increasing influence in the Philippines' and South Korea's growing sensitivity to Chinese concerns. But the effectiveness of incremental, peaceful methods is difficult to prove because their effects are harder to perceive. Some commentators, for example, regard Chinese gains in influence as limited. Moreover, </w:t>
      </w:r>
      <w:r w:rsidRPr="00F244E8">
        <w:rPr>
          <w:rStyle w:val="StyleUnderline"/>
        </w:rPr>
        <w:t xml:space="preserve">peaceful, incremental efforts are also vulnerable to </w:t>
      </w:r>
      <w:proofErr w:type="gramStart"/>
      <w:r w:rsidRPr="00F244E8">
        <w:rPr>
          <w:rStyle w:val="StyleUnderline"/>
        </w:rPr>
        <w:t>counter-measures</w:t>
      </w:r>
      <w:proofErr w:type="gramEnd"/>
      <w:r w:rsidRPr="00F244E8">
        <w:t>. Already, a growing array of countries have begun to raise concern about Chinese economic coercion and influence operations.</w:t>
      </w:r>
    </w:p>
    <w:p w14:paraId="79FAC836" w14:textId="77777777" w:rsidR="008943CF" w:rsidRPr="00F244E8" w:rsidRDefault="008943CF" w:rsidP="008943CF">
      <w:r w:rsidRPr="00F244E8">
        <w:t xml:space="preserve">The United States and its allies and partners rightfully seek to protect their interests by bolstering their respective positions, even as they continue to cooperate with China. The strategy may succeed, but </w:t>
      </w:r>
      <w:r w:rsidRPr="00F244E8">
        <w:rPr>
          <w:rStyle w:val="StyleUnderline"/>
        </w:rPr>
        <w:t>at its core is the assumption that stability can best be gained if China continues to acquiesce to the international order as established after World War II by the United States and its allies</w:t>
      </w:r>
      <w:r w:rsidRPr="00F244E8">
        <w:t xml:space="preserve">. China's conviction that its security depends on changes to this order sets up a deep, structural contradiction that is unlikely to be resolved any time soon. </w:t>
      </w:r>
      <w:r w:rsidRPr="00F244E8">
        <w:rPr>
          <w:rStyle w:val="Emphasis"/>
          <w:highlight w:val="yellow"/>
        </w:rPr>
        <w:t>Beijing</w:t>
      </w:r>
      <w:r w:rsidRPr="00F244E8">
        <w:rPr>
          <w:rStyle w:val="Emphasis"/>
        </w:rPr>
        <w:t xml:space="preserve"> can accordingly be </w:t>
      </w:r>
      <w:r w:rsidRPr="00F244E8">
        <w:rPr>
          <w:rStyle w:val="Emphasis"/>
          <w:highlight w:val="yellow"/>
        </w:rPr>
        <w:t>expected to persist in peaceful methods to supplant the U</w:t>
      </w:r>
      <w:r w:rsidRPr="00F244E8">
        <w:rPr>
          <w:rStyle w:val="Emphasis"/>
        </w:rPr>
        <w:t xml:space="preserve">nited </w:t>
      </w:r>
      <w:r w:rsidRPr="00F244E8">
        <w:rPr>
          <w:rStyle w:val="Emphasis"/>
          <w:highlight w:val="yellow"/>
        </w:rPr>
        <w:t>S</w:t>
      </w:r>
      <w:r w:rsidRPr="00F244E8">
        <w:rPr>
          <w:rStyle w:val="Emphasis"/>
        </w:rPr>
        <w:t xml:space="preserve">tates as Asia's leader. </w:t>
      </w:r>
      <w:r w:rsidRPr="00F244E8">
        <w:rPr>
          <w:rStyle w:val="Emphasis"/>
          <w:highlight w:val="yellow"/>
        </w:rPr>
        <w:t>If, however, Beijing at some point concludes</w:t>
      </w:r>
      <w:r w:rsidRPr="00F244E8">
        <w:rPr>
          <w:rStyle w:val="Emphasis"/>
        </w:rPr>
        <w:t xml:space="preserve"> that </w:t>
      </w:r>
      <w:r w:rsidRPr="00F244E8">
        <w:rPr>
          <w:rStyle w:val="Emphasis"/>
          <w:highlight w:val="yellow"/>
        </w:rPr>
        <w:t>the U</w:t>
      </w:r>
      <w:r w:rsidRPr="00F244E8">
        <w:rPr>
          <w:rStyle w:val="Emphasis"/>
        </w:rPr>
        <w:t xml:space="preserve">nited </w:t>
      </w:r>
      <w:r w:rsidRPr="00F244E8">
        <w:rPr>
          <w:rStyle w:val="Emphasis"/>
          <w:highlight w:val="yellow"/>
        </w:rPr>
        <w:t>S</w:t>
      </w:r>
      <w:r w:rsidRPr="00F244E8">
        <w:rPr>
          <w:rStyle w:val="Emphasis"/>
        </w:rPr>
        <w:t xml:space="preserve">tates and its allies </w:t>
      </w:r>
      <w:r w:rsidRPr="00F244E8">
        <w:rPr>
          <w:rStyle w:val="Emphasis"/>
          <w:highlight w:val="yellow"/>
        </w:rPr>
        <w:t>have successfully stymied its aspirations, China may be tempted by riskier methods to assert its status</w:t>
      </w:r>
      <w:r w:rsidRPr="00F244E8">
        <w:t xml:space="preserve">. A precedent for such behavior may be seen in a rising Germany of the 1890s-1900s. </w:t>
      </w:r>
      <w:r w:rsidRPr="00F244E8">
        <w:rPr>
          <w:rStyle w:val="StyleUnderline"/>
        </w:rPr>
        <w:t xml:space="preserve">Convinced that it had been </w:t>
      </w:r>
      <w:r w:rsidRPr="00F244E8">
        <w:rPr>
          <w:rStyle w:val="Emphasis"/>
        </w:rPr>
        <w:t>denied a status</w:t>
      </w:r>
      <w:r w:rsidRPr="00F244E8">
        <w:t xml:space="preserve"> </w:t>
      </w:r>
      <w:r w:rsidRPr="00F244E8">
        <w:rPr>
          <w:rStyle w:val="StyleUnderline"/>
        </w:rPr>
        <w:t>befitting its national power by Britain and France, Germany provoked a series of militarized crises around the world</w:t>
      </w:r>
      <w:r w:rsidRPr="00F244E8">
        <w:t xml:space="preserve">. In 1906, Germany threatened war against France after the two feuded about influence over Morocco. And in a second Moroccan crisis five years later, Germany extracted colonial concessions after it deployed a gunboat in response to a French military intervention. In China's case, </w:t>
      </w:r>
      <w:r w:rsidRPr="00F244E8">
        <w:rPr>
          <w:rStyle w:val="StyleUnderline"/>
          <w:highlight w:val="yellow"/>
        </w:rPr>
        <w:t>brinksmanship behavior could be carried out in the</w:t>
      </w:r>
      <w:r w:rsidRPr="00F244E8">
        <w:t xml:space="preserve"> contested </w:t>
      </w:r>
      <w:r w:rsidRPr="00F244E8">
        <w:rPr>
          <w:rStyle w:val="Emphasis"/>
          <w:highlight w:val="yellow"/>
        </w:rPr>
        <w:t>E</w:t>
      </w:r>
      <w:r w:rsidRPr="00F244E8">
        <w:t xml:space="preserve">ast or </w:t>
      </w:r>
      <w:r w:rsidRPr="00F244E8">
        <w:rPr>
          <w:rStyle w:val="Emphasis"/>
          <w:highlight w:val="yellow"/>
        </w:rPr>
        <w:t>S</w:t>
      </w:r>
      <w:r w:rsidRPr="00F244E8">
        <w:t xml:space="preserve">outh </w:t>
      </w:r>
      <w:r w:rsidRPr="00F244E8">
        <w:rPr>
          <w:rStyle w:val="Emphasis"/>
          <w:highlight w:val="yellow"/>
        </w:rPr>
        <w:t>C</w:t>
      </w:r>
      <w:r w:rsidRPr="00F244E8">
        <w:t xml:space="preserve">hina </w:t>
      </w:r>
      <w:r w:rsidRPr="00F244E8">
        <w:rPr>
          <w:rStyle w:val="Emphasis"/>
          <w:highlight w:val="yellow"/>
        </w:rPr>
        <w:t>S</w:t>
      </w:r>
      <w:r w:rsidRPr="00F244E8">
        <w:t xml:space="preserve">eas </w:t>
      </w:r>
      <w:r w:rsidRPr="00F244E8">
        <w:rPr>
          <w:rStyle w:val="StyleUnderline"/>
        </w:rPr>
        <w:t>with military ships and aircraft</w:t>
      </w:r>
      <w:r w:rsidRPr="00F244E8">
        <w:t xml:space="preserve">. Already, </w:t>
      </w:r>
      <w:r w:rsidRPr="00F244E8">
        <w:rPr>
          <w:rStyle w:val="StyleUnderline"/>
        </w:rPr>
        <w:t xml:space="preserve">a growing literature by </w:t>
      </w:r>
      <w:r w:rsidRPr="00F244E8">
        <w:rPr>
          <w:rStyle w:val="StyleUnderline"/>
          <w:highlight w:val="yellow"/>
        </w:rPr>
        <w:t>Chinese military writers recommend</w:t>
      </w:r>
      <w:r w:rsidRPr="00F244E8">
        <w:rPr>
          <w:rStyle w:val="StyleUnderline"/>
        </w:rPr>
        <w:t xml:space="preserve">s the skillful </w:t>
      </w:r>
      <w:r w:rsidRPr="00F244E8">
        <w:rPr>
          <w:rStyle w:val="StyleUnderline"/>
          <w:highlight w:val="yellow"/>
        </w:rPr>
        <w:t xml:space="preserve">exploitation of </w:t>
      </w:r>
      <w:r w:rsidRPr="00F244E8">
        <w:rPr>
          <w:rStyle w:val="Emphasis"/>
          <w:highlight w:val="yellow"/>
        </w:rPr>
        <w:t>military crises for strategic gain</w:t>
      </w:r>
      <w:r w:rsidRPr="00F244E8">
        <w:t>.</w:t>
      </w:r>
    </w:p>
    <w:p w14:paraId="24DFC7FD" w14:textId="77777777" w:rsidR="008943CF" w:rsidRPr="00F244E8" w:rsidRDefault="008943CF" w:rsidP="008943CF">
      <w:r w:rsidRPr="00F244E8">
        <w:t xml:space="preserve">Brinksmanship carries its own risks, of course. </w:t>
      </w:r>
      <w:r w:rsidRPr="00F244E8">
        <w:rPr>
          <w:rStyle w:val="Emphasis"/>
          <w:highlight w:val="yellow"/>
        </w:rPr>
        <w:t>Miscalculation could lead to unwanted war</w:t>
      </w:r>
      <w:r w:rsidRPr="00F244E8">
        <w:t xml:space="preserve">. The strategic effects could be severe as well. </w:t>
      </w:r>
      <w:r w:rsidRPr="00F244E8">
        <w:rPr>
          <w:rStyle w:val="StyleUnderline"/>
        </w:rPr>
        <w:t xml:space="preserve">Rivals like the </w:t>
      </w:r>
      <w:r w:rsidRPr="00F244E8">
        <w:rPr>
          <w:rStyle w:val="StyleUnderline"/>
          <w:highlight w:val="yellow"/>
        </w:rPr>
        <w:t>U</w:t>
      </w:r>
      <w:r w:rsidRPr="00F244E8">
        <w:rPr>
          <w:rStyle w:val="StyleUnderline"/>
        </w:rPr>
        <w:t xml:space="preserve">nited </w:t>
      </w:r>
      <w:r w:rsidRPr="00F244E8">
        <w:rPr>
          <w:rStyle w:val="StyleUnderline"/>
          <w:highlight w:val="yellow"/>
        </w:rPr>
        <w:t>S</w:t>
      </w:r>
      <w:r w:rsidRPr="00F244E8">
        <w:rPr>
          <w:rStyle w:val="StyleUnderline"/>
        </w:rPr>
        <w:t xml:space="preserve">tates, Japan, and India could be alarmed enough by a clash that they </w:t>
      </w:r>
      <w:r w:rsidRPr="00F244E8">
        <w:rPr>
          <w:rStyle w:val="Emphasis"/>
          <w:highlight w:val="yellow"/>
        </w:rPr>
        <w:t>step up military preparations, aggravating China</w:t>
      </w:r>
      <w:r w:rsidRPr="00F244E8">
        <w:rPr>
          <w:rStyle w:val="Emphasis"/>
        </w:rPr>
        <w:t>'s security situation</w:t>
      </w:r>
      <w:r w:rsidRPr="00F244E8">
        <w:t xml:space="preserve">. Moreover, conflict could imperil China's grand Belt and Road Initiative </w:t>
      </w:r>
      <w:proofErr w:type="gramStart"/>
      <w:r w:rsidRPr="00F244E8">
        <w:t>ambition, if</w:t>
      </w:r>
      <w:proofErr w:type="gramEnd"/>
      <w:r w:rsidRPr="00F244E8">
        <w:t xml:space="preserve"> aggrieved neighbors opt out and welcome investments by Japan and India instead. China has many good reasons to never consider military provocations against a neighbor. But </w:t>
      </w:r>
      <w:r w:rsidRPr="00F244E8">
        <w:rPr>
          <w:rStyle w:val="StyleUnderline"/>
          <w:highlight w:val="yellow"/>
        </w:rPr>
        <w:t>Beijing</w:t>
      </w:r>
      <w:r w:rsidRPr="00F244E8">
        <w:rPr>
          <w:rStyle w:val="StyleUnderline"/>
        </w:rPr>
        <w:t xml:space="preserve"> also </w:t>
      </w:r>
      <w:r w:rsidRPr="00F244E8">
        <w:rPr>
          <w:rStyle w:val="StyleUnderline"/>
          <w:highlight w:val="yellow"/>
        </w:rPr>
        <w:t xml:space="preserve">has compelling reasons to </w:t>
      </w:r>
      <w:r w:rsidRPr="00F244E8">
        <w:rPr>
          <w:rStyle w:val="Emphasis"/>
          <w:highlight w:val="yellow"/>
        </w:rPr>
        <w:t>increase the country's standing</w:t>
      </w:r>
      <w:r w:rsidRPr="00F244E8">
        <w:rPr>
          <w:rStyle w:val="StyleUnderline"/>
        </w:rPr>
        <w:t xml:space="preserve"> and diminish that of the United States and its allies</w:t>
      </w:r>
      <w:r w:rsidRPr="00F244E8">
        <w:t xml:space="preserve">. </w:t>
      </w:r>
      <w:r w:rsidRPr="00F244E8">
        <w:rPr>
          <w:rStyle w:val="StyleUnderline"/>
        </w:rPr>
        <w:t xml:space="preserve">Given that the ruling Chinese Communist Party </w:t>
      </w:r>
      <w:r w:rsidRPr="00F244E8">
        <w:rPr>
          <w:rStyle w:val="StyleUnderline"/>
          <w:highlight w:val="yellow"/>
        </w:rPr>
        <w:t xml:space="preserve">has </w:t>
      </w:r>
      <w:r w:rsidRPr="00F244E8">
        <w:rPr>
          <w:rStyle w:val="Emphasis"/>
          <w:highlight w:val="yellow"/>
        </w:rPr>
        <w:t>staked its reputation</w:t>
      </w:r>
      <w:r w:rsidRPr="00F244E8">
        <w:rPr>
          <w:rStyle w:val="StyleUnderline"/>
        </w:rPr>
        <w:t xml:space="preserve"> towards that end, China's leaders </w:t>
      </w:r>
      <w:r w:rsidRPr="00F244E8">
        <w:rPr>
          <w:rStyle w:val="StyleUnderline"/>
          <w:highlight w:val="yellow"/>
        </w:rPr>
        <w:t xml:space="preserve">should be expected to </w:t>
      </w:r>
      <w:r w:rsidRPr="00F244E8">
        <w:rPr>
          <w:rStyle w:val="Emphasis"/>
          <w:highlight w:val="yellow"/>
        </w:rPr>
        <w:t>consider all available options to achieve it</w:t>
      </w:r>
      <w:r w:rsidRPr="00F244E8">
        <w:t>.</w:t>
      </w:r>
    </w:p>
    <w:p w14:paraId="5F43669D" w14:textId="35FC30CE" w:rsidR="008943CF" w:rsidRDefault="008943CF" w:rsidP="005977E1"/>
    <w:p w14:paraId="7CB97D48" w14:textId="1B9286A0" w:rsidR="008875F5" w:rsidRPr="00ED4D77" w:rsidRDefault="008875F5" w:rsidP="008875F5">
      <w:pPr>
        <w:pStyle w:val="Heading4"/>
        <w:rPr>
          <w:rFonts w:cs="Calibri"/>
        </w:rPr>
      </w:pPr>
      <w:r w:rsidRPr="00ED4D77">
        <w:rPr>
          <w:rFonts w:cs="Calibri"/>
        </w:rPr>
        <w:t xml:space="preserve">No space war, and no impact if it does happen </w:t>
      </w:r>
    </w:p>
    <w:p w14:paraId="73083C59" w14:textId="77777777" w:rsidR="008875F5" w:rsidRPr="00ED4D77" w:rsidRDefault="008875F5" w:rsidP="008875F5">
      <w:r w:rsidRPr="00ED4D77">
        <w:t xml:space="preserve">Roger </w:t>
      </w:r>
      <w:proofErr w:type="spellStart"/>
      <w:r w:rsidRPr="00ED4D77">
        <w:rPr>
          <w:rStyle w:val="Style13ptBold"/>
        </w:rPr>
        <w:t>Handberg</w:t>
      </w:r>
      <w:proofErr w:type="spellEnd"/>
      <w:r w:rsidRPr="00ED4D77">
        <w:rPr>
          <w:rStyle w:val="Style13ptBold"/>
        </w:rPr>
        <w:t xml:space="preserve"> 17</w:t>
      </w:r>
      <w:r w:rsidRPr="00ED4D77">
        <w:t>, Professor in the School of Politics, Security, and International Affairs at the University of Central Florida, 2017, “Is space war imminent? Exploring the possibility,” Comparative Strategy, Vol. 36, No. 5, p. 413-425</w:t>
      </w:r>
    </w:p>
    <w:p w14:paraId="1E0012A7" w14:textId="77777777" w:rsidR="008875F5" w:rsidRPr="00ED4D77" w:rsidRDefault="008875F5" w:rsidP="008875F5">
      <w:pPr>
        <w:rPr>
          <w:sz w:val="16"/>
        </w:rPr>
      </w:pPr>
      <w:r w:rsidRPr="00ED4D77">
        <w:rPr>
          <w:rStyle w:val="StyleUnderline"/>
          <w:highlight w:val="yellow"/>
        </w:rPr>
        <w:t>The assumption</w:t>
      </w:r>
      <w:r w:rsidRPr="00ED4D77">
        <w:rPr>
          <w:sz w:val="16"/>
        </w:rPr>
        <w:t xml:space="preserve"> made </w:t>
      </w:r>
      <w:r w:rsidRPr="00ED4D77">
        <w:rPr>
          <w:rStyle w:val="StyleUnderline"/>
        </w:rPr>
        <w:t>is</w:t>
      </w:r>
      <w:r w:rsidRPr="00ED4D77">
        <w:rPr>
          <w:sz w:val="16"/>
        </w:rPr>
        <w:t xml:space="preserve"> that </w:t>
      </w:r>
      <w:r w:rsidRPr="00ED4D77">
        <w:rPr>
          <w:rStyle w:val="StyleUnderline"/>
          <w:highlight w:val="yellow"/>
        </w:rPr>
        <w:t>space war will be</w:t>
      </w:r>
      <w:r w:rsidRPr="00ED4D77">
        <w:rPr>
          <w:sz w:val="16"/>
        </w:rPr>
        <w:t xml:space="preserve"> successfully </w:t>
      </w:r>
      <w:r w:rsidRPr="00ED4D77">
        <w:rPr>
          <w:rStyle w:val="StyleUnderline"/>
          <w:highlight w:val="yellow"/>
        </w:rPr>
        <w:t>waged in</w:t>
      </w:r>
      <w:r w:rsidRPr="00ED4D77">
        <w:rPr>
          <w:sz w:val="16"/>
        </w:rPr>
        <w:t xml:space="preserve"> both </w:t>
      </w:r>
      <w:r w:rsidRPr="00ED4D77">
        <w:rPr>
          <w:rStyle w:val="StyleUnderline"/>
          <w:highlight w:val="yellow"/>
        </w:rPr>
        <w:t>the heavens and</w:t>
      </w:r>
      <w:r w:rsidRPr="00ED4D77">
        <w:rPr>
          <w:sz w:val="16"/>
        </w:rPr>
        <w:t xml:space="preserve"> on the </w:t>
      </w:r>
      <w:r w:rsidRPr="00ED4D77">
        <w:rPr>
          <w:rStyle w:val="StyleUnderline"/>
          <w:highlight w:val="yellow"/>
        </w:rPr>
        <w:t>Earth</w:t>
      </w:r>
      <w:r w:rsidRPr="00ED4D77">
        <w:rPr>
          <w:sz w:val="16"/>
        </w:rPr>
        <w:t xml:space="preserve"> itself. </w:t>
      </w:r>
      <w:r w:rsidRPr="00ED4D77">
        <w:rPr>
          <w:rStyle w:val="StyleUnderline"/>
        </w:rPr>
        <w:t>This</w:t>
      </w:r>
      <w:r w:rsidRPr="00ED4D77">
        <w:rPr>
          <w:sz w:val="16"/>
        </w:rPr>
        <w:t xml:space="preserve"> assumption, however, </w:t>
      </w:r>
      <w:r w:rsidRPr="00ED4D77">
        <w:rPr>
          <w:rStyle w:val="StyleUnderline"/>
          <w:highlight w:val="yellow"/>
        </w:rPr>
        <w:t>is grounded on</w:t>
      </w:r>
      <w:r w:rsidRPr="00ED4D77">
        <w:rPr>
          <w:rStyle w:val="StyleUnderline"/>
        </w:rPr>
        <w:t xml:space="preserve"> </w:t>
      </w:r>
      <w:r w:rsidRPr="00ED4D77">
        <w:rPr>
          <w:rStyle w:val="Emphasis"/>
        </w:rPr>
        <w:t xml:space="preserve">several </w:t>
      </w:r>
      <w:r w:rsidRPr="00ED4D77">
        <w:rPr>
          <w:rStyle w:val="Emphasis"/>
          <w:highlight w:val="yellow"/>
        </w:rPr>
        <w:t>hypotheticals</w:t>
      </w:r>
      <w:r w:rsidRPr="00ED4D77">
        <w:rPr>
          <w:sz w:val="16"/>
        </w:rPr>
        <w:t xml:space="preserve"> occurring. </w:t>
      </w:r>
      <w:r w:rsidRPr="00ED4D77">
        <w:rPr>
          <w:rStyle w:val="StyleUnderline"/>
        </w:rPr>
        <w:t>First</w:t>
      </w:r>
      <w:r w:rsidRPr="00ED4D77">
        <w:rPr>
          <w:sz w:val="16"/>
        </w:rPr>
        <w:t xml:space="preserve">, that </w:t>
      </w:r>
      <w:r w:rsidRPr="00ED4D77">
        <w:rPr>
          <w:rStyle w:val="StyleUnderline"/>
        </w:rPr>
        <w:t>total</w:t>
      </w:r>
      <w:r w:rsidRPr="00ED4D77">
        <w:rPr>
          <w:sz w:val="16"/>
        </w:rPr>
        <w:t xml:space="preserve"> devastating </w:t>
      </w:r>
      <w:r w:rsidRPr="00ED4D77">
        <w:rPr>
          <w:rStyle w:val="StyleUnderline"/>
        </w:rPr>
        <w:t>strategic surprise can be achieved</w:t>
      </w:r>
      <w:r w:rsidRPr="00ED4D77">
        <w:rPr>
          <w:sz w:val="16"/>
        </w:rPr>
        <w:t xml:space="preserve">—the side attacked becomes so damaged and devastated that further resistance is impossible to sustain regardless of national will, since nuclear weapons overhang the entire enterprise. </w:t>
      </w:r>
      <w:r w:rsidRPr="00ED4D77">
        <w:rPr>
          <w:rStyle w:val="StyleUnderline"/>
          <w:highlight w:val="yellow"/>
        </w:rPr>
        <w:t>The analogy</w:t>
      </w:r>
      <w:r w:rsidRPr="00ED4D77">
        <w:rPr>
          <w:sz w:val="16"/>
        </w:rPr>
        <w:t xml:space="preserve"> usually invoked for American audiences </w:t>
      </w:r>
      <w:r w:rsidRPr="00ED4D77">
        <w:rPr>
          <w:rStyle w:val="StyleUnderline"/>
          <w:highlight w:val="yellow"/>
        </w:rPr>
        <w:t>is</w:t>
      </w:r>
      <w:r w:rsidRPr="00ED4D77">
        <w:rPr>
          <w:rStyle w:val="StyleUnderline"/>
        </w:rPr>
        <w:t xml:space="preserve"> a “</w:t>
      </w:r>
      <w:r w:rsidRPr="00ED4D77">
        <w:rPr>
          <w:rStyle w:val="StyleUnderline"/>
          <w:highlight w:val="yellow"/>
        </w:rPr>
        <w:t>Pearl Harbor</w:t>
      </w:r>
      <w:r w:rsidRPr="00ED4D77">
        <w:rPr>
          <w:sz w:val="16"/>
        </w:rPr>
        <w:t xml:space="preserve">” type </w:t>
      </w:r>
      <w:r w:rsidRPr="00ED4D77">
        <w:rPr>
          <w:rStyle w:val="StyleUnderline"/>
        </w:rPr>
        <w:t>attack</w:t>
      </w:r>
      <w:r w:rsidRPr="00ED4D77">
        <w:rPr>
          <w:sz w:val="16"/>
        </w:rPr>
        <w:t xml:space="preserve">. This scenario is </w:t>
      </w:r>
      <w:r w:rsidRPr="00ED4D77">
        <w:rPr>
          <w:rStyle w:val="StyleUnderline"/>
        </w:rPr>
        <w:t>premised on</w:t>
      </w:r>
      <w:r w:rsidRPr="00ED4D77">
        <w:rPr>
          <w:sz w:val="16"/>
        </w:rPr>
        <w:t xml:space="preserve"> equivalent </w:t>
      </w:r>
      <w:r w:rsidRPr="00ED4D77">
        <w:rPr>
          <w:rStyle w:val="StyleUnderline"/>
        </w:rPr>
        <w:t>American incompetence and lack of readiness</w:t>
      </w:r>
      <w:r w:rsidRPr="00ED4D77">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ED4D77">
        <w:rPr>
          <w:sz w:val="16"/>
        </w:rPr>
        <w:t>discussed, since</w:t>
      </w:r>
      <w:proofErr w:type="gramEnd"/>
      <w:r w:rsidRPr="00ED4D77">
        <w:rPr>
          <w:sz w:val="16"/>
        </w:rPr>
        <w:t xml:space="preserve"> survivability of one's strategic assets becomes problematic.</w:t>
      </w:r>
    </w:p>
    <w:p w14:paraId="03D84EF0" w14:textId="77777777" w:rsidR="008875F5" w:rsidRPr="00ED4D77" w:rsidRDefault="008875F5" w:rsidP="008875F5">
      <w:pPr>
        <w:rPr>
          <w:sz w:val="16"/>
        </w:rPr>
      </w:pPr>
      <w:r w:rsidRPr="00ED4D77">
        <w:rPr>
          <w:sz w:val="16"/>
        </w:rPr>
        <w:t xml:space="preserve">Second, </w:t>
      </w:r>
      <w:r w:rsidRPr="00ED4D77">
        <w:rPr>
          <w:rStyle w:val="StyleUnderline"/>
          <w:highlight w:val="yellow"/>
        </w:rPr>
        <w:t>surprise requires</w:t>
      </w:r>
      <w:r w:rsidRPr="00ED4D77">
        <w:rPr>
          <w:sz w:val="16"/>
        </w:rPr>
        <w:t xml:space="preserve"> that </w:t>
      </w:r>
      <w:r w:rsidRPr="00ED4D77">
        <w:rPr>
          <w:rStyle w:val="Emphasis"/>
          <w:highlight w:val="yellow"/>
        </w:rPr>
        <w:t>sufficient offensive</w:t>
      </w:r>
      <w:r w:rsidRPr="00ED4D77">
        <w:rPr>
          <w:rStyle w:val="Emphasis"/>
        </w:rPr>
        <w:t xml:space="preserve"> space </w:t>
      </w:r>
      <w:r w:rsidRPr="00ED4D77">
        <w:rPr>
          <w:rStyle w:val="Emphasis"/>
          <w:highlight w:val="yellow"/>
        </w:rPr>
        <w:t>assets</w:t>
      </w:r>
      <w:r w:rsidRPr="00ED4D77">
        <w:rPr>
          <w:rStyle w:val="StyleUnderline"/>
        </w:rPr>
        <w:t xml:space="preserve"> be placed </w:t>
      </w:r>
      <w:r w:rsidRPr="00ED4D77">
        <w:rPr>
          <w:rStyle w:val="StyleUnderline"/>
          <w:highlight w:val="yellow"/>
        </w:rPr>
        <w:t>in orbit without</w:t>
      </w:r>
      <w:r w:rsidRPr="00ED4D77">
        <w:rPr>
          <w:sz w:val="16"/>
        </w:rPr>
        <w:t xml:space="preserve"> triggering </w:t>
      </w:r>
      <w:r w:rsidRPr="00ED4D77">
        <w:rPr>
          <w:rStyle w:val="StyleUnderline"/>
          <w:highlight w:val="yellow"/>
        </w:rPr>
        <w:t>a response</w:t>
      </w:r>
      <w:r w:rsidRPr="00ED4D77">
        <w:rPr>
          <w:rStyle w:val="StyleUnderline"/>
        </w:rPr>
        <w:t xml:space="preserve"> by other states</w:t>
      </w:r>
      <w:r w:rsidRPr="00ED4D77">
        <w:rPr>
          <w:sz w:val="16"/>
        </w:rPr>
        <w:t>—</w:t>
      </w:r>
      <w:r w:rsidRPr="00ED4D77">
        <w:rPr>
          <w:rStyle w:val="StyleUnderline"/>
          <w:highlight w:val="yellow"/>
        </w:rPr>
        <w:t>the scale</w:t>
      </w:r>
      <w:r w:rsidRPr="00ED4D77">
        <w:rPr>
          <w:rStyle w:val="StyleUnderline"/>
        </w:rPr>
        <w:t xml:space="preserve"> of such</w:t>
      </w:r>
      <w:r w:rsidRPr="00ED4D77">
        <w:rPr>
          <w:sz w:val="16"/>
        </w:rPr>
        <w:t xml:space="preserve"> technology </w:t>
      </w:r>
      <w:r w:rsidRPr="00ED4D77">
        <w:rPr>
          <w:rStyle w:val="StyleUnderline"/>
        </w:rPr>
        <w:t xml:space="preserve">deployment </w:t>
      </w:r>
      <w:r w:rsidRPr="00ED4D77">
        <w:rPr>
          <w:rStyle w:val="StyleUnderline"/>
          <w:highlight w:val="yellow"/>
        </w:rPr>
        <w:t>is</w:t>
      </w:r>
      <w:r w:rsidRPr="00ED4D77">
        <w:rPr>
          <w:rStyle w:val="StyleUnderline"/>
        </w:rPr>
        <w:t xml:space="preserve"> </w:t>
      </w:r>
      <w:proofErr w:type="gramStart"/>
      <w:r w:rsidRPr="00ED4D77">
        <w:rPr>
          <w:rStyle w:val="Emphasis"/>
        </w:rPr>
        <w:t>in itself</w:t>
      </w:r>
      <w:r w:rsidRPr="00ED4D77">
        <w:rPr>
          <w:sz w:val="16"/>
        </w:rPr>
        <w:t xml:space="preserve"> possibly</w:t>
      </w:r>
      <w:proofErr w:type="gramEnd"/>
      <w:r w:rsidRPr="00ED4D77">
        <w:rPr>
          <w:sz w:val="16"/>
        </w:rPr>
        <w:t xml:space="preserve"> </w:t>
      </w:r>
      <w:r w:rsidRPr="00ED4D77">
        <w:rPr>
          <w:rStyle w:val="Emphasis"/>
          <w:highlight w:val="yellow"/>
        </w:rPr>
        <w:t>self-defeating</w:t>
      </w:r>
      <w:r w:rsidRPr="00ED4D77">
        <w:rPr>
          <w:rStyle w:val="StyleUnderline"/>
          <w:highlight w:val="yellow"/>
        </w:rPr>
        <w:t xml:space="preserve"> given high costs</w:t>
      </w:r>
      <w:r w:rsidRPr="00ED4D77">
        <w:rPr>
          <w:rStyle w:val="StyleUnderline"/>
        </w:rPr>
        <w:t xml:space="preserve"> and</w:t>
      </w:r>
      <w:r w:rsidRPr="00ED4D77">
        <w:rPr>
          <w:sz w:val="16"/>
        </w:rPr>
        <w:t xml:space="preserve"> a likely </w:t>
      </w:r>
      <w:r w:rsidRPr="00ED4D77">
        <w:rPr>
          <w:rStyle w:val="StyleUnderline"/>
        </w:rPr>
        <w:t>lack of launch capacity</w:t>
      </w:r>
      <w:r w:rsidRPr="00ED4D77">
        <w:rPr>
          <w:sz w:val="16"/>
        </w:rPr>
        <w:t xml:space="preserve">. In addition, </w:t>
      </w:r>
      <w:r w:rsidRPr="00ED4D77">
        <w:rPr>
          <w:rStyle w:val="StyleUnderline"/>
        </w:rPr>
        <w:t xml:space="preserve">much </w:t>
      </w:r>
      <w:r w:rsidRPr="00ED4D77">
        <w:rPr>
          <w:rStyle w:val="StyleUnderline"/>
          <w:highlight w:val="yellow"/>
        </w:rPr>
        <w:t>launch capacity is</w:t>
      </w:r>
      <w:r w:rsidRPr="00ED4D77">
        <w:rPr>
          <w:rStyle w:val="StyleUnderline"/>
        </w:rPr>
        <w:t xml:space="preserve"> now </w:t>
      </w:r>
      <w:r w:rsidRPr="00ED4D77">
        <w:rPr>
          <w:rStyle w:val="Emphasis"/>
          <w:highlight w:val="yellow"/>
        </w:rPr>
        <w:t>international</w:t>
      </w:r>
      <w:r w:rsidRPr="00ED4D77">
        <w:rPr>
          <w:sz w:val="16"/>
        </w:rPr>
        <w:t xml:space="preserve"> rather than national, </w:t>
      </w:r>
      <w:r w:rsidRPr="00ED4D77">
        <w:rPr>
          <w:rStyle w:val="StyleUnderline"/>
        </w:rPr>
        <w:t>so maintaining secrecy becomes even more difficult</w:t>
      </w:r>
      <w:r w:rsidRPr="00ED4D77">
        <w:rPr>
          <w:sz w:val="16"/>
        </w:rPr>
        <w:t xml:space="preserve">. </w:t>
      </w:r>
      <w:r w:rsidRPr="00ED4D77">
        <w:rPr>
          <w:rStyle w:val="StyleUnderline"/>
        </w:rPr>
        <w:t>Space</w:t>
      </w:r>
      <w:r w:rsidRPr="00ED4D77">
        <w:rPr>
          <w:sz w:val="16"/>
        </w:rPr>
        <w:t xml:space="preserve"> as an operational environment </w:t>
      </w:r>
      <w:r w:rsidRPr="00ED4D77">
        <w:rPr>
          <w:rStyle w:val="StyleUnderline"/>
        </w:rPr>
        <w:t>suffers from excessive transparency</w:t>
      </w:r>
      <w:r w:rsidRPr="00ED4D77">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ED4D77">
        <w:rPr>
          <w:rStyle w:val="StyleUnderline"/>
          <w:highlight w:val="yellow"/>
        </w:rPr>
        <w:t>if</w:t>
      </w:r>
      <w:r w:rsidRPr="00ED4D77">
        <w:rPr>
          <w:rStyle w:val="StyleUnderline"/>
        </w:rPr>
        <w:t xml:space="preserve"> the </w:t>
      </w:r>
      <w:r w:rsidRPr="00ED4D77">
        <w:rPr>
          <w:rStyle w:val="StyleUnderline"/>
          <w:highlight w:val="yellow"/>
        </w:rPr>
        <w:t>ASAT</w:t>
      </w:r>
      <w:r w:rsidRPr="00ED4D77">
        <w:rPr>
          <w:rStyle w:val="StyleUnderline"/>
        </w:rPr>
        <w:t xml:space="preserve"> weapon</w:t>
      </w:r>
      <w:r w:rsidRPr="00ED4D77">
        <w:rPr>
          <w:rStyle w:val="Emphasis"/>
          <w:highlight w:val="yellow"/>
        </w:rPr>
        <w:t>s</w:t>
      </w:r>
      <w:r w:rsidRPr="00ED4D77">
        <w:rPr>
          <w:rStyle w:val="StyleUnderline"/>
          <w:highlight w:val="yellow"/>
        </w:rPr>
        <w:t xml:space="preserve"> come from ground locations</w:t>
      </w:r>
      <w:r w:rsidRPr="00ED4D77">
        <w:rPr>
          <w:rStyle w:val="StyleUnderline"/>
        </w:rPr>
        <w:t xml:space="preserve">, there is a high probability that </w:t>
      </w:r>
      <w:r w:rsidRPr="00ED4D77">
        <w:rPr>
          <w:rStyle w:val="StyleUnderline"/>
          <w:highlight w:val="yellow"/>
        </w:rPr>
        <w:t>they can be detected</w:t>
      </w:r>
      <w:r w:rsidRPr="00ED4D77">
        <w:rPr>
          <w:sz w:val="16"/>
        </w:rPr>
        <w:t xml:space="preserve"> but no guarantee exists that detection will in fact occur. The uncertainty will impact calculations of attack success.</w:t>
      </w:r>
    </w:p>
    <w:p w14:paraId="1C58FE7E" w14:textId="77777777" w:rsidR="008875F5" w:rsidRPr="00ED4D77" w:rsidRDefault="008875F5" w:rsidP="008875F5">
      <w:pPr>
        <w:rPr>
          <w:sz w:val="16"/>
        </w:rPr>
      </w:pPr>
      <w:r w:rsidRPr="00ED4D77">
        <w:rPr>
          <w:sz w:val="16"/>
        </w:rPr>
        <w:t xml:space="preserve">Third, </w:t>
      </w:r>
      <w:r w:rsidRPr="00ED4D77">
        <w:rPr>
          <w:rStyle w:val="StyleUnderline"/>
          <w:highlight w:val="yellow"/>
        </w:rPr>
        <w:t>the</w:t>
      </w:r>
      <w:r w:rsidRPr="00ED4D77">
        <w:rPr>
          <w:rStyle w:val="StyleUnderline"/>
        </w:rPr>
        <w:t xml:space="preserve"> most obvious </w:t>
      </w:r>
      <w:r w:rsidRPr="00ED4D77">
        <w:rPr>
          <w:rStyle w:val="StyleUnderline"/>
          <w:highlight w:val="yellow"/>
        </w:rPr>
        <w:t>initial attack</w:t>
      </w:r>
      <w:r w:rsidRPr="00ED4D77">
        <w:rPr>
          <w:sz w:val="16"/>
        </w:rPr>
        <w:t xml:space="preserve"> of space-based assets </w:t>
      </w:r>
      <w:r w:rsidRPr="00ED4D77">
        <w:rPr>
          <w:rStyle w:val="StyleUnderline"/>
          <w:highlight w:val="yellow"/>
        </w:rPr>
        <w:t>will</w:t>
      </w:r>
      <w:r w:rsidRPr="00ED4D77">
        <w:rPr>
          <w:rStyle w:val="StyleUnderline"/>
        </w:rPr>
        <w:t xml:space="preserve"> most likely </w:t>
      </w:r>
      <w:r w:rsidRPr="00ED4D77">
        <w:rPr>
          <w:rStyle w:val="StyleUnderline"/>
          <w:highlight w:val="yellow"/>
        </w:rPr>
        <w:t xml:space="preserve">come from </w:t>
      </w:r>
      <w:proofErr w:type="spellStart"/>
      <w:r w:rsidRPr="00ED4D77">
        <w:rPr>
          <w:rStyle w:val="StyleUnderline"/>
          <w:highlight w:val="yellow"/>
        </w:rPr>
        <w:t>cyber</w:t>
      </w:r>
      <w:r w:rsidRPr="00ED4D77">
        <w:rPr>
          <w:rStyle w:val="StyleUnderline"/>
        </w:rPr>
        <w:t xml:space="preserve"> attacks</w:t>
      </w:r>
      <w:proofErr w:type="spellEnd"/>
      <w:r w:rsidRPr="00ED4D77">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p>
    <w:p w14:paraId="1D27EF2F" w14:textId="77777777" w:rsidR="008875F5" w:rsidRPr="00ED4D77" w:rsidRDefault="008875F5" w:rsidP="008875F5">
      <w:pPr>
        <w:rPr>
          <w:sz w:val="16"/>
        </w:rPr>
      </w:pPr>
      <w:r w:rsidRPr="00ED4D77">
        <w:rPr>
          <w:sz w:val="16"/>
        </w:rPr>
        <w:t xml:space="preserve">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w:t>
      </w:r>
      <w:proofErr w:type="gramStart"/>
      <w:r w:rsidRPr="00ED4D77">
        <w:rPr>
          <w:sz w:val="16"/>
        </w:rPr>
        <w:t>launch</w:t>
      </w:r>
      <w:proofErr w:type="gramEnd"/>
      <w:r w:rsidRPr="00ED4D77">
        <w:rPr>
          <w:sz w:val="16"/>
        </w:rPr>
        <w:t xml:space="preserve"> options for military purposes. Normally this is not an issue, but the available launch options may be third party rather than national-flag carriers, which raises severe security concerns.</w:t>
      </w:r>
    </w:p>
    <w:p w14:paraId="200F9586" w14:textId="77777777" w:rsidR="008875F5" w:rsidRPr="00ED4D77" w:rsidRDefault="008875F5" w:rsidP="008875F5">
      <w:pPr>
        <w:rPr>
          <w:sz w:val="16"/>
        </w:rPr>
      </w:pPr>
      <w:r w:rsidRPr="00ED4D77">
        <w:rPr>
          <w:sz w:val="16"/>
        </w:rPr>
        <w:t xml:space="preserve">Fourth, </w:t>
      </w:r>
      <w:r w:rsidRPr="00ED4D77">
        <w:rPr>
          <w:rStyle w:val="Emphasis"/>
          <w:highlight w:val="yellow"/>
        </w:rPr>
        <w:t>several other assumptions</w:t>
      </w:r>
      <w:r w:rsidRPr="00ED4D77">
        <w:rPr>
          <w:rStyle w:val="StyleUnderline"/>
          <w:highlight w:val="yellow"/>
        </w:rPr>
        <w:t xml:space="preserve"> become essential</w:t>
      </w:r>
      <w:r w:rsidRPr="00ED4D77">
        <w:rPr>
          <w:rStyle w:val="StyleUnderline"/>
        </w:rPr>
        <w:t xml:space="preserve"> to make the strategy work, including </w:t>
      </w:r>
      <w:r w:rsidRPr="00ED4D77">
        <w:rPr>
          <w:rStyle w:val="StyleUnderline"/>
          <w:highlight w:val="yellow"/>
        </w:rPr>
        <w:t>that</w:t>
      </w:r>
      <w:r w:rsidRPr="00ED4D77">
        <w:rPr>
          <w:sz w:val="16"/>
        </w:rPr>
        <w:t xml:space="preserve"> such </w:t>
      </w:r>
      <w:r w:rsidRPr="00ED4D77">
        <w:rPr>
          <w:rStyle w:val="StyleUnderline"/>
        </w:rPr>
        <w:t xml:space="preserve">an </w:t>
      </w:r>
      <w:r w:rsidRPr="00ED4D77">
        <w:rPr>
          <w:rStyle w:val="StyleUnderline"/>
          <w:highlight w:val="yellow"/>
        </w:rPr>
        <w:t>attack does not render</w:t>
      </w:r>
      <w:r w:rsidRPr="00ED4D77">
        <w:rPr>
          <w:rStyle w:val="StyleUnderline"/>
        </w:rPr>
        <w:t xml:space="preserve"> Earth </w:t>
      </w:r>
      <w:r w:rsidRPr="00ED4D77">
        <w:rPr>
          <w:rStyle w:val="StyleUnderline"/>
          <w:highlight w:val="yellow"/>
        </w:rPr>
        <w:t>orbit so debris-saturated</w:t>
      </w:r>
      <w:r w:rsidRPr="00ED4D77">
        <w:rPr>
          <w:sz w:val="16"/>
        </w:rPr>
        <w:t xml:space="preserve"> that </w:t>
      </w:r>
      <w:r w:rsidRPr="00ED4D77">
        <w:rPr>
          <w:rStyle w:val="StyleUnderline"/>
          <w:highlight w:val="yellow"/>
        </w:rPr>
        <w:t>further</w:t>
      </w:r>
      <w:r w:rsidRPr="00ED4D77">
        <w:rPr>
          <w:rStyle w:val="StyleUnderline"/>
        </w:rPr>
        <w:t xml:space="preserve"> military space </w:t>
      </w:r>
      <w:r w:rsidRPr="00ED4D77">
        <w:rPr>
          <w:rStyle w:val="Emphasis"/>
          <w:highlight w:val="yellow"/>
        </w:rPr>
        <w:t>op</w:t>
      </w:r>
      <w:r w:rsidRPr="00ED4D77">
        <w:rPr>
          <w:rStyle w:val="StyleUnderline"/>
        </w:rPr>
        <w:t>eration</w:t>
      </w:r>
      <w:r w:rsidRPr="00ED4D77">
        <w:rPr>
          <w:rStyle w:val="Emphasis"/>
          <w:highlight w:val="yellow"/>
        </w:rPr>
        <w:t>s</w:t>
      </w:r>
      <w:r w:rsidRPr="00ED4D77">
        <w:rPr>
          <w:rStyle w:val="StyleUnderline"/>
          <w:highlight w:val="yellow"/>
        </w:rPr>
        <w:t xml:space="preserve"> become impossible</w:t>
      </w:r>
      <w:r w:rsidRPr="00ED4D77">
        <w:rPr>
          <w:sz w:val="16"/>
        </w:rPr>
        <w:t xml:space="preserve"> to sustain. Also, damage to civilian space assets remains, such that their continuation is possible if undamaged replacements can be quickly reintroduced to restart economically critical operations. </w:t>
      </w:r>
      <w:r w:rsidRPr="00ED4D77">
        <w:rPr>
          <w:rStyle w:val="StyleUnderline"/>
        </w:rPr>
        <w:t>Globalization has been fostered through satellite technologies. Their disruption can be devastating for all parties</w:t>
      </w:r>
      <w:r w:rsidRPr="00ED4D77">
        <w:rPr>
          <w:sz w:val="16"/>
        </w:rPr>
        <w:t xml:space="preserve">, regardless of who is the winner or the loser. What may occur is the graveyard of the modern economic system. No potential space participants would be immune to the damage, regardless of </w:t>
      </w:r>
      <w:proofErr w:type="gramStart"/>
      <w:r w:rsidRPr="00ED4D77">
        <w:rPr>
          <w:sz w:val="16"/>
        </w:rPr>
        <w:t>whether or not</w:t>
      </w:r>
      <w:proofErr w:type="gramEnd"/>
      <w:r w:rsidRPr="00ED4D77">
        <w:rPr>
          <w:sz w:val="16"/>
        </w:rPr>
        <w:t xml:space="preserve"> they were participants in the actual conflict.</w:t>
      </w:r>
    </w:p>
    <w:p w14:paraId="10E7F90B" w14:textId="77777777" w:rsidR="008875F5" w:rsidRPr="00ED4D77" w:rsidRDefault="008875F5" w:rsidP="008875F5">
      <w:pPr>
        <w:rPr>
          <w:sz w:val="16"/>
        </w:rPr>
      </w:pPr>
      <w:r w:rsidRPr="00ED4D77">
        <w:rPr>
          <w:sz w:val="16"/>
        </w:rPr>
        <w:t xml:space="preserve">Fifth, </w:t>
      </w:r>
      <w:r w:rsidRPr="00ED4D77">
        <w:rPr>
          <w:rStyle w:val="StyleUnderline"/>
          <w:highlight w:val="yellow"/>
        </w:rPr>
        <w:t>there must be no difficulty</w:t>
      </w:r>
      <w:r w:rsidRPr="00ED4D77">
        <w:rPr>
          <w:rStyle w:val="StyleUnderline"/>
        </w:rPr>
        <w:t xml:space="preserve"> in </w:t>
      </w:r>
      <w:r w:rsidRPr="00ED4D77">
        <w:rPr>
          <w:rStyle w:val="StyleUnderline"/>
          <w:highlight w:val="yellow"/>
        </w:rPr>
        <w:t>separating</w:t>
      </w:r>
      <w:r w:rsidRPr="00ED4D77">
        <w:rPr>
          <w:rStyle w:val="StyleUnderline"/>
        </w:rPr>
        <w:t xml:space="preserve"> potential </w:t>
      </w:r>
      <w:r w:rsidRPr="00ED4D77">
        <w:rPr>
          <w:rStyle w:val="StyleUnderline"/>
          <w:highlight w:val="yellow"/>
        </w:rPr>
        <w:t>targets</w:t>
      </w:r>
      <w:r w:rsidRPr="00ED4D77">
        <w:rPr>
          <w:rStyle w:val="StyleUnderline"/>
        </w:rPr>
        <w:t xml:space="preserve"> from the enemy, </w:t>
      </w:r>
      <w:r w:rsidRPr="00ED4D77">
        <w:rPr>
          <w:rStyle w:val="StyleUnderline"/>
          <w:highlight w:val="yellow"/>
        </w:rPr>
        <w:t>allied states, and nonbelligerent</w:t>
      </w:r>
      <w:r w:rsidRPr="00ED4D77">
        <w:rPr>
          <w:rStyle w:val="StyleUnderline"/>
        </w:rPr>
        <w:t xml:space="preserve"> states</w:t>
      </w:r>
      <w:r w:rsidRPr="00ED4D77">
        <w:rPr>
          <w:sz w:val="16"/>
        </w:rPr>
        <w:t xml:space="preserve">. This creates a situation in which the </w:t>
      </w:r>
      <w:r w:rsidRPr="00ED4D77">
        <w:rPr>
          <w:rStyle w:val="StyleUnderline"/>
          <w:highlight w:val="yellow"/>
        </w:rPr>
        <w:t xml:space="preserve">spread of space </w:t>
      </w:r>
      <w:r w:rsidRPr="00ED4D77">
        <w:rPr>
          <w:rStyle w:val="Emphasis"/>
          <w:highlight w:val="yellow"/>
        </w:rPr>
        <w:t>tech</w:t>
      </w:r>
      <w:r w:rsidRPr="00ED4D77">
        <w:rPr>
          <w:rStyle w:val="StyleUnderline"/>
        </w:rPr>
        <w:t xml:space="preserve">nologies </w:t>
      </w:r>
      <w:r w:rsidRPr="00ED4D77">
        <w:rPr>
          <w:rStyle w:val="StyleUnderline"/>
          <w:highlight w:val="yellow"/>
        </w:rPr>
        <w:t xml:space="preserve">globally </w:t>
      </w:r>
      <w:r w:rsidRPr="00ED4D77">
        <w:rPr>
          <w:rStyle w:val="Emphasis"/>
          <w:highlight w:val="yellow"/>
        </w:rPr>
        <w:t>complicates actions</w:t>
      </w:r>
      <w:r w:rsidRPr="00ED4D77">
        <w:rPr>
          <w:sz w:val="16"/>
        </w:rPr>
        <w:t xml:space="preserve">, expanding the range of participants beyond the combatants, much like earlier wars at sea, where there were the combatants' ships, along with those of </w:t>
      </w:r>
      <w:proofErr w:type="spellStart"/>
      <w:r w:rsidRPr="00ED4D77">
        <w:rPr>
          <w:sz w:val="16"/>
        </w:rPr>
        <w:t>nonbelligerents</w:t>
      </w:r>
      <w:proofErr w:type="spellEnd"/>
      <w:r w:rsidRPr="00ED4D77">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p>
    <w:p w14:paraId="2E49D9CA" w14:textId="77777777" w:rsidR="008875F5" w:rsidRPr="00ED4D77" w:rsidRDefault="008875F5" w:rsidP="008875F5">
      <w:pPr>
        <w:rPr>
          <w:sz w:val="16"/>
        </w:rPr>
      </w:pPr>
      <w:r w:rsidRPr="00ED4D77">
        <w:rPr>
          <w:sz w:val="16"/>
        </w:rPr>
        <w:t>Other forms space war will take</w:t>
      </w:r>
    </w:p>
    <w:p w14:paraId="6234D619" w14:textId="77777777" w:rsidR="008875F5" w:rsidRPr="00ED4D77" w:rsidRDefault="008875F5" w:rsidP="008875F5">
      <w:pPr>
        <w:rPr>
          <w:sz w:val="16"/>
        </w:rPr>
      </w:pPr>
      <w:r w:rsidRPr="00ED4D77">
        <w:rPr>
          <w:sz w:val="16"/>
        </w:rPr>
        <w:t xml:space="preserve">Reality is more complicated—kinetic action produces debris, the ultimate deterrent to actual space war. Therefore, space war could likely track several distinct phases. The first is </w:t>
      </w:r>
      <w:proofErr w:type="spellStart"/>
      <w:r w:rsidRPr="00ED4D77">
        <w:rPr>
          <w:sz w:val="16"/>
        </w:rPr>
        <w:t>cyber attacks</w:t>
      </w:r>
      <w:proofErr w:type="spellEnd"/>
      <w:r w:rsidRPr="00ED4D77">
        <w:rPr>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ED4D77">
        <w:rPr>
          <w:sz w:val="16"/>
        </w:rPr>
        <w:t>Similar to</w:t>
      </w:r>
      <w:proofErr w:type="gramEnd"/>
      <w:r w:rsidRPr="00ED4D77">
        <w:rPr>
          <w:sz w:val="16"/>
        </w:rPr>
        <w:t xml:space="preserve"> unrestricted submarine warfare, all targets in the relevant area will become casualties or otherwise impacted in their operations.</w:t>
      </w:r>
    </w:p>
    <w:p w14:paraId="2006745F" w14:textId="77777777" w:rsidR="008875F5" w:rsidRPr="00ED4D77" w:rsidRDefault="008875F5" w:rsidP="008875F5">
      <w:pPr>
        <w:rPr>
          <w:sz w:val="16"/>
        </w:rPr>
      </w:pPr>
      <w:r w:rsidRPr="00ED4D77">
        <w:rPr>
          <w:sz w:val="16"/>
        </w:rPr>
        <w:t xml:space="preserve">Second, attacks that are conducted against the ground down links and/or communications systems, leaving the spacecraft without guidance or instructions, </w:t>
      </w:r>
      <w:proofErr w:type="gramStart"/>
      <w:r w:rsidRPr="00ED4D77">
        <w:rPr>
          <w:sz w:val="16"/>
        </w:rPr>
        <w:t>and also</w:t>
      </w:r>
      <w:proofErr w:type="gramEnd"/>
      <w:r w:rsidRPr="00ED4D77">
        <w:rPr>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p>
    <w:p w14:paraId="32AB1A95" w14:textId="77777777" w:rsidR="008875F5" w:rsidRPr="00ED4D77" w:rsidRDefault="008875F5" w:rsidP="008875F5">
      <w:pPr>
        <w:rPr>
          <w:sz w:val="16"/>
        </w:rPr>
      </w:pPr>
      <w:r w:rsidRPr="00ED4D77">
        <w:rPr>
          <w:sz w:val="16"/>
        </w:rPr>
        <w:t xml:space="preserve">Third, rapid replacement of inoperative satellites, regardless of the reasons, does not occur, which translates into a race for the third, possibly end, phase of the war, replenishment. </w:t>
      </w:r>
      <w:r w:rsidRPr="00ED4D77">
        <w:rPr>
          <w:rStyle w:val="StyleUnderline"/>
          <w:highlight w:val="yellow"/>
        </w:rPr>
        <w:t>Inability to replace losses</w:t>
      </w:r>
      <w:r w:rsidRPr="00ED4D77">
        <w:rPr>
          <w:rStyle w:val="StyleUnderline"/>
        </w:rPr>
        <w:t xml:space="preserve"> may </w:t>
      </w:r>
      <w:r w:rsidRPr="00ED4D77">
        <w:rPr>
          <w:rStyle w:val="StyleUnderline"/>
          <w:highlight w:val="yellow"/>
        </w:rPr>
        <w:t>mean</w:t>
      </w:r>
      <w:r w:rsidRPr="00ED4D77">
        <w:rPr>
          <w:sz w:val="16"/>
        </w:rPr>
        <w:t xml:space="preserve"> that </w:t>
      </w:r>
      <w:r w:rsidRPr="00ED4D77">
        <w:rPr>
          <w:rStyle w:val="Emphasis"/>
          <w:highlight w:val="yellow"/>
        </w:rPr>
        <w:t>none of the combatants are able to dominate</w:t>
      </w:r>
      <w:r w:rsidRPr="00ED4D77">
        <w:rPr>
          <w:sz w:val="16"/>
        </w:rPr>
        <w:t xml:space="preserve"> in the end, </w:t>
      </w:r>
      <w:r w:rsidRPr="00ED4D77">
        <w:rPr>
          <w:rStyle w:val="StyleUnderline"/>
        </w:rPr>
        <w:t xml:space="preserve">meaning conventional conflict may be the outcome, although </w:t>
      </w:r>
      <w:r w:rsidRPr="00ED4D77">
        <w:rPr>
          <w:rStyle w:val="StyleUnderline"/>
          <w:highlight w:val="yellow"/>
        </w:rPr>
        <w:t xml:space="preserve">issues of global reach may </w:t>
      </w:r>
      <w:r w:rsidRPr="00ED4D77">
        <w:rPr>
          <w:rStyle w:val="Emphasis"/>
          <w:highlight w:val="yellow"/>
        </w:rPr>
        <w:t>confine conflicts to</w:t>
      </w:r>
      <w:r w:rsidRPr="00ED4D77">
        <w:rPr>
          <w:rStyle w:val="Emphasis"/>
        </w:rPr>
        <w:t xml:space="preserve"> relatively </w:t>
      </w:r>
      <w:r w:rsidRPr="00ED4D77">
        <w:rPr>
          <w:rStyle w:val="Emphasis"/>
          <w:highlight w:val="yellow"/>
        </w:rPr>
        <w:t>small areas</w:t>
      </w:r>
      <w:r w:rsidRPr="00ED4D77">
        <w:rPr>
          <w:sz w:val="16"/>
        </w:rPr>
        <w:t>. In previous conventional conflicts, large-scale forces were moved, albeit slowly, across the globe to the conflict, i.e., Desert Shield morphing into Desert Storm after a nearly six-month buildup.</w:t>
      </w:r>
    </w:p>
    <w:p w14:paraId="69279733" w14:textId="77777777" w:rsidR="008875F5" w:rsidRPr="00ED4D77" w:rsidRDefault="008875F5" w:rsidP="008875F5"/>
    <w:p w14:paraId="1AE91304" w14:textId="77777777" w:rsidR="008875F5" w:rsidRPr="00ED4D77" w:rsidRDefault="008875F5" w:rsidP="008875F5">
      <w:pPr>
        <w:pStyle w:val="Heading4"/>
        <w:rPr>
          <w:rFonts w:cs="Calibri"/>
        </w:rPr>
      </w:pPr>
      <w:r w:rsidRPr="00ED4D77">
        <w:rPr>
          <w:rFonts w:cs="Calibri"/>
        </w:rPr>
        <w:t xml:space="preserve">Hotline solves </w:t>
      </w:r>
      <w:r w:rsidRPr="00ED4D77">
        <w:rPr>
          <w:rFonts w:cs="Calibri"/>
          <w:u w:val="single"/>
        </w:rPr>
        <w:t>escalation</w:t>
      </w:r>
      <w:r w:rsidRPr="00ED4D77">
        <w:rPr>
          <w:rFonts w:cs="Calibri"/>
        </w:rPr>
        <w:t xml:space="preserve">---shortens communication chains in a crisis </w:t>
      </w:r>
    </w:p>
    <w:p w14:paraId="7A8B3A4B" w14:textId="77777777" w:rsidR="008875F5" w:rsidRPr="00ED4D77" w:rsidRDefault="008875F5" w:rsidP="008875F5">
      <w:r w:rsidRPr="00ED4D77">
        <w:t xml:space="preserve">Julienne </w:t>
      </w:r>
      <w:r w:rsidRPr="00ED4D77">
        <w:rPr>
          <w:rStyle w:val="Style13ptBold"/>
        </w:rPr>
        <w:t>Roman 15</w:t>
      </w:r>
      <w:r w:rsidRPr="00ED4D77">
        <w:t>, writer for Tech Times, citing Frank Rose, former United States Assistant Secretary of State, 11/24/15, “US, China Set Up Space Hotline to Avoid Satellite Warfare,” http://www.techtimes.com/articles/109998/20151124/us-china-set-up-space-hotline-to-avoid-satellite-warfare.htm</w:t>
      </w:r>
    </w:p>
    <w:p w14:paraId="4A485824" w14:textId="77777777" w:rsidR="008875F5" w:rsidRPr="00ED4D77" w:rsidRDefault="008875F5" w:rsidP="008875F5">
      <w:pPr>
        <w:rPr>
          <w:sz w:val="16"/>
        </w:rPr>
      </w:pPr>
      <w:r w:rsidRPr="00ED4D77">
        <w:rPr>
          <w:rStyle w:val="StyleUnderline"/>
          <w:highlight w:val="yellow"/>
        </w:rPr>
        <w:t xml:space="preserve">The </w:t>
      </w:r>
      <w:r w:rsidRPr="00ED4D77">
        <w:rPr>
          <w:rStyle w:val="Emphasis"/>
          <w:highlight w:val="yellow"/>
        </w:rPr>
        <w:t>U</w:t>
      </w:r>
      <w:r w:rsidRPr="00ED4D77">
        <w:rPr>
          <w:rStyle w:val="StyleUnderline"/>
        </w:rPr>
        <w:t xml:space="preserve">nited </w:t>
      </w:r>
      <w:r w:rsidRPr="00ED4D77">
        <w:rPr>
          <w:rStyle w:val="Emphasis"/>
          <w:highlight w:val="yellow"/>
        </w:rPr>
        <w:t>S</w:t>
      </w:r>
      <w:r w:rsidRPr="00ED4D77">
        <w:rPr>
          <w:rStyle w:val="StyleUnderline"/>
        </w:rPr>
        <w:t xml:space="preserve">tates and </w:t>
      </w:r>
      <w:r w:rsidRPr="00ED4D77">
        <w:rPr>
          <w:rStyle w:val="Emphasis"/>
          <w:highlight w:val="yellow"/>
        </w:rPr>
        <w:t>China</w:t>
      </w:r>
      <w:r w:rsidRPr="00ED4D77">
        <w:rPr>
          <w:rStyle w:val="StyleUnderline"/>
        </w:rPr>
        <w:t xml:space="preserve"> have set up a</w:t>
      </w:r>
      <w:r w:rsidRPr="00ED4D77">
        <w:rPr>
          <w:sz w:val="16"/>
        </w:rPr>
        <w:t xml:space="preserve"> </w:t>
      </w:r>
      <w:r w:rsidRPr="00ED4D77">
        <w:rPr>
          <w:rStyle w:val="Emphasis"/>
          <w:highlight w:val="yellow"/>
        </w:rPr>
        <w:t>space hotline</w:t>
      </w:r>
      <w:r w:rsidRPr="00ED4D77">
        <w:rPr>
          <w:sz w:val="16"/>
        </w:rPr>
        <w:t xml:space="preserve"> between them. </w:t>
      </w:r>
      <w:r w:rsidRPr="00ED4D77">
        <w:rPr>
          <w:rStyle w:val="Emphasis"/>
        </w:rPr>
        <w:t xml:space="preserve">This connection </w:t>
      </w:r>
      <w:r w:rsidRPr="00ED4D77">
        <w:rPr>
          <w:rStyle w:val="Emphasis"/>
          <w:highlight w:val="yellow"/>
        </w:rPr>
        <w:t>will</w:t>
      </w:r>
      <w:r w:rsidRPr="00ED4D77">
        <w:rPr>
          <w:rStyle w:val="Emphasis"/>
        </w:rPr>
        <w:t xml:space="preserve"> be used to facilitate the exchange of information</w:t>
      </w:r>
      <w:r w:rsidRPr="00ED4D77">
        <w:rPr>
          <w:rStyle w:val="StyleUnderline"/>
        </w:rPr>
        <w:t xml:space="preserve"> between the two countries and </w:t>
      </w:r>
      <w:r w:rsidRPr="00ED4D77">
        <w:rPr>
          <w:rStyle w:val="Emphasis"/>
          <w:highlight w:val="yellow"/>
        </w:rPr>
        <w:t>prevent</w:t>
      </w:r>
      <w:r w:rsidRPr="00ED4D77">
        <w:rPr>
          <w:rStyle w:val="StyleUnderline"/>
        </w:rPr>
        <w:t xml:space="preserve"> satellite-related </w:t>
      </w:r>
      <w:r w:rsidRPr="00ED4D77">
        <w:rPr>
          <w:rStyle w:val="Emphasis"/>
          <w:highlight w:val="yellow"/>
        </w:rPr>
        <w:t>conflicts</w:t>
      </w:r>
      <w:r w:rsidRPr="00ED4D77">
        <w:rPr>
          <w:sz w:val="16"/>
          <w:highlight w:val="yellow"/>
        </w:rPr>
        <w:t xml:space="preserve"> </w:t>
      </w:r>
      <w:r w:rsidRPr="00ED4D77">
        <w:rPr>
          <w:rStyle w:val="StyleUnderline"/>
          <w:highlight w:val="yellow"/>
        </w:rPr>
        <w:t xml:space="preserve">and </w:t>
      </w:r>
      <w:r w:rsidRPr="00ED4D77">
        <w:rPr>
          <w:rStyle w:val="Emphasis"/>
          <w:highlight w:val="yellow"/>
        </w:rPr>
        <w:t>misunderstandings</w:t>
      </w:r>
      <w:r w:rsidRPr="00ED4D77">
        <w:rPr>
          <w:sz w:val="16"/>
        </w:rPr>
        <w:t>.</w:t>
      </w:r>
    </w:p>
    <w:p w14:paraId="546A3185" w14:textId="77777777" w:rsidR="008875F5" w:rsidRPr="00ED4D77" w:rsidRDefault="008875F5" w:rsidP="008875F5">
      <w:pPr>
        <w:rPr>
          <w:sz w:val="16"/>
        </w:rPr>
      </w:pPr>
      <w:r w:rsidRPr="00ED4D77">
        <w:rPr>
          <w:rStyle w:val="StyleUnderline"/>
        </w:rPr>
        <w:t xml:space="preserve">There have been fears of the possibility of </w:t>
      </w:r>
      <w:r w:rsidRPr="00ED4D77">
        <w:rPr>
          <w:rStyle w:val="Emphasis"/>
        </w:rPr>
        <w:t>warfare</w:t>
      </w:r>
      <w:r w:rsidRPr="00ED4D77">
        <w:rPr>
          <w:sz w:val="16"/>
        </w:rPr>
        <w:t xml:space="preserve"> </w:t>
      </w:r>
      <w:r w:rsidRPr="00ED4D77">
        <w:rPr>
          <w:rStyle w:val="StyleUnderline"/>
        </w:rPr>
        <w:t>in space after China blew up a satellite</w:t>
      </w:r>
      <w:r w:rsidRPr="00ED4D77">
        <w:rPr>
          <w:sz w:val="16"/>
        </w:rPr>
        <w:t xml:space="preserve"> during one of its </w:t>
      </w:r>
      <w:proofErr w:type="gramStart"/>
      <w:r w:rsidRPr="00ED4D77">
        <w:rPr>
          <w:sz w:val="16"/>
        </w:rPr>
        <w:t>test</w:t>
      </w:r>
      <w:proofErr w:type="gramEnd"/>
      <w:r w:rsidRPr="00ED4D77">
        <w:rPr>
          <w:sz w:val="16"/>
        </w:rPr>
        <w:t xml:space="preserve"> runs of its anti-satellite technology back in 2007. Military operations and intelligence-gathering efforts that are dependent on satellites could be severely derailed by such weapons.</w:t>
      </w:r>
    </w:p>
    <w:p w14:paraId="08FAB05C" w14:textId="77777777" w:rsidR="008875F5" w:rsidRPr="00ED4D77" w:rsidRDefault="008875F5" w:rsidP="008875F5">
      <w:pPr>
        <w:rPr>
          <w:sz w:val="16"/>
        </w:rPr>
      </w:pPr>
      <w:r w:rsidRPr="00ED4D77">
        <w:rPr>
          <w:rStyle w:val="StyleUnderline"/>
        </w:rPr>
        <w:t>The two powerhouse nations have been investing in</w:t>
      </w:r>
      <w:r w:rsidRPr="00ED4D77">
        <w:rPr>
          <w:sz w:val="16"/>
        </w:rPr>
        <w:t xml:space="preserve"> </w:t>
      </w:r>
      <w:r w:rsidRPr="00ED4D77">
        <w:rPr>
          <w:rStyle w:val="Emphasis"/>
        </w:rPr>
        <w:t>weaponry</w:t>
      </w:r>
      <w:r w:rsidRPr="00ED4D77">
        <w:rPr>
          <w:sz w:val="16"/>
        </w:rPr>
        <w:t xml:space="preserve"> </w:t>
      </w:r>
      <w:r w:rsidRPr="00ED4D77">
        <w:rPr>
          <w:rStyle w:val="StyleUnderline"/>
        </w:rPr>
        <w:t xml:space="preserve">that can </w:t>
      </w:r>
      <w:r w:rsidRPr="00ED4D77">
        <w:rPr>
          <w:rStyle w:val="Emphasis"/>
        </w:rPr>
        <w:t>destroy satellites</w:t>
      </w:r>
      <w:r w:rsidRPr="00ED4D77">
        <w:rPr>
          <w:sz w:val="16"/>
        </w:rPr>
        <w:t xml:space="preserve"> </w:t>
      </w:r>
      <w:r w:rsidRPr="00ED4D77">
        <w:rPr>
          <w:rStyle w:val="StyleUnderline"/>
        </w:rPr>
        <w:t>that can be used during</w:t>
      </w:r>
      <w:r w:rsidRPr="00ED4D77">
        <w:rPr>
          <w:sz w:val="16"/>
        </w:rPr>
        <w:t xml:space="preserve"> </w:t>
      </w:r>
      <w:r w:rsidRPr="00ED4D77">
        <w:rPr>
          <w:rStyle w:val="Emphasis"/>
        </w:rPr>
        <w:t>military operations</w:t>
      </w:r>
      <w:r w:rsidRPr="00ED4D77">
        <w:rPr>
          <w:sz w:val="16"/>
        </w:rPr>
        <w:t>. Frank Rose, U.S. assistant secretary of state, said that China has been testing out anti-satellite weapons.</w:t>
      </w:r>
    </w:p>
    <w:p w14:paraId="144C6243" w14:textId="77777777" w:rsidR="008875F5" w:rsidRPr="00ED4D77" w:rsidRDefault="008875F5" w:rsidP="008875F5">
      <w:pPr>
        <w:rPr>
          <w:sz w:val="16"/>
        </w:rPr>
      </w:pPr>
      <w:proofErr w:type="gramStart"/>
      <w:r w:rsidRPr="00ED4D77">
        <w:rPr>
          <w:rStyle w:val="StyleUnderline"/>
        </w:rPr>
        <w:t>In order to</w:t>
      </w:r>
      <w:proofErr w:type="gramEnd"/>
      <w:r w:rsidRPr="00ED4D77">
        <w:rPr>
          <w:rStyle w:val="StyleUnderline"/>
        </w:rPr>
        <w:t xml:space="preserve"> prevent the space tests from causing </w:t>
      </w:r>
      <w:r w:rsidRPr="00ED4D77">
        <w:rPr>
          <w:rStyle w:val="Emphasis"/>
        </w:rPr>
        <w:t>misunderstandings</w:t>
      </w:r>
      <w:r w:rsidRPr="00ED4D77">
        <w:rPr>
          <w:sz w:val="16"/>
        </w:rPr>
        <w:t xml:space="preserve"> </w:t>
      </w:r>
      <w:r w:rsidRPr="00ED4D77">
        <w:rPr>
          <w:rStyle w:val="StyleUnderline"/>
          <w:highlight w:val="yellow"/>
        </w:rPr>
        <w:t>that would</w:t>
      </w:r>
      <w:r w:rsidRPr="00ED4D77">
        <w:rPr>
          <w:rStyle w:val="StyleUnderline"/>
        </w:rPr>
        <w:t xml:space="preserve"> then </w:t>
      </w:r>
      <w:r w:rsidRPr="00ED4D77">
        <w:rPr>
          <w:rStyle w:val="StyleUnderline"/>
          <w:highlight w:val="yellow"/>
        </w:rPr>
        <w:t>result in</w:t>
      </w:r>
      <w:r w:rsidRPr="00ED4D77">
        <w:rPr>
          <w:rStyle w:val="StyleUnderline"/>
        </w:rPr>
        <w:t>to</w:t>
      </w:r>
      <w:r w:rsidRPr="00ED4D77">
        <w:rPr>
          <w:sz w:val="16"/>
        </w:rPr>
        <w:t xml:space="preserve"> </w:t>
      </w:r>
      <w:r w:rsidRPr="00ED4D77">
        <w:rPr>
          <w:rStyle w:val="Emphasis"/>
          <w:highlight w:val="yellow"/>
        </w:rPr>
        <w:t>space wars</w:t>
      </w:r>
      <w:r w:rsidRPr="00ED4D77">
        <w:rPr>
          <w:sz w:val="16"/>
        </w:rPr>
        <w:t xml:space="preserve">, </w:t>
      </w:r>
      <w:r w:rsidRPr="00ED4D77">
        <w:rPr>
          <w:rStyle w:val="StyleUnderline"/>
          <w:highlight w:val="yellow"/>
        </w:rPr>
        <w:t>the</w:t>
      </w:r>
      <w:r w:rsidRPr="00ED4D77">
        <w:rPr>
          <w:rStyle w:val="StyleUnderline"/>
        </w:rPr>
        <w:t xml:space="preserve"> new </w:t>
      </w:r>
      <w:r w:rsidRPr="00ED4D77">
        <w:rPr>
          <w:rStyle w:val="StyleUnderline"/>
          <w:highlight w:val="yellow"/>
        </w:rPr>
        <w:t>hotline will provide</w:t>
      </w:r>
      <w:r w:rsidRPr="00ED4D77">
        <w:rPr>
          <w:sz w:val="16"/>
        </w:rPr>
        <w:t xml:space="preserve"> </w:t>
      </w:r>
      <w:r w:rsidRPr="00ED4D77">
        <w:rPr>
          <w:rStyle w:val="Emphasis"/>
          <w:highlight w:val="yellow"/>
        </w:rPr>
        <w:t>quick access</w:t>
      </w:r>
      <w:r w:rsidRPr="00ED4D77">
        <w:rPr>
          <w:sz w:val="16"/>
          <w:highlight w:val="yellow"/>
        </w:rPr>
        <w:t xml:space="preserve"> </w:t>
      </w:r>
      <w:r w:rsidRPr="00ED4D77">
        <w:rPr>
          <w:rStyle w:val="StyleUnderline"/>
          <w:highlight w:val="yellow"/>
        </w:rPr>
        <w:t xml:space="preserve">between </w:t>
      </w:r>
      <w:r w:rsidRPr="00ED4D77">
        <w:rPr>
          <w:rStyle w:val="Emphasis"/>
          <w:highlight w:val="yellow"/>
        </w:rPr>
        <w:t>authorities</w:t>
      </w:r>
      <w:r w:rsidRPr="00ED4D77">
        <w:rPr>
          <w:sz w:val="16"/>
        </w:rPr>
        <w:t xml:space="preserve"> in China and the United States. </w:t>
      </w:r>
      <w:r w:rsidRPr="00ED4D77">
        <w:rPr>
          <w:rStyle w:val="StyleUnderline"/>
        </w:rPr>
        <w:t>The</w:t>
      </w:r>
      <w:r w:rsidRPr="00ED4D77">
        <w:rPr>
          <w:sz w:val="16"/>
        </w:rPr>
        <w:t xml:space="preserve"> </w:t>
      </w:r>
      <w:r w:rsidRPr="00ED4D77">
        <w:rPr>
          <w:rStyle w:val="Emphasis"/>
          <w:highlight w:val="yellow"/>
        </w:rPr>
        <w:t>direct link</w:t>
      </w:r>
      <w:r w:rsidRPr="00ED4D77">
        <w:rPr>
          <w:sz w:val="16"/>
        </w:rPr>
        <w:t xml:space="preserve"> </w:t>
      </w:r>
      <w:r w:rsidRPr="00ED4D77">
        <w:rPr>
          <w:rStyle w:val="StyleUnderline"/>
        </w:rPr>
        <w:t xml:space="preserve">will make it easier to convey certain </w:t>
      </w:r>
      <w:r w:rsidRPr="00ED4D77">
        <w:rPr>
          <w:rStyle w:val="Emphasis"/>
        </w:rPr>
        <w:t>necessary information</w:t>
      </w:r>
      <w:r w:rsidRPr="00ED4D77">
        <w:rPr>
          <w:sz w:val="16"/>
        </w:rPr>
        <w:t xml:space="preserve"> </w:t>
      </w:r>
      <w:r w:rsidRPr="00ED4D77">
        <w:rPr>
          <w:rStyle w:val="StyleUnderline"/>
        </w:rPr>
        <w:t xml:space="preserve">to </w:t>
      </w:r>
      <w:r w:rsidRPr="00ED4D77">
        <w:rPr>
          <w:rStyle w:val="Emphasis"/>
        </w:rPr>
        <w:t>prevent any conflicts</w:t>
      </w:r>
      <w:r w:rsidRPr="00ED4D77">
        <w:rPr>
          <w:sz w:val="16"/>
        </w:rPr>
        <w:t>.</w:t>
      </w:r>
    </w:p>
    <w:p w14:paraId="51625797" w14:textId="77777777" w:rsidR="008875F5" w:rsidRPr="00ED4D77" w:rsidRDefault="008875F5" w:rsidP="008875F5">
      <w:pPr>
        <w:rPr>
          <w:sz w:val="16"/>
        </w:rPr>
      </w:pPr>
      <w:r w:rsidRPr="00ED4D77">
        <w:rPr>
          <w:sz w:val="16"/>
        </w:rPr>
        <w:t>"China is developing a full spectrum of anti-satellite capabilities," Rose said, noting that if China can refuse to give the United States and its allies access to space systems, China is set to gain military advantage.</w:t>
      </w:r>
    </w:p>
    <w:p w14:paraId="44C71EFC" w14:textId="77777777" w:rsidR="008875F5" w:rsidRPr="00ED4D77" w:rsidRDefault="008875F5" w:rsidP="008875F5">
      <w:pPr>
        <w:rPr>
          <w:rStyle w:val="StyleUnderline"/>
        </w:rPr>
      </w:pPr>
      <w:r w:rsidRPr="00ED4D77">
        <w:rPr>
          <w:rStyle w:val="StyleUnderline"/>
        </w:rPr>
        <w:t>Before the hotline, information on collisions would have to go through China's ministry of foreign affairs, consisting of a long,</w:t>
      </w:r>
      <w:r w:rsidRPr="00ED4D77">
        <w:rPr>
          <w:sz w:val="16"/>
        </w:rPr>
        <w:t xml:space="preserve"> </w:t>
      </w:r>
      <w:r w:rsidRPr="00ED4D77">
        <w:rPr>
          <w:rStyle w:val="Emphasis"/>
        </w:rPr>
        <w:t>winding channel</w:t>
      </w:r>
      <w:r w:rsidRPr="00ED4D77">
        <w:rPr>
          <w:sz w:val="16"/>
        </w:rPr>
        <w:t xml:space="preserve"> </w:t>
      </w:r>
      <w:r w:rsidRPr="00ED4D77">
        <w:rPr>
          <w:rStyle w:val="StyleUnderline"/>
        </w:rPr>
        <w:t>through the Joint Space Operations Center to the Pentagon and the State Department</w:t>
      </w:r>
      <w:r w:rsidRPr="00ED4D77">
        <w:rPr>
          <w:sz w:val="16"/>
        </w:rPr>
        <w:t xml:space="preserve"> and then to the U.S. embassy in Beijing </w:t>
      </w:r>
      <w:r w:rsidRPr="00ED4D77">
        <w:rPr>
          <w:rStyle w:val="StyleUnderline"/>
        </w:rPr>
        <w:t>before reaching proper authorities.</w:t>
      </w:r>
    </w:p>
    <w:p w14:paraId="25FC8F4D" w14:textId="77777777" w:rsidR="008875F5" w:rsidRPr="00ED4D77" w:rsidRDefault="008875F5" w:rsidP="008875F5">
      <w:pPr>
        <w:rPr>
          <w:sz w:val="16"/>
        </w:rPr>
      </w:pPr>
      <w:r w:rsidRPr="00ED4D77">
        <w:rPr>
          <w:rStyle w:val="StyleUnderline"/>
        </w:rPr>
        <w:t xml:space="preserve">The hotline </w:t>
      </w:r>
      <w:r w:rsidRPr="00ED4D77">
        <w:rPr>
          <w:rStyle w:val="StyleUnderline"/>
          <w:highlight w:val="yellow"/>
        </w:rPr>
        <w:t>will</w:t>
      </w:r>
      <w:r w:rsidRPr="00ED4D77">
        <w:rPr>
          <w:rStyle w:val="StyleUnderline"/>
        </w:rPr>
        <w:t xml:space="preserve"> be able to </w:t>
      </w:r>
      <w:r w:rsidRPr="00ED4D77">
        <w:rPr>
          <w:rStyle w:val="Emphasis"/>
          <w:highlight w:val="yellow"/>
        </w:rPr>
        <w:t>reach the right people faster</w:t>
      </w:r>
      <w:r w:rsidRPr="00ED4D77">
        <w:rPr>
          <w:sz w:val="16"/>
        </w:rPr>
        <w:t xml:space="preserve"> </w:t>
      </w:r>
      <w:r w:rsidRPr="00ED4D77">
        <w:rPr>
          <w:rStyle w:val="StyleUnderline"/>
        </w:rPr>
        <w:t xml:space="preserve">and </w:t>
      </w:r>
      <w:r w:rsidRPr="00ED4D77">
        <w:rPr>
          <w:rStyle w:val="StyleUnderline"/>
          <w:highlight w:val="yellow"/>
        </w:rPr>
        <w:t>both governments will</w:t>
      </w:r>
      <w:r w:rsidRPr="00ED4D77">
        <w:rPr>
          <w:rStyle w:val="StyleUnderline"/>
        </w:rPr>
        <w:t xml:space="preserve"> be able to </w:t>
      </w:r>
      <w:r w:rsidRPr="00ED4D77">
        <w:rPr>
          <w:rStyle w:val="Emphasis"/>
          <w:highlight w:val="yellow"/>
        </w:rPr>
        <w:t>do away with</w:t>
      </w:r>
      <w:r w:rsidRPr="00ED4D77">
        <w:rPr>
          <w:rStyle w:val="Emphasis"/>
        </w:rPr>
        <w:t xml:space="preserve"> the need for </w:t>
      </w:r>
      <w:r w:rsidRPr="00ED4D77">
        <w:rPr>
          <w:rStyle w:val="Emphasis"/>
          <w:highlight w:val="yellow"/>
        </w:rPr>
        <w:t>middlemen</w:t>
      </w:r>
      <w:r w:rsidRPr="00ED4D77">
        <w:rPr>
          <w:sz w:val="16"/>
        </w:rPr>
        <w:t>.</w:t>
      </w:r>
    </w:p>
    <w:p w14:paraId="65124A12" w14:textId="77777777" w:rsidR="008875F5" w:rsidRPr="00ED4D77" w:rsidRDefault="008875F5" w:rsidP="008875F5">
      <w:pPr>
        <w:rPr>
          <w:sz w:val="16"/>
        </w:rPr>
      </w:pPr>
      <w:r w:rsidRPr="00ED4D77">
        <w:rPr>
          <w:sz w:val="16"/>
        </w:rPr>
        <w:t xml:space="preserve">This isn't in the first time </w:t>
      </w:r>
      <w:r w:rsidRPr="00ED4D77">
        <w:rPr>
          <w:rStyle w:val="StyleUnderline"/>
          <w:highlight w:val="yellow"/>
        </w:rPr>
        <w:t xml:space="preserve">the </w:t>
      </w:r>
      <w:r w:rsidRPr="00ED4D77">
        <w:rPr>
          <w:rStyle w:val="Emphasis"/>
          <w:highlight w:val="yellow"/>
        </w:rPr>
        <w:t>U</w:t>
      </w:r>
      <w:r w:rsidRPr="00ED4D77">
        <w:rPr>
          <w:rStyle w:val="StyleUnderline"/>
        </w:rPr>
        <w:t xml:space="preserve">nited </w:t>
      </w:r>
      <w:r w:rsidRPr="00ED4D77">
        <w:rPr>
          <w:rStyle w:val="Emphasis"/>
          <w:highlight w:val="yellow"/>
        </w:rPr>
        <w:t>S</w:t>
      </w:r>
      <w:r w:rsidRPr="00ED4D77">
        <w:rPr>
          <w:rStyle w:val="StyleUnderline"/>
        </w:rPr>
        <w:t>tates</w:t>
      </w:r>
      <w:r w:rsidRPr="00ED4D77">
        <w:rPr>
          <w:sz w:val="16"/>
        </w:rPr>
        <w:t xml:space="preserve"> had set up a direct link as it already </w:t>
      </w:r>
      <w:r w:rsidRPr="00ED4D77">
        <w:rPr>
          <w:rStyle w:val="StyleUnderline"/>
          <w:highlight w:val="yellow"/>
        </w:rPr>
        <w:t>has a</w:t>
      </w:r>
      <w:r w:rsidRPr="00ED4D77">
        <w:rPr>
          <w:sz w:val="16"/>
          <w:highlight w:val="yellow"/>
        </w:rPr>
        <w:t xml:space="preserve"> </w:t>
      </w:r>
      <w:r w:rsidRPr="00ED4D77">
        <w:rPr>
          <w:rStyle w:val="Emphasis"/>
          <w:highlight w:val="yellow"/>
        </w:rPr>
        <w:t>similar hotline</w:t>
      </w:r>
      <w:r w:rsidRPr="00ED4D77">
        <w:rPr>
          <w:sz w:val="16"/>
        </w:rPr>
        <w:t xml:space="preserve"> established </w:t>
      </w:r>
      <w:r w:rsidRPr="00ED4D77">
        <w:rPr>
          <w:rStyle w:val="StyleUnderline"/>
          <w:highlight w:val="yellow"/>
        </w:rPr>
        <w:t>with Russia</w:t>
      </w:r>
      <w:r w:rsidRPr="00ED4D77">
        <w:rPr>
          <w:rStyle w:val="StyleUnderline"/>
        </w:rPr>
        <w:t xml:space="preserve">. The hotline has been </w:t>
      </w:r>
      <w:r w:rsidRPr="00ED4D77">
        <w:rPr>
          <w:rStyle w:val="StyleUnderline"/>
          <w:highlight w:val="yellow"/>
        </w:rPr>
        <w:t>around since</w:t>
      </w:r>
      <w:r w:rsidRPr="00ED4D77">
        <w:rPr>
          <w:rStyle w:val="StyleUnderline"/>
        </w:rPr>
        <w:t xml:space="preserve"> the time of </w:t>
      </w:r>
      <w:r w:rsidRPr="00ED4D77">
        <w:rPr>
          <w:rStyle w:val="StyleUnderline"/>
          <w:highlight w:val="yellow"/>
        </w:rPr>
        <w:t>the</w:t>
      </w:r>
      <w:r w:rsidRPr="00ED4D77">
        <w:rPr>
          <w:sz w:val="16"/>
          <w:highlight w:val="yellow"/>
        </w:rPr>
        <w:t xml:space="preserve"> </w:t>
      </w:r>
      <w:r w:rsidRPr="00ED4D77">
        <w:rPr>
          <w:rStyle w:val="Emphasis"/>
          <w:highlight w:val="yellow"/>
        </w:rPr>
        <w:t>Cold War</w:t>
      </w:r>
      <w:r w:rsidRPr="00ED4D77">
        <w:rPr>
          <w:sz w:val="16"/>
        </w:rPr>
        <w:t>, meant to alert the allied forces to avoid the possibility of friendly fire.</w:t>
      </w:r>
    </w:p>
    <w:p w14:paraId="09B09139" w14:textId="77777777" w:rsidR="008875F5" w:rsidRPr="00ED4D77" w:rsidRDefault="008875F5" w:rsidP="008875F5"/>
    <w:p w14:paraId="55BFF4C6" w14:textId="77777777" w:rsidR="008875F5" w:rsidRPr="00ED4D77" w:rsidRDefault="008875F5" w:rsidP="008875F5"/>
    <w:p w14:paraId="401E2B31" w14:textId="77777777" w:rsidR="008875F5" w:rsidRPr="00ED4D77" w:rsidRDefault="008875F5" w:rsidP="008875F5"/>
    <w:p w14:paraId="64B9C82A" w14:textId="77777777" w:rsidR="008875F5" w:rsidRPr="00ED4D77" w:rsidRDefault="008875F5" w:rsidP="008875F5">
      <w:pPr>
        <w:pStyle w:val="Heading4"/>
        <w:rPr>
          <w:rFonts w:cs="Calibri"/>
        </w:rPr>
      </w:pPr>
      <w:r w:rsidRPr="00ED4D77">
        <w:rPr>
          <w:rFonts w:cs="Calibri"/>
        </w:rPr>
        <w:t>No US-China war---accidental escalation unlikely because of relative stability, economic interdependence, and MAD</w:t>
      </w:r>
    </w:p>
    <w:p w14:paraId="4640E0E1" w14:textId="77777777" w:rsidR="008875F5" w:rsidRPr="00ED4D77" w:rsidRDefault="008875F5" w:rsidP="008875F5">
      <w:r w:rsidRPr="00ED4D77">
        <w:t xml:space="preserve">William R. </w:t>
      </w:r>
      <w:r w:rsidRPr="00ED4D77">
        <w:rPr>
          <w:rStyle w:val="Style13ptBold"/>
        </w:rPr>
        <w:t>Thompson 17</w:t>
      </w:r>
      <w:r w:rsidRPr="00ED4D77">
        <w:t>, Professor of Political Science at the University of Indiana, Ph.D. in Political Science from the University of Washington, Timothy Heath, senior international defense research analyst at the nonprofit, nonpartisan RAND Corporation, 4/30/17, "U.S.-China Tensions Are Unlikely to Lead to War," https://nationalinterest.org/feature/us-china-tensions-are-unlikely-lead-war-20411?page=0%2C1</w:t>
      </w:r>
    </w:p>
    <w:p w14:paraId="41FFE79D" w14:textId="77777777" w:rsidR="008875F5" w:rsidRPr="00ED4D77" w:rsidRDefault="008875F5" w:rsidP="008875F5">
      <w:pPr>
        <w:rPr>
          <w:sz w:val="16"/>
        </w:rPr>
      </w:pPr>
      <w:r w:rsidRPr="00ED4D77">
        <w:rPr>
          <w:sz w:val="16"/>
        </w:rPr>
        <w:t xml:space="preserve">Graham Allison's April 12 article, “How America and China Could Stumble to War,” explores how misperceptions and bureaucratic dysfunction could accelerate a militarized crisis involving the United States and China into an unwanted war. However, the article fails to persuade because it neglects the key political and geostrategic conditions that make war plausible in the first place. Without those conditions in place, the risk that a crisis could accidentally escalate into war becomes far lower. </w:t>
      </w:r>
      <w:r w:rsidRPr="00ED4D77">
        <w:rPr>
          <w:rStyle w:val="StyleUnderline"/>
        </w:rPr>
        <w:t xml:space="preserve">The </w:t>
      </w:r>
      <w:r w:rsidRPr="00ED4D77">
        <w:rPr>
          <w:rStyle w:val="StyleUnderline"/>
          <w:highlight w:val="yellow"/>
        </w:rPr>
        <w:t>U.S.-China relationship</w:t>
      </w:r>
      <w:r w:rsidRPr="00ED4D77">
        <w:rPr>
          <w:rStyle w:val="StyleUnderline"/>
        </w:rPr>
        <w:t xml:space="preserve"> today </w:t>
      </w:r>
      <w:r w:rsidRPr="00ED4D77">
        <w:rPr>
          <w:rStyle w:val="StyleUnderline"/>
          <w:highlight w:val="yellow"/>
        </w:rPr>
        <w:t>may</w:t>
      </w:r>
      <w:r w:rsidRPr="00ED4D77">
        <w:rPr>
          <w:rStyle w:val="StyleUnderline"/>
        </w:rPr>
        <w:t xml:space="preserve"> be </w:t>
      </w:r>
      <w:r w:rsidRPr="00ED4D77">
        <w:rPr>
          <w:rStyle w:val="StyleUnderline"/>
          <w:highlight w:val="yellow"/>
        </w:rPr>
        <w:t>trend</w:t>
      </w:r>
      <w:r w:rsidRPr="00ED4D77">
        <w:rPr>
          <w:rStyle w:val="StyleUnderline"/>
        </w:rPr>
        <w:t xml:space="preserve">ing </w:t>
      </w:r>
      <w:r w:rsidRPr="00ED4D77">
        <w:rPr>
          <w:rStyle w:val="StyleUnderline"/>
          <w:highlight w:val="yellow"/>
        </w:rPr>
        <w:t>towards</w:t>
      </w:r>
      <w:r w:rsidRPr="00ED4D77">
        <w:rPr>
          <w:rStyle w:val="StyleUnderline"/>
        </w:rPr>
        <w:t xml:space="preserve"> greater </w:t>
      </w:r>
      <w:r w:rsidRPr="00ED4D77">
        <w:rPr>
          <w:rStyle w:val="StyleUnderline"/>
          <w:highlight w:val="yellow"/>
        </w:rPr>
        <w:t>tension, but</w:t>
      </w:r>
      <w:r w:rsidRPr="00ED4D77">
        <w:rPr>
          <w:rStyle w:val="StyleUnderline"/>
        </w:rPr>
        <w:t xml:space="preserve"> the </w:t>
      </w:r>
      <w:r w:rsidRPr="00ED4D77">
        <w:rPr>
          <w:rStyle w:val="Emphasis"/>
          <w:highlight w:val="yellow"/>
        </w:rPr>
        <w:t>relative stability</w:t>
      </w:r>
      <w:r w:rsidRPr="00ED4D77">
        <w:rPr>
          <w:sz w:val="16"/>
          <w:highlight w:val="yellow"/>
        </w:rPr>
        <w:t xml:space="preserve"> </w:t>
      </w:r>
      <w:r w:rsidRPr="00ED4D77">
        <w:rPr>
          <w:rStyle w:val="StyleUnderline"/>
          <w:highlight w:val="yellow"/>
        </w:rPr>
        <w:t>and</w:t>
      </w:r>
      <w:r w:rsidRPr="00ED4D77">
        <w:rPr>
          <w:rStyle w:val="StyleUnderline"/>
        </w:rPr>
        <w:t xml:space="preserve"> overall </w:t>
      </w:r>
      <w:r w:rsidRPr="00ED4D77">
        <w:rPr>
          <w:rStyle w:val="StyleUnderline"/>
          <w:highlight w:val="yellow"/>
        </w:rPr>
        <w:t>low</w:t>
      </w:r>
      <w:r w:rsidRPr="00ED4D77">
        <w:rPr>
          <w:rStyle w:val="StyleUnderline"/>
        </w:rPr>
        <w:t xml:space="preserve"> level of </w:t>
      </w:r>
      <w:r w:rsidRPr="00ED4D77">
        <w:rPr>
          <w:rStyle w:val="StyleUnderline"/>
          <w:highlight w:val="yellow"/>
        </w:rPr>
        <w:t>hostility make</w:t>
      </w:r>
      <w:r w:rsidRPr="00ED4D77">
        <w:rPr>
          <w:rStyle w:val="StyleUnderline"/>
        </w:rPr>
        <w:t xml:space="preserve"> the prospect of an </w:t>
      </w:r>
      <w:r w:rsidRPr="00ED4D77">
        <w:rPr>
          <w:rStyle w:val="StyleUnderline"/>
          <w:highlight w:val="yellow"/>
        </w:rPr>
        <w:t>accidental escalation</w:t>
      </w:r>
      <w:r w:rsidRPr="00ED4D77">
        <w:rPr>
          <w:rStyle w:val="StyleUnderline"/>
        </w:rPr>
        <w:t xml:space="preserve"> to war </w:t>
      </w:r>
      <w:r w:rsidRPr="00ED4D77">
        <w:rPr>
          <w:rStyle w:val="Emphasis"/>
        </w:rPr>
        <w:t xml:space="preserve">extremely </w:t>
      </w:r>
      <w:r w:rsidRPr="00ED4D77">
        <w:rPr>
          <w:rStyle w:val="Emphasis"/>
          <w:highlight w:val="yellow"/>
        </w:rPr>
        <w:t>unlikely</w:t>
      </w:r>
      <w:r w:rsidRPr="00ED4D77">
        <w:rPr>
          <w:rStyle w:val="StyleUnderline"/>
        </w:rPr>
        <w:t>.</w:t>
      </w:r>
    </w:p>
    <w:p w14:paraId="11653DA4" w14:textId="77777777" w:rsidR="008875F5" w:rsidRPr="00ED4D77" w:rsidRDefault="008875F5" w:rsidP="008875F5">
      <w:pPr>
        <w:rPr>
          <w:sz w:val="16"/>
        </w:rPr>
      </w:pPr>
      <w:r w:rsidRPr="00ED4D77">
        <w:rPr>
          <w:rStyle w:val="StyleUnderline"/>
        </w:rPr>
        <w:t xml:space="preserve">In a series of scenarios centered around </w:t>
      </w:r>
      <w:r w:rsidRPr="00ED4D77">
        <w:rPr>
          <w:rStyle w:val="StyleUnderline"/>
          <w:highlight w:val="yellow"/>
        </w:rPr>
        <w:t xml:space="preserve">the </w:t>
      </w:r>
      <w:r w:rsidRPr="00ED4D77">
        <w:rPr>
          <w:rStyle w:val="Emphasis"/>
          <w:highlight w:val="yellow"/>
        </w:rPr>
        <w:t>S</w:t>
      </w:r>
      <w:r w:rsidRPr="00ED4D77">
        <w:rPr>
          <w:rStyle w:val="StyleUnderline"/>
        </w:rPr>
        <w:t xml:space="preserve">outh </w:t>
      </w:r>
      <w:r w:rsidRPr="00ED4D77">
        <w:rPr>
          <w:rStyle w:val="Emphasis"/>
          <w:highlight w:val="yellow"/>
        </w:rPr>
        <w:t>C</w:t>
      </w:r>
      <w:r w:rsidRPr="00ED4D77">
        <w:rPr>
          <w:rStyle w:val="StyleUnderline"/>
        </w:rPr>
        <w:t xml:space="preserve">hina </w:t>
      </w:r>
      <w:r w:rsidRPr="00ED4D77">
        <w:rPr>
          <w:rStyle w:val="Emphasis"/>
          <w:highlight w:val="yellow"/>
        </w:rPr>
        <w:t>S</w:t>
      </w:r>
      <w:r w:rsidRPr="00ED4D77">
        <w:rPr>
          <w:rStyle w:val="StyleUnderline"/>
        </w:rPr>
        <w:t>ea</w:t>
      </w:r>
      <w:r w:rsidRPr="00ED4D77">
        <w:rPr>
          <w:sz w:val="16"/>
        </w:rPr>
        <w:t xml:space="preserve">, </w:t>
      </w:r>
      <w:r w:rsidRPr="00ED4D77">
        <w:rPr>
          <w:rStyle w:val="StyleUnderline"/>
          <w:highlight w:val="yellow"/>
        </w:rPr>
        <w:t>Taiwan and</w:t>
      </w:r>
      <w:r w:rsidRPr="00ED4D77">
        <w:rPr>
          <w:rStyle w:val="StyleUnderline"/>
        </w:rPr>
        <w:t xml:space="preserve"> the </w:t>
      </w:r>
      <w:r w:rsidRPr="00ED4D77">
        <w:rPr>
          <w:rStyle w:val="Emphasis"/>
          <w:highlight w:val="yellow"/>
        </w:rPr>
        <w:t>E</w:t>
      </w:r>
      <w:r w:rsidRPr="00ED4D77">
        <w:rPr>
          <w:rStyle w:val="StyleUnderline"/>
        </w:rPr>
        <w:t xml:space="preserve">ast </w:t>
      </w:r>
      <w:r w:rsidRPr="00ED4D77">
        <w:rPr>
          <w:rStyle w:val="Emphasis"/>
          <w:highlight w:val="yellow"/>
        </w:rPr>
        <w:t>C</w:t>
      </w:r>
      <w:r w:rsidRPr="00ED4D77">
        <w:rPr>
          <w:rStyle w:val="StyleUnderline"/>
        </w:rPr>
        <w:t xml:space="preserve">hina </w:t>
      </w:r>
      <w:r w:rsidRPr="00ED4D77">
        <w:rPr>
          <w:rStyle w:val="Emphasis"/>
          <w:highlight w:val="yellow"/>
        </w:rPr>
        <w:t>S</w:t>
      </w:r>
      <w:r w:rsidRPr="00ED4D77">
        <w:rPr>
          <w:rStyle w:val="StyleUnderline"/>
        </w:rPr>
        <w:t>ea, Allison explored how well-</w:t>
      </w:r>
      <w:r w:rsidRPr="00ED4D77">
        <w:rPr>
          <w:rStyle w:val="StyleUnderline"/>
          <w:highlight w:val="yellow"/>
        </w:rPr>
        <w:t>established flashpoints</w:t>
      </w:r>
      <w:r w:rsidRPr="00ED4D77">
        <w:rPr>
          <w:rStyle w:val="StyleUnderline"/>
        </w:rPr>
        <w:t xml:space="preserve"> involving China and the </w:t>
      </w:r>
      <w:r w:rsidRPr="00ED4D77">
        <w:rPr>
          <w:rStyle w:val="Emphasis"/>
        </w:rPr>
        <w:t>United States</w:t>
      </w:r>
      <w:r w:rsidRPr="00ED4D77">
        <w:rPr>
          <w:rStyle w:val="StyleUnderline"/>
        </w:rPr>
        <w:t xml:space="preserve"> and its allies could spiral into unwanted war.</w:t>
      </w:r>
      <w:r w:rsidRPr="00ED4D77">
        <w:rPr>
          <w:sz w:val="16"/>
        </w:rPr>
        <w:t xml:space="preserve"> Allison’s article argues that </w:t>
      </w:r>
      <w:r w:rsidRPr="00ED4D77">
        <w:rPr>
          <w:rStyle w:val="StyleUnderline"/>
        </w:rPr>
        <w:t>given the context of strategic rivalry between a rising power and a status-quo power, organizational and bureaucratic misjudgments increase the likelihood of unintended escalation</w:t>
      </w:r>
      <w:r w:rsidRPr="00ED4D77">
        <w:rPr>
          <w:sz w:val="16"/>
        </w:rPr>
        <w:t xml:space="preserve">. According to Allison, “the underlying stress created by China’s disruptive rise creates conditions in which accidental, otherwise inconsequential events could trigger a large-scale conflict.” </w:t>
      </w:r>
      <w:r w:rsidRPr="00ED4D77">
        <w:rPr>
          <w:rStyle w:val="StyleUnderline"/>
        </w:rPr>
        <w:t>This argument appears persuasive on its surface</w:t>
      </w:r>
      <w:r w:rsidRPr="00ED4D77">
        <w:rPr>
          <w:sz w:val="16"/>
        </w:rPr>
        <w:t>, in no small part because it evokes insights from some of Allison’s groundbreaking work on the organizational pathologies that made the Cuban Missile Crisis so dangerous.</w:t>
      </w:r>
    </w:p>
    <w:p w14:paraId="73FA7A9E" w14:textId="77777777" w:rsidR="008875F5" w:rsidRPr="00ED4D77" w:rsidRDefault="008875F5" w:rsidP="008875F5">
      <w:pPr>
        <w:rPr>
          <w:sz w:val="16"/>
        </w:rPr>
      </w:pPr>
      <w:r w:rsidRPr="00ED4D77">
        <w:rPr>
          <w:rStyle w:val="StyleUnderline"/>
          <w:highlight w:val="yellow"/>
        </w:rPr>
        <w:t>However</w:t>
      </w:r>
      <w:r w:rsidRPr="00ED4D77">
        <w:rPr>
          <w:sz w:val="16"/>
        </w:rPr>
        <w:t xml:space="preserve">, Allison ultimately </w:t>
      </w:r>
      <w:r w:rsidRPr="00ED4D77">
        <w:rPr>
          <w:rStyle w:val="StyleUnderline"/>
          <w:highlight w:val="yellow"/>
        </w:rPr>
        <w:t>fail</w:t>
      </w:r>
      <w:r w:rsidRPr="00ED4D77">
        <w:rPr>
          <w:rStyle w:val="StyleUnderline"/>
        </w:rPr>
        <w:t xml:space="preserve">s </w:t>
      </w:r>
      <w:r w:rsidRPr="00ED4D77">
        <w:rPr>
          <w:rStyle w:val="StyleUnderline"/>
          <w:highlight w:val="yellow"/>
        </w:rPr>
        <w:t>to</w:t>
      </w:r>
      <w:r w:rsidRPr="00ED4D77">
        <w:rPr>
          <w:sz w:val="16"/>
        </w:rPr>
        <w:t xml:space="preserve"> persuade because he fails to </w:t>
      </w:r>
      <w:r w:rsidRPr="00ED4D77">
        <w:rPr>
          <w:rStyle w:val="StyleUnderline"/>
          <w:highlight w:val="yellow"/>
        </w:rPr>
        <w:t>specify</w:t>
      </w:r>
      <w:r w:rsidRPr="00ED4D77">
        <w:rPr>
          <w:rStyle w:val="StyleUnderline"/>
        </w:rPr>
        <w:t xml:space="preserve"> the </w:t>
      </w:r>
      <w:r w:rsidRPr="00ED4D77">
        <w:rPr>
          <w:rStyle w:val="StyleUnderline"/>
          <w:highlight w:val="yellow"/>
        </w:rPr>
        <w:t>political and strategic conditions that make war plausible</w:t>
      </w:r>
      <w:r w:rsidRPr="00ED4D77">
        <w:rPr>
          <w:rStyle w:val="StyleUnderline"/>
        </w:rPr>
        <w:t xml:space="preserve"> in the first place</w:t>
      </w:r>
      <w:r w:rsidRPr="00ED4D77">
        <w:rPr>
          <w:sz w:val="16"/>
        </w:rPr>
        <w:t xml:space="preserve">. Allison’s analysis implies that the United States and China are in a situation analogous to that of the Soviet Union and the United States in the early 1960s. </w:t>
      </w:r>
      <w:r w:rsidRPr="00ED4D77">
        <w:rPr>
          <w:rStyle w:val="StyleUnderline"/>
        </w:rPr>
        <w:t>In the Cold War</w:t>
      </w:r>
      <w:r w:rsidRPr="00ED4D77">
        <w:rPr>
          <w:sz w:val="16"/>
        </w:rPr>
        <w:t xml:space="preserve"> example, </w:t>
      </w:r>
      <w:r w:rsidRPr="00ED4D77">
        <w:rPr>
          <w:rStyle w:val="StyleUnderline"/>
        </w:rPr>
        <w:t xml:space="preserve">the two countries faced each other on a near-war footing and engaged in a bitter geostrategic and ideological struggle for supremacy. The two countries experienced a series of militarized crises and fought each other repeatedly through </w:t>
      </w:r>
      <w:r w:rsidRPr="00ED4D77">
        <w:rPr>
          <w:rStyle w:val="Emphasis"/>
        </w:rPr>
        <w:t>proxy wars</w:t>
      </w:r>
      <w:r w:rsidRPr="00ED4D77">
        <w:rPr>
          <w:rStyle w:val="StyleUnderline"/>
        </w:rPr>
        <w:t>.</w:t>
      </w:r>
      <w:r w:rsidRPr="00ED4D77">
        <w:rPr>
          <w:sz w:val="16"/>
        </w:rPr>
        <w:t xml:space="preserve"> It was this broader context that made issues of misjudgment so dangerous in a crisis.</w:t>
      </w:r>
    </w:p>
    <w:p w14:paraId="6B3EE885" w14:textId="77777777" w:rsidR="008875F5" w:rsidRPr="00ED4D77" w:rsidRDefault="008875F5" w:rsidP="008875F5">
      <w:pPr>
        <w:rPr>
          <w:sz w:val="16"/>
        </w:rPr>
      </w:pPr>
      <w:r w:rsidRPr="00ED4D77">
        <w:rPr>
          <w:rStyle w:val="StyleUnderline"/>
        </w:rPr>
        <w:t xml:space="preserve">By contrast, the U.S.-China relationship today operates at a much </w:t>
      </w:r>
      <w:r w:rsidRPr="00ED4D77">
        <w:rPr>
          <w:rStyle w:val="Emphasis"/>
        </w:rPr>
        <w:t>lower level of hostility and threat</w:t>
      </w:r>
      <w:r w:rsidRPr="00ED4D77">
        <w:rPr>
          <w:sz w:val="16"/>
        </w:rPr>
        <w:t xml:space="preserve">. </w:t>
      </w:r>
      <w:r w:rsidRPr="00ED4D77">
        <w:rPr>
          <w:rStyle w:val="StyleUnderline"/>
          <w:highlight w:val="yellow"/>
        </w:rPr>
        <w:t xml:space="preserve">China and the </w:t>
      </w:r>
      <w:r w:rsidRPr="00ED4D77">
        <w:rPr>
          <w:rStyle w:val="Emphasis"/>
          <w:highlight w:val="yellow"/>
        </w:rPr>
        <w:t>U</w:t>
      </w:r>
      <w:r w:rsidRPr="00ED4D77">
        <w:rPr>
          <w:rStyle w:val="StyleUnderline"/>
        </w:rPr>
        <w:t xml:space="preserve">nited </w:t>
      </w:r>
      <w:r w:rsidRPr="00ED4D77">
        <w:rPr>
          <w:rStyle w:val="Emphasis"/>
          <w:highlight w:val="yellow"/>
        </w:rPr>
        <w:t>S</w:t>
      </w:r>
      <w:r w:rsidRPr="00ED4D77">
        <w:rPr>
          <w:rStyle w:val="StyleUnderline"/>
        </w:rPr>
        <w:t>tates may be experiencing an increase in tensions, but the two countries remain far from the bitter, acrimonious rivalry that defined the U.S.-Soviet relationship</w:t>
      </w:r>
      <w:r w:rsidRPr="00ED4D77">
        <w:rPr>
          <w:sz w:val="16"/>
        </w:rPr>
        <w:t xml:space="preserve"> </w:t>
      </w:r>
      <w:r w:rsidRPr="00ED4D77">
        <w:rPr>
          <w:rStyle w:val="StyleUnderline"/>
        </w:rPr>
        <w:t>in the early 1960s.</w:t>
      </w:r>
      <w:r w:rsidRPr="00ED4D77">
        <w:rPr>
          <w:sz w:val="16"/>
        </w:rPr>
        <w:t xml:space="preserve"> </w:t>
      </w:r>
      <w:r w:rsidRPr="00ED4D77">
        <w:rPr>
          <w:rStyle w:val="StyleUnderline"/>
        </w:rPr>
        <w:t>Neither Washington nor Beijing regards the other as its principal enemy.</w:t>
      </w:r>
      <w:r w:rsidRPr="00ED4D77">
        <w:rPr>
          <w:sz w:val="16"/>
        </w:rPr>
        <w:t xml:space="preserve"> Today’s rivals may view each other warily as competitors and threats on some issues, but </w:t>
      </w:r>
      <w:r w:rsidRPr="00ED4D77">
        <w:rPr>
          <w:rStyle w:val="StyleUnderline"/>
        </w:rPr>
        <w:t>they</w:t>
      </w:r>
      <w:r w:rsidRPr="00ED4D77">
        <w:rPr>
          <w:sz w:val="16"/>
        </w:rPr>
        <w:t xml:space="preserve"> also </w:t>
      </w:r>
      <w:r w:rsidRPr="00ED4D77">
        <w:rPr>
          <w:rStyle w:val="StyleUnderline"/>
          <w:highlight w:val="yellow"/>
        </w:rPr>
        <w:t>view each other as</w:t>
      </w:r>
      <w:r w:rsidRPr="00ED4D77">
        <w:rPr>
          <w:rStyle w:val="StyleUnderline"/>
        </w:rPr>
        <w:t xml:space="preserve"> </w:t>
      </w:r>
      <w:r w:rsidRPr="00ED4D77">
        <w:rPr>
          <w:rStyle w:val="Emphasis"/>
        </w:rPr>
        <w:t xml:space="preserve">important </w:t>
      </w:r>
      <w:r w:rsidRPr="00ED4D77">
        <w:rPr>
          <w:rStyle w:val="Emphasis"/>
          <w:highlight w:val="yellow"/>
        </w:rPr>
        <w:t>trade partners</w:t>
      </w:r>
      <w:r w:rsidRPr="00ED4D77">
        <w:rPr>
          <w:sz w:val="16"/>
          <w:highlight w:val="yellow"/>
        </w:rPr>
        <w:t xml:space="preserve"> </w:t>
      </w:r>
      <w:r w:rsidRPr="00ED4D77">
        <w:rPr>
          <w:rStyle w:val="StyleUnderline"/>
          <w:highlight w:val="yellow"/>
        </w:rPr>
        <w:t>and</w:t>
      </w:r>
      <w:r w:rsidRPr="00ED4D77">
        <w:rPr>
          <w:rStyle w:val="StyleUnderline"/>
        </w:rPr>
        <w:t xml:space="preserve"> partners on some </w:t>
      </w:r>
      <w:r w:rsidRPr="00ED4D77">
        <w:rPr>
          <w:rStyle w:val="StyleUnderline"/>
          <w:highlight w:val="yellow"/>
        </w:rPr>
        <w:t>share</w:t>
      </w:r>
      <w:r w:rsidRPr="00ED4D77">
        <w:rPr>
          <w:rStyle w:val="StyleUnderline"/>
        </w:rPr>
        <w:t xml:space="preserve">d </w:t>
      </w:r>
      <w:r w:rsidRPr="00ED4D77">
        <w:rPr>
          <w:rStyle w:val="StyleUnderline"/>
          <w:highlight w:val="yellow"/>
        </w:rPr>
        <w:t>concerns</w:t>
      </w:r>
      <w:r w:rsidRPr="00ED4D77">
        <w:rPr>
          <w:rStyle w:val="StyleUnderline"/>
        </w:rPr>
        <w:t xml:space="preserve">, such as </w:t>
      </w:r>
      <w:r w:rsidRPr="00ED4D77">
        <w:rPr>
          <w:rStyle w:val="Emphasis"/>
        </w:rPr>
        <w:t>No</w:t>
      </w:r>
      <w:r w:rsidRPr="00ED4D77">
        <w:rPr>
          <w:rStyle w:val="StyleUnderline"/>
        </w:rPr>
        <w:t xml:space="preserve">rth </w:t>
      </w:r>
      <w:r w:rsidRPr="00ED4D77">
        <w:rPr>
          <w:rStyle w:val="Emphasis"/>
        </w:rPr>
        <w:t>Ko</w:t>
      </w:r>
      <w:r w:rsidRPr="00ED4D77">
        <w:rPr>
          <w:rStyle w:val="StyleUnderline"/>
        </w:rPr>
        <w:t>rea</w:t>
      </w:r>
      <w:r w:rsidRPr="00ED4D77">
        <w:rPr>
          <w:sz w:val="16"/>
        </w:rPr>
        <w:t xml:space="preserve">, as the recent summit between President Donald Trump and Chinese president Xi Jinping illustrated. </w:t>
      </w:r>
      <w:r w:rsidRPr="00ED4D77">
        <w:rPr>
          <w:rStyle w:val="StyleUnderline"/>
        </w:rPr>
        <w:t>The behavior of their respective militaries underscores the relatively restrained rivalry</w:t>
      </w:r>
      <w:r w:rsidRPr="00ED4D77">
        <w:rPr>
          <w:sz w:val="16"/>
        </w:rPr>
        <w:t xml:space="preserve">. </w:t>
      </w:r>
      <w:r w:rsidRPr="00ED4D77">
        <w:rPr>
          <w:rStyle w:val="StyleUnderline"/>
        </w:rPr>
        <w:t xml:space="preserve">The military competition between China and the </w:t>
      </w:r>
      <w:r w:rsidRPr="00ED4D77">
        <w:rPr>
          <w:rStyle w:val="Emphasis"/>
        </w:rPr>
        <w:t>U</w:t>
      </w:r>
      <w:r w:rsidRPr="00ED4D77">
        <w:rPr>
          <w:rStyle w:val="StyleUnderline"/>
        </w:rPr>
        <w:t xml:space="preserve">nited </w:t>
      </w:r>
      <w:r w:rsidRPr="00ED4D77">
        <w:rPr>
          <w:rStyle w:val="Emphasis"/>
        </w:rPr>
        <w:t>S</w:t>
      </w:r>
      <w:r w:rsidRPr="00ED4D77">
        <w:rPr>
          <w:rStyle w:val="StyleUnderline"/>
        </w:rPr>
        <w:t>tates may be growing,</w:t>
      </w:r>
      <w:r w:rsidRPr="00ED4D77">
        <w:rPr>
          <w:sz w:val="16"/>
        </w:rPr>
        <w:t xml:space="preserve"> </w:t>
      </w:r>
      <w:r w:rsidRPr="00ED4D77">
        <w:rPr>
          <w:rStyle w:val="StyleUnderline"/>
        </w:rPr>
        <w:t xml:space="preserve">but it operates at a far lower level of intensity than the relentless </w:t>
      </w:r>
      <w:r w:rsidRPr="00ED4D77">
        <w:rPr>
          <w:rStyle w:val="Emphasis"/>
        </w:rPr>
        <w:t>arms racing</w:t>
      </w:r>
      <w:r w:rsidRPr="00ED4D77">
        <w:rPr>
          <w:sz w:val="16"/>
        </w:rPr>
        <w:t xml:space="preserve"> </w:t>
      </w:r>
      <w:r w:rsidRPr="00ED4D77">
        <w:rPr>
          <w:rStyle w:val="StyleUnderline"/>
        </w:rPr>
        <w:t>that typified the U.S.-Soviet standoff.</w:t>
      </w:r>
      <w:r w:rsidRPr="00ED4D77">
        <w:rPr>
          <w:sz w:val="16"/>
        </w:rPr>
        <w:t xml:space="preserve"> And </w:t>
      </w:r>
      <w:r w:rsidRPr="00ED4D77">
        <w:rPr>
          <w:rStyle w:val="StyleUnderline"/>
        </w:rPr>
        <w:t xml:space="preserve">unlike their Cold War counterparts, U.S. and Chinese </w:t>
      </w:r>
      <w:r w:rsidRPr="00ED4D77">
        <w:rPr>
          <w:rStyle w:val="StyleUnderline"/>
          <w:highlight w:val="yellow"/>
        </w:rPr>
        <w:t xml:space="preserve">militaries are </w:t>
      </w:r>
      <w:r w:rsidRPr="00ED4D77">
        <w:rPr>
          <w:rStyle w:val="Emphasis"/>
          <w:highlight w:val="yellow"/>
        </w:rPr>
        <w:t>not postured to fight</w:t>
      </w:r>
      <w:r w:rsidRPr="00ED4D77">
        <w:rPr>
          <w:rStyle w:val="Emphasis"/>
        </w:rPr>
        <w:t xml:space="preserve"> each other</w:t>
      </w:r>
      <w:r w:rsidRPr="00ED4D77">
        <w:rPr>
          <w:rStyle w:val="StyleUnderline"/>
        </w:rPr>
        <w:t xml:space="preserve"> in major wars.</w:t>
      </w:r>
      <w:r w:rsidRPr="00ED4D77">
        <w:rPr>
          <w:sz w:val="16"/>
        </w:rPr>
        <w:t xml:space="preserve"> Moreover, polls show that the people of the two countries regard each other with mixed views —a considerable contrast from the hostile sentiment expressed by the U.S. and Soviet publics for each other. </w:t>
      </w:r>
      <w:r w:rsidRPr="00ED4D77">
        <w:rPr>
          <w:rStyle w:val="StyleUnderline"/>
          <w:highlight w:val="yellow"/>
        </w:rPr>
        <w:t>Lacking both prep</w:t>
      </w:r>
      <w:r w:rsidRPr="00ED4D77">
        <w:rPr>
          <w:rStyle w:val="StyleUnderline"/>
        </w:rPr>
        <w:t xml:space="preserve">arations for major war </w:t>
      </w:r>
      <w:r w:rsidRPr="00ED4D77">
        <w:rPr>
          <w:rStyle w:val="StyleUnderline"/>
          <w:highlight w:val="yellow"/>
        </w:rPr>
        <w:t>and a constituency</w:t>
      </w:r>
      <w:r w:rsidRPr="00ED4D77">
        <w:rPr>
          <w:rStyle w:val="StyleUnderline"/>
        </w:rPr>
        <w:t xml:space="preserve"> for conflict, </w:t>
      </w:r>
      <w:r w:rsidRPr="00ED4D77">
        <w:rPr>
          <w:rStyle w:val="StyleUnderline"/>
          <w:highlight w:val="yellow"/>
        </w:rPr>
        <w:t>leaders</w:t>
      </w:r>
      <w:r w:rsidRPr="00ED4D77">
        <w:rPr>
          <w:rStyle w:val="StyleUnderline"/>
        </w:rPr>
        <w:t xml:space="preserve"> and bureaucracies in both countries </w:t>
      </w:r>
      <w:r w:rsidRPr="00ED4D77">
        <w:rPr>
          <w:rStyle w:val="StyleUnderline"/>
          <w:highlight w:val="yellow"/>
        </w:rPr>
        <w:t xml:space="preserve">have </w:t>
      </w:r>
      <w:r w:rsidRPr="00ED4D77">
        <w:rPr>
          <w:rStyle w:val="Emphasis"/>
          <w:highlight w:val="yellow"/>
        </w:rPr>
        <w:t xml:space="preserve">less incentive to misjudge </w:t>
      </w:r>
      <w:r w:rsidRPr="00ED4D77">
        <w:rPr>
          <w:rStyle w:val="Emphasis"/>
        </w:rPr>
        <w:t>crisis situations</w:t>
      </w:r>
      <w:r w:rsidRPr="00ED4D77">
        <w:rPr>
          <w:sz w:val="16"/>
        </w:rPr>
        <w:t xml:space="preserve"> </w:t>
      </w:r>
      <w:r w:rsidRPr="00ED4D77">
        <w:rPr>
          <w:rStyle w:val="StyleUnderline"/>
        </w:rPr>
        <w:t>in favor of unwarranted escalation.</w:t>
      </w:r>
    </w:p>
    <w:p w14:paraId="676B3086" w14:textId="77777777" w:rsidR="008875F5" w:rsidRPr="00ED4D77" w:rsidRDefault="008875F5" w:rsidP="008875F5">
      <w:pPr>
        <w:rPr>
          <w:sz w:val="16"/>
        </w:rPr>
      </w:pPr>
      <w:r w:rsidRPr="00ED4D77">
        <w:rPr>
          <w:sz w:val="16"/>
        </w:rPr>
        <w:t xml:space="preserve">To the contrary, </w:t>
      </w:r>
      <w:r w:rsidRPr="00ED4D77">
        <w:rPr>
          <w:rStyle w:val="StyleUnderline"/>
        </w:rPr>
        <w:t xml:space="preserve">political leaders </w:t>
      </w:r>
      <w:r w:rsidRPr="00ED4D77">
        <w:rPr>
          <w:rStyle w:val="StyleUnderline"/>
          <w:highlight w:val="yellow"/>
        </w:rPr>
        <w:t>and</w:t>
      </w:r>
      <w:r w:rsidRPr="00ED4D77">
        <w:rPr>
          <w:rStyle w:val="StyleUnderline"/>
        </w:rPr>
        <w:t xml:space="preserve"> bureaucracies currently face a </w:t>
      </w:r>
      <w:r w:rsidRPr="00ED4D77">
        <w:rPr>
          <w:rStyle w:val="StyleUnderline"/>
          <w:highlight w:val="yellow"/>
        </w:rPr>
        <w:t>strong incentive to find ways of defusing crises</w:t>
      </w:r>
      <w:r w:rsidRPr="00ED4D77">
        <w:rPr>
          <w:rStyle w:val="StyleUnderline"/>
        </w:rPr>
        <w:t xml:space="preserve"> in a manner that avoids unwanted escalation.</w:t>
      </w:r>
      <w:r w:rsidRPr="00ED4D77">
        <w:rPr>
          <w:sz w:val="16"/>
        </w:rPr>
        <w:t xml:space="preserve"> This inclination manifested itself in the EP-3 airplane collision off Hainan Island in 2001, and in subsequent incidents involving U.S. and Chinese ships and aircraft, such as the harassment of the USNS Impeccable in 2009. This does not mean that there is no risk, however. Indeed, the potential for a dangerous militarized crisis may be growing. Moreover, key political and geostrategic developments could shift the incentives for leaders in favor of more escalatory options in a crisis and thereby make Allison’s scenarios more plausible. Past precedents offer some insight into the types of developments that would most likely propel the U.S.-China relationship into a hostile, competitive one featuring an elevated risk of conflict.</w:t>
      </w:r>
    </w:p>
    <w:p w14:paraId="1631686A" w14:textId="77777777" w:rsidR="008875F5" w:rsidRPr="00ED4D77" w:rsidRDefault="008875F5" w:rsidP="008875F5">
      <w:pPr>
        <w:rPr>
          <w:sz w:val="16"/>
        </w:rPr>
      </w:pPr>
      <w:r w:rsidRPr="00ED4D77">
        <w:rPr>
          <w:rStyle w:val="StyleUnderline"/>
        </w:rPr>
        <w:t>The most important driver,</w:t>
      </w:r>
      <w:r w:rsidRPr="00ED4D77">
        <w:rPr>
          <w:sz w:val="16"/>
        </w:rPr>
        <w:t xml:space="preserve"> as Allison recognizes, </w:t>
      </w:r>
      <w:r w:rsidRPr="00ED4D77">
        <w:rPr>
          <w:rStyle w:val="StyleUnderline"/>
        </w:rPr>
        <w:t xml:space="preserve">would be a growing parity between China and the </w:t>
      </w:r>
      <w:r w:rsidRPr="00ED4D77">
        <w:rPr>
          <w:rStyle w:val="Emphasis"/>
        </w:rPr>
        <w:t>U</w:t>
      </w:r>
      <w:r w:rsidRPr="00ED4D77">
        <w:rPr>
          <w:rStyle w:val="StyleUnderline"/>
        </w:rPr>
        <w:t xml:space="preserve">nited </w:t>
      </w:r>
      <w:r w:rsidRPr="00ED4D77">
        <w:rPr>
          <w:rStyle w:val="Emphasis"/>
        </w:rPr>
        <w:t>S</w:t>
      </w:r>
      <w:r w:rsidRPr="00ED4D77">
        <w:rPr>
          <w:rStyle w:val="StyleUnderline"/>
        </w:rPr>
        <w:t xml:space="preserve">tates as economic, </w:t>
      </w:r>
      <w:proofErr w:type="gramStart"/>
      <w:r w:rsidRPr="00ED4D77">
        <w:rPr>
          <w:rStyle w:val="StyleUnderline"/>
        </w:rPr>
        <w:t>technological</w:t>
      </w:r>
      <w:proofErr w:type="gramEnd"/>
      <w:r w:rsidRPr="00ED4D77">
        <w:rPr>
          <w:rStyle w:val="StyleUnderline"/>
        </w:rPr>
        <w:t xml:space="preserve"> and geostrategic leaders of the international system. </w:t>
      </w:r>
      <w:r w:rsidRPr="00ED4D77">
        <w:rPr>
          <w:rStyle w:val="StyleUnderline"/>
          <w:highlight w:val="yellow"/>
        </w:rPr>
        <w:t xml:space="preserve">The </w:t>
      </w:r>
      <w:r w:rsidRPr="00ED4D77">
        <w:rPr>
          <w:rStyle w:val="Emphasis"/>
          <w:highlight w:val="yellow"/>
        </w:rPr>
        <w:t>U</w:t>
      </w:r>
      <w:r w:rsidRPr="00ED4D77">
        <w:rPr>
          <w:rStyle w:val="StyleUnderline"/>
        </w:rPr>
        <w:t xml:space="preserve">nited </w:t>
      </w:r>
      <w:r w:rsidRPr="00ED4D77">
        <w:rPr>
          <w:rStyle w:val="Emphasis"/>
          <w:highlight w:val="yellow"/>
        </w:rPr>
        <w:t>S</w:t>
      </w:r>
      <w:r w:rsidRPr="00ED4D77">
        <w:rPr>
          <w:rStyle w:val="StyleUnderline"/>
        </w:rPr>
        <w:t>tates</w:t>
      </w:r>
      <w:r w:rsidRPr="00ED4D77">
        <w:rPr>
          <w:sz w:val="16"/>
        </w:rPr>
        <w:t xml:space="preserve"> </w:t>
      </w:r>
      <w:r w:rsidRPr="00ED4D77">
        <w:rPr>
          <w:rStyle w:val="StyleUnderline"/>
          <w:highlight w:val="yellow"/>
        </w:rPr>
        <w:t>and China feature</w:t>
      </w:r>
      <w:r w:rsidRPr="00ED4D77">
        <w:rPr>
          <w:rStyle w:val="StyleUnderline"/>
        </w:rPr>
        <w:t xml:space="preserve"> an </w:t>
      </w:r>
      <w:r w:rsidRPr="00ED4D77">
        <w:rPr>
          <w:rStyle w:val="StyleUnderline"/>
          <w:highlight w:val="yellow"/>
        </w:rPr>
        <w:t>increasing parity in</w:t>
      </w:r>
      <w:r w:rsidRPr="00ED4D77">
        <w:rPr>
          <w:rStyle w:val="StyleUnderline"/>
        </w:rPr>
        <w:t xml:space="preserve"> the size of their </w:t>
      </w:r>
      <w:r w:rsidRPr="00ED4D77">
        <w:rPr>
          <w:rStyle w:val="StyleUnderline"/>
          <w:highlight w:val="yellow"/>
        </w:rPr>
        <w:t xml:space="preserve">economies, but the </w:t>
      </w:r>
      <w:r w:rsidRPr="00ED4D77">
        <w:rPr>
          <w:rStyle w:val="Emphasis"/>
          <w:highlight w:val="yellow"/>
        </w:rPr>
        <w:t>U</w:t>
      </w:r>
      <w:r w:rsidRPr="00ED4D77">
        <w:rPr>
          <w:rStyle w:val="StyleUnderline"/>
        </w:rPr>
        <w:t xml:space="preserve">nited </w:t>
      </w:r>
      <w:r w:rsidRPr="00ED4D77">
        <w:rPr>
          <w:rStyle w:val="Emphasis"/>
          <w:highlight w:val="yellow"/>
        </w:rPr>
        <w:t>S</w:t>
      </w:r>
      <w:r w:rsidRPr="00ED4D77">
        <w:rPr>
          <w:rStyle w:val="StyleUnderline"/>
        </w:rPr>
        <w:t>tates</w:t>
      </w:r>
      <w:r w:rsidRPr="00ED4D77">
        <w:rPr>
          <w:sz w:val="16"/>
        </w:rPr>
        <w:t xml:space="preserve"> </w:t>
      </w:r>
      <w:r w:rsidRPr="00ED4D77">
        <w:rPr>
          <w:rStyle w:val="Emphasis"/>
          <w:highlight w:val="yellow"/>
        </w:rPr>
        <w:t>retains a</w:t>
      </w:r>
      <w:r w:rsidRPr="00ED4D77">
        <w:rPr>
          <w:rStyle w:val="Emphasis"/>
        </w:rPr>
        <w:t xml:space="preserve"> considerable </w:t>
      </w:r>
      <w:r w:rsidRPr="00ED4D77">
        <w:rPr>
          <w:rStyle w:val="Emphasis"/>
          <w:highlight w:val="yellow"/>
        </w:rPr>
        <w:t>lead in</w:t>
      </w:r>
      <w:r w:rsidRPr="00ED4D77">
        <w:rPr>
          <w:rStyle w:val="Emphasis"/>
        </w:rPr>
        <w:t xml:space="preserve"> virtually </w:t>
      </w:r>
      <w:r w:rsidRPr="00ED4D77">
        <w:rPr>
          <w:rStyle w:val="Emphasis"/>
          <w:highlight w:val="yellow"/>
        </w:rPr>
        <w:t>every other dimension of</w:t>
      </w:r>
      <w:r w:rsidRPr="00ED4D77">
        <w:rPr>
          <w:rStyle w:val="Emphasis"/>
        </w:rPr>
        <w:t xml:space="preserve"> national </w:t>
      </w:r>
      <w:r w:rsidRPr="00ED4D77">
        <w:rPr>
          <w:rStyle w:val="Emphasis"/>
          <w:highlight w:val="yellow"/>
        </w:rPr>
        <w:t>power</w:t>
      </w:r>
      <w:r w:rsidRPr="00ED4D77">
        <w:rPr>
          <w:sz w:val="16"/>
        </w:rPr>
        <w:t xml:space="preserve">. The current U.S.-China rivalry is a regional one centered on the Asia-Pacific region, but it retains the considerable potential of escalating into a global, systemic competition down the road. </w:t>
      </w:r>
      <w:r w:rsidRPr="00ED4D77">
        <w:rPr>
          <w:rStyle w:val="StyleUnderline"/>
        </w:rPr>
        <w:t>A second important driver would be the mobilization of public opinion behind</w:t>
      </w:r>
      <w:r w:rsidRPr="00ED4D77">
        <w:rPr>
          <w:sz w:val="16"/>
        </w:rPr>
        <w:t xml:space="preserve"> the view that the other country is a primary source of threat, thereby providing a stronger constituency for escalatory policies. A related development would be the formal designation by leaders in both capitals of the other country as a primary hostile threat and likely foe. These developments would most likely be fueled by a growing array of intractable disputes, and further accelerated by a serious militarized crisis. The cumulative effect would be the exacerbation of an antagonistic competitive rivalry, repeated and volatile militarized crisis, and heightened risk that any flashpoint could escalate rapidly to war—a relationship that would resemble the U.S.-Soviet relationship in the early 1960s.</w:t>
      </w:r>
    </w:p>
    <w:p w14:paraId="007F54EC" w14:textId="77777777" w:rsidR="008875F5" w:rsidRPr="00ED4D77" w:rsidRDefault="008875F5" w:rsidP="008875F5">
      <w:pPr>
        <w:rPr>
          <w:rStyle w:val="StyleUnderline"/>
        </w:rPr>
      </w:pPr>
      <w:r w:rsidRPr="00ED4D77">
        <w:rPr>
          <w:rStyle w:val="StyleUnderline"/>
        </w:rPr>
        <w:t>Yet even if the relationship evolved towards a more hostile form of rivalry, unique features of the contemporary world suggest lessons drawn from the past may have limited applicability</w:t>
      </w:r>
      <w:r w:rsidRPr="00ED4D77">
        <w:rPr>
          <w:sz w:val="16"/>
        </w:rPr>
        <w:t xml:space="preserve">. </w:t>
      </w:r>
      <w:r w:rsidRPr="00ED4D77">
        <w:rPr>
          <w:rStyle w:val="Emphasis"/>
          <w:highlight w:val="yellow"/>
        </w:rPr>
        <w:t>Economic interdependence</w:t>
      </w:r>
      <w:r w:rsidRPr="00ED4D77">
        <w:rPr>
          <w:sz w:val="16"/>
        </w:rPr>
        <w:t xml:space="preserve"> </w:t>
      </w:r>
      <w:r w:rsidRPr="00ED4D77">
        <w:rPr>
          <w:rStyle w:val="StyleUnderline"/>
        </w:rPr>
        <w:t xml:space="preserve">in the twenty-first century </w:t>
      </w:r>
      <w:r w:rsidRPr="00ED4D77">
        <w:rPr>
          <w:rStyle w:val="StyleUnderline"/>
          <w:highlight w:val="yellow"/>
        </w:rPr>
        <w:t>is</w:t>
      </w:r>
      <w:r w:rsidRPr="00ED4D77">
        <w:rPr>
          <w:rStyle w:val="StyleUnderline"/>
        </w:rPr>
        <w:t xml:space="preserve"> much different and far </w:t>
      </w:r>
      <w:r w:rsidRPr="00ED4D77">
        <w:rPr>
          <w:rStyle w:val="StyleUnderline"/>
          <w:highlight w:val="yellow"/>
        </w:rPr>
        <w:t>more complex than in</w:t>
      </w:r>
      <w:r w:rsidRPr="00ED4D77">
        <w:rPr>
          <w:rStyle w:val="StyleUnderline"/>
        </w:rPr>
        <w:t xml:space="preserve"> it was in </w:t>
      </w:r>
      <w:r w:rsidRPr="00ED4D77">
        <w:rPr>
          <w:rStyle w:val="StyleUnderline"/>
          <w:highlight w:val="yellow"/>
        </w:rPr>
        <w:t>the past</w:t>
      </w:r>
      <w:r w:rsidRPr="00ED4D77">
        <w:rPr>
          <w:sz w:val="16"/>
          <w:highlight w:val="yellow"/>
        </w:rPr>
        <w:t xml:space="preserve">. </w:t>
      </w:r>
      <w:r w:rsidRPr="00ED4D77">
        <w:rPr>
          <w:rStyle w:val="StyleUnderline"/>
          <w:highlight w:val="yellow"/>
        </w:rPr>
        <w:t>So is</w:t>
      </w:r>
      <w:r w:rsidRPr="00ED4D77">
        <w:rPr>
          <w:rStyle w:val="StyleUnderline"/>
        </w:rPr>
        <w:t xml:space="preserve"> the </w:t>
      </w:r>
      <w:r w:rsidRPr="00ED4D77">
        <w:rPr>
          <w:rStyle w:val="Emphasis"/>
          <w:highlight w:val="yellow"/>
        </w:rPr>
        <w:t>lethality of weaponry</w:t>
      </w:r>
      <w:r w:rsidRPr="00ED4D77">
        <w:rPr>
          <w:rStyle w:val="Emphasis"/>
        </w:rPr>
        <w:t xml:space="preserve"> available</w:t>
      </w:r>
      <w:r w:rsidRPr="00ED4D77">
        <w:rPr>
          <w:sz w:val="16"/>
        </w:rPr>
        <w:t xml:space="preserve"> </w:t>
      </w:r>
      <w:r w:rsidRPr="00ED4D77">
        <w:rPr>
          <w:rStyle w:val="StyleUnderline"/>
        </w:rPr>
        <w:t>to the major powers</w:t>
      </w:r>
      <w:r w:rsidRPr="00ED4D77">
        <w:rPr>
          <w:sz w:val="16"/>
        </w:rPr>
        <w:t xml:space="preserve">. In the sixteenth century, armies fought with pikes, </w:t>
      </w:r>
      <w:proofErr w:type="gramStart"/>
      <w:r w:rsidRPr="00ED4D77">
        <w:rPr>
          <w:sz w:val="16"/>
        </w:rPr>
        <w:t>swords</w:t>
      </w:r>
      <w:proofErr w:type="gramEnd"/>
      <w:r w:rsidRPr="00ED4D77">
        <w:rPr>
          <w:sz w:val="16"/>
        </w:rPr>
        <w:t xml:space="preserve"> and primitive guns. In the twenty-first century, </w:t>
      </w:r>
      <w:r w:rsidRPr="00ED4D77">
        <w:rPr>
          <w:rStyle w:val="StyleUnderline"/>
        </w:rPr>
        <w:t xml:space="preserve">it is possible to eliminate all life on the planet in a full-bore nuclear exchange. </w:t>
      </w:r>
      <w:r w:rsidRPr="00ED4D77">
        <w:rPr>
          <w:rStyle w:val="StyleUnderline"/>
          <w:highlight w:val="yellow"/>
        </w:rPr>
        <w:t>These</w:t>
      </w:r>
      <w:r w:rsidRPr="00ED4D77">
        <w:rPr>
          <w:rStyle w:val="StyleUnderline"/>
        </w:rPr>
        <w:t xml:space="preserve"> features likely </w:t>
      </w:r>
      <w:r w:rsidRPr="00ED4D77">
        <w:rPr>
          <w:rStyle w:val="StyleUnderline"/>
          <w:highlight w:val="yellow"/>
        </w:rPr>
        <w:t>affect</w:t>
      </w:r>
      <w:r w:rsidRPr="00ED4D77">
        <w:rPr>
          <w:rStyle w:val="StyleUnderline"/>
        </w:rPr>
        <w:t xml:space="preserve"> the </w:t>
      </w:r>
      <w:r w:rsidRPr="00ED4D77">
        <w:rPr>
          <w:rStyle w:val="StyleUnderline"/>
          <w:highlight w:val="yellow"/>
        </w:rPr>
        <w:t>willingness</w:t>
      </w:r>
      <w:r w:rsidRPr="00ED4D77">
        <w:rPr>
          <w:rStyle w:val="StyleUnderline"/>
        </w:rPr>
        <w:t xml:space="preserve"> of leaders </w:t>
      </w:r>
      <w:r w:rsidRPr="00ED4D77">
        <w:rPr>
          <w:rStyle w:val="StyleUnderline"/>
          <w:highlight w:val="yellow"/>
        </w:rPr>
        <w:t>to escalate</w:t>
      </w:r>
      <w:r w:rsidRPr="00ED4D77">
        <w:rPr>
          <w:rStyle w:val="StyleUnderline"/>
        </w:rPr>
        <w:t xml:space="preserve"> in a crisis in a manner far differently than in past rivalries.</w:t>
      </w:r>
    </w:p>
    <w:p w14:paraId="2FE98DDE" w14:textId="77777777" w:rsidR="008875F5" w:rsidRPr="00ED4D77" w:rsidRDefault="008875F5" w:rsidP="008875F5">
      <w:pPr>
        <w:rPr>
          <w:sz w:val="16"/>
        </w:rPr>
      </w:pPr>
      <w:r w:rsidRPr="00ED4D77">
        <w:rPr>
          <w:rStyle w:val="StyleUnderline"/>
        </w:rPr>
        <w:t>More broadly</w:t>
      </w:r>
      <w:r w:rsidRPr="00ED4D77">
        <w:rPr>
          <w:sz w:val="16"/>
        </w:rPr>
        <w:t xml:space="preserve">, Allison’s analysis about </w:t>
      </w:r>
      <w:r w:rsidRPr="00ED4D77">
        <w:rPr>
          <w:rStyle w:val="StyleUnderline"/>
        </w:rPr>
        <w:t>the “Thucydides Trap” may be criticized for exaggerating the risks of war</w:t>
      </w:r>
      <w:r w:rsidRPr="00ED4D77">
        <w:rPr>
          <w:sz w:val="16"/>
        </w:rPr>
        <w:t xml:space="preserve">. In his claims to identify a high propensity for war between “rising” and “ruling” countries, he fails to clarify those terms, and does not distinguish the more dangerous from the less volatile types of rivalries. Contests for supremacy over land regions, for example, have historically proven the most conflict-prone, while competition for supremacy over maritime regions has, by contrast, tended to be less lethal. </w:t>
      </w:r>
      <w:r w:rsidRPr="00ED4D77">
        <w:rPr>
          <w:rStyle w:val="StyleUnderline"/>
        </w:rPr>
        <w:t>Rivalries</w:t>
      </w:r>
      <w:r w:rsidRPr="00ED4D77">
        <w:rPr>
          <w:sz w:val="16"/>
        </w:rPr>
        <w:t xml:space="preserve"> also </w:t>
      </w:r>
      <w:r w:rsidRPr="00ED4D77">
        <w:rPr>
          <w:rStyle w:val="StyleUnderline"/>
        </w:rPr>
        <w:t>wax and wane over time, with varying levels of risks of war</w:t>
      </w:r>
      <w:r w:rsidRPr="00ED4D77">
        <w:rPr>
          <w:sz w:val="16"/>
        </w:rPr>
        <w:t xml:space="preserve">. </w:t>
      </w:r>
      <w:r w:rsidRPr="00ED4D77">
        <w:rPr>
          <w:rStyle w:val="StyleUnderline"/>
        </w:rPr>
        <w:t xml:space="preserve">A more careful review of rivalries and their variety, duration and patterns of interaction suggests that although most wars involve rivalries, </w:t>
      </w:r>
      <w:r w:rsidRPr="00ED4D77">
        <w:rPr>
          <w:rStyle w:val="Emphasis"/>
        </w:rPr>
        <w:t>many rivals avoid going to war</w:t>
      </w:r>
      <w:r w:rsidRPr="00ED4D77">
        <w:rPr>
          <w:sz w:val="16"/>
        </w:rPr>
        <w:t>.</w:t>
      </w:r>
    </w:p>
    <w:p w14:paraId="2DF456F7" w14:textId="77777777" w:rsidR="008875F5" w:rsidRPr="00ED4D77" w:rsidRDefault="008875F5" w:rsidP="008875F5"/>
    <w:sectPr w:rsidR="008875F5" w:rsidRPr="00ED4D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8"/>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17D4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77E1"/>
    <w:rsid w:val="005D2912"/>
    <w:rsid w:val="006065BD"/>
    <w:rsid w:val="00645FA9"/>
    <w:rsid w:val="00647866"/>
    <w:rsid w:val="00665003"/>
    <w:rsid w:val="00670C19"/>
    <w:rsid w:val="006A2AD0"/>
    <w:rsid w:val="006C2375"/>
    <w:rsid w:val="006D4ECC"/>
    <w:rsid w:val="00722258"/>
    <w:rsid w:val="007243E5"/>
    <w:rsid w:val="00766EA0"/>
    <w:rsid w:val="007A2226"/>
    <w:rsid w:val="007F5B66"/>
    <w:rsid w:val="00823A1C"/>
    <w:rsid w:val="00845B9D"/>
    <w:rsid w:val="00860984"/>
    <w:rsid w:val="008875F5"/>
    <w:rsid w:val="008943CF"/>
    <w:rsid w:val="008B3ECB"/>
    <w:rsid w:val="008B4E85"/>
    <w:rsid w:val="008C1B2E"/>
    <w:rsid w:val="0091627E"/>
    <w:rsid w:val="00917D4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32EB"/>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7DC837"/>
  <w15:chartTrackingRefBased/>
  <w15:docId w15:val="{C2F33CB4-5EA4-403A-865A-7E8E4D25A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7D4E"/>
    <w:rPr>
      <w:rFonts w:ascii="Calibri" w:hAnsi="Calibri" w:cs="Calibri"/>
    </w:rPr>
  </w:style>
  <w:style w:type="paragraph" w:styleId="Heading1">
    <w:name w:val="heading 1"/>
    <w:aliases w:val="Pocket"/>
    <w:basedOn w:val="Normal"/>
    <w:next w:val="Normal"/>
    <w:link w:val="Heading1Char"/>
    <w:qFormat/>
    <w:rsid w:val="00917D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7D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917D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917D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7D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7D4E"/>
  </w:style>
  <w:style w:type="character" w:customStyle="1" w:styleId="Heading1Char">
    <w:name w:val="Heading 1 Char"/>
    <w:aliases w:val="Pocket Char"/>
    <w:basedOn w:val="DefaultParagraphFont"/>
    <w:link w:val="Heading1"/>
    <w:rsid w:val="00917D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7D4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2"/>
    <w:rsid w:val="00917D4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917D4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917D4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17D4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917D4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917D4E"/>
    <w:rPr>
      <w:color w:val="auto"/>
      <w:u w:val="none"/>
    </w:rPr>
  </w:style>
  <w:style w:type="character" w:styleId="FollowedHyperlink">
    <w:name w:val="FollowedHyperlink"/>
    <w:basedOn w:val="DefaultParagraphFont"/>
    <w:uiPriority w:val="99"/>
    <w:semiHidden/>
    <w:unhideWhenUsed/>
    <w:rsid w:val="00917D4E"/>
    <w:rPr>
      <w:color w:val="auto"/>
      <w:u w:val="none"/>
    </w:rPr>
  </w:style>
  <w:style w:type="paragraph" w:customStyle="1" w:styleId="Emphasis1">
    <w:name w:val="Emphasis1"/>
    <w:basedOn w:val="Normal"/>
    <w:link w:val="Emphasis"/>
    <w:autoRedefine/>
    <w:uiPriority w:val="7"/>
    <w:qFormat/>
    <w:rsid w:val="008875F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6"/>
    <w:basedOn w:val="Heading1"/>
    <w:link w:val="Hyperlink"/>
    <w:autoRedefine/>
    <w:uiPriority w:val="99"/>
    <w:qFormat/>
    <w:rsid w:val="008875F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8875F5"/>
    <w:pPr>
      <w:widowControl w:val="0"/>
      <w:autoSpaceDE w:val="0"/>
      <w:autoSpaceDN w:val="0"/>
      <w:adjustRightInd w:val="0"/>
      <w:ind w:left="346" w:firstLine="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rana%20mitter&amp;search_type=search-all" TargetMode="External"/><Relationship Id="rId13" Type="http://schemas.openxmlformats.org/officeDocument/2006/relationships/hyperlink" Target="https://www.rand.org/blog/2018/02/the-competition-for-status-could-increase-the-risk.html" TargetMode="External"/><Relationship Id="rId3" Type="http://schemas.openxmlformats.org/officeDocument/2006/relationships/styles" Target="styles.xml"/><Relationship Id="rId7" Type="http://schemas.openxmlformats.org/officeDocument/2006/relationships/hyperlink" Target="https://plato.stanford.edu/entries/generics/" TargetMode="External"/><Relationship Id="rId12" Type="http://schemas.openxmlformats.org/officeDocument/2006/relationships/hyperlink" Target="http://www.jessicachenweiss.com/uploads/3/0/6/3/30636001/19-01-24-elite-statements-isq-ca.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11" Type="http://schemas.openxmlformats.org/officeDocument/2006/relationships/hyperlink" Target="https://hbr.org/2011/06/what-the-west-doesnt-get-about-chin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hbr.org/2021/05/what-the-west-gets-wrong-about-china%20accessed%2012/14/21" TargetMode="External"/><Relationship Id="rId4" Type="http://schemas.openxmlformats.org/officeDocument/2006/relationships/settings" Target="settings.xml"/><Relationship Id="rId9" Type="http://schemas.openxmlformats.org/officeDocument/2006/relationships/hyperlink" Target="https://hbr.org/search?term=elsbeth%20johnson&amp;search_type=search-al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9924</Words>
  <Characters>56569</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24ArjunMoogimane</cp:lastModifiedBy>
  <cp:revision>4</cp:revision>
  <dcterms:created xsi:type="dcterms:W3CDTF">2022-01-15T15:38:00Z</dcterms:created>
  <dcterms:modified xsi:type="dcterms:W3CDTF">2022-01-15T16:12:00Z</dcterms:modified>
</cp:coreProperties>
</file>