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3D2BE" w14:textId="0FE8BDD6" w:rsidR="00020279" w:rsidRDefault="00020279" w:rsidP="00020279">
      <w:pPr>
        <w:pStyle w:val="Heading2"/>
      </w:pPr>
      <w:r>
        <w:t>1</w:t>
      </w:r>
    </w:p>
    <w:p w14:paraId="1925154E" w14:textId="0EE45093" w:rsidR="00020279" w:rsidRDefault="00020279" w:rsidP="00020279">
      <w:pPr>
        <w:pStyle w:val="Heading4"/>
      </w:pPr>
      <w:r>
        <w:t>NASA is preserving resources by leveraging private partnerships</w:t>
      </w:r>
    </w:p>
    <w:p w14:paraId="3EAF0749" w14:textId="77777777" w:rsidR="00020279" w:rsidRDefault="00020279" w:rsidP="00020279">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5BB74CF7" w14:textId="77777777" w:rsidR="00020279" w:rsidRPr="00860382" w:rsidRDefault="00020279" w:rsidP="00020279">
      <w:pPr>
        <w:rPr>
          <w:rStyle w:val="StyleUnderlin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w:t>
      </w:r>
      <w:r w:rsidRPr="00823EE1">
        <w:rPr>
          <w:rStyle w:val="StyleUnderline"/>
          <w:highlight w:val="yellow"/>
        </w:rPr>
        <w:t>NASA plan</w:t>
      </w:r>
      <w:r w:rsidRPr="00860382">
        <w:rPr>
          <w:rStyle w:val="StyleUnderline"/>
        </w:rPr>
        <w:t xml:space="preserve">s to focus on getting people to Mars and the Moon, and its deep space exploration </w:t>
      </w:r>
      <w:r w:rsidRPr="00860382">
        <w:rPr>
          <w:rStyle w:val="Emphasis"/>
        </w:rPr>
        <w:t xml:space="preserve">ambitions </w:t>
      </w:r>
      <w:r w:rsidRPr="00823EE1">
        <w:rPr>
          <w:rStyle w:val="Emphasis"/>
          <w:highlight w:val="yellow"/>
        </w:rPr>
        <w:t>hinge on the agency</w:t>
      </w:r>
      <w:r w:rsidRPr="00823EE1">
        <w:rPr>
          <w:rStyle w:val="StyleUnderline"/>
          <w:highlight w:val="yellow"/>
        </w:rPr>
        <w:t xml:space="preserve"> </w:t>
      </w:r>
      <w:r w:rsidRPr="00823EE1">
        <w:rPr>
          <w:rStyle w:val="Emphasis"/>
          <w:highlight w:val="yellow"/>
        </w:rPr>
        <w:t>being able to successfully hand over major operations in low-Earth orbit to private companies</w:t>
      </w:r>
      <w:r w:rsidRPr="00860382">
        <w:rPr>
          <w:rStyle w:val="Emphasis"/>
        </w:rPr>
        <w:t>.</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 xml:space="preserve">What's happening: Last week, </w:t>
      </w:r>
      <w:r w:rsidRPr="00823EE1">
        <w:rPr>
          <w:rStyle w:val="StyleUnderline"/>
          <w:highlight w:val="yellow"/>
        </w:rPr>
        <w:t>NASA announced it would award multimillion-dollar contracts to three teams of commercial space companies to start designing and building privately operated space stations.</w:t>
      </w:r>
    </w:p>
    <w:p w14:paraId="22108A95" w14:textId="77777777" w:rsidR="00020279" w:rsidRDefault="00020279" w:rsidP="00020279"/>
    <w:p w14:paraId="6FA12A5A" w14:textId="77777777" w:rsidR="00020279" w:rsidRPr="00766E76" w:rsidRDefault="00020279" w:rsidP="00020279">
      <w:pPr>
        <w:pStyle w:val="Heading4"/>
      </w:pPr>
      <w:r w:rsidRPr="00766E76">
        <w:t>Plan forces spending trade-offs that crush effective Earth sciences --- risks catastrophic climate change</w:t>
      </w:r>
    </w:p>
    <w:p w14:paraId="14E2AFB1" w14:textId="77777777" w:rsidR="00020279" w:rsidRPr="00823EE1" w:rsidRDefault="00020279" w:rsidP="00020279">
      <w:pPr>
        <w:rPr>
          <w:rStyle w:val="StyleUnderline"/>
        </w:rPr>
      </w:pPr>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6" w:history="1">
        <w:r w:rsidRPr="00E94671">
          <w:t>http://www.washingtonpost.com/wp-dyn/content/article/2007/05/09/AR2007050902451.html</w:t>
        </w:r>
      </w:hyperlink>
      <w:r w:rsidRPr="00E94671">
        <w:t>)</w:t>
      </w:r>
    </w:p>
    <w:p w14:paraId="577AC97B" w14:textId="77777777" w:rsidR="00020279" w:rsidRPr="00E94671" w:rsidRDefault="00020279" w:rsidP="00020279">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1C9045A8" w14:textId="77777777" w:rsidR="00020279" w:rsidRPr="00E94671" w:rsidRDefault="00020279" w:rsidP="00020279">
      <w:pPr>
        <w:rPr>
          <w:sz w:val="16"/>
        </w:rPr>
      </w:pP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w:t>
      </w:r>
      <w:proofErr w:type="gramStart"/>
      <w:r w:rsidRPr="00E94671">
        <w:rPr>
          <w:sz w:val="16"/>
        </w:rPr>
        <w:t>ice</w:t>
      </w:r>
      <w:proofErr w:type="gramEnd"/>
      <w:r w:rsidRPr="00E94671">
        <w:rPr>
          <w:sz w:val="16"/>
        </w:rPr>
        <w:t xml:space="preserv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65CD0CEE" w14:textId="77777777" w:rsidR="00020279" w:rsidRPr="00E94671" w:rsidRDefault="00020279" w:rsidP="00020279">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0675EA92" w14:textId="77777777" w:rsidR="00020279" w:rsidRPr="00E94671" w:rsidRDefault="00020279" w:rsidP="00020279">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74B489ED" w14:textId="77777777" w:rsidR="00020279" w:rsidRPr="00E94671" w:rsidRDefault="00020279" w:rsidP="00020279">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4D1C2D5A" w14:textId="77777777" w:rsidR="00020279" w:rsidRPr="00E94671" w:rsidRDefault="00020279" w:rsidP="00020279">
      <w:pPr>
        <w:rPr>
          <w:sz w:val="16"/>
        </w:rPr>
      </w:pPr>
      <w:r w:rsidRPr="00E94671">
        <w:rPr>
          <w:sz w:val="16"/>
        </w:rPr>
        <w:t>Their analysis was based on nearly a decade of NASA satellite measurements of ocean color, which unfortunately are at risk of being interrupted for several years.</w:t>
      </w:r>
    </w:p>
    <w:p w14:paraId="4D04B108" w14:textId="77777777" w:rsidR="00020279" w:rsidRPr="008E65F1" w:rsidRDefault="00020279" w:rsidP="00020279">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480869DB" w14:textId="77777777" w:rsidR="00020279" w:rsidRPr="00E94671" w:rsidRDefault="00020279" w:rsidP="00020279">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w:t>
      </w:r>
      <w:proofErr w:type="gramStart"/>
      <w:r w:rsidRPr="00E94671">
        <w:rPr>
          <w:sz w:val="16"/>
        </w:rPr>
        <w:t>temperatures</w:t>
      </w:r>
      <w:proofErr w:type="gramEnd"/>
      <w:r w:rsidRPr="00E94671">
        <w:rPr>
          <w:sz w:val="16"/>
        </w:rPr>
        <w:t xml:space="preserve">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05D1CA42" w14:textId="77777777" w:rsidR="00020279" w:rsidRPr="00E94671" w:rsidRDefault="00020279" w:rsidP="00020279">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5C48F554" w14:textId="77777777" w:rsidR="00020279" w:rsidRPr="00E94671" w:rsidRDefault="00020279" w:rsidP="00020279">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75F88FEC" w14:textId="77777777" w:rsidR="00020279" w:rsidRDefault="00020279" w:rsidP="00020279">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5BB64CF7" w14:textId="77777777" w:rsidR="00020279" w:rsidRDefault="00020279" w:rsidP="00020279">
      <w:pPr>
        <w:rPr>
          <w:rStyle w:val="StyleUnderline"/>
        </w:rPr>
      </w:pPr>
    </w:p>
    <w:p w14:paraId="7BB37FDC" w14:textId="77777777" w:rsidR="00020279" w:rsidRPr="00E518A6" w:rsidRDefault="00020279" w:rsidP="00020279">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303D1CD9" w14:textId="77777777" w:rsidR="00020279" w:rsidRDefault="00020279" w:rsidP="00020279">
      <w:r w:rsidRPr="00F87308">
        <w:rPr>
          <w:b/>
        </w:rPr>
        <w:t>Economist 17</w:t>
      </w:r>
      <w:r>
        <w:t>, "How government policy exacerbates hurricanes like Harvey," Economist, https://www.economist.com/news/leaders/21727898-if-global-warming-were-not-enough-threat-poor-planning-and-unwise-subsidies-make-floods</w:t>
      </w:r>
    </w:p>
    <w:p w14:paraId="33888979" w14:textId="77777777" w:rsidR="00020279" w:rsidRPr="00A559A7" w:rsidRDefault="00020279" w:rsidP="00020279">
      <w:pPr>
        <w:rPr>
          <w:sz w:val="14"/>
        </w:rPr>
      </w:pPr>
      <w:r w:rsidRPr="00A559A7">
        <w:rPr>
          <w:sz w:val="14"/>
        </w:rPr>
        <w:t xml:space="preserve">THE extent of the devastation will become clear only when the floodwater recedes, leaving ruined cars, filthy mud-choked </w:t>
      </w:r>
      <w:proofErr w:type="gramStart"/>
      <w:r w:rsidRPr="00A559A7">
        <w:rPr>
          <w:sz w:val="14"/>
        </w:rPr>
        <w:t>houses</w:t>
      </w:r>
      <w:proofErr w:type="gramEnd"/>
      <w:r w:rsidRPr="00A559A7">
        <w:rPr>
          <w:sz w:val="14"/>
        </w:rPr>
        <w:t xml:space="preserve">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have </w:t>
      </w:r>
      <w:proofErr w:type="gramStart"/>
      <w:r w:rsidRPr="00A559A7">
        <w:rPr>
          <w:sz w:val="14"/>
        </w:rPr>
        <w:t>died</w:t>
      </w:r>
      <w:proofErr w:type="gramEnd"/>
      <w:r w:rsidRPr="00A559A7">
        <w:rPr>
          <w:sz w:val="14"/>
        </w:rPr>
        <w:t xml:space="preserve">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 xml:space="preserve">evaporate </w:t>
      </w:r>
      <w:proofErr w:type="gramStart"/>
      <w:r w:rsidRPr="000824EC">
        <w:rPr>
          <w:rStyle w:val="Emphasis"/>
          <w:highlight w:val="cyan"/>
        </w:rPr>
        <w:t>faster</w:t>
      </w:r>
      <w:proofErr w:type="gramEnd"/>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 xml:space="preserve">water </w:t>
      </w:r>
      <w:proofErr w:type="spellStart"/>
      <w:r w:rsidRPr="000824EC">
        <w:rPr>
          <w:rStyle w:val="Emphasis"/>
          <w:highlight w:val="cyan"/>
        </w:rPr>
        <w:t>vapour</w:t>
      </w:r>
      <w:proofErr w:type="spellEnd"/>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w:t>
      </w:r>
      <w:proofErr w:type="gramStart"/>
      <w:r w:rsidRPr="00A559A7">
        <w:rPr>
          <w:sz w:val="14"/>
        </w:rPr>
        <w:t>cyclones</w:t>
      </w:r>
      <w:proofErr w:type="gramEnd"/>
      <w:r w:rsidRPr="00A559A7">
        <w:rPr>
          <w:sz w:val="14"/>
        </w:rPr>
        <w:t xml:space="preserve">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proofErr w:type="spellStart"/>
      <w:r w:rsidRPr="000824EC">
        <w:rPr>
          <w:rStyle w:val="Emphasis"/>
          <w:highlight w:val="cyan"/>
        </w:rPr>
        <w:t>minimising</w:t>
      </w:r>
      <w:proofErr w:type="spellEnd"/>
      <w:r w:rsidRPr="000824EC">
        <w:rPr>
          <w:rStyle w:val="Emphasis"/>
          <w:highlight w:val="cyan"/>
        </w:rPr>
        <w:t xml:space="preserve">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 xml:space="preserve">flood </w:t>
      </w:r>
      <w:proofErr w:type="spellStart"/>
      <w:r w:rsidRPr="000824EC">
        <w:rPr>
          <w:rStyle w:val="Emphasis"/>
          <w:highlight w:val="cyan"/>
        </w:rPr>
        <w:t>defences</w:t>
      </w:r>
      <w:proofErr w:type="spellEnd"/>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proofErr w:type="gramStart"/>
      <w:r w:rsidRPr="000824EC">
        <w:rPr>
          <w:rStyle w:val="Emphasis"/>
          <w:highlight w:val="cyan"/>
        </w:rPr>
        <w:t>building</w:t>
      </w:r>
      <w:proofErr w:type="gramEnd"/>
      <w:r w:rsidRPr="000824EC">
        <w:rPr>
          <w:rStyle w:val="Emphasis"/>
          <w:highlight w:val="cyan"/>
        </w:rPr>
        <w:t xml:space="preserve">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180EBC3A" w14:textId="77777777" w:rsidR="00020279" w:rsidRDefault="00020279" w:rsidP="00020279"/>
    <w:p w14:paraId="0857CBAC" w14:textId="77777777" w:rsidR="00020279" w:rsidRDefault="00020279" w:rsidP="00020279">
      <w:pPr>
        <w:pStyle w:val="Heading4"/>
        <w:rPr>
          <w:u w:val="single"/>
        </w:rPr>
      </w:pPr>
      <w:r>
        <w:t xml:space="preserve">The impact’s </w:t>
      </w:r>
      <w:r>
        <w:rPr>
          <w:u w:val="single"/>
        </w:rPr>
        <w:t>global war</w:t>
      </w:r>
    </w:p>
    <w:p w14:paraId="2B2D4DB8" w14:textId="77777777" w:rsidR="00020279" w:rsidRDefault="00020279" w:rsidP="00020279">
      <w:r>
        <w:t xml:space="preserve">Eric </w:t>
      </w:r>
      <w:proofErr w:type="spellStart"/>
      <w:r w:rsidRPr="00B02E33">
        <w:rPr>
          <w:b/>
        </w:rPr>
        <w:t>Holthaus</w:t>
      </w:r>
      <w:proofErr w:type="spellEnd"/>
      <w:r w:rsidRPr="00B02E33">
        <w:rPr>
          <w:b/>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040B4338" w14:textId="77777777" w:rsidR="00020279" w:rsidRPr="00822BDD" w:rsidRDefault="00020279" w:rsidP="00020279">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3F1E77BD" w14:textId="77777777" w:rsidR="00020279" w:rsidRPr="00823EE1" w:rsidRDefault="00020279" w:rsidP="00020279"/>
    <w:p w14:paraId="752554B1" w14:textId="1AF8D494" w:rsidR="00020279" w:rsidRDefault="00020279" w:rsidP="00020279">
      <w:pPr>
        <w:pStyle w:val="Heading2"/>
      </w:pPr>
      <w:r>
        <w:t>2</w:t>
      </w:r>
      <w:r>
        <w:t xml:space="preserve"> </w:t>
      </w:r>
    </w:p>
    <w:p w14:paraId="0C4B21AF" w14:textId="77777777" w:rsidR="00020279" w:rsidRDefault="00020279" w:rsidP="00020279">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3957F55D" w14:textId="77777777" w:rsidR="00020279" w:rsidRDefault="00020279" w:rsidP="00020279">
      <w:r w:rsidRPr="008C3492">
        <w:rPr>
          <w:rStyle w:val="Style13ptBold"/>
        </w:rPr>
        <w:t>Gilbert,  PhD student in space resources at the Colorado School of Mines</w:t>
      </w:r>
      <w:r>
        <w:rPr>
          <w:rStyle w:val="Style13ptBold"/>
        </w:rPr>
        <w:t>, writes in</w:t>
      </w:r>
      <w:r w:rsidRPr="008C3492">
        <w:rPr>
          <w:rStyle w:val="Style13ptBold"/>
        </w:rPr>
        <w:t xml:space="preserve">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7" w:history="1">
        <w:r w:rsidRPr="00B12F3C">
          <w:rPr>
            <w:rStyle w:val="Hyperlink"/>
          </w:rPr>
          <w:t>www.milkenreview.org/articles/mining-in-space-is-coming</w:t>
        </w:r>
      </w:hyperlink>
      <w:r>
        <w:t xml:space="preserve">. [Quality Control] </w:t>
      </w:r>
    </w:p>
    <w:p w14:paraId="7E6CD2DD" w14:textId="77777777" w:rsidR="00020279" w:rsidRPr="007320AC" w:rsidRDefault="00020279" w:rsidP="00020279">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w:t>
      </w:r>
      <w:proofErr w:type="gramStart"/>
      <w:r w:rsidRPr="007320AC">
        <w:rPr>
          <w:rStyle w:val="StyleUnderline"/>
        </w:rPr>
        <w:t>Mars</w:t>
      </w:r>
      <w:proofErr w:type="gramEnd"/>
      <w:r w:rsidRPr="007320AC">
        <w:rPr>
          <w:rStyle w:val="StyleUnderline"/>
        </w:rPr>
        <w:t xml:space="preserve"> and </w:t>
      </w:r>
      <w:r w:rsidRPr="007320AC">
        <w:rPr>
          <w:rStyle w:val="Emphasis"/>
          <w:highlight w:val="cyan"/>
        </w:rPr>
        <w:t>asteroids</w:t>
      </w:r>
      <w:r w:rsidRPr="007320AC">
        <w:rPr>
          <w:rStyle w:val="StyleUnderline"/>
        </w:rPr>
        <w:t>.</w:t>
      </w:r>
    </w:p>
    <w:p w14:paraId="2FE25F93" w14:textId="77777777" w:rsidR="00020279" w:rsidRPr="007320AC" w:rsidRDefault="00020279" w:rsidP="00020279">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1A794479" w14:textId="77777777" w:rsidR="00020279" w:rsidRPr="007320AC" w:rsidRDefault="00020279" w:rsidP="00020279">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w:t>
      </w:r>
      <w:proofErr w:type="gramStart"/>
      <w:r w:rsidRPr="007320AC">
        <w:rPr>
          <w:sz w:val="16"/>
        </w:rPr>
        <w:t>asteroids</w:t>
      </w:r>
      <w:proofErr w:type="gramEnd"/>
      <w:r w:rsidRPr="007320AC">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3944A708" w14:textId="77777777" w:rsidR="00020279" w:rsidRPr="007320AC" w:rsidRDefault="00020279" w:rsidP="00020279">
      <w:pPr>
        <w:rPr>
          <w:sz w:val="16"/>
          <w:szCs w:val="16"/>
        </w:rPr>
      </w:pPr>
      <w:r w:rsidRPr="007320AC">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7320AC">
        <w:rPr>
          <w:sz w:val="16"/>
          <w:szCs w:val="16"/>
        </w:rPr>
        <w:t>finance</w:t>
      </w:r>
      <w:proofErr w:type="gramEnd"/>
      <w:r w:rsidRPr="007320AC">
        <w:rPr>
          <w:sz w:val="16"/>
          <w:szCs w:val="16"/>
        </w:rPr>
        <w:t xml:space="preserve"> and business models.</w:t>
      </w:r>
    </w:p>
    <w:p w14:paraId="19C8A5EA" w14:textId="77777777" w:rsidR="00020279" w:rsidRPr="007320AC" w:rsidRDefault="00020279" w:rsidP="00020279">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proofErr w:type="gramStart"/>
      <w:r w:rsidRPr="007320AC">
        <w:rPr>
          <w:rStyle w:val="StyleUnderline"/>
          <w:highlight w:val="cyan"/>
        </w:rPr>
        <w:t>scientific</w:t>
      </w:r>
      <w:proofErr w:type="gramEnd"/>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14:paraId="4191CAD7" w14:textId="77777777" w:rsidR="00020279" w:rsidRPr="007320AC" w:rsidRDefault="00020279" w:rsidP="00020279">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w:t>
      </w:r>
      <w:proofErr w:type="gramStart"/>
      <w:r w:rsidRPr="007320AC">
        <w:rPr>
          <w:sz w:val="16"/>
        </w:rPr>
        <w:t>India</w:t>
      </w:r>
      <w:proofErr w:type="gramEnd"/>
      <w:r w:rsidRPr="007320AC">
        <w:rPr>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111F62DD" w14:textId="77777777" w:rsidR="00020279" w:rsidRPr="007320AC" w:rsidRDefault="00020279" w:rsidP="00020279">
      <w:pPr>
        <w:rPr>
          <w:rStyle w:val="StyleUnderline"/>
        </w:rPr>
      </w:pPr>
      <w:r w:rsidRPr="007320AC">
        <w:rPr>
          <w:rStyle w:val="StyleUnderline"/>
        </w:rPr>
        <w:t>What’s Out There</w:t>
      </w:r>
    </w:p>
    <w:p w14:paraId="7C207A12" w14:textId="77777777" w:rsidR="00020279" w:rsidRPr="007320AC" w:rsidRDefault="00020279" w:rsidP="00020279">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04F7F0D0" w14:textId="77777777" w:rsidR="00020279" w:rsidRPr="00263722" w:rsidRDefault="00020279" w:rsidP="00020279">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 from fossil fuels to renewables backed up by battery storage.</w:t>
      </w:r>
    </w:p>
    <w:p w14:paraId="36DE212C" w14:textId="77777777" w:rsidR="00020279" w:rsidRDefault="00020279" w:rsidP="00020279">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14:paraId="02AB6503" w14:textId="77777777" w:rsidR="00020279" w:rsidRPr="004844EE" w:rsidRDefault="00020279" w:rsidP="00020279">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044ED745" w14:textId="77777777" w:rsidR="00020279" w:rsidRPr="00263722" w:rsidRDefault="00020279" w:rsidP="00020279">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asteroid claims</w:t>
      </w:r>
      <w:r w:rsidRPr="007320AC">
        <w:rPr>
          <w:rStyle w:val="StyleUnderline"/>
        </w:rPr>
        <w:t>,</w:t>
      </w:r>
      <w:r w:rsidRPr="00263722">
        <w:rPr>
          <w:sz w:val="16"/>
        </w:rPr>
        <w:t xml:space="preserve"> </w:t>
      </w:r>
      <w:r w:rsidRPr="00263722">
        <w:rPr>
          <w:rStyle w:val="StyleUnderline"/>
          <w:highlight w:val="cyan"/>
        </w:rPr>
        <w:t>and</w:t>
      </w:r>
      <w:r w:rsidRPr="00263722">
        <w:rPr>
          <w:sz w:val="16"/>
        </w:rPr>
        <w:t xml:space="preserve"> it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5FA527DE" w14:textId="77777777" w:rsidR="00020279" w:rsidRPr="007320AC" w:rsidRDefault="00020279" w:rsidP="00020279">
      <w:pPr>
        <w:rPr>
          <w:rStyle w:val="Emphasis"/>
        </w:rPr>
      </w:pPr>
      <w:r w:rsidRPr="00263722">
        <w:rPr>
          <w:sz w:val="16"/>
        </w:rPr>
        <w:t xml:space="preserve">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263722">
        <w:rPr>
          <w:sz w:val="16"/>
        </w:rPr>
        <w:t xml:space="preserve"> For that reason, </w:t>
      </w:r>
      <w:r w:rsidRPr="00263722">
        <w:rPr>
          <w:rStyle w:val="StyleUnderline"/>
          <w:highlight w:val="cyan"/>
        </w:rPr>
        <w:t>a mining entity could</w:t>
      </w:r>
      <w:r w:rsidRPr="007320AC">
        <w:rPr>
          <w:rStyle w:val="StyleUnderline"/>
        </w:rPr>
        <w:t xml:space="preserve"> potentially </w:t>
      </w:r>
      <w:r w:rsidRPr="00263722">
        <w:rPr>
          <w:rStyle w:val="StyleUnderline"/>
          <w:highlight w:val="cyan"/>
        </w:rPr>
        <w:t>put</w:t>
      </w:r>
      <w:r w:rsidRPr="007320AC">
        <w:rPr>
          <w:rStyle w:val="StyleUnderline"/>
        </w:rPr>
        <w:t xml:space="preserve"> any amount of </w:t>
      </w:r>
      <w:r w:rsidRPr="00263722">
        <w:rPr>
          <w:rStyle w:val="StyleUnderline"/>
          <w:highlight w:val="cyan"/>
        </w:rPr>
        <w:t>obtained metal to beneficial use</w:t>
      </w:r>
      <w:r w:rsidRPr="00263722">
        <w:rPr>
          <w:sz w:val="16"/>
        </w:rPr>
        <w:t xml:space="preserve">, in the sense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could be </w:t>
      </w:r>
      <w:r w:rsidRPr="00263722">
        <w:rPr>
          <w:rStyle w:val="StyleUnderline"/>
          <w:highlight w:val="cyan"/>
        </w:rPr>
        <w:t>modified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263722">
        <w:rPr>
          <w:rStyle w:val="StyleUnderline"/>
          <w:highlight w:val="cyan"/>
        </w:rPr>
        <w:t>by providing that beneficial use is assumed for any</w:t>
      </w:r>
      <w:r w:rsidRPr="007320AC">
        <w:rPr>
          <w:rStyle w:val="StyleUnderline"/>
        </w:rPr>
        <w:t xml:space="preserve"> </w:t>
      </w:r>
      <w:r w:rsidRPr="00263722">
        <w:rPr>
          <w:rStyle w:val="StyleUnderline"/>
          <w:highlight w:val="cyan"/>
        </w:rPr>
        <w:t>resources</w:t>
      </w:r>
      <w:r w:rsidRPr="007320AC">
        <w:rPr>
          <w:rStyle w:val="StyleUnderline"/>
        </w:rPr>
        <w:t xml:space="preserve"> that have been </w:t>
      </w:r>
      <w:r w:rsidRPr="00263722">
        <w:rPr>
          <w:rStyle w:val="StyleUnderline"/>
          <w:highlight w:val="cyan"/>
        </w:rPr>
        <w:t>removed</w:t>
      </w:r>
      <w:r w:rsidRPr="007320AC">
        <w:rPr>
          <w:rStyle w:val="StyleUnderline"/>
        </w:rPr>
        <w:t xml:space="preserve"> </w:t>
      </w:r>
      <w:r w:rsidRPr="00263722">
        <w:rPr>
          <w:rStyle w:val="StyleUnderline"/>
          <w:highlight w:val="cyan"/>
        </w:rPr>
        <w:t>from the asteroid</w:t>
      </w:r>
      <w:r w:rsidRPr="007320AC">
        <w:rPr>
          <w:rStyle w:val="StyleUnderline"/>
        </w:rPr>
        <w:t xml:space="preserve"> </w:t>
      </w:r>
      <w:r w:rsidRPr="00263722">
        <w:rPr>
          <w:rStyle w:val="StyleUnderline"/>
          <w:highlight w:val="cyan"/>
        </w:rPr>
        <w:t>that the mining entity</w:t>
      </w:r>
      <w:r w:rsidRPr="007320AC">
        <w:rPr>
          <w:rStyle w:val="StyleUnderline"/>
        </w:rPr>
        <w:t xml:space="preserve"> </w:t>
      </w:r>
      <w:r w:rsidRPr="00263722">
        <w:rPr>
          <w:rStyle w:val="StyleUnderline"/>
          <w:highlight w:val="cyan"/>
        </w:rPr>
        <w:t>can</w:t>
      </w:r>
      <w:r w:rsidRPr="007320AC">
        <w:rPr>
          <w:rStyle w:val="StyleUnderline"/>
        </w:rPr>
        <w:t xml:space="preserve"> reasonably </w:t>
      </w:r>
      <w:r w:rsidRPr="00263722">
        <w:rPr>
          <w:rStyle w:val="StyleUnderline"/>
          <w:highlight w:val="cyan"/>
        </w:rPr>
        <w:t>hope to transport to market in a return journey</w:t>
      </w:r>
      <w:r w:rsidRPr="00263722">
        <w:rPr>
          <w:sz w:val="16"/>
        </w:rPr>
        <w:t xml:space="preserve">. </w:t>
      </w:r>
      <w:r w:rsidRPr="00263722">
        <w:rPr>
          <w:rStyle w:val="StyleUnderline"/>
          <w:highlight w:val="cyan"/>
        </w:rPr>
        <w:t xml:space="preserve">With the </w:t>
      </w:r>
      <w:r w:rsidRPr="00263722">
        <w:rPr>
          <w:rStyle w:val="Emphasis"/>
          <w:highlight w:val="cyan"/>
        </w:rPr>
        <w:t>astronomical cost</w:t>
      </w:r>
      <w:r w:rsidRPr="00263722">
        <w:rPr>
          <w:rStyle w:val="StyleUnderline"/>
          <w:highlight w:val="cyan"/>
        </w:rPr>
        <w:t xml:space="preserve"> of undertaking a trip</w:t>
      </w:r>
      <w:r w:rsidRPr="007320AC">
        <w:rPr>
          <w:rStyle w:val="StyleUnderline"/>
        </w:rPr>
        <w:t xml:space="preserve"> to such an asteroid</w:t>
      </w:r>
      <w:r w:rsidRPr="00263722">
        <w:rPr>
          <w:sz w:val="16"/>
        </w:rPr>
        <w:t xml:space="preserve">, </w:t>
      </w:r>
      <w:r w:rsidRPr="00263722">
        <w:rPr>
          <w:rStyle w:val="StyleUnderline"/>
          <w:highlight w:val="cyan"/>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satisfy the economic imperative of promoting the rapid development of asteroid resources.</w:t>
      </w:r>
      <w:r w:rsidRPr="007320AC">
        <w:rPr>
          <w:rStyle w:val="Emphasis"/>
        </w:rPr>
        <w:t xml:space="preserve"> </w:t>
      </w:r>
    </w:p>
    <w:p w14:paraId="5DF74A27" w14:textId="77777777" w:rsidR="00020279" w:rsidRPr="00263722" w:rsidRDefault="00020279" w:rsidP="00020279">
      <w:pPr>
        <w:rPr>
          <w:sz w:val="16"/>
        </w:rPr>
      </w:pPr>
      <w:r w:rsidRPr="00263722">
        <w:rPr>
          <w:sz w:val="16"/>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72E494E7" w14:textId="77777777" w:rsidR="00020279" w:rsidRPr="00263722" w:rsidRDefault="00020279" w:rsidP="00020279">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263722">
        <w:rPr>
          <w:i/>
          <w:iCs/>
          <w:sz w:val="16"/>
          <w:szCs w:val="16"/>
        </w:rPr>
        <w:t>use, and</w:t>
      </w:r>
      <w:proofErr w:type="gramEnd"/>
      <w:r w:rsidRPr="00263722">
        <w:rPr>
          <w:i/>
          <w:iCs/>
          <w:sz w:val="16"/>
          <w:szCs w:val="16"/>
        </w:rPr>
        <w:t xml:space="preserve"> may continue to enlarge his share until another junior appropriator begins to appropriate resources from source for beneficial use. For the purposes of this Agreement, "beneficial use “refers to the </w:t>
      </w:r>
      <w:proofErr w:type="gramStart"/>
      <w:r w:rsidRPr="00263722">
        <w:rPr>
          <w:i/>
          <w:iCs/>
          <w:sz w:val="16"/>
          <w:szCs w:val="16"/>
        </w:rPr>
        <w:t>amount</w:t>
      </w:r>
      <w:proofErr w:type="gramEnd"/>
      <w:r w:rsidRPr="00263722">
        <w:rPr>
          <w:i/>
          <w:iCs/>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263722">
        <w:rPr>
          <w:i/>
          <w:iCs/>
          <w:sz w:val="16"/>
          <w:szCs w:val="16"/>
        </w:rPr>
        <w:t>use, and</w:t>
      </w:r>
      <w:proofErr w:type="gramEnd"/>
      <w:r w:rsidRPr="00263722">
        <w:rPr>
          <w:i/>
          <w:iCs/>
          <w:sz w:val="16"/>
          <w:szCs w:val="16"/>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263722">
        <w:rPr>
          <w:i/>
          <w:iCs/>
          <w:sz w:val="16"/>
          <w:szCs w:val="16"/>
        </w:rPr>
        <w:t>it, and</w:t>
      </w:r>
      <w:proofErr w:type="gramEnd"/>
      <w:r w:rsidRPr="00263722">
        <w:rPr>
          <w:i/>
          <w:iCs/>
          <w:sz w:val="16"/>
          <w:szCs w:val="16"/>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w:t>
      </w:r>
      <w:proofErr w:type="gramStart"/>
      <w:r w:rsidRPr="00263722">
        <w:rPr>
          <w:i/>
          <w:iCs/>
          <w:sz w:val="16"/>
          <w:szCs w:val="16"/>
        </w:rPr>
        <w:t>decide</w:t>
      </w:r>
      <w:proofErr w:type="gramEnd"/>
      <w:r w:rsidRPr="00263722">
        <w:rPr>
          <w:i/>
          <w:iCs/>
          <w:sz w:val="16"/>
          <w:szCs w:val="16"/>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463160D9" w14:textId="77777777" w:rsidR="00020279" w:rsidRPr="00263722" w:rsidRDefault="00020279" w:rsidP="00020279">
      <w:pPr>
        <w:rPr>
          <w:rStyle w:val="StyleUnderline"/>
        </w:rPr>
      </w:pPr>
      <w:r w:rsidRPr="00263722">
        <w:rPr>
          <w:rStyle w:val="StyleUnderline"/>
          <w:highlight w:val="cyan"/>
        </w:rPr>
        <w:t>There is no doubt</w:t>
      </w:r>
      <w:r w:rsidRPr="007320AC">
        <w:rPr>
          <w:rStyle w:val="StyleUnderline"/>
        </w:rPr>
        <w:t xml:space="preserve"> </w:t>
      </w:r>
      <w:r w:rsidRPr="00263722">
        <w:rPr>
          <w:rStyle w:val="StyleUnderline"/>
          <w:highlight w:val="cyan"/>
        </w:rPr>
        <w:t>that asteroids may be</w:t>
      </w:r>
      <w:r w:rsidRPr="007320AC">
        <w:rPr>
          <w:rStyle w:val="StyleUnderline"/>
        </w:rPr>
        <w:t xml:space="preserve"> </w:t>
      </w:r>
      <w:r w:rsidRPr="00263722">
        <w:rPr>
          <w:rStyle w:val="Emphasis"/>
          <w:highlight w:val="cyan"/>
        </w:rPr>
        <w:t>extremely</w:t>
      </w:r>
      <w:r w:rsidRPr="007320AC">
        <w:rPr>
          <w:rStyle w:val="Emphasis"/>
        </w:rPr>
        <w:t xml:space="preserve"> </w:t>
      </w:r>
      <w:r w:rsidRPr="00263722">
        <w:rPr>
          <w:rStyle w:val="Emphasis"/>
          <w:highlight w:val="cyan"/>
        </w:rPr>
        <w:t>beneficial to mankind</w:t>
      </w:r>
      <w:r w:rsidRPr="007320AC">
        <w:rPr>
          <w:rStyle w:val="Emphasis"/>
        </w:rPr>
        <w:t>,</w:t>
      </w:r>
      <w:r w:rsidRPr="007320AC">
        <w:rPr>
          <w:rStyle w:val="StyleUnderline"/>
        </w:rPr>
        <w:t xml:space="preserve"> both </w:t>
      </w:r>
      <w:r w:rsidRPr="00263722">
        <w:rPr>
          <w:rStyle w:val="StyleUnderline"/>
          <w:highlight w:val="cyan"/>
        </w:rPr>
        <w:t xml:space="preserve">as a </w:t>
      </w:r>
      <w:r w:rsidRPr="00263722">
        <w:rPr>
          <w:rStyle w:val="Emphasis"/>
          <w:highlight w:val="cyan"/>
        </w:rPr>
        <w:t>source of resources</w:t>
      </w:r>
      <w:r w:rsidRPr="007320AC">
        <w:rPr>
          <w:rStyle w:val="StyleUnderline"/>
        </w:rPr>
        <w:t xml:space="preserve"> </w:t>
      </w:r>
      <w:r w:rsidRPr="00263722">
        <w:rPr>
          <w:rStyle w:val="StyleUnderline"/>
          <w:highlight w:val="cyan"/>
        </w:rPr>
        <w:t>and</w:t>
      </w:r>
      <w:r w:rsidRPr="007320AC">
        <w:rPr>
          <w:rStyle w:val="StyleUnderline"/>
        </w:rPr>
        <w:t xml:space="preserve"> as a </w:t>
      </w:r>
      <w:r w:rsidRPr="00263722">
        <w:rPr>
          <w:rStyle w:val="StyleUnderline"/>
          <w:highlight w:val="cyan"/>
        </w:rPr>
        <w:t>jumping-off point to</w:t>
      </w:r>
      <w:r w:rsidRPr="007320AC">
        <w:rPr>
          <w:rStyle w:val="StyleUnderline"/>
        </w:rPr>
        <w:t xml:space="preserve"> </w:t>
      </w:r>
      <w:r w:rsidRPr="00263722">
        <w:rPr>
          <w:rStyle w:val="Emphasis"/>
          <w:highlight w:val="cyan"/>
        </w:rPr>
        <w:t>far off locations in space</w:t>
      </w:r>
      <w:r w:rsidRPr="00263722">
        <w:rPr>
          <w:sz w:val="16"/>
        </w:rPr>
        <w:t xml:space="preserve">. The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263722">
        <w:rPr>
          <w:rStyle w:val="StyleUnderline"/>
        </w:rPr>
        <w:t xml:space="preserve">, </w:t>
      </w:r>
      <w:r w:rsidRPr="00263722">
        <w:rPr>
          <w:rStyle w:val="Emphasis"/>
          <w:highlight w:val="cya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the human race in its expansion into the space, the final frontier.</w:t>
      </w:r>
    </w:p>
    <w:p w14:paraId="6F5D3348" w14:textId="77777777" w:rsidR="00020279" w:rsidRPr="00F62314" w:rsidRDefault="00020279" w:rsidP="00020279">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14:paraId="658531D0" w14:textId="77777777" w:rsidR="00020279" w:rsidRDefault="00020279" w:rsidP="00020279">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41D4DEB1" w14:textId="77777777" w:rsidR="00020279" w:rsidRPr="00F62314" w:rsidRDefault="00020279" w:rsidP="00020279">
      <w:pPr>
        <w:rPr>
          <w:b/>
          <w:iCs/>
          <w:u w:val="single"/>
        </w:rPr>
      </w:pPr>
      <w:r w:rsidRPr="00F62314">
        <w:rPr>
          <w:rStyle w:val="StyleUnderline"/>
          <w:highlight w:val="cyan"/>
        </w:rPr>
        <w:t>The mission is essential</w:t>
      </w:r>
      <w:r w:rsidRPr="00F62314">
        <w:rPr>
          <w:sz w:val="16"/>
          <w:highlight w:val="cyan"/>
        </w:rPr>
        <w:t>,</w:t>
      </w:r>
      <w:r w:rsidRPr="00F62314">
        <w:rPr>
          <w:sz w:val="16"/>
        </w:rPr>
        <w:t xml:space="preserve"> Joyce declares, </w:t>
      </w:r>
      <w:r w:rsidRPr="00F62314">
        <w:rPr>
          <w:rStyle w:val="StyleUnderline"/>
          <w:highlight w:val="cyan"/>
        </w:rPr>
        <w:t xml:space="preserve">to save Earth from its </w:t>
      </w:r>
      <w:r w:rsidRPr="00F62314">
        <w:rPr>
          <w:rStyle w:val="Emphasis"/>
          <w:highlight w:val="cyan"/>
        </w:rPr>
        <w:t>major problems</w:t>
      </w:r>
      <w:r w:rsidRPr="00F62314">
        <w:rPr>
          <w:rStyle w:val="StyleUnderline"/>
        </w:rPr>
        <w:t>.</w:t>
      </w:r>
      <w:r w:rsidRPr="00F62314">
        <w:rPr>
          <w:sz w:val="16"/>
        </w:rPr>
        <w:t xml:space="preserve"> First of all,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r w:rsidRPr="00F62314">
        <w:rPr>
          <w:rStyle w:val="StyleUnderline"/>
          <w:highlight w:val="cyan"/>
        </w:rPr>
        <w:t xml:space="preserve">has to keep growing or it will </w:t>
      </w:r>
      <w:r w:rsidRPr="00F62314">
        <w:rPr>
          <w:rStyle w:val="Emphasis"/>
          <w:highlight w:val="cyan"/>
        </w:rPr>
        <w:t>implode</w:t>
      </w:r>
      <w:r w:rsidRPr="00F62314">
        <w:rPr>
          <w:rStyle w:val="StyleUnderline"/>
        </w:rPr>
        <w:t>,</w:t>
      </w:r>
      <w:r w:rsidRPr="00F62314">
        <w:rPr>
          <w:sz w:val="16"/>
        </w:rPr>
        <w:t xml:space="preserve"> </w:t>
      </w:r>
      <w:r w:rsidRPr="00F62314">
        <w:rPr>
          <w:rStyle w:val="StyleUnderline"/>
        </w:rPr>
        <w:t xml:space="preserve">so </w:t>
      </w:r>
      <w:r w:rsidRPr="00F62314">
        <w:rPr>
          <w:rStyle w:val="StyleUnderline"/>
          <w:highlight w:val="cyan"/>
        </w:rPr>
        <w:t>we might as well take</w:t>
      </w:r>
      <w:r w:rsidRPr="00F62314">
        <w:rPr>
          <w:rStyle w:val="StyleUnderline"/>
        </w:rPr>
        <w:t xml:space="preserve"> the majority of </w:t>
      </w:r>
      <w:r w:rsidRPr="00F62314">
        <w:rPr>
          <w:rStyle w:val="StyleUnderline"/>
          <w:highlight w:val="cyan"/>
        </w:rPr>
        <w:t xml:space="preserve">the </w:t>
      </w:r>
      <w:r w:rsidRPr="00F62314">
        <w:rPr>
          <w:rStyle w:val="Emphasis"/>
          <w:highlight w:val="cyan"/>
        </w:rPr>
        <w:t>industrial growth off-world where it can’t do any more harm to the biosphere.</w:t>
      </w:r>
    </w:p>
    <w:p w14:paraId="1E6FF5E2" w14:textId="77777777" w:rsidR="00020279" w:rsidRPr="00F62314" w:rsidRDefault="00020279" w:rsidP="00020279">
      <w:pPr>
        <w:rPr>
          <w:b/>
          <w:iCs/>
          <w:u w:val="single"/>
        </w:rPr>
      </w:pPr>
      <w:r w:rsidRPr="00F62314">
        <w:rPr>
          <w:sz w:val="16"/>
        </w:rPr>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F62314">
        <w:rPr>
          <w:rStyle w:val="StyleUnderline"/>
          <w:highlight w:val="cyan"/>
        </w:rPr>
        <w:t>Suarez</w:t>
      </w:r>
      <w:r w:rsidRPr="00F62314">
        <w:rPr>
          <w:sz w:val="16"/>
        </w:rPr>
        <w:t xml:space="preserve"> </w:t>
      </w:r>
      <w:r w:rsidRPr="00F62314">
        <w:rPr>
          <w:rStyle w:val="StyleUnderline"/>
          <w:highlight w:val="cyan"/>
        </w:rPr>
        <w:t>sees asteroid mining as the only way</w:t>
      </w:r>
      <w:r w:rsidRPr="00F62314">
        <w:rPr>
          <w:rStyle w:val="StyleUnderline"/>
        </w:rPr>
        <w:t xml:space="preserve"> </w:t>
      </w:r>
      <w:r w:rsidRPr="00F62314">
        <w:rPr>
          <w:rStyle w:val="StyleUnderline"/>
          <w:highlight w:val="cyan"/>
        </w:rPr>
        <w:t xml:space="preserve">we’re going to 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F62314">
        <w:rPr>
          <w:rStyle w:val="StyleUnderline"/>
          <w:highlight w:val="cyan"/>
        </w:rPr>
        <w:t>a form of</w:t>
      </w:r>
      <w:r w:rsidRPr="00F62314">
        <w:rPr>
          <w:rStyle w:val="StyleUnderline"/>
        </w:rPr>
        <w:t xml:space="preserve"> uninterrupted </w:t>
      </w:r>
      <w:r w:rsidRPr="00F62314">
        <w:rPr>
          <w:rStyle w:val="StyleUnderline"/>
          <w:highlight w:val="cyan"/>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it’s always double high noon</w:t>
      </w:r>
      <w:r w:rsidRPr="00F62314">
        <w:rPr>
          <w:rStyle w:val="Emphasis"/>
        </w:rPr>
        <w:t xml:space="preserve">). </w:t>
      </w:r>
    </w:p>
    <w:p w14:paraId="4838A0D0" w14:textId="77777777" w:rsidR="00020279" w:rsidRPr="00F62314" w:rsidRDefault="00020279" w:rsidP="00020279">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F62314">
        <w:rPr>
          <w:rStyle w:val="StyleUnderline"/>
          <w:highlight w:val="cyan"/>
        </w:rPr>
        <w:t>could</w:t>
      </w:r>
      <w:r w:rsidRPr="00F62314">
        <w:rPr>
          <w:rStyle w:val="StyleUnderline"/>
        </w:rPr>
        <w:t xml:space="preserve"> </w:t>
      </w:r>
      <w:r w:rsidRPr="00F62314">
        <w:rPr>
          <w:rStyle w:val="StyleUnderline"/>
          <w:highlight w:val="cyan"/>
        </w:rPr>
        <w:t>reliably 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14:paraId="3F7E30DE" w14:textId="77777777" w:rsidR="00020279" w:rsidRPr="00F62314" w:rsidRDefault="00020279" w:rsidP="00020279">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F62314">
        <w:rPr>
          <w:rStyle w:val="StyleUnderline"/>
          <w:highlight w:val="cyan"/>
        </w:rPr>
        <w:t>we were missing</w:t>
      </w:r>
      <w:r w:rsidRPr="00F62314">
        <w:rPr>
          <w:rStyle w:val="StyleUnderline"/>
        </w:rPr>
        <w:t xml:space="preserve"> is </w:t>
      </w:r>
      <w:r w:rsidRPr="00F62314">
        <w:rPr>
          <w:rStyle w:val="Emphasis"/>
          <w:highlight w:val="cyan"/>
        </w:rPr>
        <w:t>millions of tons of construction materials</w:t>
      </w:r>
      <w:r w:rsidRPr="00F62314">
        <w:rPr>
          <w:rStyle w:val="StyleUnderline"/>
        </w:rPr>
        <w:t xml:space="preserve"> in orbit. </w:t>
      </w:r>
      <w:r w:rsidRPr="00F62314">
        <w:rPr>
          <w:rStyle w:val="Emphasis"/>
          <w:highlight w:val="cyan"/>
        </w:rPr>
        <w:t>Asteroid mining can place it there.”</w:t>
      </w:r>
    </w:p>
    <w:p w14:paraId="67257E4D" w14:textId="77777777" w:rsidR="00020279" w:rsidRDefault="00020279" w:rsidP="00020279">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F62314">
        <w:rPr>
          <w:rStyle w:val="StyleUnderline"/>
        </w:rPr>
        <w:t>grasping,</w:t>
      </w:r>
      <w:proofErr w:type="gramEnd"/>
      <w:r w:rsidRPr="00F62314">
        <w:rPr>
          <w:rStyle w:val="StyleUnderline"/>
        </w:rPr>
        <w:t xml:space="preserve"> how relatively easy it is to ship stuff in zero-G environments. </w:t>
      </w:r>
    </w:p>
    <w:p w14:paraId="246B3F05" w14:textId="77777777" w:rsidR="00020279" w:rsidRDefault="00020279" w:rsidP="00020279">
      <w:pPr>
        <w:pStyle w:val="Heading4"/>
      </w:pPr>
      <w:r>
        <w:t xml:space="preserve">Environmental destruction is </w:t>
      </w:r>
      <w:r w:rsidRPr="00DF7587">
        <w:rPr>
          <w:u w:val="single"/>
        </w:rPr>
        <w:t>profoundly unjust</w:t>
      </w:r>
      <w:r>
        <w:t xml:space="preserve"> – prioritize </w:t>
      </w:r>
      <w:r w:rsidRPr="00DF7587">
        <w:rPr>
          <w:u w:val="single"/>
        </w:rPr>
        <w:t>environmental justice</w:t>
      </w:r>
      <w:r>
        <w:t xml:space="preserve"> over primarily </w:t>
      </w:r>
      <w:r w:rsidRPr="00DF7587">
        <w:rPr>
          <w:u w:val="single"/>
        </w:rPr>
        <w:t>human</w:t>
      </w:r>
      <w:r>
        <w:t xml:space="preserve"> concerns </w:t>
      </w:r>
    </w:p>
    <w:p w14:paraId="415D5DA3" w14:textId="77777777" w:rsidR="00020279" w:rsidRDefault="00020279" w:rsidP="00020279">
      <w:proofErr w:type="spellStart"/>
      <w:r w:rsidRPr="00DF7587">
        <w:rPr>
          <w:rStyle w:val="Style13ptBold"/>
        </w:rPr>
        <w:t>Cafaro</w:t>
      </w:r>
      <w:proofErr w:type="spellEnd"/>
      <w:r w:rsidRPr="00DF7587">
        <w:rPr>
          <w:rStyle w:val="Style13ptBold"/>
        </w:rPr>
        <w:t xml:space="preserve"> 14</w:t>
      </w:r>
      <w:r>
        <w:t xml:space="preserve"> Dr. Philip </w:t>
      </w:r>
      <w:proofErr w:type="spellStart"/>
      <w:r>
        <w:t>Cafaro</w:t>
      </w:r>
      <w:proofErr w:type="spellEnd"/>
      <w:r>
        <w:t xml:space="preserve"> (philip.cafaro@colostate.edu) is Professor of Philosophy at Colorado State University, an affiliated faculty member with CSU's School of Global Environmental Sustainability and Book Review Editor of Elsevier's Biological Conservation journal. His main research interests are in environmental ethics, consumption and population issues, and wild lands preservation. He is the author of Thoreau's Living Ethics and Life on the Brink: Environmentalists Confront Overpopulation, among other books. Dr. Richard B. Primack (primack@bu.edu) is Professor of Biology at Boston University [go terriers!] and Editor-in-Chief of Biological Conservation, an Elsevier journal focusing on the protection of biodiversity.  His research concerning the effects of climate change on the plants and animals of Massachusetts is the focus of a new book coming out in March titled Walden Warming: Climate Change Comes to Thoreau's Woods. "Species extinction is a great moral wrong." Elsevier Connect, 12 Feb. 2014, </w:t>
      </w:r>
      <w:hyperlink r:id="rId8" w:history="1">
        <w:r w:rsidRPr="00B12F3C">
          <w:rPr>
            <w:rStyle w:val="Hyperlink"/>
          </w:rPr>
          <w:t>www.elsevier.com/connect/species-extinction-is-a-great-moral-wrong</w:t>
        </w:r>
      </w:hyperlink>
      <w:r>
        <w:t xml:space="preserve">. [Quality Control] </w:t>
      </w:r>
    </w:p>
    <w:p w14:paraId="35DE003F" w14:textId="77777777" w:rsidR="00020279" w:rsidRPr="00DF7587" w:rsidRDefault="00020279" w:rsidP="00020279">
      <w:pPr>
        <w:rPr>
          <w:b/>
          <w:iCs/>
          <w:u w:val="single"/>
        </w:rPr>
      </w:pPr>
      <w:r w:rsidRPr="00DF7587">
        <w:rPr>
          <w:rStyle w:val="Emphasis"/>
          <w:highlight w:val="cyan"/>
        </w:rPr>
        <w:t>Extinguishing species</w:t>
      </w:r>
      <w:r w:rsidRPr="00DF7587">
        <w:rPr>
          <w:sz w:val="16"/>
        </w:rPr>
        <w:t xml:space="preserve"> </w:t>
      </w:r>
      <w:r w:rsidRPr="00DF7587">
        <w:rPr>
          <w:rStyle w:val="StyleUnderline"/>
          <w:highlight w:val="cyan"/>
        </w:rPr>
        <w:t>through</w:t>
      </w:r>
      <w:r w:rsidRPr="00DF7587">
        <w:rPr>
          <w:rStyle w:val="StyleUnderline"/>
        </w:rPr>
        <w:t xml:space="preserve"> </w:t>
      </w:r>
      <w:r w:rsidRPr="00DF7587">
        <w:rPr>
          <w:rStyle w:val="StyleUnderline"/>
          <w:highlight w:val="cyan"/>
        </w:rPr>
        <w:t xml:space="preserve">the </w:t>
      </w:r>
      <w:r w:rsidRPr="00DF7587">
        <w:rPr>
          <w:rStyle w:val="StyleUnderline"/>
        </w:rPr>
        <w:t xml:space="preserve">continued </w:t>
      </w:r>
      <w:r w:rsidRPr="00DF7587">
        <w:rPr>
          <w:rStyle w:val="StyleUnderline"/>
          <w:highlight w:val="cyan"/>
        </w:rPr>
        <w:t>expansion</w:t>
      </w:r>
      <w:r w:rsidRPr="00DF7587">
        <w:rPr>
          <w:rStyle w:val="StyleUnderline"/>
        </w:rPr>
        <w:t xml:space="preserve"> </w:t>
      </w:r>
      <w:r w:rsidRPr="00DF7587">
        <w:rPr>
          <w:rStyle w:val="StyleUnderline"/>
          <w:highlight w:val="cyan"/>
        </w:rPr>
        <w:t xml:space="preserve">of </w:t>
      </w:r>
      <w:r w:rsidRPr="00DF7587">
        <w:rPr>
          <w:rStyle w:val="StyleUnderline"/>
        </w:rPr>
        <w:t xml:space="preserve">human </w:t>
      </w:r>
      <w:r w:rsidRPr="00DF7587">
        <w:rPr>
          <w:rStyle w:val="StyleUnderline"/>
          <w:highlight w:val="cyan"/>
        </w:rPr>
        <w:t>economic activities</w:t>
      </w:r>
      <w:r w:rsidRPr="00DF7587">
        <w:rPr>
          <w:rStyle w:val="StyleUnderline"/>
        </w:rPr>
        <w:t xml:space="preserve"> </w:t>
      </w:r>
      <w:r w:rsidRPr="00DF7587">
        <w:rPr>
          <w:rStyle w:val="StyleUnderline"/>
          <w:highlight w:val="cyan"/>
        </w:rPr>
        <w:t>appears to be morally acceptable</w:t>
      </w:r>
      <w:r w:rsidRPr="00DF7587">
        <w:rPr>
          <w:sz w:val="16"/>
        </w:rPr>
        <w:t xml:space="preserve"> </w:t>
      </w:r>
      <w:r w:rsidRPr="00DF7587">
        <w:rPr>
          <w:rStyle w:val="StyleUnderline"/>
          <w:highlight w:val="cyan"/>
        </w:rPr>
        <w:t>to</w:t>
      </w:r>
      <w:r w:rsidRPr="00DF7587">
        <w:rPr>
          <w:sz w:val="16"/>
        </w:rPr>
        <w:t xml:space="preserve"> </w:t>
      </w:r>
      <w:proofErr w:type="spellStart"/>
      <w:r w:rsidRPr="00DF7587">
        <w:rPr>
          <w:sz w:val="16"/>
        </w:rPr>
        <w:t>Kareiva</w:t>
      </w:r>
      <w:proofErr w:type="spellEnd"/>
      <w:r w:rsidRPr="00DF7587">
        <w:rPr>
          <w:sz w:val="16"/>
        </w:rPr>
        <w:t xml:space="preserve">, Marvier and </w:t>
      </w:r>
      <w:r w:rsidRPr="00DF7587">
        <w:rPr>
          <w:rStyle w:val="StyleUnderline"/>
          <w:highlight w:val="cyan"/>
        </w:rPr>
        <w:t>some</w:t>
      </w:r>
      <w:r w:rsidRPr="00DF7587">
        <w:rPr>
          <w:sz w:val="16"/>
        </w:rPr>
        <w:t xml:space="preserve"> other Anthropocene proponents, as long as this destruction does not harm people themselves. </w:t>
      </w:r>
      <w:r w:rsidRPr="00DF7587">
        <w:rPr>
          <w:rStyle w:val="StyleUnderline"/>
        </w:rPr>
        <w:t xml:space="preserve">But </w:t>
      </w:r>
      <w:r w:rsidRPr="00DF7587">
        <w:rPr>
          <w:rStyle w:val="StyleUnderline"/>
          <w:highlight w:val="cyan"/>
        </w:rPr>
        <w:t>this</w:t>
      </w:r>
      <w:r w:rsidRPr="00DF7587">
        <w:rPr>
          <w:rStyle w:val="StyleUnderline"/>
        </w:rPr>
        <w:t xml:space="preserve"> view </w:t>
      </w:r>
      <w:r w:rsidRPr="00DF7587">
        <w:rPr>
          <w:rStyle w:val="StyleUnderline"/>
          <w:highlight w:val="cyan"/>
        </w:rPr>
        <w:t xml:space="preserve">is </w:t>
      </w:r>
      <w:r w:rsidRPr="00DF7587">
        <w:rPr>
          <w:rStyle w:val="Emphasis"/>
          <w:highlight w:val="cyan"/>
        </w:rPr>
        <w:t>selfish and unjust</w:t>
      </w:r>
      <w:r w:rsidRPr="00DF7587">
        <w:rPr>
          <w:sz w:val="16"/>
          <w:highlight w:val="cyan"/>
        </w:rPr>
        <w:t xml:space="preserve">. </w:t>
      </w:r>
      <w:r w:rsidRPr="00DF7587">
        <w:rPr>
          <w:rStyle w:val="StyleUnderline"/>
          <w:highlight w:val="cyan"/>
        </w:rPr>
        <w:t xml:space="preserve">Human beings </w:t>
      </w:r>
      <w:r w:rsidRPr="00DF7587">
        <w:rPr>
          <w:rStyle w:val="Emphasis"/>
          <w:highlight w:val="cyan"/>
        </w:rPr>
        <w:t>already control more than our fair share of Earth's resources.</w:t>
      </w:r>
      <w:r w:rsidRPr="00DF7587">
        <w:rPr>
          <w:sz w:val="16"/>
          <w:highlight w:val="cyan"/>
        </w:rPr>
        <w:t xml:space="preserve"> </w:t>
      </w:r>
      <w:r w:rsidRPr="00DF7587">
        <w:rPr>
          <w:rStyle w:val="StyleUnderline"/>
          <w:highlight w:val="cyan"/>
        </w:rPr>
        <w:t>If increased</w:t>
      </w:r>
      <w:r w:rsidRPr="00DF7587">
        <w:rPr>
          <w:rStyle w:val="StyleUnderline"/>
        </w:rPr>
        <w:t xml:space="preserve"> human </w:t>
      </w:r>
      <w:r w:rsidRPr="00DF7587">
        <w:rPr>
          <w:rStyle w:val="StyleUnderline"/>
          <w:highlight w:val="cyan"/>
        </w:rPr>
        <w:t>population</w:t>
      </w:r>
      <w:r w:rsidRPr="00DF7587">
        <w:rPr>
          <w:rStyle w:val="StyleUnderline"/>
        </w:rPr>
        <w:t xml:space="preserve"> </w:t>
      </w:r>
      <w:r w:rsidRPr="00DF7587">
        <w:rPr>
          <w:rStyle w:val="StyleUnderline"/>
          <w:highlight w:val="cyan"/>
        </w:rPr>
        <w:t>and economic demands</w:t>
      </w:r>
      <w:r w:rsidRPr="00DF7587">
        <w:rPr>
          <w:rStyle w:val="StyleUnderline"/>
        </w:rPr>
        <w:t xml:space="preserve"> </w:t>
      </w:r>
      <w:r w:rsidRPr="00DF7587">
        <w:rPr>
          <w:rStyle w:val="StyleUnderline"/>
          <w:highlight w:val="cyan"/>
        </w:rPr>
        <w:t>threaten to extinguish</w:t>
      </w:r>
      <w:r w:rsidRPr="00DF7587">
        <w:rPr>
          <w:rStyle w:val="StyleUnderline"/>
        </w:rPr>
        <w:t xml:space="preserve"> the polar bear and many other </w:t>
      </w:r>
      <w:r w:rsidRPr="00DF7587">
        <w:rPr>
          <w:rStyle w:val="StyleUnderline"/>
          <w:highlight w:val="cyan"/>
        </w:rPr>
        <w:t>species</w:t>
      </w:r>
      <w:r w:rsidRPr="00DF7587">
        <w:rPr>
          <w:rStyle w:val="StyleUnderline"/>
        </w:rPr>
        <w:t xml:space="preserve">, then we </w:t>
      </w:r>
      <w:r w:rsidRPr="00DF7587">
        <w:rPr>
          <w:rStyle w:val="StyleUnderline"/>
          <w:highlight w:val="cyan"/>
        </w:rPr>
        <w:t xml:space="preserve">need to </w:t>
      </w:r>
      <w:r w:rsidRPr="00DF7587">
        <w:rPr>
          <w:rStyle w:val="Emphasis"/>
          <w:highlight w:val="cyan"/>
        </w:rPr>
        <w:t>limit our</w:t>
      </w:r>
      <w:r w:rsidRPr="00DF7587">
        <w:rPr>
          <w:rStyle w:val="Emphasis"/>
        </w:rPr>
        <w:t xml:space="preserve"> population and economic </w:t>
      </w:r>
      <w:r w:rsidRPr="00DF7587">
        <w:rPr>
          <w:rStyle w:val="Emphasis"/>
          <w:highlight w:val="cyan"/>
        </w:rPr>
        <w:t>demands</w:t>
      </w:r>
      <w:r w:rsidRPr="00DF7587">
        <w:rPr>
          <w:rStyle w:val="StyleUnderline"/>
        </w:rPr>
        <w:t xml:space="preserve">, </w:t>
      </w:r>
      <w:r w:rsidRPr="00DF7587">
        <w:rPr>
          <w:rStyle w:val="StyleUnderline"/>
          <w:highlight w:val="cyan"/>
        </w:rPr>
        <w:t xml:space="preserve">not make </w:t>
      </w:r>
      <w:r w:rsidRPr="00DF7587">
        <w:rPr>
          <w:rStyle w:val="Emphasis"/>
          <w:highlight w:val="cyan"/>
        </w:rPr>
        <w:t>excuses</w:t>
      </w:r>
      <w:r w:rsidRPr="00DF7587">
        <w:rPr>
          <w:rStyle w:val="StyleUnderline"/>
        </w:rPr>
        <w:t xml:space="preserve"> </w:t>
      </w:r>
      <w:r w:rsidRPr="00DF7587">
        <w:rPr>
          <w:rStyle w:val="StyleUnderline"/>
          <w:highlight w:val="cyan"/>
        </w:rPr>
        <w:t>that</w:t>
      </w:r>
      <w:r w:rsidRPr="00DF7587">
        <w:rPr>
          <w:rStyle w:val="StyleUnderline"/>
        </w:rPr>
        <w:t xml:space="preserve"> will just </w:t>
      </w:r>
      <w:r w:rsidRPr="00DF7587">
        <w:rPr>
          <w:rStyle w:val="StyleUnderline"/>
          <w:highlight w:val="cyan"/>
        </w:rPr>
        <w:t xml:space="preserve">lead to </w:t>
      </w:r>
      <w:r w:rsidRPr="00DF7587">
        <w:rPr>
          <w:rStyle w:val="Emphasis"/>
          <w:highlight w:val="cyan"/>
        </w:rPr>
        <w:t>greater ecological damage</w:t>
      </w:r>
      <w:r w:rsidRPr="00DF7587">
        <w:rPr>
          <w:rStyle w:val="Emphasis"/>
        </w:rPr>
        <w:t>.</w:t>
      </w:r>
    </w:p>
    <w:p w14:paraId="20BC360C" w14:textId="77777777" w:rsidR="00020279" w:rsidRPr="00DF7587" w:rsidRDefault="00020279" w:rsidP="00020279">
      <w:pPr>
        <w:rPr>
          <w:sz w:val="16"/>
        </w:rPr>
      </w:pPr>
      <w:r w:rsidRPr="00DF7587">
        <w:rPr>
          <w:sz w:val="16"/>
        </w:rPr>
        <w:t xml:space="preserve">Conservation biologists, with our knowledge and appreciation of other species, are the last people who should be making excuses for their displacement or making light of their extinction. It is particularly inappropriate for Peter </w:t>
      </w:r>
      <w:proofErr w:type="spellStart"/>
      <w:r w:rsidRPr="00DF7587">
        <w:rPr>
          <w:sz w:val="16"/>
        </w:rPr>
        <w:t>Kareiva</w:t>
      </w:r>
      <w:proofErr w:type="spellEnd"/>
      <w:r w:rsidRPr="00DF7587">
        <w:rPr>
          <w:sz w:val="16"/>
        </w:rPr>
        <w:t xml:space="preserve"> to do so, given his position as chief scientist at the Nature Conservancy, an organization dedicated to preserving biodiversity. TNC's fundraising rests in part on appeals to a strong and widely shared moral view that other species have a right to continued existence. Much of the conservation value of </w:t>
      </w:r>
      <w:r w:rsidRPr="00DF7587">
        <w:rPr>
          <w:rStyle w:val="StyleUnderline"/>
        </w:rPr>
        <w:t xml:space="preserve">TNC's easements and land purchases depends on society-wide moral and legal commitments to preserve threatened and endangered species and their habitats. </w:t>
      </w:r>
      <w:proofErr w:type="spellStart"/>
      <w:r w:rsidRPr="00DF7587">
        <w:rPr>
          <w:rStyle w:val="StyleUnderline"/>
        </w:rPr>
        <w:t>Kareiva</w:t>
      </w:r>
      <w:proofErr w:type="spellEnd"/>
      <w:r w:rsidRPr="00DF7587">
        <w:rPr>
          <w:rStyle w:val="StyleUnderline"/>
        </w:rPr>
        <w:t xml:space="preserve"> and Marvier state that they "do not wish</w:t>
      </w:r>
      <w:r w:rsidRPr="00DF7587">
        <w:rPr>
          <w:sz w:val="16"/>
        </w:rPr>
        <w:t xml:space="preserve"> to undermine the ethical motivations for conservation action," or presumably, conservation law. Yet their articles do precisely that, with potentially disastrous implications for practical conservation efforts, particularly in the long term.</w:t>
      </w:r>
    </w:p>
    <w:p w14:paraId="6F7236EF" w14:textId="77777777" w:rsidR="00020279" w:rsidRPr="00DF7587" w:rsidRDefault="00020279" w:rsidP="00020279">
      <w:pPr>
        <w:rPr>
          <w:u w:val="single"/>
        </w:rPr>
      </w:pPr>
      <w:r w:rsidRPr="00DF7587">
        <w:rPr>
          <w:sz w:val="16"/>
        </w:rPr>
        <w:t xml:space="preserve">To be clear: We do not think there is anything wrong with people looking after our own legitimate needs. This is an important aspect of conservation. </w:t>
      </w:r>
      <w:proofErr w:type="spellStart"/>
      <w:r w:rsidRPr="00DF7587">
        <w:rPr>
          <w:sz w:val="16"/>
        </w:rPr>
        <w:t>Kareiva</w:t>
      </w:r>
      <w:proofErr w:type="spellEnd"/>
      <w:r w:rsidRPr="00DF7587">
        <w:rPr>
          <w:sz w:val="16"/>
        </w:rPr>
        <w:t xml:space="preserve"> and Marvier are right to remind us that protecting ecosystem services for human beings is important. They are right that concern for our own wellbeing can sometimes motivate significant biodiversity preservation. </w:t>
      </w:r>
      <w:r w:rsidRPr="00DF7587">
        <w:rPr>
          <w:rStyle w:val="StyleUnderline"/>
        </w:rPr>
        <w:t>We believe that people should preserve other species both for their sakes and for ours.</w:t>
      </w:r>
    </w:p>
    <w:p w14:paraId="0BB26118" w14:textId="77777777" w:rsidR="00020279" w:rsidRPr="00DF7587" w:rsidRDefault="00020279" w:rsidP="00020279">
      <w:pPr>
        <w:rPr>
          <w:rStyle w:val="Emphasis"/>
        </w:rPr>
      </w:pPr>
      <w:r w:rsidRPr="00DF7587">
        <w:rPr>
          <w:rStyle w:val="StyleUnderline"/>
        </w:rPr>
        <w:t xml:space="preserve">But it </w:t>
      </w:r>
      <w:r w:rsidRPr="00DF7587">
        <w:rPr>
          <w:rStyle w:val="StyleUnderline"/>
          <w:highlight w:val="cyan"/>
        </w:rPr>
        <w:t>is a mistake to</w:t>
      </w:r>
      <w:r w:rsidRPr="00DF7587">
        <w:rPr>
          <w:rStyle w:val="StyleUnderline"/>
        </w:rPr>
        <w:t xml:space="preserve"> reduce conservation solely to concern for our own well-being, or to </w:t>
      </w:r>
      <w:r w:rsidRPr="00DF7587">
        <w:rPr>
          <w:rStyle w:val="StyleUnderline"/>
          <w:highlight w:val="cyan"/>
        </w:rPr>
        <w:t>assume</w:t>
      </w:r>
      <w:r w:rsidRPr="00DF7587">
        <w:rPr>
          <w:rStyle w:val="StyleUnderline"/>
        </w:rPr>
        <w:t xml:space="preserve"> that </w:t>
      </w:r>
      <w:r w:rsidRPr="00DF7587">
        <w:rPr>
          <w:rStyle w:val="StyleUnderline"/>
          <w:highlight w:val="cyan"/>
        </w:rPr>
        <w:t>it is acceptable to extinguish species that do not benefit humans</w:t>
      </w:r>
      <w:r w:rsidRPr="00DF7587">
        <w:rPr>
          <w:rStyle w:val="StyleUnderline"/>
        </w:rPr>
        <w:t xml:space="preserve">. </w:t>
      </w:r>
      <w:r w:rsidRPr="00DF7587">
        <w:rPr>
          <w:rStyle w:val="StyleUnderline"/>
          <w:highlight w:val="cyan"/>
        </w:rPr>
        <w:t>Such an</w:t>
      </w:r>
      <w:r w:rsidRPr="00DF7587">
        <w:rPr>
          <w:rStyle w:val="StyleUnderline"/>
        </w:rPr>
        <w:t xml:space="preserve"> overly economistic </w:t>
      </w:r>
      <w:r w:rsidRPr="00DF7587">
        <w:rPr>
          <w:rStyle w:val="StyleUnderline"/>
          <w:highlight w:val="cyan"/>
        </w:rPr>
        <w:t>approach</w:t>
      </w:r>
      <w:r w:rsidRPr="00DF7587">
        <w:rPr>
          <w:rStyle w:val="StyleUnderline"/>
        </w:rPr>
        <w:t xml:space="preserve"> to conservation </w:t>
      </w:r>
      <w:r w:rsidRPr="00DF7587">
        <w:rPr>
          <w:rStyle w:val="StyleUnderline"/>
          <w:highlight w:val="cyan"/>
        </w:rPr>
        <w:t xml:space="preserve">leads us </w:t>
      </w:r>
      <w:r w:rsidRPr="00DF7587">
        <w:rPr>
          <w:rStyle w:val="Emphasis"/>
          <w:highlight w:val="cyan"/>
        </w:rPr>
        <w:t>astray morally</w:t>
      </w:r>
      <w:r w:rsidRPr="00DF7587">
        <w:rPr>
          <w:rStyle w:val="StyleUnderline"/>
        </w:rPr>
        <w:t xml:space="preserve">. </w:t>
      </w:r>
      <w:r w:rsidRPr="00DF7587">
        <w:rPr>
          <w:rStyle w:val="StyleUnderline"/>
          <w:highlight w:val="cyan"/>
        </w:rPr>
        <w:t xml:space="preserve">It makes us </w:t>
      </w:r>
      <w:r w:rsidRPr="00DF7587">
        <w:rPr>
          <w:rStyle w:val="Emphasis"/>
          <w:highlight w:val="cyan"/>
        </w:rPr>
        <w:t>selfish</w:t>
      </w:r>
      <w:r w:rsidRPr="00DF7587">
        <w:rPr>
          <w:rStyle w:val="StyleUnderline"/>
        </w:rPr>
        <w:t xml:space="preserve">, which is </w:t>
      </w:r>
      <w:r w:rsidRPr="00DF7587">
        <w:rPr>
          <w:rStyle w:val="StyleUnderline"/>
          <w:highlight w:val="cyan"/>
        </w:rPr>
        <w:t>the last thing we want when the</w:t>
      </w:r>
      <w:r w:rsidRPr="00DF7587">
        <w:rPr>
          <w:rStyle w:val="StyleUnderline"/>
        </w:rPr>
        <w:t xml:space="preserve"> </w:t>
      </w:r>
      <w:r w:rsidRPr="00DF7587">
        <w:rPr>
          <w:rStyle w:val="Emphasis"/>
        </w:rPr>
        <w:t xml:space="preserve">very </w:t>
      </w:r>
      <w:r w:rsidRPr="00DF7587">
        <w:rPr>
          <w:rStyle w:val="Emphasis"/>
          <w:highlight w:val="cyan"/>
        </w:rPr>
        <w:t>existence</w:t>
      </w:r>
      <w:r w:rsidRPr="00DF7587">
        <w:rPr>
          <w:rStyle w:val="StyleUnderline"/>
        </w:rPr>
        <w:t xml:space="preserve"> </w:t>
      </w:r>
      <w:r w:rsidRPr="00DF7587">
        <w:rPr>
          <w:rStyle w:val="StyleUnderline"/>
          <w:highlight w:val="cyan"/>
        </w:rPr>
        <w:t>of</w:t>
      </w:r>
      <w:r w:rsidRPr="00DF7587">
        <w:rPr>
          <w:rStyle w:val="StyleUnderline"/>
        </w:rPr>
        <w:t xml:space="preserve"> so many other </w:t>
      </w:r>
      <w:r w:rsidRPr="00DF7587">
        <w:rPr>
          <w:rStyle w:val="StyleUnderline"/>
          <w:highlight w:val="cyan"/>
        </w:rPr>
        <w:t>life</w:t>
      </w:r>
      <w:r w:rsidRPr="00DF7587">
        <w:rPr>
          <w:rStyle w:val="StyleUnderline"/>
        </w:rPr>
        <w:t xml:space="preserve"> forms </w:t>
      </w:r>
      <w:r w:rsidRPr="00DF7587">
        <w:rPr>
          <w:rStyle w:val="StyleUnderline"/>
          <w:highlight w:val="cyan"/>
        </w:rPr>
        <w:t>is at stake</w:t>
      </w:r>
      <w:r w:rsidRPr="00DF7587">
        <w:rPr>
          <w:rStyle w:val="StyleUnderline"/>
        </w:rPr>
        <w:t xml:space="preserve">. </w:t>
      </w:r>
      <w:r w:rsidRPr="00DF7587">
        <w:rPr>
          <w:rStyle w:val="Emphasis"/>
          <w:highlight w:val="cyan"/>
        </w:rPr>
        <w:t>Fairly sharing the lands and waters</w:t>
      </w:r>
      <w:r w:rsidRPr="00DF7587">
        <w:rPr>
          <w:rStyle w:val="StyleUnderline"/>
          <w:highlight w:val="cyan"/>
        </w:rPr>
        <w:t xml:space="preserve"> of Earth with other species </w:t>
      </w:r>
      <w:r w:rsidRPr="00DF7587">
        <w:rPr>
          <w:rStyle w:val="Emphasis"/>
          <w:highlight w:val="cyan"/>
        </w:rPr>
        <w:t>is</w:t>
      </w:r>
      <w:r w:rsidRPr="00DF7587">
        <w:rPr>
          <w:rStyle w:val="Emphasis"/>
        </w:rPr>
        <w:t xml:space="preserve"> primarily </w:t>
      </w:r>
      <w:r w:rsidRPr="00DF7587">
        <w:rPr>
          <w:rStyle w:val="Emphasis"/>
          <w:highlight w:val="cyan"/>
        </w:rPr>
        <w:t>a matter of justice, not economic convenience</w:t>
      </w:r>
      <w:r w:rsidRPr="00DF7587">
        <w:rPr>
          <w:rStyle w:val="Emphasis"/>
        </w:rPr>
        <w:t>.</w:t>
      </w:r>
    </w:p>
    <w:p w14:paraId="55438958" w14:textId="77777777" w:rsidR="00020279" w:rsidRPr="00F62314" w:rsidRDefault="00020279" w:rsidP="00020279">
      <w:pPr>
        <w:rPr>
          <w:rStyle w:val="StyleUnderline"/>
        </w:rPr>
      </w:pPr>
    </w:p>
    <w:p w14:paraId="3195CD36" w14:textId="1DF15AC9" w:rsidR="00020279" w:rsidRDefault="00020279" w:rsidP="00020279">
      <w:pPr>
        <w:pStyle w:val="Heading2"/>
      </w:pPr>
      <w:r>
        <w:t>Case</w:t>
      </w:r>
    </w:p>
    <w:p w14:paraId="60F0365A" w14:textId="77777777" w:rsidR="00020279" w:rsidRPr="00020279" w:rsidRDefault="00020279" w:rsidP="00020279"/>
    <w:sectPr w:rsidR="00020279" w:rsidRPr="000202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LQwtTAxNTa1MDM0NzJU0lEKTi0uzszPAykwrAUA8QWQhiwAAAA="/>
    <w:docVar w:name="Creator" w:val="Arjun Moogimane"/>
    <w:docVar w:name="RibbonPointer" w:val="150407768"/>
    <w:docVar w:name="VerbatimVersion" w:val="5.1"/>
  </w:docVars>
  <w:rsids>
    <w:rsidRoot w:val="00020279"/>
    <w:rsid w:val="000139A3"/>
    <w:rsid w:val="00020279"/>
    <w:rsid w:val="00100833"/>
    <w:rsid w:val="00104529"/>
    <w:rsid w:val="00105942"/>
    <w:rsid w:val="00107396"/>
    <w:rsid w:val="00144A4C"/>
    <w:rsid w:val="00176AB0"/>
    <w:rsid w:val="00177B7D"/>
    <w:rsid w:val="0018322D"/>
    <w:rsid w:val="001B5776"/>
    <w:rsid w:val="001E527A"/>
    <w:rsid w:val="001F78CE"/>
    <w:rsid w:val="00247817"/>
    <w:rsid w:val="00251FC7"/>
    <w:rsid w:val="00266F3D"/>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04D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27F4"/>
    <w:rsid w:val="008B3ECB"/>
    <w:rsid w:val="008B4E85"/>
    <w:rsid w:val="008C1B2E"/>
    <w:rsid w:val="0091627E"/>
    <w:rsid w:val="0097032B"/>
    <w:rsid w:val="009D2EAD"/>
    <w:rsid w:val="009D54B2"/>
    <w:rsid w:val="009E1922"/>
    <w:rsid w:val="009F7ED2"/>
    <w:rsid w:val="00A73A40"/>
    <w:rsid w:val="00A93661"/>
    <w:rsid w:val="00A95652"/>
    <w:rsid w:val="00AC0AB8"/>
    <w:rsid w:val="00B33C6D"/>
    <w:rsid w:val="00B4508F"/>
    <w:rsid w:val="00B54B82"/>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BFF"/>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1BE65"/>
  <w15:chartTrackingRefBased/>
  <w15:docId w15:val="{FA12A8BC-97AA-4190-AC50-F571B342C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0279"/>
    <w:rPr>
      <w:rFonts w:ascii="Calibri" w:hAnsi="Calibri" w:cs="Calibri"/>
    </w:rPr>
  </w:style>
  <w:style w:type="paragraph" w:styleId="Heading1">
    <w:name w:val="heading 1"/>
    <w:aliases w:val="Pocket"/>
    <w:basedOn w:val="Normal"/>
    <w:next w:val="Normal"/>
    <w:link w:val="Heading1Char"/>
    <w:qFormat/>
    <w:rsid w:val="000202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027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Char,Underline Char Char Char,n,no"/>
    <w:basedOn w:val="Normal"/>
    <w:next w:val="Normal"/>
    <w:link w:val="Heading3Char"/>
    <w:uiPriority w:val="2"/>
    <w:unhideWhenUsed/>
    <w:qFormat/>
    <w:rsid w:val="0002027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a"/>
    <w:basedOn w:val="Normal"/>
    <w:next w:val="Normal"/>
    <w:link w:val="Heading4Char"/>
    <w:uiPriority w:val="3"/>
    <w:unhideWhenUsed/>
    <w:qFormat/>
    <w:rsid w:val="0002027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202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0279"/>
  </w:style>
  <w:style w:type="character" w:customStyle="1" w:styleId="Heading1Char">
    <w:name w:val="Heading 1 Char"/>
    <w:aliases w:val="Pocket Char"/>
    <w:basedOn w:val="DefaultParagraphFont"/>
    <w:link w:val="Heading1"/>
    <w:rsid w:val="0002027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0279"/>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020279"/>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02027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02027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20279"/>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020279"/>
    <w:rPr>
      <w:b w:val="0"/>
      <w:sz w:val="22"/>
      <w:u w:val="single"/>
    </w:rPr>
  </w:style>
  <w:style w:type="character" w:styleId="Hyperlink">
    <w:name w:val="Hyperlink"/>
    <w:basedOn w:val="DefaultParagraphFont"/>
    <w:uiPriority w:val="99"/>
    <w:unhideWhenUsed/>
    <w:rsid w:val="00020279"/>
    <w:rPr>
      <w:color w:val="auto"/>
      <w:u w:val="none"/>
    </w:rPr>
  </w:style>
  <w:style w:type="character" w:styleId="FollowedHyperlink">
    <w:name w:val="FollowedHyperlink"/>
    <w:basedOn w:val="DefaultParagraphFont"/>
    <w:uiPriority w:val="99"/>
    <w:semiHidden/>
    <w:unhideWhenUsed/>
    <w:rsid w:val="00020279"/>
    <w:rPr>
      <w:color w:val="auto"/>
      <w:u w:val="none"/>
    </w:rPr>
  </w:style>
  <w:style w:type="paragraph" w:customStyle="1" w:styleId="Emphasis1">
    <w:name w:val="Emphasis1"/>
    <w:basedOn w:val="Normal"/>
    <w:link w:val="Emphasis"/>
    <w:autoRedefine/>
    <w:uiPriority w:val="7"/>
    <w:qFormat/>
    <w:rsid w:val="0002027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autoRedefine/>
    <w:uiPriority w:val="7"/>
    <w:qFormat/>
    <w:rsid w:val="00020279"/>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sevier.com/connect/species-extinction-is-a-great-moral-wrong" TargetMode="External"/><Relationship Id="rId3" Type="http://schemas.openxmlformats.org/officeDocument/2006/relationships/styles" Target="styles.xml"/><Relationship Id="rId7" Type="http://schemas.openxmlformats.org/officeDocument/2006/relationships/hyperlink" Target="http://www.milkenreview.org/articles/mining-in-space-is-com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lexis.com/research/retriev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20Moogiman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3AFC7-EE99-43E8-A067-05E8C8C1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4679</Words>
  <Characters>26672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Moogimane</dc:creator>
  <cp:keywords>5.1.1</cp:keywords>
  <dc:description/>
  <cp:lastModifiedBy>24ArjunMoogimane</cp:lastModifiedBy>
  <cp:revision>1</cp:revision>
  <dcterms:created xsi:type="dcterms:W3CDTF">2022-02-20T19:20:00Z</dcterms:created>
  <dcterms:modified xsi:type="dcterms:W3CDTF">2022-02-20T19:33:00Z</dcterms:modified>
</cp:coreProperties>
</file>