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D4F014" w14:textId="77777777" w:rsidR="00685241" w:rsidRDefault="00685241" w:rsidP="00685241">
      <w:pPr>
        <w:pStyle w:val="Heading1"/>
      </w:pPr>
      <w:r>
        <w:t>1AC</w:t>
      </w:r>
    </w:p>
    <w:p w14:paraId="660B147E" w14:textId="77777777" w:rsidR="00685241" w:rsidRDefault="00685241" w:rsidP="00685241">
      <w:pPr>
        <w:pStyle w:val="Heading2"/>
      </w:pPr>
      <w:r>
        <w:br w:type="page"/>
        <w:t>1AC</w:t>
      </w:r>
    </w:p>
    <w:p w14:paraId="521E0ED2" w14:textId="77777777" w:rsidR="00685241" w:rsidRDefault="00685241" w:rsidP="00685241">
      <w:pPr>
        <w:pStyle w:val="Heading3"/>
      </w:pPr>
      <w:r>
        <w:br w:type="page"/>
        <w:t>1</w:t>
      </w:r>
    </w:p>
    <w:p w14:paraId="662B8174" w14:textId="77777777" w:rsidR="00685241" w:rsidRDefault="00685241" w:rsidP="00685241">
      <w:pPr>
        <w:pStyle w:val="Heading4"/>
        <w:rPr>
          <w:u w:val="single"/>
        </w:rPr>
      </w:pPr>
      <w:r>
        <w:t xml:space="preserve">Advantage 1 is </w:t>
      </w:r>
      <w:r>
        <w:rPr>
          <w:u w:val="single"/>
        </w:rPr>
        <w:t>Whistleblowing</w:t>
      </w:r>
    </w:p>
    <w:p w14:paraId="2E121FF3" w14:textId="77777777" w:rsidR="00685241" w:rsidRDefault="00685241" w:rsidP="00685241"/>
    <w:p w14:paraId="08607AD5" w14:textId="77777777" w:rsidR="00685241" w:rsidRDefault="00685241" w:rsidP="00685241">
      <w:pPr>
        <w:pStyle w:val="Heading4"/>
      </w:pPr>
      <w:r>
        <w:t>European trade secrets protections for medicine chill whistleblowing – that undermines public health and drug efficacy</w:t>
      </w:r>
    </w:p>
    <w:p w14:paraId="7854F0C7" w14:textId="77777777" w:rsidR="00685241" w:rsidRDefault="00685241" w:rsidP="00685241">
      <w:r>
        <w:rPr>
          <w:b/>
          <w:sz w:val="26"/>
          <w:szCs w:val="26"/>
        </w:rPr>
        <w:t>HAI et al 14</w:t>
      </w:r>
      <w:r>
        <w:t xml:space="preserve"> — (Health Action International and a coalition of other NGOs, HAI works to expand health access in Europe, “EU trade secrets directive threat to health, environment, free speech and worker mobility”, 12-17-14, Available Online at </w:t>
      </w:r>
      <w:hyperlink r:id="rId9">
        <w:r>
          <w:rPr>
            <w:color w:val="000000"/>
          </w:rPr>
          <w:t>https://corporateeurope.org/sites/default/files/attachments/statement_-_eu_trade_secrets_directive_needs_amendments.pdf</w:t>
        </w:r>
      </w:hyperlink>
      <w:r>
        <w:t>, accessed 9-8-21, HKR-AM)</w:t>
      </w:r>
    </w:p>
    <w:p w14:paraId="6DA5F35B" w14:textId="77777777" w:rsidR="00685241" w:rsidRDefault="00685241" w:rsidP="00685241">
      <w:pPr>
        <w:rPr>
          <w:u w:val="single"/>
        </w:rPr>
      </w:pPr>
      <w:r>
        <w:rPr>
          <w:sz w:val="16"/>
          <w:szCs w:val="16"/>
        </w:rPr>
        <w:t>AMSTERDAM—</w:t>
      </w:r>
      <w:r>
        <w:rPr>
          <w:u w:val="single"/>
        </w:rPr>
        <w:t>We strongly oppose the hasty push by the European Commission and Council for a new European Union (</w:t>
      </w:r>
      <w:r>
        <w:rPr>
          <w:highlight w:val="cyan"/>
          <w:u w:val="single"/>
        </w:rPr>
        <w:t>EU</w:t>
      </w:r>
      <w:r>
        <w:rPr>
          <w:u w:val="single"/>
        </w:rPr>
        <w:t xml:space="preserve">) </w:t>
      </w:r>
      <w:r>
        <w:rPr>
          <w:highlight w:val="cyan"/>
          <w:u w:val="single"/>
        </w:rPr>
        <w:t>directive on trade secrets</w:t>
      </w:r>
      <w:r>
        <w:rPr>
          <w:u w:val="single"/>
        </w:rPr>
        <w:t xml:space="preserve"> because it </w:t>
      </w:r>
      <w:r>
        <w:rPr>
          <w:highlight w:val="cyan"/>
          <w:u w:val="single"/>
        </w:rPr>
        <w:t>contains</w:t>
      </w:r>
      <w:r>
        <w:rPr>
          <w:sz w:val="16"/>
          <w:szCs w:val="16"/>
        </w:rPr>
        <w:t xml:space="preserve">: ¬ An unreasonably broad definition of “trade secrets” that enables almost anything within a company to be deemed as such; ¬ Overly-broad protection for companies, which could sue anyone who “unlawfully acquires, uses or discloses” their so-called “trade secrets”; and ¬ </w:t>
      </w:r>
      <w:r>
        <w:rPr>
          <w:highlight w:val="cyan"/>
          <w:u w:val="single"/>
        </w:rPr>
        <w:t>Inadequate safeguards that will not ensure</w:t>
      </w:r>
      <w:r>
        <w:rPr>
          <w:u w:val="single"/>
        </w:rPr>
        <w:t xml:space="preserve"> that EU consumers, journalists, </w:t>
      </w:r>
      <w:r>
        <w:rPr>
          <w:highlight w:val="cyan"/>
          <w:u w:val="single"/>
        </w:rPr>
        <w:t>whistleblowers</w:t>
      </w:r>
      <w:r>
        <w:rPr>
          <w:u w:val="single"/>
        </w:rPr>
        <w:t xml:space="preserve">, researchers and workers </w:t>
      </w:r>
      <w:r>
        <w:rPr>
          <w:highlight w:val="cyan"/>
          <w:u w:val="single"/>
        </w:rPr>
        <w:t>have reliable access to important data</w:t>
      </w:r>
      <w:r>
        <w:rPr>
          <w:u w:val="single"/>
        </w:rPr>
        <w:t xml:space="preserve"> that is </w:t>
      </w:r>
      <w:r>
        <w:rPr>
          <w:highlight w:val="cyan"/>
          <w:u w:val="single"/>
        </w:rPr>
        <w:t>in the public interest</w:t>
      </w:r>
      <w:r>
        <w:rPr>
          <w:sz w:val="16"/>
          <w:szCs w:val="16"/>
        </w:rPr>
        <w:t xml:space="preserve">. Contrary to the Commission’s goals, this unbalanced piece of legislation would result in legal uncertainty. Unless radically amended by the Council and European Parliament, the proposed directive could endanger freedom of expression and information, corporate accountability, information sharing—possibly even innovation—in the EU. Specifically, we share great concern that under the draft directive: ¬ </w:t>
      </w:r>
      <w:r>
        <w:rPr>
          <w:highlight w:val="cyan"/>
          <w:u w:val="single"/>
        </w:rPr>
        <w:t>Companies in</w:t>
      </w:r>
      <w:r>
        <w:rPr>
          <w:u w:val="single"/>
        </w:rPr>
        <w:t xml:space="preserve"> the </w:t>
      </w:r>
      <w:r>
        <w:rPr>
          <w:highlight w:val="cyan"/>
          <w:u w:val="single"/>
        </w:rPr>
        <w:t>health</w:t>
      </w:r>
      <w:r>
        <w:rPr>
          <w:u w:val="single"/>
        </w:rPr>
        <w:t xml:space="preserve">, environment and food safety fields </w:t>
      </w:r>
      <w:r>
        <w:rPr>
          <w:highlight w:val="cyan"/>
          <w:u w:val="single"/>
        </w:rPr>
        <w:t>could refuse compliance with transparency policies even when the public interest is at stake</w:t>
      </w:r>
      <w:r>
        <w:rPr>
          <w:sz w:val="16"/>
          <w:szCs w:val="16"/>
        </w:rPr>
        <w:t xml:space="preserve">. Health: Pharmaceutical companies argue that all aspects of clinical development should be considered a trade secret. ii Access to </w:t>
      </w:r>
      <w:r>
        <w:rPr>
          <w:highlight w:val="cyan"/>
          <w:u w:val="single"/>
        </w:rPr>
        <w:t>biomedical research data</w:t>
      </w:r>
      <w:r>
        <w:rPr>
          <w:u w:val="single"/>
        </w:rPr>
        <w:t xml:space="preserve"> by regulatory authorities, researchers, </w:t>
      </w:r>
      <w:proofErr w:type="gramStart"/>
      <w:r>
        <w:rPr>
          <w:u w:val="single"/>
        </w:rPr>
        <w:t>doctors</w:t>
      </w:r>
      <w:proofErr w:type="gramEnd"/>
      <w:r>
        <w:rPr>
          <w:u w:val="single"/>
        </w:rPr>
        <w:t xml:space="preserve"> and patients—</w:t>
      </w:r>
      <w:r>
        <w:rPr>
          <w:highlight w:val="cyan"/>
          <w:u w:val="single"/>
        </w:rPr>
        <w:t>particularly</w:t>
      </w:r>
      <w:r>
        <w:rPr>
          <w:u w:val="single"/>
        </w:rPr>
        <w:t xml:space="preserve"> data </w:t>
      </w:r>
      <w:r>
        <w:rPr>
          <w:highlight w:val="cyan"/>
          <w:u w:val="single"/>
        </w:rPr>
        <w:t>on drug efficac</w:t>
      </w:r>
      <w:r>
        <w:rPr>
          <w:u w:val="single"/>
        </w:rPr>
        <w:t>y and adverse drug reactions—</w:t>
      </w:r>
      <w:r>
        <w:rPr>
          <w:highlight w:val="cyan"/>
          <w:u w:val="single"/>
        </w:rPr>
        <w:t>is critical</w:t>
      </w:r>
      <w:r>
        <w:rPr>
          <w:u w:val="single"/>
        </w:rPr>
        <w:t xml:space="preserve">, however, for protecting patient safety and conducting further research and independent analyses. This information also </w:t>
      </w:r>
      <w:r>
        <w:rPr>
          <w:highlight w:val="cyan"/>
          <w:u w:val="single"/>
        </w:rPr>
        <w:t>prevents scarce public resources from being spent on therapies</w:t>
      </w:r>
      <w:r>
        <w:rPr>
          <w:u w:val="single"/>
        </w:rPr>
        <w:t xml:space="preserve"> </w:t>
      </w:r>
      <w:r>
        <w:rPr>
          <w:highlight w:val="cyan"/>
          <w:u w:val="single"/>
        </w:rPr>
        <w:t>that</w:t>
      </w:r>
      <w:r>
        <w:rPr>
          <w:u w:val="single"/>
        </w:rPr>
        <w:t xml:space="preserve"> are no better than existing treatments</w:t>
      </w:r>
      <w:r>
        <w:rPr>
          <w:highlight w:val="cyan"/>
          <w:u w:val="single"/>
        </w:rPr>
        <w:t>, do not work</w:t>
      </w:r>
      <w:r>
        <w:rPr>
          <w:u w:val="single"/>
        </w:rPr>
        <w:t xml:space="preserve">, or do more harm than </w:t>
      </w:r>
      <w:proofErr w:type="spellStart"/>
      <w:r>
        <w:rPr>
          <w:u w:val="single"/>
        </w:rPr>
        <w:t>good</w:t>
      </w:r>
      <w:r>
        <w:rPr>
          <w:sz w:val="16"/>
          <w:szCs w:val="16"/>
        </w:rPr>
        <w:t>.iii</w:t>
      </w:r>
      <w:proofErr w:type="spellEnd"/>
      <w:r>
        <w:rPr>
          <w:sz w:val="16"/>
          <w:szCs w:val="16"/>
        </w:rPr>
        <w:t xml:space="preserve"> Moreover, </w:t>
      </w:r>
      <w:r>
        <w:rPr>
          <w:u w:val="single"/>
        </w:rPr>
        <w:t>disclosure of pharmaceutical research is needed to avoid unethical repetition of clinical trials on people</w:t>
      </w:r>
      <w:r>
        <w:rPr>
          <w:sz w:val="16"/>
          <w:szCs w:val="16"/>
        </w:rPr>
        <w:t xml:space="preserve">. </w:t>
      </w:r>
      <w:proofErr w:type="spellStart"/>
      <w:r>
        <w:rPr>
          <w:sz w:val="16"/>
          <w:szCs w:val="16"/>
        </w:rPr>
        <w:t>iv</w:t>
      </w:r>
      <w:proofErr w:type="spellEnd"/>
      <w:r>
        <w:rPr>
          <w:sz w:val="16"/>
          <w:szCs w:val="16"/>
        </w:rPr>
        <w:t xml:space="preserve"> </w:t>
      </w:r>
      <w:proofErr w:type="gramStart"/>
      <w:r>
        <w:rPr>
          <w:sz w:val="16"/>
          <w:szCs w:val="16"/>
        </w:rPr>
        <w:t>The</w:t>
      </w:r>
      <w:proofErr w:type="gramEnd"/>
      <w:r>
        <w:rPr>
          <w:sz w:val="16"/>
          <w:szCs w:val="16"/>
        </w:rPr>
        <w:t xml:space="preserve"> proposed directive should not obstruct recent EU developments to increase sharing and transparency of this </w:t>
      </w:r>
      <w:proofErr w:type="spellStart"/>
      <w:r>
        <w:rPr>
          <w:sz w:val="16"/>
          <w:szCs w:val="16"/>
        </w:rPr>
        <w:t>data.v</w:t>
      </w:r>
      <w:proofErr w:type="spellEnd"/>
      <w:r>
        <w:rPr>
          <w:sz w:val="16"/>
          <w:szCs w:val="16"/>
        </w:rPr>
        <w:t xml:space="preserve"> 2/5 Environment: Trade secret protection can be used to refuse the release of information on hazardous products within the chemical industry. Trade secret protection may, for example, be invoked by companies to hide information on chemicals in plastics, clothing, cleaning products and other items that can cause severe damage to the environment and human health. They could also use the directive to refuse disclosing information on the dumping of chemicals, including fracking fluids, or releasing toxins into the air. Food safety: Under EU law, all food products, genetically modified </w:t>
      </w:r>
      <w:proofErr w:type="gramStart"/>
      <w:r>
        <w:rPr>
          <w:sz w:val="16"/>
          <w:szCs w:val="16"/>
        </w:rPr>
        <w:t>organisms</w:t>
      </w:r>
      <w:proofErr w:type="gramEnd"/>
      <w:r>
        <w:rPr>
          <w:sz w:val="16"/>
          <w:szCs w:val="16"/>
        </w:rPr>
        <w:t xml:space="preserve"> and pesticides are regulated by the European Food Safety Authority (EFSA). Toxicological studies that the EFSA relies on to assess the risks associated with these products are, however, performed by manufacturers themselves.vi Scientific scrutiny of the EFSA's assessments is only possible with complete access to these studies. Companies argue, though, that this information contains confidential business information and strongly oppose its </w:t>
      </w:r>
      <w:proofErr w:type="spellStart"/>
      <w:r>
        <w:rPr>
          <w:sz w:val="16"/>
          <w:szCs w:val="16"/>
        </w:rPr>
        <w:t>disclosure.vii</w:t>
      </w:r>
      <w:proofErr w:type="spellEnd"/>
      <w:r>
        <w:rPr>
          <w:sz w:val="16"/>
          <w:szCs w:val="16"/>
        </w:rPr>
        <w:t xml:space="preserve"> It is essential that the risk assessment work of public bodies is properly monitored by the scientific community. All data that these public bodies use must therefore be exempt from the scope of the directive. </w:t>
      </w:r>
      <w:r>
        <w:rPr>
          <w:u w:val="single"/>
        </w:rPr>
        <w:t xml:space="preserve">¬ The right to freedom of expression and information could be seriously harmed. Under the proposed directive, </w:t>
      </w:r>
      <w:r>
        <w:rPr>
          <w:highlight w:val="cyan"/>
          <w:u w:val="single"/>
        </w:rPr>
        <w:t>whistleblowers can</w:t>
      </w:r>
      <w:r>
        <w:rPr>
          <w:u w:val="single"/>
        </w:rPr>
        <w:t xml:space="preserve"> use undisclosed information to </w:t>
      </w:r>
      <w:r>
        <w:rPr>
          <w:highlight w:val="cyan"/>
          <w:u w:val="single"/>
        </w:rPr>
        <w:t>reveal misconduct</w:t>
      </w:r>
      <w:r>
        <w:rPr>
          <w:u w:val="single"/>
        </w:rPr>
        <w:t xml:space="preserve"> or wrongdoing, but </w:t>
      </w:r>
      <w:r>
        <w:rPr>
          <w:highlight w:val="cyan"/>
          <w:u w:val="single"/>
        </w:rPr>
        <w:t>only i</w:t>
      </w:r>
      <w:r>
        <w:rPr>
          <w:u w:val="single"/>
        </w:rPr>
        <w:t xml:space="preserve">f “…the alleged acquisition, use or disclosure of the trade secret was necessary for such revelation and that the respondent acted </w:t>
      </w:r>
      <w:r>
        <w:rPr>
          <w:highlight w:val="cyan"/>
          <w:u w:val="single"/>
        </w:rPr>
        <w:t>in the public interest</w:t>
      </w:r>
      <w:r>
        <w:rPr>
          <w:u w:val="single"/>
        </w:rPr>
        <w:t xml:space="preserve">”. Unfortunately, though, </w:t>
      </w:r>
      <w:r>
        <w:rPr>
          <w:highlight w:val="cyan"/>
          <w:u w:val="single"/>
        </w:rPr>
        <w:t>determining</w:t>
      </w:r>
      <w:r>
        <w:rPr>
          <w:u w:val="single"/>
        </w:rPr>
        <w:t xml:space="preserve"> </w:t>
      </w:r>
      <w:r>
        <w:rPr>
          <w:highlight w:val="cyan"/>
          <w:u w:val="single"/>
        </w:rPr>
        <w:t>whether disclosure was necessary can</w:t>
      </w:r>
      <w:r>
        <w:rPr>
          <w:u w:val="single"/>
        </w:rPr>
        <w:t xml:space="preserve"> often </w:t>
      </w:r>
      <w:r>
        <w:rPr>
          <w:highlight w:val="cyan"/>
          <w:u w:val="single"/>
        </w:rPr>
        <w:t>only be evaluated afterwards</w:t>
      </w:r>
      <w:r>
        <w:rPr>
          <w:u w:val="single"/>
        </w:rPr>
        <w:t xml:space="preserve">. In addition, it remains unclear whether many types of information (e.g., plans to terminate numerous employees) qualify as “misconduct” or “wrongdoing”. </w:t>
      </w:r>
      <w:r>
        <w:rPr>
          <w:highlight w:val="cyan"/>
          <w:u w:val="single"/>
        </w:rPr>
        <w:t>This creates legal uncertainty for journalists</w:t>
      </w:r>
      <w:r>
        <w:rPr>
          <w:u w:val="single"/>
        </w:rPr>
        <w:t xml:space="preserve">, particularly those who </w:t>
      </w:r>
      <w:proofErr w:type="spellStart"/>
      <w:r>
        <w:rPr>
          <w:u w:val="single"/>
        </w:rPr>
        <w:t>specialise</w:t>
      </w:r>
      <w:proofErr w:type="spellEnd"/>
      <w:r>
        <w:rPr>
          <w:u w:val="single"/>
        </w:rPr>
        <w:t xml:space="preserve"> in economic </w:t>
      </w:r>
      <w:proofErr w:type="spellStart"/>
      <w:r>
        <w:rPr>
          <w:u w:val="single"/>
        </w:rPr>
        <w:t>investigationsviii</w:t>
      </w:r>
      <w:proofErr w:type="spellEnd"/>
      <w:r>
        <w:rPr>
          <w:u w:val="single"/>
        </w:rPr>
        <w:t xml:space="preserve"> , </w:t>
      </w:r>
      <w:r>
        <w:rPr>
          <w:highlight w:val="cyan"/>
          <w:u w:val="single"/>
        </w:rPr>
        <w:t xml:space="preserve">and </w:t>
      </w:r>
      <w:proofErr w:type="spellStart"/>
      <w:r>
        <w:rPr>
          <w:highlight w:val="cyan"/>
          <w:u w:val="single"/>
        </w:rPr>
        <w:t>whistleblowers</w:t>
      </w:r>
      <w:r>
        <w:rPr>
          <w:u w:val="single"/>
        </w:rPr>
        <w:t>.</w:t>
      </w:r>
      <w:r>
        <w:rPr>
          <w:sz w:val="16"/>
          <w:szCs w:val="16"/>
        </w:rPr>
        <w:t>ix</w:t>
      </w:r>
      <w:proofErr w:type="spellEnd"/>
      <w:r>
        <w:rPr>
          <w:sz w:val="16"/>
          <w:szCs w:val="16"/>
        </w:rPr>
        <w:t xml:space="preserve"> ¬ The mobility of EU workers could be undermined. The proposed directive poses a danger of lock-in effects for workers. It could create situations where an employee will avoid jobs in the same field as his/her former employer, rather than risking not being able to use his/her own skills and </w:t>
      </w:r>
      <w:proofErr w:type="gramStart"/>
      <w:r>
        <w:rPr>
          <w:sz w:val="16"/>
          <w:szCs w:val="16"/>
        </w:rPr>
        <w:t>competences, and</w:t>
      </w:r>
      <w:proofErr w:type="gramEnd"/>
      <w:r>
        <w:rPr>
          <w:sz w:val="16"/>
          <w:szCs w:val="16"/>
        </w:rPr>
        <w:t xml:space="preserve"> being liable for damages. This inhibits one’s career development, as well as professional and geographical mobility in the </w:t>
      </w:r>
      <w:proofErr w:type="spellStart"/>
      <w:r>
        <w:rPr>
          <w:sz w:val="16"/>
          <w:szCs w:val="16"/>
        </w:rPr>
        <w:t>labour</w:t>
      </w:r>
      <w:proofErr w:type="spellEnd"/>
      <w:r>
        <w:rPr>
          <w:sz w:val="16"/>
          <w:szCs w:val="16"/>
        </w:rPr>
        <w:t xml:space="preserve"> </w:t>
      </w:r>
      <w:proofErr w:type="spellStart"/>
      <w:r>
        <w:rPr>
          <w:sz w:val="16"/>
          <w:szCs w:val="16"/>
        </w:rPr>
        <w:t>market.x</w:t>
      </w:r>
      <w:proofErr w:type="spellEnd"/>
      <w:r>
        <w:rPr>
          <w:sz w:val="16"/>
          <w:szCs w:val="16"/>
        </w:rPr>
        <w:t xml:space="preserve"> </w:t>
      </w:r>
      <w:proofErr w:type="gramStart"/>
      <w:r>
        <w:rPr>
          <w:sz w:val="16"/>
          <w:szCs w:val="16"/>
        </w:rPr>
        <w:t>In</w:t>
      </w:r>
      <w:proofErr w:type="gramEnd"/>
      <w:r>
        <w:rPr>
          <w:sz w:val="16"/>
          <w:szCs w:val="16"/>
        </w:rPr>
        <w:t xml:space="preserve"> addition, despite the Commission’s desire for a “magic bullet” that will keep Europe in the innovation game, closed-door trade secret protection may make it more difficult for the EU to engage in promising open and collaborative forms of research. In fact, there is a risk that the measures and remedies provided in this directive will undermine legitimate competition—even facilitate anti-competitive </w:t>
      </w:r>
      <w:proofErr w:type="spellStart"/>
      <w:r>
        <w:rPr>
          <w:sz w:val="16"/>
          <w:szCs w:val="16"/>
        </w:rPr>
        <w:t>behaviour</w:t>
      </w:r>
      <w:proofErr w:type="spellEnd"/>
      <w:r>
        <w:rPr>
          <w:sz w:val="16"/>
          <w:szCs w:val="16"/>
        </w:rPr>
        <w:t xml:space="preserve">. Unsurprisingly, the text is strongly supported by multinational companies. In fact, industry coalitions in the EU and the United States (US) are lobbying, through a unified Trade Secrets Coalition, for the adoption of trade secret </w:t>
      </w:r>
      <w:proofErr w:type="spellStart"/>
      <w:r>
        <w:rPr>
          <w:sz w:val="16"/>
          <w:szCs w:val="16"/>
        </w:rPr>
        <w:t>protection.xi</w:t>
      </w:r>
      <w:proofErr w:type="spellEnd"/>
      <w:r>
        <w:rPr>
          <w:sz w:val="16"/>
          <w:szCs w:val="16"/>
        </w:rPr>
        <w:t xml:space="preserve"> </w:t>
      </w:r>
      <w:proofErr w:type="gramStart"/>
      <w:r>
        <w:rPr>
          <w:sz w:val="16"/>
          <w:szCs w:val="16"/>
        </w:rPr>
        <w:t>In</w:t>
      </w:r>
      <w:proofErr w:type="gramEnd"/>
      <w:r>
        <w:rPr>
          <w:sz w:val="16"/>
          <w:szCs w:val="16"/>
        </w:rPr>
        <w:t xml:space="preserve"> the US, two new bills are pending before Congress. xii If passed, these texts would allow trade secret protection to be included in the Trans-Atlantic Trade and Investment Partnership (TTIP)—something that will be incredibly difficult to repeal in the future through democratic </w:t>
      </w:r>
      <w:proofErr w:type="spellStart"/>
      <w:r>
        <w:rPr>
          <w:sz w:val="16"/>
          <w:szCs w:val="16"/>
        </w:rPr>
        <w:t>processes.xiii</w:t>
      </w:r>
      <w:proofErr w:type="spellEnd"/>
      <w:r>
        <w:rPr>
          <w:sz w:val="16"/>
          <w:szCs w:val="16"/>
        </w:rPr>
        <w:t xml:space="preserve"> Given that TTIP is expected to set a new global standard, its potential inclusion of trade secret protection is particularly worrisome. </w:t>
      </w:r>
      <w:r>
        <w:rPr>
          <w:highlight w:val="cyan"/>
          <w:u w:val="single"/>
        </w:rPr>
        <w:t>We urge</w:t>
      </w:r>
      <w:r>
        <w:rPr>
          <w:u w:val="single"/>
        </w:rPr>
        <w:t xml:space="preserve"> the Council and </w:t>
      </w:r>
      <w:r>
        <w:rPr>
          <w:highlight w:val="cyan"/>
          <w:u w:val="single"/>
        </w:rPr>
        <w:t>the European Parliament to radically amend the directive</w:t>
      </w:r>
      <w:r>
        <w:rPr>
          <w:sz w:val="16"/>
          <w:szCs w:val="16"/>
        </w:rPr>
        <w:t xml:space="preserve">. This includes limiting the definition of what constitutes a trade secret and </w:t>
      </w:r>
      <w:r>
        <w:rPr>
          <w:highlight w:val="cyan"/>
          <w:u w:val="single"/>
        </w:rPr>
        <w:t>strengthening</w:t>
      </w:r>
      <w:r>
        <w:rPr>
          <w:u w:val="single"/>
        </w:rPr>
        <w:t xml:space="preserve"> safeguards and </w:t>
      </w:r>
      <w:r>
        <w:rPr>
          <w:highlight w:val="cyan"/>
          <w:u w:val="single"/>
        </w:rPr>
        <w:t>exceptions to ensure that data in the public interest cannot be protected as trade secrets</w:t>
      </w:r>
      <w:r>
        <w:rPr>
          <w:u w:val="single"/>
        </w:rPr>
        <w:t>. The right to freely use and disseminate information should be the rule, and trade secret protection the exception.</w:t>
      </w:r>
    </w:p>
    <w:p w14:paraId="1275EE03" w14:textId="77777777" w:rsidR="00685241" w:rsidRDefault="00685241" w:rsidP="00685241"/>
    <w:p w14:paraId="5138979F" w14:textId="77777777" w:rsidR="00685241" w:rsidRDefault="00685241" w:rsidP="00685241"/>
    <w:p w14:paraId="031D80E3" w14:textId="77777777" w:rsidR="00685241" w:rsidRDefault="00685241" w:rsidP="00685241">
      <w:pPr>
        <w:pStyle w:val="Heading4"/>
      </w:pPr>
      <w:r>
        <w:t>Current law places the burden of proof on whistleblowers, which reinforces legal uncertainty – empirics prove a lack of accountability for corporations.</w:t>
      </w:r>
    </w:p>
    <w:p w14:paraId="1DE63AF1" w14:textId="77777777" w:rsidR="00685241" w:rsidRDefault="00685241" w:rsidP="00685241">
      <w:r>
        <w:rPr>
          <w:b/>
          <w:sz w:val="26"/>
          <w:szCs w:val="26"/>
        </w:rPr>
        <w:t>Moody 16</w:t>
      </w:r>
      <w:r>
        <w:t xml:space="preserve"> — (Glyn Moody, Contributing Policy Editor at Ars </w:t>
      </w:r>
      <w:proofErr w:type="spellStart"/>
      <w:r>
        <w:t>Technica</w:t>
      </w:r>
      <w:proofErr w:type="spellEnd"/>
      <w:r>
        <w:t xml:space="preserve">. He has been writing about the Internet, free software, copyright, patents and digital rights for over 20 years., “New EU trade secrets law could jail whistleblowers, block drug trial data access”, Ars </w:t>
      </w:r>
      <w:proofErr w:type="spellStart"/>
      <w:r>
        <w:t>Technica</w:t>
      </w:r>
      <w:proofErr w:type="spellEnd"/>
      <w:r>
        <w:t xml:space="preserve">, 4-14-16, Available Online at </w:t>
      </w:r>
      <w:hyperlink r:id="rId10">
        <w:r>
          <w:rPr>
            <w:color w:val="000000"/>
          </w:rPr>
          <w:t>https://arstechnica.com/tech-policy/2016/04/new-eu-trade-secrets-law-whistleblowers-journalists-drug-trials/</w:t>
        </w:r>
      </w:hyperlink>
      <w:r>
        <w:t>, accessed 8-27-21, HKR-AM)</w:t>
      </w:r>
    </w:p>
    <w:p w14:paraId="246FE50E" w14:textId="77777777" w:rsidR="00685241" w:rsidRDefault="00685241" w:rsidP="00685241">
      <w:pPr>
        <w:rPr>
          <w:u w:val="single"/>
        </w:rPr>
      </w:pPr>
      <w:r>
        <w:rPr>
          <w:sz w:val="16"/>
          <w:szCs w:val="16"/>
        </w:rPr>
        <w:t xml:space="preserve">However, the Pirate Party MEP, </w:t>
      </w:r>
      <w:r>
        <w:rPr>
          <w:u w:val="single"/>
        </w:rPr>
        <w:t xml:space="preserve">Julia Reda, believes </w:t>
      </w:r>
      <w:r>
        <w:rPr>
          <w:highlight w:val="cyan"/>
          <w:u w:val="single"/>
        </w:rPr>
        <w:t>the new rules</w:t>
      </w:r>
      <w:r>
        <w:rPr>
          <w:u w:val="single"/>
        </w:rPr>
        <w:t xml:space="preserve"> will harm journalism, writing that they </w:t>
      </w:r>
      <w:r>
        <w:rPr>
          <w:highlight w:val="cyan"/>
          <w:u w:val="single"/>
        </w:rPr>
        <w:t>have "created major uncertainties about the role of whistleblowers</w:t>
      </w:r>
      <w:r>
        <w:rPr>
          <w:u w:val="single"/>
        </w:rPr>
        <w:t xml:space="preserve"> and investigative journalists. </w:t>
      </w:r>
      <w:r>
        <w:rPr>
          <w:highlight w:val="cyan"/>
          <w:u w:val="single"/>
        </w:rPr>
        <w:t>All information</w:t>
      </w:r>
      <w:r>
        <w:rPr>
          <w:u w:val="single"/>
        </w:rPr>
        <w:t>, including information about malpractice</w:t>
      </w:r>
      <w:r>
        <w:rPr>
          <w:highlight w:val="cyan"/>
          <w:u w:val="single"/>
        </w:rPr>
        <w:t>, can be protected as a trade secret</w:t>
      </w:r>
      <w:r>
        <w:rPr>
          <w:u w:val="single"/>
        </w:rPr>
        <w:t xml:space="preserve">. As a result, </w:t>
      </w:r>
      <w:r>
        <w:rPr>
          <w:highlight w:val="cyan"/>
          <w:u w:val="single"/>
        </w:rPr>
        <w:t>the burden of proof</w:t>
      </w:r>
      <w:r>
        <w:rPr>
          <w:u w:val="single"/>
        </w:rPr>
        <w:t xml:space="preserve"> </w:t>
      </w:r>
      <w:r>
        <w:rPr>
          <w:highlight w:val="cyan"/>
          <w:u w:val="single"/>
        </w:rPr>
        <w:t>that the public interest outweighs the business interest will</w:t>
      </w:r>
      <w:r>
        <w:rPr>
          <w:u w:val="single"/>
        </w:rPr>
        <w:t xml:space="preserve"> now </w:t>
      </w:r>
      <w:r>
        <w:rPr>
          <w:highlight w:val="cyan"/>
          <w:u w:val="single"/>
        </w:rPr>
        <w:t>always lie with the whistleblower</w:t>
      </w:r>
      <w:r>
        <w:rPr>
          <w:u w:val="single"/>
        </w:rPr>
        <w:t>."</w:t>
      </w:r>
    </w:p>
    <w:p w14:paraId="73B308B9" w14:textId="77777777" w:rsidR="00685241" w:rsidRDefault="00685241" w:rsidP="00685241">
      <w:pPr>
        <w:rPr>
          <w:u w:val="single"/>
        </w:rPr>
      </w:pPr>
      <w:r>
        <w:rPr>
          <w:u w:val="single"/>
        </w:rPr>
        <w:t xml:space="preserve">One area where whistleblowing is crucially important concerns drug safety. Health Action International (HAI), a non-governmental </w:t>
      </w:r>
      <w:proofErr w:type="spellStart"/>
      <w:r>
        <w:rPr>
          <w:u w:val="single"/>
        </w:rPr>
        <w:t>organisation</w:t>
      </w:r>
      <w:proofErr w:type="spellEnd"/>
      <w:r>
        <w:rPr>
          <w:u w:val="single"/>
        </w:rPr>
        <w:t xml:space="preserve"> dedicated to strengthening medicines policy to improve public health, said it was </w:t>
      </w:r>
      <w:proofErr w:type="spellStart"/>
      <w:r>
        <w:rPr>
          <w:u w:val="single"/>
        </w:rPr>
        <w:t>was</w:t>
      </w:r>
      <w:proofErr w:type="spellEnd"/>
      <w:r>
        <w:rPr>
          <w:u w:val="single"/>
        </w:rPr>
        <w:t xml:space="preserve"> "deeply disappointed with today’s adoption of the European Union Trade Secrets Directive."</w:t>
      </w:r>
    </w:p>
    <w:p w14:paraId="36629BB7" w14:textId="77777777" w:rsidR="00685241" w:rsidRDefault="00685241" w:rsidP="00685241">
      <w:pPr>
        <w:rPr>
          <w:sz w:val="16"/>
          <w:szCs w:val="16"/>
        </w:rPr>
      </w:pPr>
      <w:r>
        <w:rPr>
          <w:sz w:val="16"/>
          <w:szCs w:val="16"/>
        </w:rPr>
        <w:t>"</w:t>
      </w:r>
      <w:r>
        <w:rPr>
          <w:u w:val="single"/>
        </w:rPr>
        <w:t xml:space="preserve">Under the Directive, researchers, journalists and </w:t>
      </w:r>
      <w:r>
        <w:rPr>
          <w:highlight w:val="cyan"/>
          <w:u w:val="single"/>
        </w:rPr>
        <w:t>whistle</w:t>
      </w:r>
      <w:r>
        <w:rPr>
          <w:u w:val="single"/>
        </w:rPr>
        <w:t>-</w:t>
      </w:r>
      <w:r>
        <w:rPr>
          <w:highlight w:val="cyan"/>
          <w:u w:val="single"/>
        </w:rPr>
        <w:t>blowers that expose illicit practices by the pharmaceutical industry,</w:t>
      </w:r>
      <w:r>
        <w:rPr>
          <w:u w:val="single"/>
        </w:rPr>
        <w:t xml:space="preserve"> </w:t>
      </w:r>
      <w:r>
        <w:rPr>
          <w:highlight w:val="cyan"/>
          <w:u w:val="single"/>
        </w:rPr>
        <w:t>or reveal important medicine safety</w:t>
      </w:r>
      <w:r>
        <w:rPr>
          <w:u w:val="single"/>
        </w:rPr>
        <w:t xml:space="preserve"> and efficacy </w:t>
      </w:r>
      <w:r>
        <w:rPr>
          <w:highlight w:val="cyan"/>
          <w:u w:val="single"/>
        </w:rPr>
        <w:t>information</w:t>
      </w:r>
      <w:r>
        <w:rPr>
          <w:u w:val="single"/>
        </w:rPr>
        <w:t xml:space="preserve">, </w:t>
      </w:r>
      <w:r>
        <w:rPr>
          <w:highlight w:val="cyan"/>
          <w:u w:val="single"/>
        </w:rPr>
        <w:t xml:space="preserve">will not be </w:t>
      </w:r>
      <w:r>
        <w:rPr>
          <w:u w:val="single"/>
        </w:rPr>
        <w:t xml:space="preserve">adequately </w:t>
      </w:r>
      <w:r>
        <w:rPr>
          <w:highlight w:val="cyan"/>
          <w:u w:val="single"/>
        </w:rPr>
        <w:t>protected</w:t>
      </w:r>
      <w:r>
        <w:rPr>
          <w:u w:val="single"/>
        </w:rPr>
        <w:t xml:space="preserve"> under law</w:t>
      </w:r>
      <w:r>
        <w:rPr>
          <w:sz w:val="16"/>
          <w:szCs w:val="16"/>
        </w:rPr>
        <w:t>," HAI wrote.</w:t>
      </w:r>
    </w:p>
    <w:p w14:paraId="7FFC94B7" w14:textId="77777777" w:rsidR="00685241" w:rsidRDefault="00685241" w:rsidP="00685241">
      <w:pPr>
        <w:rPr>
          <w:u w:val="single"/>
        </w:rPr>
      </w:pPr>
      <w:r>
        <w:rPr>
          <w:u w:val="single"/>
        </w:rPr>
        <w:t>"Trade secret protection has long been a recurring argument by the pharmaceutical industry to justify data secrecy</w:t>
      </w:r>
      <w:r>
        <w:rPr>
          <w:sz w:val="16"/>
          <w:szCs w:val="16"/>
        </w:rPr>
        <w:t>." Indeed, as HAI points out, "</w:t>
      </w:r>
      <w:r>
        <w:rPr>
          <w:u w:val="single"/>
        </w:rPr>
        <w:t xml:space="preserve">the </w:t>
      </w:r>
      <w:r>
        <w:rPr>
          <w:highlight w:val="cyan"/>
          <w:u w:val="single"/>
        </w:rPr>
        <w:t>trade secrets argument was used</w:t>
      </w:r>
      <w:r>
        <w:rPr>
          <w:u w:val="single"/>
        </w:rPr>
        <w:t xml:space="preserve"> recently </w:t>
      </w:r>
      <w:r>
        <w:rPr>
          <w:highlight w:val="cyan"/>
          <w:u w:val="single"/>
        </w:rPr>
        <w:t>by</w:t>
      </w:r>
      <w:r>
        <w:rPr>
          <w:u w:val="single"/>
        </w:rPr>
        <w:t xml:space="preserve"> the company sponsoring the </w:t>
      </w:r>
      <w:r>
        <w:rPr>
          <w:highlight w:val="cyan"/>
          <w:u w:val="single"/>
        </w:rPr>
        <w:t>clinical trial</w:t>
      </w:r>
      <w:r>
        <w:rPr>
          <w:u w:val="single"/>
        </w:rPr>
        <w:t xml:space="preserve"> in France </w:t>
      </w:r>
      <w:r>
        <w:rPr>
          <w:highlight w:val="cyan"/>
          <w:u w:val="single"/>
        </w:rPr>
        <w:t xml:space="preserve">where one person </w:t>
      </w:r>
      <w:proofErr w:type="gramStart"/>
      <w:r>
        <w:rPr>
          <w:highlight w:val="cyan"/>
          <w:u w:val="single"/>
        </w:rPr>
        <w:t>died</w:t>
      </w:r>
      <w:proofErr w:type="gramEnd"/>
      <w:r>
        <w:rPr>
          <w:u w:val="single"/>
        </w:rPr>
        <w:t xml:space="preserve"> and others were injured." The journal Nature reported that </w:t>
      </w:r>
      <w:r>
        <w:rPr>
          <w:highlight w:val="cyan"/>
          <w:u w:val="single"/>
        </w:rPr>
        <w:t>the company</w:t>
      </w:r>
      <w:r>
        <w:rPr>
          <w:u w:val="single"/>
        </w:rPr>
        <w:t xml:space="preserve"> involved </w:t>
      </w:r>
      <w:r>
        <w:rPr>
          <w:highlight w:val="cyan"/>
          <w:u w:val="single"/>
        </w:rPr>
        <w:t>refused to hand over information</w:t>
      </w:r>
      <w:r>
        <w:rPr>
          <w:u w:val="single"/>
        </w:rPr>
        <w:t xml:space="preserve"> about the disastrous drug trial, "</w:t>
      </w:r>
      <w:r>
        <w:rPr>
          <w:highlight w:val="cyan"/>
          <w:u w:val="single"/>
        </w:rPr>
        <w:t>citing</w:t>
      </w:r>
      <w:r>
        <w:rPr>
          <w:u w:val="single"/>
        </w:rPr>
        <w:t xml:space="preserve"> French laws that protect the release of </w:t>
      </w:r>
      <w:r>
        <w:rPr>
          <w:highlight w:val="cyan"/>
          <w:u w:val="single"/>
        </w:rPr>
        <w:t>trade secrets</w:t>
      </w:r>
      <w:r>
        <w:rPr>
          <w:u w:val="single"/>
        </w:rPr>
        <w:t>."</w:t>
      </w:r>
    </w:p>
    <w:p w14:paraId="17E23D80" w14:textId="77777777" w:rsidR="00685241" w:rsidRDefault="00685241" w:rsidP="00685241"/>
    <w:p w14:paraId="5D5E0548" w14:textId="77777777" w:rsidR="00685241" w:rsidRDefault="00685241" w:rsidP="00685241"/>
    <w:p w14:paraId="7AFD7451" w14:textId="77777777" w:rsidR="00685241" w:rsidRDefault="00685241" w:rsidP="00685241"/>
    <w:p w14:paraId="68644D78" w14:textId="77777777" w:rsidR="00685241" w:rsidRDefault="00685241" w:rsidP="00685241">
      <w:pPr>
        <w:pStyle w:val="Heading4"/>
      </w:pPr>
      <w:r>
        <w:t>This burden structure makes intimidation lawsuits inevitable, further deterring whistleblowing.</w:t>
      </w:r>
    </w:p>
    <w:p w14:paraId="6AFCF325" w14:textId="77777777" w:rsidR="00685241" w:rsidRDefault="00685241" w:rsidP="00685241">
      <w:r>
        <w:rPr>
          <w:b/>
          <w:sz w:val="26"/>
          <w:szCs w:val="26"/>
        </w:rPr>
        <w:t>CEO 17</w:t>
      </w:r>
      <w:r>
        <w:t xml:space="preserve"> — (Corporate Europe Observatory, non-profit research and campaign group whose declared aim is to "expose any effects of corporate lobbying on EU policy making"., “Adapting the EU Directive on Trade Secrets ‘Protection’ into National Law”, February 2017, Available Online at </w:t>
      </w:r>
      <w:hyperlink r:id="rId11">
        <w:r>
          <w:rPr>
            <w:color w:val="000000"/>
          </w:rPr>
          <w:t>https://corporateeurope.org/sites/default/files/attachments/trade_secrets_protection_directive_-_a_transposition_briefing.pdf</w:t>
        </w:r>
      </w:hyperlink>
      <w:r>
        <w:t>, accessed 9-9-21, HKR-AM)</w:t>
      </w:r>
    </w:p>
    <w:p w14:paraId="0508CAA1" w14:textId="77777777" w:rsidR="00685241" w:rsidRDefault="00685241" w:rsidP="00685241">
      <w:pPr>
        <w:rPr>
          <w:u w:val="single"/>
        </w:rPr>
      </w:pPr>
      <w:r>
        <w:rPr>
          <w:sz w:val="16"/>
          <w:szCs w:val="16"/>
        </w:rPr>
        <w:t xml:space="preserve">Indeed, </w:t>
      </w:r>
      <w:r>
        <w:rPr>
          <w:highlight w:val="cyan"/>
          <w:u w:val="single"/>
        </w:rPr>
        <w:t>whistleblowers</w:t>
      </w:r>
      <w:r>
        <w:rPr>
          <w:u w:val="single"/>
        </w:rPr>
        <w:t xml:space="preserve"> denounce wrongdoing, either by using internal reporting mechanisms set up by the institution they work for, or, when these are neither sufficient nor safe, by </w:t>
      </w:r>
      <w:r>
        <w:rPr>
          <w:highlight w:val="cyan"/>
          <w:u w:val="single"/>
        </w:rPr>
        <w:t>taking the risks to reveal confidential information to the public</w:t>
      </w:r>
      <w:r>
        <w:rPr>
          <w:u w:val="single"/>
        </w:rPr>
        <w:t xml:space="preserve">, sometimes via the press, sometimes not. Over the past decade many of them have been prosecuted (Chelsea Manning, Antoine </w:t>
      </w:r>
      <w:proofErr w:type="spellStart"/>
      <w:r>
        <w:rPr>
          <w:u w:val="single"/>
        </w:rPr>
        <w:t>Deltour</w:t>
      </w:r>
      <w:proofErr w:type="spellEnd"/>
      <w:r>
        <w:rPr>
          <w:u w:val="single"/>
        </w:rPr>
        <w:t xml:space="preserve">, Raphaël </w:t>
      </w:r>
      <w:proofErr w:type="spellStart"/>
      <w:r>
        <w:rPr>
          <w:u w:val="single"/>
        </w:rPr>
        <w:t>Halet</w:t>
      </w:r>
      <w:proofErr w:type="spellEnd"/>
      <w:r>
        <w:rPr>
          <w:u w:val="single"/>
        </w:rPr>
        <w:t xml:space="preserve">) by companies or governments. Given the veil of secrecy many corporate activities operate under, whistleblowers are sometimes the only available sources on corporate wrongdoing. </w:t>
      </w:r>
    </w:p>
    <w:p w14:paraId="3D524374" w14:textId="77777777" w:rsidR="00685241" w:rsidRDefault="00685241" w:rsidP="00685241">
      <w:pPr>
        <w:rPr>
          <w:u w:val="single"/>
        </w:rPr>
      </w:pPr>
      <w:r>
        <w:rPr>
          <w:highlight w:val="cyan"/>
          <w:u w:val="single"/>
        </w:rPr>
        <w:t>Journalists’ work will be made much more difficult if</w:t>
      </w:r>
      <w:r>
        <w:rPr>
          <w:u w:val="single"/>
        </w:rPr>
        <w:t xml:space="preserve"> their </w:t>
      </w:r>
      <w:r>
        <w:rPr>
          <w:highlight w:val="cyan"/>
          <w:u w:val="single"/>
        </w:rPr>
        <w:t xml:space="preserve">sources are </w:t>
      </w:r>
      <w:proofErr w:type="spellStart"/>
      <w:r>
        <w:rPr>
          <w:highlight w:val="cyan"/>
          <w:u w:val="single"/>
        </w:rPr>
        <w:t>criminalised</w:t>
      </w:r>
      <w:proofErr w:type="spellEnd"/>
      <w:r>
        <w:rPr>
          <w:highlight w:val="cyan"/>
          <w:u w:val="single"/>
        </w:rPr>
        <w:t xml:space="preserve"> for forwardin</w:t>
      </w:r>
      <w:r>
        <w:rPr>
          <w:u w:val="single"/>
        </w:rPr>
        <w:t xml:space="preserve">g them </w:t>
      </w:r>
      <w:r>
        <w:rPr>
          <w:highlight w:val="cyan"/>
          <w:u w:val="single"/>
        </w:rPr>
        <w:t>confidential business information</w:t>
      </w:r>
      <w:r>
        <w:rPr>
          <w:u w:val="single"/>
        </w:rPr>
        <w:t xml:space="preserve"> that is </w:t>
      </w:r>
      <w:r>
        <w:rPr>
          <w:highlight w:val="cyan"/>
          <w:u w:val="single"/>
        </w:rPr>
        <w:t>of public interest</w:t>
      </w:r>
      <w:r>
        <w:rPr>
          <w:u w:val="single"/>
        </w:rPr>
        <w:t>. Scandals can break out without material proofs (for example Watergate, Rainbow Warrior) but never without sources.</w:t>
      </w:r>
    </w:p>
    <w:p w14:paraId="17F27F20" w14:textId="77777777" w:rsidR="00685241" w:rsidRDefault="00685241" w:rsidP="00685241">
      <w:pPr>
        <w:rPr>
          <w:sz w:val="16"/>
          <w:szCs w:val="16"/>
        </w:rPr>
      </w:pPr>
      <w:r>
        <w:rPr>
          <w:sz w:val="16"/>
          <w:szCs w:val="16"/>
        </w:rPr>
        <w:t xml:space="preserve">It must be said that the Directive is the first EU legislation which actually acknowledges the role of whistleblowers, in its Recital 20: </w:t>
      </w:r>
    </w:p>
    <w:p w14:paraId="4D03BB20" w14:textId="77777777" w:rsidR="00685241" w:rsidRDefault="00685241" w:rsidP="00685241">
      <w:pPr>
        <w:ind w:left="720"/>
        <w:rPr>
          <w:sz w:val="16"/>
          <w:szCs w:val="16"/>
        </w:rPr>
      </w:pPr>
      <w:r>
        <w:rPr>
          <w:sz w:val="16"/>
          <w:szCs w:val="16"/>
        </w:rPr>
        <w:t xml:space="preserve">“The measures, procedures and remedies provided for in this Directive should not restrict whistleblowing activity. Therefore, the protection of trade secrets should not extend to cases in which disclosure of a trade secret serves the public interest, insofar as directly relevant misconduct, </w:t>
      </w:r>
      <w:proofErr w:type="gramStart"/>
      <w:r>
        <w:rPr>
          <w:sz w:val="16"/>
          <w:szCs w:val="16"/>
        </w:rPr>
        <w:t>wrongdoing</w:t>
      </w:r>
      <w:proofErr w:type="gramEnd"/>
      <w:r>
        <w:rPr>
          <w:sz w:val="16"/>
          <w:szCs w:val="16"/>
        </w:rPr>
        <w:t xml:space="preserve"> or illegal activity is revealed. This should not be seen as preventing the competent judicial authorities from allowing an exception to the application of measures, procedures and remedies in a case where the respondent had every reason to believe in good faith that his or her conduct satisfied the appropriate criteria set out in this Directive.”</w:t>
      </w:r>
    </w:p>
    <w:p w14:paraId="232EA5ED" w14:textId="77777777" w:rsidR="00685241" w:rsidRDefault="00685241" w:rsidP="00685241">
      <w:pPr>
        <w:rPr>
          <w:sz w:val="16"/>
          <w:szCs w:val="16"/>
        </w:rPr>
      </w:pPr>
      <w:r>
        <w:rPr>
          <w:sz w:val="16"/>
          <w:szCs w:val="16"/>
        </w:rPr>
        <w:t xml:space="preserve">But while they reflect the intention of the legislator for the judges to take public interest into account when they interpret the law, recitals are not </w:t>
      </w:r>
      <w:proofErr w:type="gramStart"/>
      <w:r>
        <w:rPr>
          <w:sz w:val="16"/>
          <w:szCs w:val="16"/>
        </w:rPr>
        <w:t>binding</w:t>
      </w:r>
      <w:proofErr w:type="gramEnd"/>
      <w:r>
        <w:rPr>
          <w:sz w:val="16"/>
          <w:szCs w:val="16"/>
        </w:rPr>
        <w:t xml:space="preserve"> and such positive language is not present in the Articles. </w:t>
      </w:r>
    </w:p>
    <w:p w14:paraId="4FA02CC5" w14:textId="77777777" w:rsidR="00685241" w:rsidRDefault="00685241" w:rsidP="00685241">
      <w:pPr>
        <w:rPr>
          <w:sz w:val="16"/>
          <w:szCs w:val="16"/>
        </w:rPr>
      </w:pPr>
      <w:r>
        <w:rPr>
          <w:sz w:val="16"/>
          <w:szCs w:val="16"/>
        </w:rPr>
        <w:t>Also, as with the exception on freedom of information, the final text is an improvement compared to the original Commission proposal, which stated: “for revealing an applicant’s misconduct, wrongdoing or illegal activity, provided that the alleged acquisition, use or disclosure of the trade secret was necessary for such revelation and that the respondent acted in the public interest”. This formulation put a higher burden of proof on the whistleblower as they would have had to convince the judge of both the necessity of the ‘violation’ of the trade secret and the fact that they had acted in the public interest.</w:t>
      </w:r>
    </w:p>
    <w:p w14:paraId="4EE259D5" w14:textId="77777777" w:rsidR="00685241" w:rsidRDefault="00685241" w:rsidP="00685241">
      <w:pPr>
        <w:rPr>
          <w:sz w:val="16"/>
          <w:szCs w:val="16"/>
        </w:rPr>
      </w:pPr>
      <w:r>
        <w:rPr>
          <w:sz w:val="16"/>
          <w:szCs w:val="16"/>
        </w:rPr>
        <w:t xml:space="preserve">Now what we have is an improved wording where the whistleblower is only judged on his intention to protect the public interest, making a “honesty” / “good faith” </w:t>
      </w:r>
      <w:proofErr w:type="spellStart"/>
      <w:r>
        <w:rPr>
          <w:sz w:val="16"/>
          <w:szCs w:val="16"/>
        </w:rPr>
        <w:t>defence</w:t>
      </w:r>
      <w:proofErr w:type="spellEnd"/>
      <w:r>
        <w:rPr>
          <w:sz w:val="16"/>
          <w:szCs w:val="16"/>
        </w:rPr>
        <w:t xml:space="preserve"> possible. However, </w:t>
      </w:r>
      <w:r>
        <w:rPr>
          <w:highlight w:val="cyan"/>
          <w:u w:val="single"/>
        </w:rPr>
        <w:t>the fundamental problem remains that the burden of the proof is on the whistleblower to demonstrate their good intentions,</w:t>
      </w:r>
      <w:r>
        <w:rPr>
          <w:u w:val="single"/>
        </w:rPr>
        <w:t xml:space="preserve"> </w:t>
      </w:r>
      <w:r>
        <w:rPr>
          <w:highlight w:val="cyan"/>
          <w:u w:val="single"/>
        </w:rPr>
        <w:t>which</w:t>
      </w:r>
      <w:r>
        <w:rPr>
          <w:u w:val="single"/>
        </w:rPr>
        <w:t xml:space="preserve">, at the end of the day, </w:t>
      </w:r>
      <w:r>
        <w:rPr>
          <w:highlight w:val="cyan"/>
          <w:u w:val="single"/>
        </w:rPr>
        <w:t>can only be evaluated by a judge</w:t>
      </w:r>
      <w:r>
        <w:rPr>
          <w:u w:val="single"/>
        </w:rPr>
        <w:t xml:space="preserve">. </w:t>
      </w:r>
      <w:r>
        <w:rPr>
          <w:highlight w:val="cyan"/>
          <w:u w:val="single"/>
        </w:rPr>
        <w:t>This means that intimidation lawsuits</w:t>
      </w:r>
      <w:r>
        <w:rPr>
          <w:u w:val="single"/>
        </w:rPr>
        <w:t xml:space="preserve"> </w:t>
      </w:r>
      <w:r>
        <w:rPr>
          <w:highlight w:val="cyan"/>
          <w:u w:val="single"/>
        </w:rPr>
        <w:t>by large companies</w:t>
      </w:r>
      <w:r>
        <w:rPr>
          <w:u w:val="single"/>
        </w:rPr>
        <w:t xml:space="preserve"> against individuals </w:t>
      </w:r>
      <w:r>
        <w:rPr>
          <w:highlight w:val="cyan"/>
          <w:u w:val="single"/>
        </w:rPr>
        <w:t>can be pursued</w:t>
      </w:r>
      <w:r>
        <w:rPr>
          <w:u w:val="single"/>
        </w:rPr>
        <w:t xml:space="preserve">. </w:t>
      </w:r>
      <w:r>
        <w:rPr>
          <w:highlight w:val="cyan"/>
          <w:u w:val="single"/>
        </w:rPr>
        <w:t>This</w:t>
      </w:r>
      <w:r>
        <w:rPr>
          <w:u w:val="single"/>
        </w:rPr>
        <w:t xml:space="preserve"> reversal of the burden of the proof </w:t>
      </w:r>
      <w:r>
        <w:rPr>
          <w:highlight w:val="cyan"/>
          <w:u w:val="single"/>
        </w:rPr>
        <w:t>goes</w:t>
      </w:r>
      <w:r>
        <w:rPr>
          <w:u w:val="single"/>
        </w:rPr>
        <w:t xml:space="preserve"> </w:t>
      </w:r>
      <w:r>
        <w:rPr>
          <w:highlight w:val="cyan"/>
          <w:u w:val="single"/>
        </w:rPr>
        <w:t>against</w:t>
      </w:r>
      <w:r>
        <w:rPr>
          <w:u w:val="single"/>
        </w:rPr>
        <w:t xml:space="preserve"> most recent </w:t>
      </w:r>
      <w:r>
        <w:rPr>
          <w:highlight w:val="cyan"/>
          <w:u w:val="single"/>
        </w:rPr>
        <w:t>international standards</w:t>
      </w:r>
      <w:r>
        <w:rPr>
          <w:u w:val="single"/>
        </w:rPr>
        <w:t xml:space="preserve">, such as the 2014 definition by the Council of </w:t>
      </w:r>
      <w:proofErr w:type="spellStart"/>
      <w:r>
        <w:rPr>
          <w:u w:val="single"/>
        </w:rPr>
        <w:t>Europe</w:t>
      </w:r>
      <w:r>
        <w:rPr>
          <w:sz w:val="16"/>
          <w:szCs w:val="16"/>
        </w:rPr>
        <w:t>.a</w:t>
      </w:r>
      <w:proofErr w:type="spellEnd"/>
    </w:p>
    <w:p w14:paraId="5C9D192B" w14:textId="77777777" w:rsidR="00685241" w:rsidRDefault="00685241" w:rsidP="00685241">
      <w:pPr>
        <w:rPr>
          <w:sz w:val="16"/>
          <w:szCs w:val="16"/>
        </w:rPr>
      </w:pPr>
      <w:r>
        <w:rPr>
          <w:sz w:val="16"/>
          <w:szCs w:val="16"/>
        </w:rPr>
        <w:t xml:space="preserve">“ The scope as delimited by the EU Directive is large but not necessarily problematic for whistleblowers. However, </w:t>
      </w:r>
      <w:r>
        <w:rPr>
          <w:u w:val="single"/>
        </w:rPr>
        <w:t xml:space="preserve">the burden of proof is now placed on the whistle-blower who has to act “for the purpose of protecting the general public interest”. It is a serious concern because it goes against all international standards </w:t>
      </w:r>
      <w:r>
        <w:rPr>
          <w:highlight w:val="cyan"/>
          <w:u w:val="single"/>
        </w:rPr>
        <w:t>where the burden is</w:t>
      </w:r>
      <w:r>
        <w:rPr>
          <w:u w:val="single"/>
        </w:rPr>
        <w:t xml:space="preserve"> placed </w:t>
      </w:r>
      <w:r>
        <w:rPr>
          <w:highlight w:val="cyan"/>
          <w:u w:val="single"/>
        </w:rPr>
        <w:t>on the claimant</w:t>
      </w:r>
      <w:r>
        <w:rPr>
          <w:sz w:val="16"/>
          <w:szCs w:val="16"/>
        </w:rPr>
        <w:t>.16 — Nicole Marie Meyer, Transparency International France</w:t>
      </w:r>
    </w:p>
    <w:p w14:paraId="11DB69D4" w14:textId="77777777" w:rsidR="00685241" w:rsidRDefault="00685241" w:rsidP="00685241">
      <w:pPr>
        <w:rPr>
          <w:sz w:val="16"/>
          <w:szCs w:val="16"/>
        </w:rPr>
      </w:pPr>
      <w:r>
        <w:rPr>
          <w:sz w:val="16"/>
          <w:szCs w:val="16"/>
        </w:rPr>
        <w:t xml:space="preserve">“ </w:t>
      </w:r>
      <w:r>
        <w:rPr>
          <w:u w:val="single"/>
        </w:rPr>
        <w:t>The status attributed to the whistleblower</w:t>
      </w:r>
      <w:r>
        <w:rPr>
          <w:sz w:val="16"/>
          <w:szCs w:val="16"/>
        </w:rPr>
        <w:t xml:space="preserve"> is better than nothing, but it rem</w:t>
      </w:r>
      <w:r>
        <w:rPr>
          <w:u w:val="single"/>
        </w:rPr>
        <w:t>ains a complex situation because he/ she will have to fulfil the different criteria on whistleblowing in the directive [which] will protect those who can prove they live up to the criteria, but the protection is only against the directive itself.</w:t>
      </w:r>
      <w:r>
        <w:rPr>
          <w:sz w:val="16"/>
          <w:szCs w:val="16"/>
        </w:rPr>
        <w:t xml:space="preserve"> </w:t>
      </w:r>
      <w:r>
        <w:rPr>
          <w:highlight w:val="cyan"/>
          <w:u w:val="single"/>
        </w:rPr>
        <w:t xml:space="preserve">It stays a risky situation </w:t>
      </w:r>
      <w:r>
        <w:rPr>
          <w:u w:val="single"/>
        </w:rPr>
        <w:t xml:space="preserve">anyway </w:t>
      </w:r>
      <w:r>
        <w:rPr>
          <w:highlight w:val="cyan"/>
          <w:u w:val="single"/>
        </w:rPr>
        <w:t>because the protection isn’t 100% guaranteed</w:t>
      </w:r>
      <w:r>
        <w:rPr>
          <w:sz w:val="16"/>
          <w:szCs w:val="16"/>
        </w:rPr>
        <w:t xml:space="preserve">. If the case is not clear enough, the content of the directive becomes very important.17 — Martin </w:t>
      </w:r>
      <w:proofErr w:type="spellStart"/>
      <w:r>
        <w:rPr>
          <w:sz w:val="16"/>
          <w:szCs w:val="16"/>
        </w:rPr>
        <w:t>Jefflén</w:t>
      </w:r>
      <w:proofErr w:type="spellEnd"/>
      <w:r>
        <w:rPr>
          <w:sz w:val="16"/>
          <w:szCs w:val="16"/>
        </w:rPr>
        <w:t>, President of the Council of European Professional and Managerial Staff (</w:t>
      </w:r>
      <w:proofErr w:type="spellStart"/>
      <w:r>
        <w:rPr>
          <w:sz w:val="16"/>
          <w:szCs w:val="16"/>
        </w:rPr>
        <w:t>Eurocadres</w:t>
      </w:r>
      <w:proofErr w:type="spellEnd"/>
      <w:r>
        <w:rPr>
          <w:sz w:val="16"/>
          <w:szCs w:val="16"/>
        </w:rPr>
        <w:t>)</w:t>
      </w:r>
    </w:p>
    <w:p w14:paraId="2977B060" w14:textId="77777777" w:rsidR="00685241" w:rsidRDefault="00685241" w:rsidP="00685241">
      <w:pPr>
        <w:rPr>
          <w:u w:val="single"/>
        </w:rPr>
      </w:pPr>
      <w:r>
        <w:rPr>
          <w:highlight w:val="cyan"/>
          <w:u w:val="single"/>
        </w:rPr>
        <w:t>What if this Directive</w:t>
      </w:r>
      <w:r>
        <w:rPr>
          <w:u w:val="single"/>
        </w:rPr>
        <w:t xml:space="preserve"> in reality gets used to </w:t>
      </w:r>
      <w:r>
        <w:rPr>
          <w:highlight w:val="cyan"/>
          <w:u w:val="single"/>
        </w:rPr>
        <w:t>put</w:t>
      </w:r>
      <w:r>
        <w:rPr>
          <w:u w:val="single"/>
        </w:rPr>
        <w:t xml:space="preserve"> potential </w:t>
      </w:r>
      <w:r>
        <w:rPr>
          <w:highlight w:val="cyan"/>
          <w:u w:val="single"/>
        </w:rPr>
        <w:t>whistleblowers in</w:t>
      </w:r>
      <w:r>
        <w:rPr>
          <w:u w:val="single"/>
        </w:rPr>
        <w:t xml:space="preserve"> the kind of </w:t>
      </w:r>
      <w:r>
        <w:rPr>
          <w:highlight w:val="cyan"/>
          <w:u w:val="single"/>
        </w:rPr>
        <w:t>financial risk</w:t>
      </w:r>
      <w:r>
        <w:rPr>
          <w:u w:val="single"/>
        </w:rPr>
        <w:t xml:space="preserve"> originally designed for whole companies committing commercial espionage?</w:t>
      </w:r>
      <w:r>
        <w:rPr>
          <w:sz w:val="16"/>
          <w:szCs w:val="16"/>
        </w:rPr>
        <w:t xml:space="preserve"> </w:t>
      </w:r>
      <w:r>
        <w:rPr>
          <w:u w:val="single"/>
        </w:rPr>
        <w:t xml:space="preserve">The prospect of </w:t>
      </w:r>
      <w:r>
        <w:rPr>
          <w:highlight w:val="cyan"/>
          <w:u w:val="single"/>
        </w:rPr>
        <w:t>being sued</w:t>
      </w:r>
      <w:r>
        <w:rPr>
          <w:u w:val="single"/>
        </w:rPr>
        <w:t xml:space="preserve"> for such amounts </w:t>
      </w:r>
      <w:r>
        <w:rPr>
          <w:highlight w:val="cyan"/>
          <w:u w:val="single"/>
        </w:rPr>
        <w:t>would deter most from speaking out.</w:t>
      </w:r>
      <w:r>
        <w:rPr>
          <w:sz w:val="16"/>
          <w:szCs w:val="16"/>
        </w:rPr>
        <w:t xml:space="preserve"> </w:t>
      </w:r>
      <w:r>
        <w:rPr>
          <w:u w:val="single"/>
        </w:rPr>
        <w:t xml:space="preserve">The rights given to whistleblowers and the exercise of the freedom of information are closely related issues, and the Directive fails to give whistleblowers rights that are in proportion to the potential powers it grants to trade secrets holders to punish them. This problem is particularly serious in countries where legal protection for media sources is weak or even absent. </w:t>
      </w:r>
    </w:p>
    <w:p w14:paraId="6FB61BDA" w14:textId="77777777" w:rsidR="00685241" w:rsidRDefault="00685241" w:rsidP="00685241">
      <w:pPr>
        <w:rPr>
          <w:sz w:val="16"/>
          <w:szCs w:val="16"/>
        </w:rPr>
      </w:pPr>
    </w:p>
    <w:p w14:paraId="38577740" w14:textId="77777777" w:rsidR="00685241" w:rsidRDefault="00685241" w:rsidP="00685241"/>
    <w:p w14:paraId="0E86B23D" w14:textId="77777777" w:rsidR="00685241" w:rsidRDefault="00685241" w:rsidP="00685241">
      <w:pPr>
        <w:pStyle w:val="Heading4"/>
      </w:pPr>
      <w:r>
        <w:t>Effective protections for European medical whistleblowers are crucial to strengthening public health and prevent pandemics – COVID was the test run</w:t>
      </w:r>
    </w:p>
    <w:p w14:paraId="6070756C" w14:textId="77777777" w:rsidR="00685241" w:rsidRDefault="00685241" w:rsidP="00685241">
      <w:r>
        <w:rPr>
          <w:b/>
          <w:sz w:val="26"/>
          <w:szCs w:val="26"/>
        </w:rPr>
        <w:t xml:space="preserve">Dreyfus and </w:t>
      </w:r>
      <w:proofErr w:type="spellStart"/>
      <w:r>
        <w:rPr>
          <w:b/>
          <w:sz w:val="26"/>
          <w:szCs w:val="26"/>
        </w:rPr>
        <w:t>Galizzi</w:t>
      </w:r>
      <w:proofErr w:type="spellEnd"/>
      <w:r>
        <w:rPr>
          <w:b/>
          <w:sz w:val="26"/>
          <w:szCs w:val="26"/>
        </w:rPr>
        <w:t xml:space="preserve"> 20</w:t>
      </w:r>
      <w:r>
        <w:t xml:space="preserve"> — (</w:t>
      </w:r>
      <w:proofErr w:type="spellStart"/>
      <w:r>
        <w:t>Suelette</w:t>
      </w:r>
      <w:proofErr w:type="spellEnd"/>
      <w:r>
        <w:t xml:space="preserve"> Dreyfus, PhD, Researcher at the University of Melbourne, and Bruno </w:t>
      </w:r>
      <w:proofErr w:type="spellStart"/>
      <w:r>
        <w:t>Galizzi</w:t>
      </w:r>
      <w:proofErr w:type="spellEnd"/>
      <w:r>
        <w:t xml:space="preserve">, part of the Blueprint for Free Speech Spain, “Protect whistleblowers, protect everyone's health”, 5-19-20, Blueprint for Free Speech, Available Online at </w:t>
      </w:r>
      <w:hyperlink r:id="rId12">
        <w:r>
          <w:rPr>
            <w:color w:val="000000"/>
          </w:rPr>
          <w:t>https://www.blueprintforfreespeech.net/en/news/protect-whistleblowers-protect-everyones-health</w:t>
        </w:r>
      </w:hyperlink>
      <w:r>
        <w:t>, accessed 9-8-21, HKR-AM)</w:t>
      </w:r>
    </w:p>
    <w:p w14:paraId="555590F7" w14:textId="77777777" w:rsidR="00685241" w:rsidRDefault="00685241" w:rsidP="00685241">
      <w:pPr>
        <w:rPr>
          <w:sz w:val="16"/>
          <w:szCs w:val="16"/>
        </w:rPr>
      </w:pPr>
      <w:r>
        <w:rPr>
          <w:u w:val="single"/>
        </w:rPr>
        <w:t xml:space="preserve">The worldwide spread of </w:t>
      </w:r>
      <w:r>
        <w:rPr>
          <w:highlight w:val="cyan"/>
          <w:u w:val="single"/>
        </w:rPr>
        <w:t>coronavirus</w:t>
      </w:r>
      <w:r>
        <w:rPr>
          <w:u w:val="single"/>
        </w:rPr>
        <w:t xml:space="preserve"> has </w:t>
      </w:r>
      <w:r>
        <w:rPr>
          <w:highlight w:val="cyan"/>
          <w:u w:val="single"/>
        </w:rPr>
        <w:t>highlighted the importance of whistleblowers</w:t>
      </w:r>
      <w:r>
        <w:rPr>
          <w:u w:val="single"/>
        </w:rPr>
        <w:t xml:space="preserve"> like never before. The medical community caught a glimpse of the dark emergence of the virus when Dr. Li Wenliang from China tried to warn colleagues about the disease. Like many, he suffered retaliation from local officials for telling his community unpleasant truths.</w:t>
      </w:r>
      <w:r>
        <w:rPr>
          <w:sz w:val="16"/>
          <w:szCs w:val="16"/>
        </w:rPr>
        <w:t xml:space="preserve"> The highest levels of government intervened to rehabilitate his reputation only when he had died from the virus.</w:t>
      </w:r>
    </w:p>
    <w:p w14:paraId="4EA740AD" w14:textId="77777777" w:rsidR="00685241" w:rsidRDefault="00685241" w:rsidP="00685241">
      <w:pPr>
        <w:rPr>
          <w:u w:val="single"/>
        </w:rPr>
      </w:pPr>
      <w:r>
        <w:rPr>
          <w:u w:val="single"/>
        </w:rPr>
        <w:t xml:space="preserve">Whistleblowers from around the world are </w:t>
      </w:r>
      <w:r>
        <w:rPr>
          <w:highlight w:val="cyan"/>
          <w:u w:val="single"/>
        </w:rPr>
        <w:t>revealing irregularities</w:t>
      </w:r>
      <w:r>
        <w:rPr>
          <w:u w:val="single"/>
        </w:rPr>
        <w:t xml:space="preserve"> that are hidden by governments, </w:t>
      </w:r>
      <w:proofErr w:type="gramStart"/>
      <w:r>
        <w:rPr>
          <w:u w:val="single"/>
        </w:rPr>
        <w:t>companies</w:t>
      </w:r>
      <w:proofErr w:type="gramEnd"/>
      <w:r>
        <w:rPr>
          <w:u w:val="single"/>
        </w:rPr>
        <w:t xml:space="preserve"> and institutions. They reveal </w:t>
      </w:r>
      <w:r>
        <w:rPr>
          <w:highlight w:val="cyan"/>
          <w:u w:val="single"/>
        </w:rPr>
        <w:t>when</w:t>
      </w:r>
      <w:r>
        <w:rPr>
          <w:u w:val="single"/>
        </w:rPr>
        <w:t xml:space="preserve"> health </w:t>
      </w:r>
      <w:r>
        <w:rPr>
          <w:highlight w:val="cyan"/>
          <w:u w:val="single"/>
        </w:rPr>
        <w:t>workers</w:t>
      </w:r>
      <w:r>
        <w:rPr>
          <w:u w:val="single"/>
        </w:rPr>
        <w:t xml:space="preserve"> are put at risk for </w:t>
      </w:r>
      <w:r>
        <w:rPr>
          <w:highlight w:val="cyan"/>
          <w:u w:val="single"/>
        </w:rPr>
        <w:t>lack</w:t>
      </w:r>
      <w:r>
        <w:rPr>
          <w:u w:val="single"/>
        </w:rPr>
        <w:t xml:space="preserve">ing the proper </w:t>
      </w:r>
      <w:r>
        <w:rPr>
          <w:highlight w:val="cyan"/>
          <w:u w:val="single"/>
        </w:rPr>
        <w:t>protective equipment</w:t>
      </w:r>
      <w:r>
        <w:rPr>
          <w:u w:val="single"/>
        </w:rPr>
        <w:t xml:space="preserve">; they tell us </w:t>
      </w:r>
      <w:r>
        <w:rPr>
          <w:highlight w:val="cyan"/>
          <w:u w:val="single"/>
        </w:rPr>
        <w:t>when</w:t>
      </w:r>
      <w:r>
        <w:rPr>
          <w:u w:val="single"/>
        </w:rPr>
        <w:t xml:space="preserve"> the supply chains that bring us food - or </w:t>
      </w:r>
      <w:r>
        <w:rPr>
          <w:highlight w:val="cyan"/>
          <w:u w:val="single"/>
        </w:rPr>
        <w:t>medical supplies</w:t>
      </w:r>
      <w:r>
        <w:rPr>
          <w:u w:val="single"/>
        </w:rPr>
        <w:t xml:space="preserve"> - </w:t>
      </w:r>
      <w:r>
        <w:rPr>
          <w:highlight w:val="cyan"/>
          <w:u w:val="single"/>
        </w:rPr>
        <w:t>are</w:t>
      </w:r>
      <w:r>
        <w:rPr>
          <w:u w:val="single"/>
        </w:rPr>
        <w:t xml:space="preserve"> </w:t>
      </w:r>
      <w:r>
        <w:rPr>
          <w:highlight w:val="cyan"/>
          <w:u w:val="single"/>
        </w:rPr>
        <w:t>being</w:t>
      </w:r>
      <w:r>
        <w:rPr>
          <w:u w:val="single"/>
        </w:rPr>
        <w:t xml:space="preserve"> tampered with or </w:t>
      </w:r>
      <w:r>
        <w:rPr>
          <w:highlight w:val="cyan"/>
          <w:u w:val="single"/>
        </w:rPr>
        <w:t>corrupted</w:t>
      </w:r>
      <w:r>
        <w:rPr>
          <w:u w:val="single"/>
        </w:rPr>
        <w:t>, etc</w:t>
      </w:r>
      <w:r>
        <w:rPr>
          <w:sz w:val="16"/>
          <w:szCs w:val="16"/>
        </w:rPr>
        <w:t xml:space="preserve">. </w:t>
      </w:r>
      <w:r>
        <w:rPr>
          <w:u w:val="single"/>
        </w:rPr>
        <w:t xml:space="preserve">For this reason, more than 100 civil society organizations, journalists, unions, and experts from around the world released a statement asking to protect the whistleblowers in times of Covid-19. The letter emphasizes the </w:t>
      </w:r>
      <w:r>
        <w:rPr>
          <w:highlight w:val="cyan"/>
          <w:u w:val="single"/>
        </w:rPr>
        <w:t>central</w:t>
      </w:r>
      <w:r>
        <w:rPr>
          <w:u w:val="single"/>
        </w:rPr>
        <w:t xml:space="preserve">ity of citizens and workers </w:t>
      </w:r>
      <w:r>
        <w:rPr>
          <w:highlight w:val="cyan"/>
          <w:u w:val="single"/>
        </w:rPr>
        <w:t>in</w:t>
      </w:r>
      <w:r>
        <w:rPr>
          <w:u w:val="single"/>
        </w:rPr>
        <w:t xml:space="preserve"> "</w:t>
      </w:r>
      <w:r>
        <w:rPr>
          <w:highlight w:val="cyan"/>
          <w:u w:val="single"/>
        </w:rPr>
        <w:t>guaranteeing</w:t>
      </w:r>
      <w:r>
        <w:rPr>
          <w:u w:val="single"/>
        </w:rPr>
        <w:t xml:space="preserve"> that proper </w:t>
      </w:r>
      <w:r>
        <w:rPr>
          <w:highlight w:val="cyan"/>
          <w:u w:val="single"/>
        </w:rPr>
        <w:t>accountability</w:t>
      </w:r>
      <w:r>
        <w:rPr>
          <w:u w:val="single"/>
        </w:rPr>
        <w:t xml:space="preserve"> is maintained in our governments, corporate institutions and markets, and in the defense of their human rights and the freedoms of all people."</w:t>
      </w:r>
    </w:p>
    <w:p w14:paraId="01690ABD" w14:textId="77777777" w:rsidR="00685241" w:rsidRDefault="00685241" w:rsidP="00685241">
      <w:pPr>
        <w:rPr>
          <w:sz w:val="16"/>
          <w:szCs w:val="16"/>
        </w:rPr>
      </w:pPr>
      <w:r>
        <w:rPr>
          <w:sz w:val="16"/>
          <w:szCs w:val="16"/>
        </w:rPr>
        <w:t>Neither heroes nor martyrs</w:t>
      </w:r>
    </w:p>
    <w:p w14:paraId="35CD98A0" w14:textId="77777777" w:rsidR="00685241" w:rsidRDefault="00685241" w:rsidP="00685241">
      <w:pPr>
        <w:rPr>
          <w:sz w:val="16"/>
          <w:szCs w:val="16"/>
        </w:rPr>
      </w:pPr>
      <w:r>
        <w:rPr>
          <w:u w:val="single"/>
        </w:rPr>
        <w:t xml:space="preserve">In Spain, the State Confederation of Medical Unions (CESM) has filed a complaint with the Supreme Court about the distribution of defective medical material, based on situations that have been experienced at the local level. </w:t>
      </w:r>
      <w:r>
        <w:rPr>
          <w:sz w:val="16"/>
          <w:szCs w:val="16"/>
        </w:rPr>
        <w:t xml:space="preserve">Not surprisingly, unions are valuable institutions to which </w:t>
      </w:r>
      <w:proofErr w:type="gramStart"/>
      <w:r>
        <w:rPr>
          <w:sz w:val="16"/>
          <w:szCs w:val="16"/>
        </w:rPr>
        <w:t>an</w:t>
      </w:r>
      <w:proofErr w:type="gramEnd"/>
      <w:r>
        <w:rPr>
          <w:sz w:val="16"/>
          <w:szCs w:val="16"/>
        </w:rPr>
        <w:t xml:space="preserve"> whistleblower could turn to report a fact, particularly on public health and safety.</w:t>
      </w:r>
    </w:p>
    <w:p w14:paraId="2B651329" w14:textId="77777777" w:rsidR="00685241" w:rsidRDefault="00685241" w:rsidP="00685241">
      <w:pPr>
        <w:rPr>
          <w:sz w:val="16"/>
          <w:szCs w:val="16"/>
        </w:rPr>
      </w:pPr>
      <w:r>
        <w:rPr>
          <w:sz w:val="16"/>
          <w:szCs w:val="16"/>
        </w:rPr>
        <w:t xml:space="preserve">Although this is not always the case in Spain, many unions and organizations have exposed the lack </w:t>
      </w:r>
      <w:proofErr w:type="spellStart"/>
      <w:r>
        <w:rPr>
          <w:sz w:val="16"/>
          <w:szCs w:val="16"/>
        </w:rPr>
        <w:t>or</w:t>
      </w:r>
      <w:proofErr w:type="spellEnd"/>
      <w:r>
        <w:rPr>
          <w:sz w:val="16"/>
          <w:szCs w:val="16"/>
        </w:rPr>
        <w:t xml:space="preserve"> non-compliance of protection measures, or the lack of means to fight the virus, unleashing the #NiHéroesNiMartires trend. Protecting those who blow the whistle, in this case, also saves lives. The European Center for Disease Prevention and Control (ECDC) places Spain among the countries with the highest percentage of infected among its health personnel. Even when we applaud them from our balconies every day, healthcare workers continue to face a double vulnerability at the same time: contagion and retaliation. In fact, in recent weeks, many have been exposed to prevent or combat crimes or irregularities. The lack of protection they have contrasts, without a doubt, with the value that the public interest complaints they share provide us.</w:t>
      </w:r>
    </w:p>
    <w:p w14:paraId="5F9CD373" w14:textId="77777777" w:rsidR="00685241" w:rsidRDefault="00685241" w:rsidP="00685241">
      <w:pPr>
        <w:rPr>
          <w:sz w:val="16"/>
          <w:szCs w:val="16"/>
        </w:rPr>
      </w:pPr>
      <w:r>
        <w:rPr>
          <w:sz w:val="16"/>
          <w:szCs w:val="16"/>
        </w:rPr>
        <w:t>This is something that does not happen only in the field of health care, as we have seen in the globally known case of Tim Bay, Amazon's vice president, who decided to leave one of the most powerful companies after having witnessed the dismissal of employees who had denounced the vulnerabilities of workers in the warehouses of the technological giant.</w:t>
      </w:r>
    </w:p>
    <w:p w14:paraId="1E68CE87" w14:textId="77777777" w:rsidR="00685241" w:rsidRDefault="00685241" w:rsidP="00685241">
      <w:pPr>
        <w:rPr>
          <w:sz w:val="16"/>
          <w:szCs w:val="16"/>
        </w:rPr>
      </w:pPr>
      <w:r>
        <w:rPr>
          <w:sz w:val="16"/>
          <w:szCs w:val="16"/>
        </w:rPr>
        <w:t>Just a fight against corruption?</w:t>
      </w:r>
    </w:p>
    <w:p w14:paraId="35C7CC2A" w14:textId="77777777" w:rsidR="00685241" w:rsidRDefault="00685241" w:rsidP="00685241">
      <w:pPr>
        <w:rPr>
          <w:u w:val="single"/>
        </w:rPr>
      </w:pPr>
      <w:r>
        <w:rPr>
          <w:sz w:val="16"/>
          <w:szCs w:val="16"/>
        </w:rPr>
        <w:t xml:space="preserve">Some organizations are recognizing the vital value of protecting whistleblowers for the duration of the pandemic, not afterward. The Group of States against Corruption (GRECO) has recently released a series of legal references to prevent and fight corruption during this period. </w:t>
      </w:r>
      <w:r>
        <w:rPr>
          <w:u w:val="single"/>
        </w:rPr>
        <w:t xml:space="preserve">They recognize that </w:t>
      </w:r>
      <w:r>
        <w:rPr>
          <w:highlight w:val="cyan"/>
          <w:u w:val="single"/>
        </w:rPr>
        <w:t>fraudulent practices have an effect on medical services, making them more expensive and</w:t>
      </w:r>
      <w:r>
        <w:rPr>
          <w:u w:val="single"/>
        </w:rPr>
        <w:t xml:space="preserve"> of </w:t>
      </w:r>
      <w:r>
        <w:rPr>
          <w:highlight w:val="cyan"/>
          <w:u w:val="single"/>
        </w:rPr>
        <w:t>lower quality</w:t>
      </w:r>
      <w:r>
        <w:rPr>
          <w:u w:val="single"/>
        </w:rPr>
        <w:t xml:space="preserve">, </w:t>
      </w:r>
      <w:r>
        <w:rPr>
          <w:highlight w:val="cyan"/>
          <w:u w:val="single"/>
        </w:rPr>
        <w:t>leading to unequal access</w:t>
      </w:r>
      <w:r>
        <w:rPr>
          <w:u w:val="single"/>
        </w:rPr>
        <w:t xml:space="preserve"> to them, </w:t>
      </w:r>
      <w:r>
        <w:rPr>
          <w:highlight w:val="cyan"/>
          <w:u w:val="single"/>
        </w:rPr>
        <w:t>to the detriment o</w:t>
      </w:r>
      <w:r>
        <w:rPr>
          <w:u w:val="single"/>
        </w:rPr>
        <w:t xml:space="preserve">f the most </w:t>
      </w:r>
      <w:r>
        <w:rPr>
          <w:highlight w:val="cyan"/>
          <w:u w:val="single"/>
        </w:rPr>
        <w:t>vulnerable populations</w:t>
      </w:r>
      <w:r>
        <w:rPr>
          <w:u w:val="single"/>
        </w:rPr>
        <w:t>.</w:t>
      </w:r>
    </w:p>
    <w:p w14:paraId="4CF026CC" w14:textId="77777777" w:rsidR="00685241" w:rsidRDefault="00685241" w:rsidP="00685241">
      <w:pPr>
        <w:rPr>
          <w:sz w:val="16"/>
          <w:szCs w:val="16"/>
        </w:rPr>
      </w:pPr>
      <w:r>
        <w:rPr>
          <w:sz w:val="16"/>
          <w:szCs w:val="16"/>
        </w:rPr>
        <w:t xml:space="preserve">The report again points out that the </w:t>
      </w:r>
      <w:r>
        <w:rPr>
          <w:u w:val="single"/>
        </w:rPr>
        <w:t xml:space="preserve">protection of </w:t>
      </w:r>
      <w:r>
        <w:rPr>
          <w:highlight w:val="cyan"/>
          <w:u w:val="single"/>
        </w:rPr>
        <w:t>whistleblowers</w:t>
      </w:r>
      <w:r>
        <w:rPr>
          <w:u w:val="single"/>
        </w:rPr>
        <w:t xml:space="preserve"> is </w:t>
      </w:r>
      <w:r>
        <w:rPr>
          <w:highlight w:val="cyan"/>
          <w:u w:val="single"/>
        </w:rPr>
        <w:t>essential to prevent</w:t>
      </w:r>
      <w:r>
        <w:rPr>
          <w:u w:val="single"/>
        </w:rPr>
        <w:t xml:space="preserve"> the effect of </w:t>
      </w:r>
      <w:r>
        <w:rPr>
          <w:highlight w:val="cyan"/>
          <w:u w:val="single"/>
        </w:rPr>
        <w:t>corruption</w:t>
      </w:r>
      <w:r>
        <w:rPr>
          <w:u w:val="single"/>
        </w:rPr>
        <w:t xml:space="preserve"> on public institutions and the management of funds</w:t>
      </w:r>
      <w:r>
        <w:rPr>
          <w:sz w:val="16"/>
          <w:szCs w:val="16"/>
        </w:rPr>
        <w:t xml:space="preserve">. Once again, </w:t>
      </w:r>
      <w:r>
        <w:rPr>
          <w:u w:val="single"/>
        </w:rPr>
        <w:t xml:space="preserve">protecting those who warn against corruption also saves lives, since it allows </w:t>
      </w:r>
      <w:r>
        <w:rPr>
          <w:highlight w:val="cyan"/>
          <w:u w:val="single"/>
        </w:rPr>
        <w:t>strengthening the health system by protecting those who report corruption</w:t>
      </w:r>
      <w:r>
        <w:rPr>
          <w:u w:val="single"/>
        </w:rPr>
        <w:t xml:space="preserve"> from within. </w:t>
      </w:r>
      <w:r>
        <w:rPr>
          <w:sz w:val="16"/>
          <w:szCs w:val="16"/>
        </w:rPr>
        <w:t>Let's not forget that the economic costs of corruption for Spain have been estimated by different sources, reaching 90 billion euros, according to a report published by the Los Verdes / ALE alliance in the European Parliament, defining it as 90% of public health spending by 2018.</w:t>
      </w:r>
    </w:p>
    <w:p w14:paraId="340D3B26" w14:textId="77777777" w:rsidR="00685241" w:rsidRDefault="00685241" w:rsidP="00685241">
      <w:pPr>
        <w:rPr>
          <w:sz w:val="16"/>
          <w:szCs w:val="16"/>
        </w:rPr>
      </w:pPr>
      <w:r>
        <w:rPr>
          <w:sz w:val="16"/>
          <w:szCs w:val="16"/>
        </w:rPr>
        <w:t xml:space="preserve">But </w:t>
      </w:r>
      <w:r>
        <w:rPr>
          <w:u w:val="single"/>
        </w:rPr>
        <w:t xml:space="preserve">the protection of whistleblowers goes </w:t>
      </w:r>
      <w:proofErr w:type="gramStart"/>
      <w:r>
        <w:rPr>
          <w:u w:val="single"/>
        </w:rPr>
        <w:t>further, and</w:t>
      </w:r>
      <w:proofErr w:type="gramEnd"/>
      <w:r>
        <w:rPr>
          <w:u w:val="single"/>
        </w:rPr>
        <w:t xml:space="preserve"> has an effect on the protection of</w:t>
      </w:r>
      <w:r>
        <w:rPr>
          <w:sz w:val="16"/>
          <w:szCs w:val="16"/>
        </w:rPr>
        <w:t xml:space="preserve"> the environment, nuclear safety, transport, the quality of products, distribution chains and, as we have already seen, </w:t>
      </w:r>
      <w:r>
        <w:rPr>
          <w:u w:val="single"/>
        </w:rPr>
        <w:t>public health</w:t>
      </w:r>
      <w:r>
        <w:rPr>
          <w:sz w:val="16"/>
          <w:szCs w:val="16"/>
        </w:rPr>
        <w:t xml:space="preserve">. This is recognized by the rapporteur of the Committee on Legal Affairs of the European Parliament Sylvain </w:t>
      </w:r>
      <w:proofErr w:type="spellStart"/>
      <w:r>
        <w:rPr>
          <w:sz w:val="16"/>
          <w:szCs w:val="16"/>
        </w:rPr>
        <w:t>Waserman</w:t>
      </w:r>
      <w:proofErr w:type="spellEnd"/>
      <w:r>
        <w:rPr>
          <w:sz w:val="16"/>
          <w:szCs w:val="16"/>
        </w:rPr>
        <w:t>, in his latest report last October.</w:t>
      </w:r>
    </w:p>
    <w:p w14:paraId="7AA2EEE0" w14:textId="77777777" w:rsidR="00685241" w:rsidRDefault="00685241" w:rsidP="00685241">
      <w:pPr>
        <w:rPr>
          <w:u w:val="single"/>
        </w:rPr>
      </w:pPr>
      <w:r>
        <w:rPr>
          <w:u w:val="single"/>
        </w:rPr>
        <w:t xml:space="preserve">In Poland, Andrzej </w:t>
      </w:r>
      <w:proofErr w:type="spellStart"/>
      <w:r>
        <w:rPr>
          <w:u w:val="single"/>
        </w:rPr>
        <w:t>Hawranek</w:t>
      </w:r>
      <w:proofErr w:type="spellEnd"/>
      <w:r>
        <w:rPr>
          <w:u w:val="single"/>
        </w:rPr>
        <w:t xml:space="preserve">, Director of the State Health Inspectorate, reported the lack of sufficient evidence to determine the spread of the virus in the city of Krakow. Thanks to his publications on the local situation, he forced the health and epidemiological units to report daily on the situation. </w:t>
      </w:r>
      <w:r>
        <w:rPr>
          <w:highlight w:val="cyan"/>
          <w:u w:val="single"/>
        </w:rPr>
        <w:t>The</w:t>
      </w:r>
      <w:r>
        <w:rPr>
          <w:u w:val="single"/>
        </w:rPr>
        <w:t xml:space="preserve"> knowledge and </w:t>
      </w:r>
      <w:r>
        <w:rPr>
          <w:highlight w:val="cyan"/>
          <w:u w:val="single"/>
        </w:rPr>
        <w:t>democratization of public</w:t>
      </w:r>
      <w:r>
        <w:rPr>
          <w:u w:val="single"/>
        </w:rPr>
        <w:t xml:space="preserve">, </w:t>
      </w:r>
      <w:proofErr w:type="gramStart"/>
      <w:r>
        <w:rPr>
          <w:u w:val="single"/>
        </w:rPr>
        <w:t>updated</w:t>
      </w:r>
      <w:proofErr w:type="gramEnd"/>
      <w:r>
        <w:rPr>
          <w:u w:val="single"/>
        </w:rPr>
        <w:t xml:space="preserve"> and reliable </w:t>
      </w:r>
      <w:r>
        <w:rPr>
          <w:highlight w:val="cyan"/>
          <w:u w:val="single"/>
        </w:rPr>
        <w:t>information</w:t>
      </w:r>
      <w:r>
        <w:rPr>
          <w:u w:val="single"/>
        </w:rPr>
        <w:t xml:space="preserve"> </w:t>
      </w:r>
      <w:r>
        <w:rPr>
          <w:highlight w:val="cyan"/>
          <w:u w:val="single"/>
        </w:rPr>
        <w:t>on</w:t>
      </w:r>
      <w:r>
        <w:rPr>
          <w:u w:val="single"/>
        </w:rPr>
        <w:t xml:space="preserve"> the state of </w:t>
      </w:r>
      <w:r>
        <w:rPr>
          <w:highlight w:val="cyan"/>
          <w:u w:val="single"/>
        </w:rPr>
        <w:t>the pandemic is essential</w:t>
      </w:r>
      <w:r>
        <w:rPr>
          <w:u w:val="single"/>
        </w:rPr>
        <w:t xml:space="preserve"> to be able to carry out successful and tailored management. Protecting whistleblowers and our right to know also saves lives.</w:t>
      </w:r>
    </w:p>
    <w:p w14:paraId="57B311EB" w14:textId="77777777" w:rsidR="00685241" w:rsidRDefault="00685241" w:rsidP="00685241">
      <w:pPr>
        <w:rPr>
          <w:sz w:val="16"/>
          <w:szCs w:val="16"/>
        </w:rPr>
      </w:pPr>
      <w:r>
        <w:rPr>
          <w:sz w:val="16"/>
          <w:szCs w:val="16"/>
        </w:rPr>
        <w:t>Towards the new normality, protecting those who protect us</w:t>
      </w:r>
    </w:p>
    <w:p w14:paraId="0BC338AB" w14:textId="77777777" w:rsidR="00685241" w:rsidRDefault="00685241" w:rsidP="00685241">
      <w:pPr>
        <w:rPr>
          <w:sz w:val="16"/>
          <w:szCs w:val="16"/>
        </w:rPr>
      </w:pPr>
      <w:r>
        <w:rPr>
          <w:sz w:val="16"/>
          <w:szCs w:val="16"/>
        </w:rPr>
        <w:t>In a bitter irony, Spain is one of the countries hardest hit by the coronavirus and, at the same time, one of the few countries in the European Union that does not have a national law to protect whistleblowers.</w:t>
      </w:r>
    </w:p>
    <w:p w14:paraId="5B61B8DC" w14:textId="77777777" w:rsidR="00685241" w:rsidRDefault="00685241" w:rsidP="00685241">
      <w:pPr>
        <w:rPr>
          <w:u w:val="single"/>
        </w:rPr>
      </w:pPr>
      <w:r>
        <w:rPr>
          <w:u w:val="single"/>
        </w:rPr>
        <w:t xml:space="preserve">Now is the time to change that. The transposition of </w:t>
      </w:r>
      <w:r>
        <w:rPr>
          <w:highlight w:val="cyan"/>
          <w:u w:val="single"/>
        </w:rPr>
        <w:t>the</w:t>
      </w:r>
      <w:r>
        <w:rPr>
          <w:u w:val="single"/>
        </w:rPr>
        <w:t xml:space="preserve"> </w:t>
      </w:r>
      <w:r>
        <w:rPr>
          <w:highlight w:val="cyan"/>
          <w:u w:val="single"/>
        </w:rPr>
        <w:t>European Directive</w:t>
      </w:r>
      <w:r>
        <w:rPr>
          <w:u w:val="single"/>
        </w:rPr>
        <w:t xml:space="preserve"> 2019/1937 </w:t>
      </w:r>
      <w:r>
        <w:rPr>
          <w:highlight w:val="cyan"/>
          <w:u w:val="single"/>
        </w:rPr>
        <w:t>is an opportunity to incorporate legal provisions</w:t>
      </w:r>
      <w:r>
        <w:rPr>
          <w:u w:val="single"/>
        </w:rPr>
        <w:t xml:space="preserve"> at the national </w:t>
      </w:r>
      <w:proofErr w:type="gramStart"/>
      <w:r>
        <w:rPr>
          <w:u w:val="single"/>
        </w:rPr>
        <w:t>level, and</w:t>
      </w:r>
      <w:proofErr w:type="gramEnd"/>
      <w:r>
        <w:rPr>
          <w:u w:val="single"/>
        </w:rPr>
        <w:t xml:space="preserve"> promote a cultural change to provide citizens with </w:t>
      </w:r>
      <w:r>
        <w:rPr>
          <w:highlight w:val="cyan"/>
          <w:u w:val="single"/>
        </w:rPr>
        <w:t>mechanisms for active participation in the protection of the public interest.</w:t>
      </w:r>
    </w:p>
    <w:p w14:paraId="4EFDA75D" w14:textId="77777777" w:rsidR="00685241" w:rsidRDefault="00685241" w:rsidP="00685241">
      <w:pPr>
        <w:rPr>
          <w:sz w:val="16"/>
          <w:szCs w:val="16"/>
        </w:rPr>
      </w:pPr>
      <w:r>
        <w:rPr>
          <w:sz w:val="16"/>
          <w:szCs w:val="16"/>
        </w:rPr>
        <w:t>Last February, when the world was yet another, Blueprint for Free Speech, together with the National Commission of Markets and Competition, organized a public event bringing together spokespersons and representatives of political parties precisely to discuss this matter. That event was the first time that a wide and diverse party table (</w:t>
      </w:r>
      <w:proofErr w:type="spellStart"/>
      <w:r>
        <w:rPr>
          <w:sz w:val="16"/>
          <w:szCs w:val="16"/>
        </w:rPr>
        <w:t>Ciudadanos</w:t>
      </w:r>
      <w:proofErr w:type="spellEnd"/>
      <w:r>
        <w:rPr>
          <w:sz w:val="16"/>
          <w:szCs w:val="16"/>
        </w:rPr>
        <w:t xml:space="preserve">, </w:t>
      </w:r>
      <w:proofErr w:type="spellStart"/>
      <w:r>
        <w:rPr>
          <w:sz w:val="16"/>
          <w:szCs w:val="16"/>
        </w:rPr>
        <w:t>Esquerra</w:t>
      </w:r>
      <w:proofErr w:type="spellEnd"/>
      <w:r>
        <w:rPr>
          <w:sz w:val="16"/>
          <w:szCs w:val="16"/>
        </w:rPr>
        <w:t xml:space="preserve"> </w:t>
      </w:r>
      <w:proofErr w:type="spellStart"/>
      <w:r>
        <w:rPr>
          <w:sz w:val="16"/>
          <w:szCs w:val="16"/>
        </w:rPr>
        <w:t>Republicana</w:t>
      </w:r>
      <w:proofErr w:type="spellEnd"/>
      <w:r>
        <w:rPr>
          <w:sz w:val="16"/>
          <w:szCs w:val="16"/>
        </w:rPr>
        <w:t xml:space="preserve">, Partido Popular, </w:t>
      </w:r>
      <w:proofErr w:type="spellStart"/>
      <w:r>
        <w:rPr>
          <w:sz w:val="16"/>
          <w:szCs w:val="16"/>
        </w:rPr>
        <w:t>Unidas</w:t>
      </w:r>
      <w:proofErr w:type="spellEnd"/>
      <w:r>
        <w:rPr>
          <w:sz w:val="16"/>
          <w:szCs w:val="16"/>
        </w:rPr>
        <w:t xml:space="preserve"> Podemos, Vox) sat publicly in Madrid to discuss protection of whistleblowers.</w:t>
      </w:r>
    </w:p>
    <w:p w14:paraId="740A73A6" w14:textId="77777777" w:rsidR="00685241" w:rsidRDefault="00685241" w:rsidP="00685241">
      <w:pPr>
        <w:rPr>
          <w:sz w:val="16"/>
          <w:szCs w:val="16"/>
        </w:rPr>
      </w:pPr>
      <w:r>
        <w:rPr>
          <w:sz w:val="16"/>
          <w:szCs w:val="16"/>
        </w:rPr>
        <w:t xml:space="preserve">Different positions were heard, some of them distant from what was established by the aforementioned European Directive, but all recognized the complete need to protect </w:t>
      </w:r>
      <w:proofErr w:type="spellStart"/>
      <w:r>
        <w:rPr>
          <w:sz w:val="16"/>
          <w:szCs w:val="16"/>
        </w:rPr>
        <w:t>alerters</w:t>
      </w:r>
      <w:proofErr w:type="spellEnd"/>
      <w:r>
        <w:rPr>
          <w:sz w:val="16"/>
          <w:szCs w:val="16"/>
        </w:rPr>
        <w:t xml:space="preserve"> in an integral way. Civil society was once again ahead of the interests of legislators proposing various alternatives that were waiting to be debated, one of them currently on the Table of Congress.</w:t>
      </w:r>
    </w:p>
    <w:p w14:paraId="5003917A" w14:textId="77777777" w:rsidR="00685241" w:rsidRDefault="00685241" w:rsidP="00685241">
      <w:pPr>
        <w:rPr>
          <w:u w:val="single"/>
        </w:rPr>
      </w:pPr>
      <w:r>
        <w:rPr>
          <w:u w:val="single"/>
        </w:rPr>
        <w:t>In this period of de-escalation and transition to the "new normal" one cannot look the other way. The iron and urgent commitment must be doubled to protect the whistleblowers, who have demonstrated to promote a more just and democratic operation of the institutions, in defense of our fundamental and human rights.</w:t>
      </w:r>
    </w:p>
    <w:p w14:paraId="33F0DDFF" w14:textId="77777777" w:rsidR="00685241" w:rsidRDefault="00685241" w:rsidP="00685241">
      <w:pPr>
        <w:pStyle w:val="Heading4"/>
      </w:pPr>
      <w:r>
        <w:br/>
        <w:t>New diseases cause extinction – uniquely probable due to environmental changes.</w:t>
      </w:r>
    </w:p>
    <w:p w14:paraId="3A814FF6" w14:textId="77777777" w:rsidR="00685241" w:rsidRDefault="00685241" w:rsidP="00685241">
      <w:r>
        <w:rPr>
          <w:b/>
          <w:sz w:val="26"/>
          <w:szCs w:val="26"/>
        </w:rPr>
        <w:t>Mooney 21</w:t>
      </w:r>
      <w:r>
        <w:t xml:space="preserve"> — (Tom Mooney, Senior Communications &amp; Advocacy Manager for the Coalition for Epidemic Preparedness Innovations, “Preparing for the next “Disease X””, CEPI, 2-1-21, Available Online at </w:t>
      </w:r>
      <w:hyperlink r:id="rId13">
        <w:r>
          <w:rPr>
            <w:color w:val="000000"/>
          </w:rPr>
          <w:t>https://cepi.net/news_cepi/preparing-for-the-next-disease-x/</w:t>
        </w:r>
      </w:hyperlink>
      <w:r>
        <w:t>, accessed 9-10-21, HKR-AM)</w:t>
      </w:r>
    </w:p>
    <w:p w14:paraId="0DE55F6B" w14:textId="77777777" w:rsidR="00685241" w:rsidRDefault="00685241" w:rsidP="00685241">
      <w:pPr>
        <w:rPr>
          <w:sz w:val="16"/>
          <w:szCs w:val="16"/>
        </w:rPr>
      </w:pPr>
      <w:r>
        <w:rPr>
          <w:highlight w:val="cyan"/>
          <w:u w:val="single"/>
        </w:rPr>
        <w:t>Disease</w:t>
      </w:r>
      <w:r>
        <w:rPr>
          <w:u w:val="single"/>
        </w:rPr>
        <w:t xml:space="preserve"> </w:t>
      </w:r>
      <w:r>
        <w:rPr>
          <w:highlight w:val="cyan"/>
          <w:u w:val="single"/>
        </w:rPr>
        <w:t>X</w:t>
      </w:r>
      <w:r>
        <w:rPr>
          <w:u w:val="single"/>
        </w:rPr>
        <w:t xml:space="preserve"> represents the knowledge that </w:t>
      </w:r>
      <w:r>
        <w:rPr>
          <w:highlight w:val="cyan"/>
          <w:u w:val="single"/>
        </w:rPr>
        <w:t>a serious international pandemic</w:t>
      </w:r>
      <w:r>
        <w:rPr>
          <w:u w:val="single"/>
        </w:rPr>
        <w:t xml:space="preserve"> could be </w:t>
      </w:r>
      <w:r>
        <w:rPr>
          <w:highlight w:val="cyan"/>
          <w:u w:val="single"/>
        </w:rPr>
        <w:t>caused by</w:t>
      </w:r>
      <w:r>
        <w:rPr>
          <w:u w:val="single"/>
        </w:rPr>
        <w:t xml:space="preserve"> a pathogen currently </w:t>
      </w:r>
      <w:r>
        <w:rPr>
          <w:highlight w:val="cyan"/>
          <w:u w:val="single"/>
        </w:rPr>
        <w:t>unknown</w:t>
      </w:r>
      <w:r>
        <w:rPr>
          <w:u w:val="single"/>
        </w:rPr>
        <w:t xml:space="preserve"> to cause human </w:t>
      </w:r>
      <w:r>
        <w:rPr>
          <w:highlight w:val="cyan"/>
          <w:u w:val="single"/>
        </w:rPr>
        <w:t>disease</w:t>
      </w:r>
      <w:r>
        <w:rPr>
          <w:u w:val="single"/>
        </w:rPr>
        <w:t>.</w:t>
      </w:r>
      <w:r>
        <w:rPr>
          <w:sz w:val="16"/>
          <w:szCs w:val="16"/>
        </w:rPr>
        <w:t xml:space="preserve"> It was first included in the WHO’s list of priority pathogens in 2018. COVID-19 represents the first occurrence of Disease X since its designation was established, emerging much sooner than anticipated.</w:t>
      </w:r>
    </w:p>
    <w:p w14:paraId="338A578D" w14:textId="77777777" w:rsidR="00685241" w:rsidRDefault="00685241" w:rsidP="00685241">
      <w:pPr>
        <w:rPr>
          <w:b/>
          <w:u w:val="single"/>
        </w:rPr>
      </w:pPr>
      <w:r>
        <w:rPr>
          <w:sz w:val="16"/>
          <w:szCs w:val="16"/>
        </w:rPr>
        <w:t xml:space="preserve">While the world battles to control COVID-19, </w:t>
      </w:r>
      <w:r>
        <w:rPr>
          <w:u w:val="single"/>
        </w:rPr>
        <w:t xml:space="preserve">we know that </w:t>
      </w:r>
      <w:r>
        <w:rPr>
          <w:highlight w:val="cyan"/>
          <w:u w:val="single"/>
        </w:rPr>
        <w:t xml:space="preserve">future outbreaks of Disease X are </w:t>
      </w:r>
      <w:r>
        <w:rPr>
          <w:b/>
          <w:highlight w:val="cyan"/>
          <w:u w:val="single"/>
        </w:rPr>
        <w:t>inevitable</w:t>
      </w:r>
      <w:r>
        <w:rPr>
          <w:u w:val="single"/>
        </w:rPr>
        <w:t>.</w:t>
      </w:r>
      <w:r>
        <w:rPr>
          <w:sz w:val="16"/>
          <w:szCs w:val="16"/>
        </w:rPr>
        <w:t xml:space="preserve"> </w:t>
      </w:r>
      <w:r>
        <w:rPr>
          <w:highlight w:val="cyan"/>
          <w:u w:val="single"/>
        </w:rPr>
        <w:t>Our interconnected world</w:t>
      </w:r>
      <w:r>
        <w:rPr>
          <w:u w:val="single"/>
        </w:rPr>
        <w:t xml:space="preserve"> </w:t>
      </w:r>
      <w:r>
        <w:rPr>
          <w:highlight w:val="cyan"/>
          <w:u w:val="single"/>
        </w:rPr>
        <w:t>has made</w:t>
      </w:r>
      <w:r>
        <w:rPr>
          <w:u w:val="single"/>
        </w:rPr>
        <w:t xml:space="preserve"> us more </w:t>
      </w:r>
      <w:r>
        <w:rPr>
          <w:highlight w:val="cyan"/>
          <w:u w:val="single"/>
        </w:rPr>
        <w:t>vulnerable</w:t>
      </w:r>
      <w:r>
        <w:rPr>
          <w:u w:val="single"/>
        </w:rPr>
        <w:t xml:space="preserve"> than ever to the rapid spread of new emerging infectious diseases. Rapid </w:t>
      </w:r>
      <w:proofErr w:type="spellStart"/>
      <w:r>
        <w:rPr>
          <w:highlight w:val="cyan"/>
          <w:u w:val="single"/>
        </w:rPr>
        <w:t>urbanisation</w:t>
      </w:r>
      <w:proofErr w:type="spellEnd"/>
      <w:r>
        <w:rPr>
          <w:highlight w:val="cyan"/>
          <w:u w:val="single"/>
        </w:rPr>
        <w:t>,</w:t>
      </w:r>
      <w:r>
        <w:rPr>
          <w:u w:val="single"/>
        </w:rPr>
        <w:t xml:space="preserve"> </w:t>
      </w:r>
      <w:r>
        <w:rPr>
          <w:highlight w:val="cyan"/>
          <w:u w:val="single"/>
        </w:rPr>
        <w:t>deforestation</w:t>
      </w:r>
      <w:r>
        <w:rPr>
          <w:u w:val="single"/>
        </w:rPr>
        <w:t xml:space="preserve">, intensive agriculture, livestock rearing practices, climate change and </w:t>
      </w:r>
      <w:proofErr w:type="spellStart"/>
      <w:r>
        <w:rPr>
          <w:highlight w:val="cyan"/>
          <w:u w:val="single"/>
        </w:rPr>
        <w:t>globalisation</w:t>
      </w:r>
      <w:proofErr w:type="spellEnd"/>
      <w:r>
        <w:rPr>
          <w:u w:val="single"/>
        </w:rPr>
        <w:t xml:space="preserve"> </w:t>
      </w:r>
      <w:r>
        <w:rPr>
          <w:highlight w:val="cyan"/>
          <w:u w:val="single"/>
        </w:rPr>
        <w:t>are</w:t>
      </w:r>
      <w:r>
        <w:rPr>
          <w:u w:val="single"/>
        </w:rPr>
        <w:t xml:space="preserve"> </w:t>
      </w:r>
      <w:r>
        <w:rPr>
          <w:highlight w:val="cyan"/>
          <w:u w:val="single"/>
        </w:rPr>
        <w:t>increasing</w:t>
      </w:r>
      <w:r>
        <w:rPr>
          <w:u w:val="single"/>
        </w:rPr>
        <w:t xml:space="preserve"> opportunities for animal-to-human contacts and for human-to-human </w:t>
      </w:r>
      <w:r>
        <w:rPr>
          <w:highlight w:val="cyan"/>
          <w:u w:val="single"/>
        </w:rPr>
        <w:t>transmission of disease</w:t>
      </w:r>
      <w:r>
        <w:rPr>
          <w:u w:val="single"/>
        </w:rPr>
        <w:t xml:space="preserve"> on a global scale</w:t>
      </w:r>
      <w:r>
        <w:rPr>
          <w:highlight w:val="cyan"/>
          <w:u w:val="single"/>
        </w:rPr>
        <w:t xml:space="preserve">. </w:t>
      </w:r>
      <w:r>
        <w:rPr>
          <w:b/>
          <w:highlight w:val="cyan"/>
          <w:u w:val="single"/>
        </w:rPr>
        <w:t>The threat of Disease X infecting the human population, and spreading quickly</w:t>
      </w:r>
      <w:r>
        <w:rPr>
          <w:b/>
          <w:u w:val="single"/>
        </w:rPr>
        <w:t xml:space="preserve"> around the world</w:t>
      </w:r>
      <w:r>
        <w:rPr>
          <w:b/>
          <w:highlight w:val="cyan"/>
          <w:u w:val="single"/>
        </w:rPr>
        <w:t>, is greater than ever before.</w:t>
      </w:r>
    </w:p>
    <w:p w14:paraId="5D4D813B" w14:textId="77777777" w:rsidR="00685241" w:rsidRDefault="00685241" w:rsidP="00685241">
      <w:pPr>
        <w:rPr>
          <w:sz w:val="16"/>
          <w:szCs w:val="16"/>
        </w:rPr>
      </w:pPr>
      <w:r>
        <w:rPr>
          <w:sz w:val="16"/>
          <w:szCs w:val="16"/>
        </w:rPr>
        <w:t>COVID-19: CEPI’s first Disease X</w:t>
      </w:r>
    </w:p>
    <w:p w14:paraId="01639971" w14:textId="77777777" w:rsidR="00685241" w:rsidRDefault="00685241" w:rsidP="00685241">
      <w:pPr>
        <w:rPr>
          <w:sz w:val="16"/>
          <w:szCs w:val="16"/>
        </w:rPr>
      </w:pPr>
      <w:r>
        <w:rPr>
          <w:u w:val="single"/>
        </w:rPr>
        <w:t xml:space="preserve">When CEPI was established in 2017 we classed Disease X as </w:t>
      </w:r>
      <w:r>
        <w:rPr>
          <w:highlight w:val="cyan"/>
          <w:u w:val="single"/>
        </w:rPr>
        <w:t>a serious risk to global health security,</w:t>
      </w:r>
      <w:r>
        <w:rPr>
          <w:u w:val="single"/>
        </w:rPr>
        <w:t xml:space="preserve"> for which the world needed to prepare.</w:t>
      </w:r>
      <w:r>
        <w:rPr>
          <w:sz w:val="16"/>
          <w:szCs w:val="16"/>
        </w:rPr>
        <w:t xml:space="preserve"> Prior to the COVID-19 pandemic, CEPI had initiated a rapid response </w:t>
      </w:r>
      <w:proofErr w:type="spellStart"/>
      <w:r>
        <w:rPr>
          <w:sz w:val="16"/>
          <w:szCs w:val="16"/>
        </w:rPr>
        <w:t>programme</w:t>
      </w:r>
      <w:proofErr w:type="spellEnd"/>
      <w:r>
        <w:rPr>
          <w:sz w:val="16"/>
          <w:szCs w:val="16"/>
        </w:rPr>
        <w:t>—including mRNA vaccines—against novel pathogens. Our goal was to be able to start safety testing of vaccines within months of a new pathogen being genetically sequenced.</w:t>
      </w:r>
    </w:p>
    <w:p w14:paraId="650231D4" w14:textId="77777777" w:rsidR="00685241" w:rsidRDefault="00685241" w:rsidP="00685241">
      <w:pPr>
        <w:rPr>
          <w:sz w:val="16"/>
          <w:szCs w:val="16"/>
        </w:rPr>
      </w:pPr>
      <w:r>
        <w:rPr>
          <w:sz w:val="16"/>
          <w:szCs w:val="16"/>
        </w:rPr>
        <w:t>In January 2020—within 2 weeks of the publication of the genome sequence of the COVID-19 virus, and with just 141 confirmed cases of COVID-19 globally—CEPI began work on developing vaccine candidates against the virus. CEPI was able to move with such agility because it had already identified coronaviruses as serious threats and invested over $140 million in the development of vaccines against MERS. Within a few weeks of the COVID-19 outbreak, most of CEPI’s MERS vaccine development partners had pivoted to work on the new virus.</w:t>
      </w:r>
    </w:p>
    <w:p w14:paraId="203E918C" w14:textId="77777777" w:rsidR="00685241" w:rsidRDefault="00685241" w:rsidP="00685241">
      <w:pPr>
        <w:rPr>
          <w:sz w:val="16"/>
          <w:szCs w:val="16"/>
        </w:rPr>
      </w:pPr>
      <w:r>
        <w:rPr>
          <w:sz w:val="16"/>
          <w:szCs w:val="16"/>
        </w:rPr>
        <w:t>Just one year later, two CEPI-supported vaccine candidates are amongst the first in the world to be approved by regulatory authorities and deployed to protect people from the virus; and potentially over one billion doses of vaccine enabled by CEPI investment will be available to the COVAX Facility in 2021.</w:t>
      </w:r>
    </w:p>
    <w:p w14:paraId="1B626CA5" w14:textId="77777777" w:rsidR="00685241" w:rsidRDefault="00685241" w:rsidP="00685241">
      <w:pPr>
        <w:rPr>
          <w:sz w:val="16"/>
          <w:szCs w:val="16"/>
        </w:rPr>
      </w:pPr>
      <w:r>
        <w:rPr>
          <w:sz w:val="16"/>
          <w:szCs w:val="16"/>
        </w:rPr>
        <w:t>The speed of the scientific progress has been astounding, compressing vaccine development—which typically takes a decade into the space of 12 months—yet over 2 million lives have been lost to COVID-19 already and economies the world over have been devastated.</w:t>
      </w:r>
    </w:p>
    <w:p w14:paraId="29EEC60B" w14:textId="77777777" w:rsidR="00685241" w:rsidRDefault="00685241" w:rsidP="00685241">
      <w:pPr>
        <w:rPr>
          <w:sz w:val="16"/>
          <w:szCs w:val="16"/>
        </w:rPr>
      </w:pPr>
      <w:r>
        <w:rPr>
          <w:sz w:val="16"/>
          <w:szCs w:val="16"/>
        </w:rPr>
        <w:t>So, could we move even faster next time?</w:t>
      </w:r>
    </w:p>
    <w:p w14:paraId="48304E24" w14:textId="77777777" w:rsidR="00685241" w:rsidRDefault="00685241" w:rsidP="00685241">
      <w:pPr>
        <w:rPr>
          <w:sz w:val="16"/>
          <w:szCs w:val="16"/>
        </w:rPr>
      </w:pPr>
      <w:r>
        <w:rPr>
          <w:sz w:val="16"/>
          <w:szCs w:val="16"/>
        </w:rPr>
        <w:t>What next for Disease X?</w:t>
      </w:r>
    </w:p>
    <w:p w14:paraId="00329320" w14:textId="77777777" w:rsidR="00685241" w:rsidRDefault="00685241" w:rsidP="00685241">
      <w:pPr>
        <w:rPr>
          <w:u w:val="single"/>
        </w:rPr>
      </w:pPr>
      <w:r>
        <w:rPr>
          <w:u w:val="single"/>
        </w:rPr>
        <w:t xml:space="preserve">We don’t know where or when the next Disease X will emerge, only that it will. As COVID-19 has demonstrated, diseases do not respect </w:t>
      </w:r>
      <w:proofErr w:type="gramStart"/>
      <w:r>
        <w:rPr>
          <w:u w:val="single"/>
        </w:rPr>
        <w:t>borders</w:t>
      </w:r>
      <w:proofErr w:type="gramEnd"/>
      <w:r>
        <w:rPr>
          <w:u w:val="single"/>
        </w:rPr>
        <w:t xml:space="preserve"> so we need to be prepared on a global scale to respond to future outbreaks of Disease X, and we need to do it fast.</w:t>
      </w:r>
    </w:p>
    <w:p w14:paraId="2F42D026" w14:textId="77777777" w:rsidR="00685241" w:rsidRDefault="00685241" w:rsidP="00685241">
      <w:pPr>
        <w:rPr>
          <w:sz w:val="16"/>
          <w:szCs w:val="16"/>
        </w:rPr>
      </w:pPr>
      <w:r>
        <w:rPr>
          <w:sz w:val="16"/>
          <w:szCs w:val="16"/>
        </w:rPr>
        <w:t>In many ways COVID-19 is a proof of concept for rapidly developing a vaccine against a new viral threat. Scientists were already working on vaccines against MERS and SARS—pathogens from the same virus family as COVID-19—which gave us a crucial head start this time around.</w:t>
      </w:r>
    </w:p>
    <w:p w14:paraId="31380B03" w14:textId="77777777" w:rsidR="00685241" w:rsidRDefault="00685241" w:rsidP="00685241">
      <w:pPr>
        <w:rPr>
          <w:u w:val="single"/>
        </w:rPr>
      </w:pPr>
      <w:r>
        <w:rPr>
          <w:u w:val="single"/>
        </w:rPr>
        <w:t xml:space="preserve">25 viral families are known to infect humans, and </w:t>
      </w:r>
      <w:r>
        <w:rPr>
          <w:highlight w:val="cyan"/>
          <w:u w:val="single"/>
        </w:rPr>
        <w:t>over 1.6 million yet-to-be-discovered viral species</w:t>
      </w:r>
      <w:r>
        <w:rPr>
          <w:u w:val="single"/>
        </w:rPr>
        <w:t xml:space="preserve"> from these viral families are estimated to </w:t>
      </w:r>
      <w:r>
        <w:rPr>
          <w:highlight w:val="cyan"/>
          <w:u w:val="single"/>
        </w:rPr>
        <w:t>exist</w:t>
      </w:r>
      <w:r>
        <w:rPr>
          <w:u w:val="single"/>
        </w:rPr>
        <w:t xml:space="preserve"> in mammal and bird hosts—the most important reservoirs for viral zoonoses.</w:t>
      </w:r>
    </w:p>
    <w:p w14:paraId="4E0B45B6" w14:textId="77777777" w:rsidR="00685241" w:rsidRDefault="00685241" w:rsidP="00685241">
      <w:pPr>
        <w:rPr>
          <w:sz w:val="16"/>
          <w:szCs w:val="16"/>
        </w:rPr>
      </w:pPr>
      <w:r>
        <w:rPr>
          <w:sz w:val="16"/>
          <w:szCs w:val="16"/>
        </w:rPr>
        <w:t>We cannot develop vaccines against all potential viral threats, but we could produce a library of prototype vaccines and other biological interventions against representative pathogens from each of these 25 viral families. Having such a library of prototype vaccines, which could be ‘pulled off the shelf’, and advanced into clinical testing as soon as a related threat emerges would dramatically accelerate the development of vaccines.</w:t>
      </w:r>
    </w:p>
    <w:p w14:paraId="217E25DE" w14:textId="77777777" w:rsidR="00685241" w:rsidRDefault="00685241" w:rsidP="00685241">
      <w:pPr>
        <w:rPr>
          <w:sz w:val="16"/>
          <w:szCs w:val="16"/>
        </w:rPr>
      </w:pPr>
      <w:r>
        <w:rPr>
          <w:sz w:val="16"/>
          <w:szCs w:val="16"/>
        </w:rPr>
        <w:t xml:space="preserve">We also know that beta coronaviruses that cause SARS and MERS are associated with case fatality rates of 10-35% (25-88 times worse than COVID-19) and that coronaviruses circulate widely in animal reservoirs. </w:t>
      </w:r>
      <w:r>
        <w:rPr>
          <w:u w:val="single"/>
        </w:rPr>
        <w:t xml:space="preserve">The emergence of a coronavirus variant combining the transmissibility of COVID-19 with the lethality of SARS or MERS would be utterly devastating. We must </w:t>
      </w:r>
      <w:proofErr w:type="spellStart"/>
      <w:r>
        <w:rPr>
          <w:u w:val="single"/>
        </w:rPr>
        <w:t>minimise</w:t>
      </w:r>
      <w:proofErr w:type="spellEnd"/>
      <w:r>
        <w:rPr>
          <w:u w:val="single"/>
        </w:rPr>
        <w:t xml:space="preserve"> this threat as a matter of urgency</w:t>
      </w:r>
      <w:r>
        <w:rPr>
          <w:sz w:val="16"/>
          <w:szCs w:val="16"/>
        </w:rPr>
        <w:t>. One way to do this in the long-term would be to develop a vaccine that provides broad protection against coronaviruses in general.</w:t>
      </w:r>
    </w:p>
    <w:p w14:paraId="7F7F8BD0" w14:textId="77777777" w:rsidR="00685241" w:rsidRDefault="00685241" w:rsidP="00685241">
      <w:pPr>
        <w:rPr>
          <w:sz w:val="16"/>
          <w:szCs w:val="16"/>
        </w:rPr>
      </w:pPr>
      <w:r>
        <w:rPr>
          <w:sz w:val="16"/>
          <w:szCs w:val="16"/>
        </w:rPr>
        <w:t xml:space="preserve">If we can produce vaccines against Disease X in a matter of months instead of a year or more, we could </w:t>
      </w:r>
      <w:proofErr w:type="spellStart"/>
      <w:r>
        <w:rPr>
          <w:sz w:val="16"/>
          <w:szCs w:val="16"/>
        </w:rPr>
        <w:t>revolutionise</w:t>
      </w:r>
      <w:proofErr w:type="spellEnd"/>
      <w:r>
        <w:rPr>
          <w:sz w:val="16"/>
          <w:szCs w:val="16"/>
        </w:rPr>
        <w:t xml:space="preserve"> the world’s ability to respond to epidemic and pandemic diseases. </w:t>
      </w:r>
      <w:r>
        <w:rPr>
          <w:b/>
          <w:u w:val="single"/>
        </w:rPr>
        <w:t xml:space="preserve">Disease X and other emerging infectious </w:t>
      </w:r>
      <w:r>
        <w:rPr>
          <w:b/>
          <w:highlight w:val="cyan"/>
          <w:u w:val="single"/>
        </w:rPr>
        <w:t>diseases pose an existential threat to humanity</w:t>
      </w:r>
      <w:r>
        <w:rPr>
          <w:u w:val="single"/>
        </w:rPr>
        <w:t xml:space="preserve">. </w:t>
      </w:r>
      <w:r>
        <w:rPr>
          <w:sz w:val="16"/>
          <w:szCs w:val="16"/>
        </w:rPr>
        <w:t xml:space="preserve">But for the first time in history, with the right level of financial commitment and political will, </w:t>
      </w:r>
      <w:r>
        <w:rPr>
          <w:u w:val="single"/>
        </w:rPr>
        <w:t>we could credibly aim to eliminate the risk of epidemics and pandemics</w:t>
      </w:r>
      <w:r>
        <w:rPr>
          <w:sz w:val="16"/>
          <w:szCs w:val="16"/>
        </w:rPr>
        <w:t>.</w:t>
      </w:r>
    </w:p>
    <w:p w14:paraId="5B23A66B" w14:textId="77777777" w:rsidR="00685241" w:rsidRDefault="00685241" w:rsidP="00685241"/>
    <w:p w14:paraId="01B43A74" w14:textId="77777777" w:rsidR="00685241" w:rsidRDefault="00685241" w:rsidP="00685241">
      <w:pPr>
        <w:pStyle w:val="Heading3"/>
      </w:pPr>
      <w:r>
        <w:br w:type="page"/>
        <w:t>2</w:t>
      </w:r>
    </w:p>
    <w:p w14:paraId="7A3336F9" w14:textId="77777777" w:rsidR="00685241" w:rsidRDefault="00685241" w:rsidP="00685241">
      <w:pPr>
        <w:pStyle w:val="Heading4"/>
      </w:pPr>
      <w:r>
        <w:t xml:space="preserve">Advantage 2 is </w:t>
      </w:r>
      <w:r>
        <w:rPr>
          <w:u w:val="single"/>
        </w:rPr>
        <w:t>Uniformity</w:t>
      </w:r>
    </w:p>
    <w:p w14:paraId="19D0EF90" w14:textId="77777777" w:rsidR="00685241" w:rsidRDefault="00685241" w:rsidP="00685241"/>
    <w:p w14:paraId="4CC94EF5" w14:textId="77777777" w:rsidR="00685241" w:rsidRDefault="00685241" w:rsidP="00685241">
      <w:pPr>
        <w:spacing w:after="0" w:line="240" w:lineRule="auto"/>
        <w:rPr>
          <w:sz w:val="24"/>
        </w:rPr>
      </w:pPr>
    </w:p>
    <w:p w14:paraId="61E6FD9F" w14:textId="77777777" w:rsidR="00685241" w:rsidRDefault="00685241" w:rsidP="00685241"/>
    <w:p w14:paraId="759C96D3" w14:textId="77777777" w:rsidR="00685241" w:rsidRDefault="00685241" w:rsidP="00685241">
      <w:pPr>
        <w:pStyle w:val="Heading4"/>
      </w:pPr>
      <w:r>
        <w:rPr>
          <w:u w:val="single"/>
        </w:rPr>
        <w:t>European consistency</w:t>
      </w:r>
      <w:r>
        <w:t xml:space="preserve"> in trade secret whistleblowing laws is key – current legal vagueness create uncertainty for whistleblowers and businesses</w:t>
      </w:r>
    </w:p>
    <w:p w14:paraId="1353033B" w14:textId="77777777" w:rsidR="00685241" w:rsidRDefault="00685241" w:rsidP="00685241">
      <w:pPr>
        <w:rPr>
          <w:i/>
        </w:rPr>
      </w:pPr>
      <w:proofErr w:type="spellStart"/>
      <w:r>
        <w:rPr>
          <w:b/>
          <w:sz w:val="26"/>
          <w:szCs w:val="26"/>
        </w:rPr>
        <w:t>Junge</w:t>
      </w:r>
      <w:proofErr w:type="spellEnd"/>
      <w:r>
        <w:rPr>
          <w:b/>
          <w:sz w:val="26"/>
          <w:szCs w:val="26"/>
        </w:rPr>
        <w:t xml:space="preserve"> 16</w:t>
      </w:r>
      <w:r>
        <w:t xml:space="preserve"> — (Fabian </w:t>
      </w:r>
      <w:proofErr w:type="spellStart"/>
      <w:r>
        <w:t>Junge</w:t>
      </w:r>
      <w:proofErr w:type="spellEnd"/>
      <w:r>
        <w:t xml:space="preserve">, Law @ Maastricht University, “THE NECESSITY OF EUROPEAN HARMONIZATION IN THE AREA OF TRADE SECRETS”, MAASTRICHT EUROPEAN PRIVATE LAW INSTITUTE WORKING PAPER No. 2016/04, Available Online at </w:t>
      </w:r>
      <w:hyperlink r:id="rId14">
        <w:r>
          <w:rPr>
            <w:color w:val="000000"/>
          </w:rPr>
          <w:t>https://papers.ssrn.com/sol3/papers.cfm?abstract_id=2839693</w:t>
        </w:r>
      </w:hyperlink>
      <w:r>
        <w:t>, accessed 8-27-21, HKR-AM)</w:t>
      </w:r>
    </w:p>
    <w:p w14:paraId="72AFBB88" w14:textId="77777777" w:rsidR="00685241" w:rsidRDefault="00685241" w:rsidP="00685241">
      <w:pPr>
        <w:rPr>
          <w:sz w:val="16"/>
          <w:szCs w:val="16"/>
        </w:rPr>
      </w:pPr>
      <w:r>
        <w:rPr>
          <w:u w:val="single"/>
        </w:rPr>
        <w:t xml:space="preserve">Art. 5 (b) in conjunction with Recital 20 Trade Secrets Directive embodies the </w:t>
      </w:r>
      <w:proofErr w:type="gramStart"/>
      <w:r>
        <w:rPr>
          <w:u w:val="single"/>
        </w:rPr>
        <w:t>so called</w:t>
      </w:r>
      <w:proofErr w:type="gramEnd"/>
      <w:r>
        <w:rPr>
          <w:u w:val="single"/>
        </w:rPr>
        <w:t xml:space="preserve"> whistleblower protection. </w:t>
      </w:r>
      <w:r>
        <w:rPr>
          <w:sz w:val="16"/>
          <w:szCs w:val="16"/>
        </w:rPr>
        <w:t xml:space="preserve">Alongside the issue of eventual restriction of the fundamental rights of expression and information, </w:t>
      </w:r>
      <w:r>
        <w:rPr>
          <w:u w:val="single"/>
        </w:rPr>
        <w:t xml:space="preserve">the potential impact of the Trade Secrets Directive on whistleblower protection engendered criticism during the negotiations. </w:t>
      </w:r>
      <w:r>
        <w:rPr>
          <w:sz w:val="16"/>
          <w:szCs w:val="16"/>
        </w:rPr>
        <w:t xml:space="preserve">It appears that the final text could calm the debates by clearly determining that, if the acquisition, use or disclosure of a trade secret was carried out for revealing misconduct, </w:t>
      </w:r>
      <w:proofErr w:type="gramStart"/>
      <w:r>
        <w:rPr>
          <w:sz w:val="16"/>
          <w:szCs w:val="16"/>
        </w:rPr>
        <w:t>wrongdoing</w:t>
      </w:r>
      <w:proofErr w:type="gramEnd"/>
      <w:r>
        <w:rPr>
          <w:sz w:val="16"/>
          <w:szCs w:val="16"/>
        </w:rPr>
        <w:t xml:space="preserve"> or illegal activity, it shall be deemed justified, if its purpose was to protect the general public interest. </w:t>
      </w:r>
    </w:p>
    <w:p w14:paraId="5ABA4D16" w14:textId="77777777" w:rsidR="00685241" w:rsidRDefault="00685241" w:rsidP="00685241">
      <w:pPr>
        <w:rPr>
          <w:u w:val="single"/>
        </w:rPr>
      </w:pPr>
      <w:r>
        <w:rPr>
          <w:sz w:val="16"/>
          <w:szCs w:val="16"/>
        </w:rPr>
        <w:t xml:space="preserve">While Recital 20 points out that the misconduct, </w:t>
      </w:r>
      <w:proofErr w:type="gramStart"/>
      <w:r>
        <w:rPr>
          <w:sz w:val="16"/>
          <w:szCs w:val="16"/>
        </w:rPr>
        <w:t>wrongdoing</w:t>
      </w:r>
      <w:proofErr w:type="gramEnd"/>
      <w:r>
        <w:rPr>
          <w:sz w:val="16"/>
          <w:szCs w:val="16"/>
        </w:rPr>
        <w:t xml:space="preserve"> or illegal activity must be directly relevant to the trade secret, it also allows judicial authorities to extent the protection of whistleblowing activities to cases, in which Art. 5 (b) Trade Secrets Directive is actually not satisfied, but the respondent had acted in good faith believing that his actions would have fallen under the exception. </w:t>
      </w:r>
      <w:r>
        <w:rPr>
          <w:highlight w:val="cyan"/>
          <w:u w:val="single"/>
        </w:rPr>
        <w:t>What</w:t>
      </w:r>
      <w:r>
        <w:rPr>
          <w:u w:val="single"/>
        </w:rPr>
        <w:t xml:space="preserve"> exactly </w:t>
      </w:r>
      <w:r>
        <w:rPr>
          <w:highlight w:val="cyan"/>
          <w:u w:val="single"/>
        </w:rPr>
        <w:t>constitutes “public interest</w:t>
      </w:r>
      <w:r>
        <w:rPr>
          <w:u w:val="single"/>
        </w:rPr>
        <w:t xml:space="preserve">” and whether this issue shall be solved in either EU or national law </w:t>
      </w:r>
      <w:r>
        <w:rPr>
          <w:highlight w:val="cyan"/>
          <w:u w:val="single"/>
        </w:rPr>
        <w:t>remains unclear</w:t>
      </w:r>
      <w:r>
        <w:rPr>
          <w:u w:val="single"/>
        </w:rPr>
        <w:t xml:space="preserve">. </w:t>
      </w:r>
    </w:p>
    <w:p w14:paraId="382C286C" w14:textId="77777777" w:rsidR="00685241" w:rsidRDefault="00685241" w:rsidP="00685241">
      <w:pPr>
        <w:rPr>
          <w:b/>
          <w:u w:val="single"/>
        </w:rPr>
      </w:pPr>
      <w:r>
        <w:rPr>
          <w:sz w:val="16"/>
          <w:szCs w:val="16"/>
        </w:rPr>
        <w:t xml:space="preserve">Moreover, the </w:t>
      </w:r>
      <w:r>
        <w:rPr>
          <w:u w:val="single"/>
        </w:rPr>
        <w:t xml:space="preserve">Trade Secrets Directive does not provide definitions for “misconduct” and “wrongdoing” resulting in </w:t>
      </w:r>
      <w:r>
        <w:rPr>
          <w:highlight w:val="cyan"/>
          <w:u w:val="single"/>
        </w:rPr>
        <w:t>legal uncertainty for potential whistleblowers having a critical impact on their decision to go public</w:t>
      </w:r>
      <w:r>
        <w:rPr>
          <w:u w:val="single"/>
        </w:rPr>
        <w:t xml:space="preserve">. Compared to the protection from prosecution awarded to journalists </w:t>
      </w:r>
      <w:r>
        <w:rPr>
          <w:highlight w:val="cyan"/>
          <w:u w:val="single"/>
        </w:rPr>
        <w:t xml:space="preserve">whistleblower have a lesser standing, because their protection does not arise </w:t>
      </w:r>
      <w:proofErr w:type="gramStart"/>
      <w:r>
        <w:rPr>
          <w:highlight w:val="cyan"/>
          <w:u w:val="single"/>
        </w:rPr>
        <w:t>automatically</w:t>
      </w:r>
      <w:proofErr w:type="gramEnd"/>
      <w:r>
        <w:rPr>
          <w:u w:val="single"/>
        </w:rPr>
        <w:t xml:space="preserve"> </w:t>
      </w:r>
      <w:r>
        <w:rPr>
          <w:b/>
          <w:highlight w:val="cyan"/>
          <w:u w:val="single"/>
        </w:rPr>
        <w:t>and they need to prove that the criteria for protection are fulfilled.</w:t>
      </w:r>
      <w:r>
        <w:rPr>
          <w:b/>
          <w:u w:val="single"/>
        </w:rPr>
        <w:t xml:space="preserve"> </w:t>
      </w:r>
    </w:p>
    <w:p w14:paraId="11179280" w14:textId="77777777" w:rsidR="00685241" w:rsidRDefault="00685241" w:rsidP="00685241">
      <w:pPr>
        <w:rPr>
          <w:sz w:val="16"/>
          <w:szCs w:val="16"/>
        </w:rPr>
      </w:pPr>
      <w:r>
        <w:rPr>
          <w:sz w:val="16"/>
          <w:szCs w:val="16"/>
        </w:rPr>
        <w:t xml:space="preserve">Overall, it remains to be seen whether the now adopted provision is sufficient enough to encourage future whistleblower and whether subsequent legislation on European level is necessary to address the issue. </w:t>
      </w:r>
    </w:p>
    <w:p w14:paraId="505BF51E" w14:textId="77777777" w:rsidR="00685241" w:rsidRDefault="00685241" w:rsidP="00685241">
      <w:pPr>
        <w:rPr>
          <w:sz w:val="16"/>
          <w:szCs w:val="16"/>
        </w:rPr>
      </w:pPr>
      <w:r>
        <w:rPr>
          <w:sz w:val="16"/>
          <w:szCs w:val="16"/>
        </w:rPr>
        <w:t xml:space="preserve">Art. 5 (c) Trade Secrets Directive enhances the protection of workers and workers’ representatives. The provision stipulates that disclosure by workers to their representatives as part of the legitimate exercise by those representatives of their functions will be considered as an exception, if two prerequisites are satisfied. First of all, the disclosure must be in accordance with Union or national law. Secondly, the disclosure must have been necessary for performing the function. What exactly amounts to being necessary will inevitably be resolved on national level, until the CJEU will clarify the matter. Lastly, Art 5 (d) Trade Secrets Directive incorporates a broad catch-all provision allowing an exception to trade secret protection for the purpose of protecting a legitimate interest recognized by Union or national law. There is no guidance in the Trade Secrets Directive on what constitutes a legitimate interest rendering it unclear as to what should be covered. </w:t>
      </w:r>
    </w:p>
    <w:p w14:paraId="72D757B6" w14:textId="77777777" w:rsidR="00685241" w:rsidRDefault="00685241" w:rsidP="00685241">
      <w:pPr>
        <w:rPr>
          <w:u w:val="single"/>
        </w:rPr>
      </w:pPr>
      <w:r>
        <w:rPr>
          <w:u w:val="single"/>
        </w:rPr>
        <w:t xml:space="preserve">It is evident that </w:t>
      </w:r>
      <w:r>
        <w:rPr>
          <w:highlight w:val="cyan"/>
          <w:u w:val="single"/>
        </w:rPr>
        <w:t>the exceptions are drafted in a</w:t>
      </w:r>
      <w:r>
        <w:rPr>
          <w:u w:val="single"/>
        </w:rPr>
        <w:t xml:space="preserve"> very open and </w:t>
      </w:r>
      <w:r>
        <w:rPr>
          <w:highlight w:val="cyan"/>
          <w:u w:val="single"/>
        </w:rPr>
        <w:t>broad manner</w:t>
      </w:r>
      <w:r>
        <w:rPr>
          <w:u w:val="single"/>
        </w:rPr>
        <w:t xml:space="preserve"> to encompass as many theoretical scenarios as possible. By not only referring to EU Law but also to national law, the Member States and its courts are granted a wide margin of appreciation to determine the scope of the exception potentially </w:t>
      </w:r>
      <w:r>
        <w:rPr>
          <w:highlight w:val="cyan"/>
          <w:u w:val="single"/>
        </w:rPr>
        <w:t>leading to discrepancies in the Member States’ application</w:t>
      </w:r>
      <w:r>
        <w:rPr>
          <w:sz w:val="16"/>
          <w:szCs w:val="16"/>
        </w:rPr>
        <w:t xml:space="preserve">. Setting out the exceptions in such a general manner allows the Member States to adopt flexible definitions and concepts to either limit the scope of trade secret protection or to limit the exceptions. </w:t>
      </w:r>
      <w:r>
        <w:rPr>
          <w:highlight w:val="cyan"/>
          <w:u w:val="single"/>
        </w:rPr>
        <w:t>As long as these questions have not been resolved on European level</w:t>
      </w:r>
      <w:r>
        <w:rPr>
          <w:u w:val="single"/>
        </w:rPr>
        <w:t xml:space="preserve"> </w:t>
      </w:r>
      <w:r>
        <w:rPr>
          <w:highlight w:val="cyan"/>
          <w:u w:val="single"/>
        </w:rPr>
        <w:t>the degree of trade secret protection</w:t>
      </w:r>
      <w:r>
        <w:rPr>
          <w:u w:val="single"/>
        </w:rPr>
        <w:t xml:space="preserve"> and of legitimate exceptions </w:t>
      </w:r>
      <w:r>
        <w:rPr>
          <w:highlight w:val="cyan"/>
          <w:u w:val="single"/>
        </w:rPr>
        <w:t>will</w:t>
      </w:r>
      <w:r>
        <w:rPr>
          <w:u w:val="single"/>
        </w:rPr>
        <w:t xml:space="preserve"> certainly </w:t>
      </w:r>
      <w:r>
        <w:rPr>
          <w:highlight w:val="cyan"/>
          <w:u w:val="single"/>
        </w:rPr>
        <w:t>vary in the EU</w:t>
      </w:r>
      <w:r>
        <w:rPr>
          <w:u w:val="single"/>
        </w:rPr>
        <w:t xml:space="preserve">, which is consequently </w:t>
      </w:r>
      <w:r>
        <w:rPr>
          <w:highlight w:val="cyan"/>
          <w:u w:val="single"/>
        </w:rPr>
        <w:t>detrimental</w:t>
      </w:r>
      <w:r>
        <w:rPr>
          <w:u w:val="single"/>
        </w:rPr>
        <w:t xml:space="preserve"> to the approximation of national laws and </w:t>
      </w:r>
      <w:r>
        <w:rPr>
          <w:highlight w:val="cyan"/>
          <w:u w:val="single"/>
        </w:rPr>
        <w:t>to the aims</w:t>
      </w:r>
      <w:r>
        <w:rPr>
          <w:u w:val="single"/>
        </w:rPr>
        <w:t xml:space="preserve"> targeted </w:t>
      </w:r>
      <w:r>
        <w:rPr>
          <w:highlight w:val="cyan"/>
          <w:u w:val="single"/>
        </w:rPr>
        <w:t>by the Trade Secrets Directive</w:t>
      </w:r>
      <w:r>
        <w:rPr>
          <w:u w:val="single"/>
        </w:rPr>
        <w:t xml:space="preserve">. </w:t>
      </w:r>
    </w:p>
    <w:p w14:paraId="4A4CDCD3" w14:textId="77777777" w:rsidR="00685241" w:rsidRDefault="00685241" w:rsidP="00685241">
      <w:pPr>
        <w:spacing w:after="0" w:line="240" w:lineRule="auto"/>
        <w:rPr>
          <w:sz w:val="24"/>
        </w:rPr>
      </w:pPr>
    </w:p>
    <w:p w14:paraId="01C0604D" w14:textId="77777777" w:rsidR="00685241" w:rsidRDefault="00685241" w:rsidP="00685241">
      <w:pPr>
        <w:spacing w:after="0" w:line="240" w:lineRule="auto"/>
        <w:rPr>
          <w:sz w:val="24"/>
        </w:rPr>
      </w:pPr>
    </w:p>
    <w:p w14:paraId="4C3B0EB0" w14:textId="77777777" w:rsidR="00685241" w:rsidRDefault="00685241" w:rsidP="00685241">
      <w:pPr>
        <w:pStyle w:val="Heading4"/>
      </w:pPr>
      <w:r>
        <w:t xml:space="preserve">The status quo’s minimum harmonization approach is unsustainable – only the plan’s </w:t>
      </w:r>
      <w:r>
        <w:rPr>
          <w:u w:val="single"/>
        </w:rPr>
        <w:t>universal</w:t>
      </w:r>
      <w:r>
        <w:t xml:space="preserve"> and </w:t>
      </w:r>
      <w:r>
        <w:rPr>
          <w:u w:val="single"/>
        </w:rPr>
        <w:t>maximal</w:t>
      </w:r>
      <w:r>
        <w:t xml:space="preserve"> mandate solves</w:t>
      </w:r>
    </w:p>
    <w:p w14:paraId="10AF4FEF" w14:textId="77777777" w:rsidR="00685241" w:rsidRDefault="00685241" w:rsidP="00685241">
      <w:pPr>
        <w:rPr>
          <w:i/>
        </w:rPr>
      </w:pPr>
      <w:proofErr w:type="spellStart"/>
      <w:r>
        <w:rPr>
          <w:b/>
          <w:sz w:val="26"/>
          <w:szCs w:val="26"/>
        </w:rPr>
        <w:t>Junge</w:t>
      </w:r>
      <w:proofErr w:type="spellEnd"/>
      <w:r>
        <w:rPr>
          <w:b/>
          <w:sz w:val="26"/>
          <w:szCs w:val="26"/>
        </w:rPr>
        <w:t xml:space="preserve"> 16</w:t>
      </w:r>
      <w:r>
        <w:t xml:space="preserve"> — (Fabian </w:t>
      </w:r>
      <w:proofErr w:type="spellStart"/>
      <w:r>
        <w:t>Junge</w:t>
      </w:r>
      <w:proofErr w:type="spellEnd"/>
      <w:r>
        <w:t xml:space="preserve">, Law @ Maastricht University, “THE NECESSITY OF EUROPEAN HARMONIZATION IN THE AREA OF TRADE SECRETS”, MAASTRICHT EUROPEAN PRIVATE LAW INSTITUTE WORKING PAPER No. 2016/04, Available Online at </w:t>
      </w:r>
      <w:hyperlink r:id="rId15">
        <w:r>
          <w:rPr>
            <w:color w:val="000000"/>
          </w:rPr>
          <w:t>https://papers.ssrn.com/sol3/papers.cfm?abstract_id=2839693</w:t>
        </w:r>
      </w:hyperlink>
      <w:r>
        <w:t>, accessed 9-8-21, HKR-AM)</w:t>
      </w:r>
    </w:p>
    <w:p w14:paraId="309A2DB6" w14:textId="77777777" w:rsidR="00685241" w:rsidRDefault="00685241" w:rsidP="00685241">
      <w:pPr>
        <w:rPr>
          <w:sz w:val="16"/>
          <w:szCs w:val="16"/>
        </w:rPr>
      </w:pPr>
      <w:r>
        <w:rPr>
          <w:sz w:val="16"/>
          <w:szCs w:val="16"/>
        </w:rPr>
        <w:t xml:space="preserve">Notwithstanding the fact that harmonization can be beneficial even when only achieving a minimum common level of protection, </w:t>
      </w:r>
      <w:r>
        <w:rPr>
          <w:u w:val="single"/>
        </w:rPr>
        <w:t xml:space="preserve">the decision to opt for </w:t>
      </w:r>
      <w:r>
        <w:rPr>
          <w:highlight w:val="cyan"/>
          <w:u w:val="single"/>
        </w:rPr>
        <w:t>minimum harmonization</w:t>
      </w:r>
      <w:r>
        <w:rPr>
          <w:u w:val="single"/>
        </w:rPr>
        <w:t xml:space="preserve"> comprises downsides by its </w:t>
      </w:r>
      <w:r>
        <w:rPr>
          <w:highlight w:val="cyan"/>
          <w:u w:val="single"/>
        </w:rPr>
        <w:t>inherent</w:t>
      </w:r>
      <w:r>
        <w:rPr>
          <w:u w:val="single"/>
        </w:rPr>
        <w:t xml:space="preserve"> </w:t>
      </w:r>
      <w:r>
        <w:rPr>
          <w:highlight w:val="cyan"/>
          <w:u w:val="single"/>
        </w:rPr>
        <w:t>inability</w:t>
      </w:r>
      <w:r>
        <w:rPr>
          <w:u w:val="single"/>
        </w:rPr>
        <w:t xml:space="preserve"> </w:t>
      </w:r>
      <w:r>
        <w:rPr>
          <w:highlight w:val="cyan"/>
          <w:u w:val="single"/>
        </w:rPr>
        <w:t>to fully abolish national differences</w:t>
      </w:r>
      <w:r>
        <w:rPr>
          <w:sz w:val="16"/>
          <w:szCs w:val="16"/>
        </w:rPr>
        <w:t xml:space="preserve">. Although the national provisions on trade secret protection are approximated, they are still embedded into different domestic legal regimes. </w:t>
      </w:r>
      <w:r>
        <w:rPr>
          <w:highlight w:val="cyan"/>
          <w:u w:val="single"/>
        </w:rPr>
        <w:t>By allowing</w:t>
      </w:r>
      <w:r>
        <w:rPr>
          <w:u w:val="single"/>
        </w:rPr>
        <w:t xml:space="preserve"> Member </w:t>
      </w:r>
      <w:r>
        <w:rPr>
          <w:highlight w:val="cyan"/>
          <w:u w:val="single"/>
        </w:rPr>
        <w:t>States to go beyond what the Trade Secrets Directive</w:t>
      </w:r>
      <w:r>
        <w:rPr>
          <w:u w:val="single"/>
        </w:rPr>
        <w:t xml:space="preserve"> </w:t>
      </w:r>
      <w:r>
        <w:rPr>
          <w:highlight w:val="cyan"/>
          <w:u w:val="single"/>
        </w:rPr>
        <w:t>requires</w:t>
      </w:r>
      <w:r>
        <w:rPr>
          <w:u w:val="single"/>
        </w:rPr>
        <w:t xml:space="preserve"> </w:t>
      </w:r>
      <w:r>
        <w:rPr>
          <w:highlight w:val="cyan"/>
          <w:u w:val="single"/>
        </w:rPr>
        <w:t>the level of protection in the EU will</w:t>
      </w:r>
      <w:r>
        <w:rPr>
          <w:u w:val="single"/>
        </w:rPr>
        <w:t xml:space="preserve"> still </w:t>
      </w:r>
      <w:r>
        <w:rPr>
          <w:highlight w:val="cyan"/>
          <w:u w:val="single"/>
        </w:rPr>
        <w:t>vary</w:t>
      </w:r>
      <w:r>
        <w:rPr>
          <w:u w:val="single"/>
        </w:rPr>
        <w:t xml:space="preserve"> and certain barriers to cross-border activities will inevitably remain due to the inconsistent harmonization processes in the various Member States. As a result, </w:t>
      </w:r>
      <w:r>
        <w:rPr>
          <w:highlight w:val="cyan"/>
          <w:u w:val="single"/>
        </w:rPr>
        <w:t>businesses</w:t>
      </w:r>
      <w:r>
        <w:rPr>
          <w:u w:val="single"/>
        </w:rPr>
        <w:t xml:space="preserve"> in the EU are protected in every Member State at least to the extent set out in the Trade Secrets </w:t>
      </w:r>
      <w:proofErr w:type="gramStart"/>
      <w:r>
        <w:rPr>
          <w:u w:val="single"/>
        </w:rPr>
        <w:t>Directive, but</w:t>
      </w:r>
      <w:proofErr w:type="gramEnd"/>
      <w:r>
        <w:rPr>
          <w:u w:val="single"/>
        </w:rPr>
        <w:t xml:space="preserve"> </w:t>
      </w:r>
      <w:r>
        <w:rPr>
          <w:highlight w:val="cyan"/>
          <w:u w:val="single"/>
        </w:rPr>
        <w:t>will</w:t>
      </w:r>
      <w:r>
        <w:rPr>
          <w:u w:val="single"/>
        </w:rPr>
        <w:t xml:space="preserve"> still h</w:t>
      </w:r>
      <w:r>
        <w:rPr>
          <w:highlight w:val="cyan"/>
          <w:u w:val="single"/>
        </w:rPr>
        <w:t>ave to deal with 28 different legal regimes.</w:t>
      </w:r>
      <w:r>
        <w:rPr>
          <w:u w:val="single"/>
        </w:rPr>
        <w:t xml:space="preserve"> Ultimately, this limits the benefits of the approximation for trade secret protection</w:t>
      </w:r>
      <w:r>
        <w:rPr>
          <w:sz w:val="16"/>
          <w:szCs w:val="16"/>
        </w:rPr>
        <w:t>.102</w:t>
      </w:r>
    </w:p>
    <w:p w14:paraId="25D86733" w14:textId="77777777" w:rsidR="00685241" w:rsidRDefault="00685241" w:rsidP="00685241">
      <w:pPr>
        <w:rPr>
          <w:sz w:val="16"/>
          <w:szCs w:val="16"/>
        </w:rPr>
      </w:pPr>
      <w:r>
        <w:rPr>
          <w:sz w:val="16"/>
          <w:szCs w:val="16"/>
        </w:rPr>
        <w:t xml:space="preserve">It will be interesting to see how the Member States implement the provisions of the Trade Secrets Directive and how different the transposition approaches will be. Doubtfully, any Member State can refer solely to its existing laws to comply with the Trade Secrets Directive. Presumably, as a first step most Member States will amend their existing legislation to be in accordance with the Trade Secrets Directive before evaluating whether a separate legislative act on trade secrets, </w:t>
      </w:r>
      <w:proofErr w:type="gramStart"/>
      <w:r>
        <w:rPr>
          <w:sz w:val="16"/>
          <w:szCs w:val="16"/>
        </w:rPr>
        <w:t>e.g.</w:t>
      </w:r>
      <w:proofErr w:type="gramEnd"/>
      <w:r>
        <w:rPr>
          <w:sz w:val="16"/>
          <w:szCs w:val="16"/>
        </w:rPr>
        <w:t xml:space="preserve"> as in Sweden, can improve the rules further. Conflicts might arise when Member States have to introduce definitions or concepts entailed in the Trade Secrets Directive, which have not been used or which had a different scope before. Another issue will certainly occur, if Member States are not able to implement the Trade Secret Directive satisfactory without weakening their existing legal regimes, </w:t>
      </w:r>
      <w:proofErr w:type="gramStart"/>
      <w:r>
        <w:rPr>
          <w:sz w:val="16"/>
          <w:szCs w:val="16"/>
        </w:rPr>
        <w:t>e.g.</w:t>
      </w:r>
      <w:proofErr w:type="gramEnd"/>
      <w:r>
        <w:rPr>
          <w:sz w:val="16"/>
          <w:szCs w:val="16"/>
        </w:rPr>
        <w:t xml:space="preserve"> with respect to criminal sanctions. </w:t>
      </w:r>
    </w:p>
    <w:p w14:paraId="79FBDF53" w14:textId="77777777" w:rsidR="00685241" w:rsidRDefault="00685241" w:rsidP="00685241">
      <w:pPr>
        <w:rPr>
          <w:sz w:val="16"/>
          <w:szCs w:val="16"/>
        </w:rPr>
      </w:pPr>
      <w:r>
        <w:rPr>
          <w:u w:val="single"/>
        </w:rPr>
        <w:t xml:space="preserve">The main risk involved with </w:t>
      </w:r>
      <w:r>
        <w:rPr>
          <w:highlight w:val="cyan"/>
          <w:u w:val="single"/>
        </w:rPr>
        <w:t>harmonizing trade secret protection to a minimum extent</w:t>
      </w:r>
      <w:r>
        <w:rPr>
          <w:u w:val="single"/>
        </w:rPr>
        <w:t xml:space="preserve"> remains the possibility that the outcome </w:t>
      </w:r>
      <w:r>
        <w:rPr>
          <w:highlight w:val="cyan"/>
          <w:u w:val="single"/>
        </w:rPr>
        <w:t>will</w:t>
      </w:r>
      <w:r>
        <w:rPr>
          <w:u w:val="single"/>
        </w:rPr>
        <w:t xml:space="preserve"> eventually </w:t>
      </w:r>
      <w:r>
        <w:rPr>
          <w:highlight w:val="cyan"/>
          <w:u w:val="single"/>
        </w:rPr>
        <w:t>be comparable</w:t>
      </w:r>
      <w:r>
        <w:rPr>
          <w:u w:val="single"/>
        </w:rPr>
        <w:t xml:space="preserve"> to the </w:t>
      </w:r>
      <w:r>
        <w:rPr>
          <w:highlight w:val="cyan"/>
          <w:u w:val="single"/>
        </w:rPr>
        <w:t>post-TRIPS</w:t>
      </w:r>
      <w:r>
        <w:rPr>
          <w:u w:val="single"/>
        </w:rPr>
        <w:t xml:space="preserve"> implementation phase - </w:t>
      </w:r>
      <w:r>
        <w:rPr>
          <w:highlight w:val="cyan"/>
          <w:u w:val="single"/>
        </w:rPr>
        <w:t>namely</w:t>
      </w:r>
      <w:r>
        <w:rPr>
          <w:u w:val="single"/>
        </w:rPr>
        <w:t xml:space="preserve"> that the laws of the Member States have de facto been approximated, but </w:t>
      </w:r>
      <w:r>
        <w:rPr>
          <w:highlight w:val="cyan"/>
          <w:u w:val="single"/>
        </w:rPr>
        <w:t>not</w:t>
      </w:r>
      <w:r>
        <w:rPr>
          <w:u w:val="single"/>
        </w:rPr>
        <w:t xml:space="preserve"> </w:t>
      </w:r>
      <w:r>
        <w:rPr>
          <w:highlight w:val="cyan"/>
          <w:u w:val="single"/>
        </w:rPr>
        <w:t>sufficient</w:t>
      </w:r>
      <w:r>
        <w:rPr>
          <w:u w:val="single"/>
        </w:rPr>
        <w:t xml:space="preserve">ly enough </w:t>
      </w:r>
      <w:r>
        <w:rPr>
          <w:highlight w:val="cyan"/>
          <w:u w:val="single"/>
        </w:rPr>
        <w:t>to achieve the</w:t>
      </w:r>
      <w:r>
        <w:rPr>
          <w:u w:val="single"/>
        </w:rPr>
        <w:t xml:space="preserve"> envisaged </w:t>
      </w:r>
      <w:r>
        <w:rPr>
          <w:highlight w:val="cyan"/>
          <w:u w:val="single"/>
        </w:rPr>
        <w:t>aims</w:t>
      </w:r>
      <w:r>
        <w:rPr>
          <w:sz w:val="16"/>
          <w:szCs w:val="16"/>
        </w:rPr>
        <w:t xml:space="preserve">. Therefore, contrary to the European Commission’s initial finding and to underline this risk, this Thesis will point out </w:t>
      </w:r>
      <w:r>
        <w:rPr>
          <w:u w:val="single"/>
        </w:rPr>
        <w:t>subsequently several issues arising out of the adopted harmonizing approach, which likely will lead to national and EU litigation to correct the situation.</w:t>
      </w:r>
      <w:r>
        <w:rPr>
          <w:sz w:val="16"/>
          <w:szCs w:val="16"/>
        </w:rPr>
        <w:t xml:space="preserve"> Relying on maximum harmonization, either by means of a regulation or a directive, could have facilitated the aim of the Trade Secrets Directive even more, but might have been politically unenforceable. </w:t>
      </w:r>
    </w:p>
    <w:p w14:paraId="4EB35E26" w14:textId="77777777" w:rsidR="00685241" w:rsidRDefault="00685241" w:rsidP="00685241">
      <w:pPr>
        <w:rPr>
          <w:sz w:val="24"/>
        </w:rPr>
      </w:pPr>
    </w:p>
    <w:p w14:paraId="522FC054" w14:textId="77777777" w:rsidR="00685241" w:rsidRDefault="00685241" w:rsidP="00685241"/>
    <w:p w14:paraId="0CF23F45" w14:textId="77777777" w:rsidR="00685241" w:rsidRDefault="00685241" w:rsidP="00685241"/>
    <w:p w14:paraId="4471EAFF" w14:textId="77777777" w:rsidR="00685241" w:rsidRDefault="00685241" w:rsidP="00685241">
      <w:pPr>
        <w:pStyle w:val="Heading4"/>
      </w:pPr>
      <w:r>
        <w:t>Independently, whistleblowing protections are key to preserving market dynamics and increasing investment.</w:t>
      </w:r>
    </w:p>
    <w:p w14:paraId="61510390" w14:textId="77777777" w:rsidR="00685241" w:rsidRDefault="00685241" w:rsidP="00685241">
      <w:r>
        <w:rPr>
          <w:b/>
          <w:sz w:val="26"/>
          <w:szCs w:val="26"/>
        </w:rPr>
        <w:t>Abazi 16</w:t>
      </w:r>
      <w:r>
        <w:t xml:space="preserve"> — (</w:t>
      </w:r>
      <w:proofErr w:type="spellStart"/>
      <w:r>
        <w:t>Vigjilenca</w:t>
      </w:r>
      <w:proofErr w:type="spellEnd"/>
      <w:r>
        <w:t xml:space="preserve"> Abazi, Assistant Professor @ Maastricht University, “Trade Secrets and Whistleblower Protection in the European Union”, European Papers, Vol. 1, 2016, No 3, European Forum, Insight of 3 September 2016, pp. 1061-1072, Available Online at https://www.europeanpapers.eu/en/europeanforum/trade-secrets-and-whistleblower-protection-in-the-eu, accessed 9-9-21, HKR-AM)</w:t>
      </w:r>
    </w:p>
    <w:p w14:paraId="7C029DBA" w14:textId="77777777" w:rsidR="00685241" w:rsidRDefault="00685241" w:rsidP="00685241">
      <w:pPr>
        <w:rPr>
          <w:sz w:val="16"/>
          <w:szCs w:val="16"/>
        </w:rPr>
      </w:pPr>
      <w:r>
        <w:rPr>
          <w:u w:val="single"/>
        </w:rPr>
        <w:t xml:space="preserve">Whistleblowing is a compound and complex instrument bringing together elements of accountability, freedom of expression and </w:t>
      </w:r>
      <w:proofErr w:type="spellStart"/>
      <w:r>
        <w:rPr>
          <w:u w:val="single"/>
        </w:rPr>
        <w:t>labour</w:t>
      </w:r>
      <w:proofErr w:type="spellEnd"/>
      <w:r>
        <w:rPr>
          <w:u w:val="single"/>
        </w:rPr>
        <w:t xml:space="preserve"> law protections of the whistleblower. It is this compound nature of whistleblowing and especially its aspects related to the improvement of the internal market that the debate regarding the Trade Secrets Directive has not paid attention</w:t>
      </w:r>
      <w:r>
        <w:rPr>
          <w:sz w:val="16"/>
          <w:szCs w:val="16"/>
        </w:rPr>
        <w:t xml:space="preserve">. </w:t>
      </w:r>
      <w:r>
        <w:rPr>
          <w:u w:val="single"/>
        </w:rPr>
        <w:t>Reducing fragmentation and diversity of the legal framework on the protection of trade secrets was a repeated argument by the Commission</w:t>
      </w:r>
      <w:r>
        <w:rPr>
          <w:sz w:val="16"/>
          <w:szCs w:val="16"/>
        </w:rPr>
        <w:t xml:space="preserve"> in showing why EU level protection of trade secrets is necessary. For example, the Commission argued that such fragmentation impairs cross-border research and development as well as circulation of innovative knowledge.[23] Moreover, the Commission pointed to the lack of rules in some Member States regarding calculation of damages or protection of trade secrets during litigation.[24]</w:t>
      </w:r>
    </w:p>
    <w:p w14:paraId="0B69D06D" w14:textId="77777777" w:rsidR="00685241" w:rsidRDefault="00685241" w:rsidP="00685241">
      <w:pPr>
        <w:rPr>
          <w:sz w:val="16"/>
          <w:szCs w:val="16"/>
        </w:rPr>
      </w:pPr>
      <w:r>
        <w:rPr>
          <w:u w:val="single"/>
        </w:rPr>
        <w:t xml:space="preserve">All these aspects to the lack of sufficient safeguards for trade secrets protection are comparable to the lack of rules about </w:t>
      </w:r>
      <w:r>
        <w:rPr>
          <w:highlight w:val="cyan"/>
          <w:u w:val="single"/>
        </w:rPr>
        <w:t>whistleblower protection</w:t>
      </w:r>
      <w:r>
        <w:rPr>
          <w:u w:val="single"/>
        </w:rPr>
        <w:t xml:space="preserve"> that also </w:t>
      </w:r>
      <w:r>
        <w:rPr>
          <w:highlight w:val="cyan"/>
          <w:u w:val="single"/>
        </w:rPr>
        <w:t>have</w:t>
      </w:r>
      <w:r>
        <w:rPr>
          <w:u w:val="single"/>
        </w:rPr>
        <w:t xml:space="preserve"> negative </w:t>
      </w:r>
      <w:r>
        <w:rPr>
          <w:highlight w:val="cyan"/>
          <w:u w:val="single"/>
        </w:rPr>
        <w:t>implications for the competitiveness of the internal market</w:t>
      </w:r>
      <w:r>
        <w:rPr>
          <w:u w:val="single"/>
        </w:rPr>
        <w:t xml:space="preserve">. </w:t>
      </w:r>
      <w:r>
        <w:rPr>
          <w:highlight w:val="cyan"/>
          <w:u w:val="single"/>
        </w:rPr>
        <w:t>Market abuse could be avoided</w:t>
      </w:r>
      <w:r>
        <w:rPr>
          <w:u w:val="single"/>
        </w:rPr>
        <w:t xml:space="preserve"> in light of the fact that </w:t>
      </w:r>
      <w:r>
        <w:rPr>
          <w:highlight w:val="cyan"/>
          <w:u w:val="single"/>
        </w:rPr>
        <w:t>whistleblowers</w:t>
      </w:r>
      <w:r>
        <w:rPr>
          <w:u w:val="single"/>
        </w:rPr>
        <w:t xml:space="preserve"> may </w:t>
      </w:r>
      <w:r>
        <w:rPr>
          <w:highlight w:val="cyan"/>
          <w:u w:val="single"/>
        </w:rPr>
        <w:t>bring new info</w:t>
      </w:r>
      <w:r>
        <w:rPr>
          <w:u w:val="single"/>
        </w:rPr>
        <w:t xml:space="preserve">rmation </w:t>
      </w:r>
      <w:r>
        <w:rPr>
          <w:highlight w:val="cyan"/>
          <w:u w:val="single"/>
        </w:rPr>
        <w:t>to</w:t>
      </w:r>
      <w:r>
        <w:rPr>
          <w:u w:val="single"/>
        </w:rPr>
        <w:t xml:space="preserve"> the attention of the competent </w:t>
      </w:r>
      <w:r>
        <w:rPr>
          <w:highlight w:val="cyan"/>
          <w:u w:val="single"/>
        </w:rPr>
        <w:t>authorities</w:t>
      </w:r>
      <w:r>
        <w:rPr>
          <w:u w:val="single"/>
        </w:rPr>
        <w:t xml:space="preserve"> </w:t>
      </w:r>
      <w:r>
        <w:rPr>
          <w:highlight w:val="cyan"/>
          <w:u w:val="single"/>
        </w:rPr>
        <w:t>for</w:t>
      </w:r>
      <w:r>
        <w:rPr>
          <w:u w:val="single"/>
        </w:rPr>
        <w:t xml:space="preserve"> possible insider dealing and </w:t>
      </w:r>
      <w:r>
        <w:rPr>
          <w:highlight w:val="cyan"/>
          <w:u w:val="single"/>
        </w:rPr>
        <w:t>market manipulation</w:t>
      </w:r>
      <w:r>
        <w:rPr>
          <w:sz w:val="16"/>
          <w:szCs w:val="16"/>
        </w:rPr>
        <w:t>.[25] In addition</w:t>
      </w:r>
      <w:r>
        <w:rPr>
          <w:u w:val="single"/>
        </w:rPr>
        <w:t xml:space="preserve">, </w:t>
      </w:r>
      <w:r>
        <w:rPr>
          <w:highlight w:val="cyan"/>
          <w:u w:val="single"/>
        </w:rPr>
        <w:t>whistleblower protection is crucial for anti-corruption and ensuring a market as equal playing field</w:t>
      </w:r>
      <w:r>
        <w:rPr>
          <w:u w:val="single"/>
        </w:rPr>
        <w:t xml:space="preserve">. Significant </w:t>
      </w:r>
      <w:r>
        <w:rPr>
          <w:highlight w:val="cyan"/>
          <w:u w:val="single"/>
        </w:rPr>
        <w:t>variation between</w:t>
      </w:r>
      <w:r>
        <w:rPr>
          <w:u w:val="single"/>
        </w:rPr>
        <w:t xml:space="preserve"> the ways in which different </w:t>
      </w:r>
      <w:r>
        <w:rPr>
          <w:highlight w:val="cyan"/>
          <w:u w:val="single"/>
        </w:rPr>
        <w:t>Member States</w:t>
      </w:r>
      <w:r>
        <w:rPr>
          <w:u w:val="single"/>
        </w:rPr>
        <w:t xml:space="preserve"> provide </w:t>
      </w:r>
      <w:r>
        <w:rPr>
          <w:highlight w:val="cyan"/>
          <w:u w:val="single"/>
        </w:rPr>
        <w:t>protection for whistleblowers creates</w:t>
      </w:r>
      <w:r>
        <w:rPr>
          <w:u w:val="single"/>
        </w:rPr>
        <w:t xml:space="preserve"> barriers for exposing information by whistleblowers which in turn may </w:t>
      </w:r>
      <w:r>
        <w:rPr>
          <w:highlight w:val="cyan"/>
          <w:u w:val="single"/>
        </w:rPr>
        <w:t>lead to obstacles to the functioning of the internal market</w:t>
      </w:r>
      <w:r>
        <w:rPr>
          <w:u w:val="single"/>
        </w:rPr>
        <w:t xml:space="preserve"> while putting at stake the principle of equality.</w:t>
      </w:r>
      <w:r>
        <w:rPr>
          <w:sz w:val="16"/>
          <w:szCs w:val="16"/>
        </w:rPr>
        <w:t xml:space="preserve"> </w:t>
      </w:r>
      <w:r>
        <w:rPr>
          <w:u w:val="single"/>
        </w:rPr>
        <w:t xml:space="preserve">Such relevant aspects about whistleblower protection for the internal market are most recently also pointed by the Commission regarding measures against tax evasion and tax avoidance. </w:t>
      </w:r>
      <w:r>
        <w:rPr>
          <w:sz w:val="16"/>
          <w:szCs w:val="16"/>
        </w:rPr>
        <w:t xml:space="preserve">More specifically, </w:t>
      </w:r>
      <w:r>
        <w:rPr>
          <w:u w:val="single"/>
        </w:rPr>
        <w:t xml:space="preserve">the Commission notes that </w:t>
      </w:r>
      <w:r>
        <w:rPr>
          <w:highlight w:val="cyan"/>
          <w:u w:val="single"/>
        </w:rPr>
        <w:t>whistleblower protection</w:t>
      </w:r>
      <w:r>
        <w:rPr>
          <w:u w:val="single"/>
        </w:rPr>
        <w:t xml:space="preserve"> would “help disciplining companies and protect societal interests, which have the potential to </w:t>
      </w:r>
      <w:r>
        <w:rPr>
          <w:highlight w:val="cyan"/>
          <w:u w:val="single"/>
        </w:rPr>
        <w:t>enhance trust in the market</w:t>
      </w:r>
      <w:r>
        <w:rPr>
          <w:u w:val="single"/>
        </w:rPr>
        <w:t xml:space="preserve"> </w:t>
      </w:r>
      <w:r>
        <w:rPr>
          <w:highlight w:val="cyan"/>
          <w:u w:val="single"/>
        </w:rPr>
        <w:t>and</w:t>
      </w:r>
      <w:r>
        <w:rPr>
          <w:u w:val="single"/>
        </w:rPr>
        <w:t xml:space="preserve"> therefore </w:t>
      </w:r>
      <w:r>
        <w:rPr>
          <w:highlight w:val="cyan"/>
          <w:u w:val="single"/>
        </w:rPr>
        <w:t>attract potential investors</w:t>
      </w:r>
      <w:r>
        <w:rPr>
          <w:u w:val="single"/>
        </w:rPr>
        <w:t xml:space="preserve"> and business partners”.</w:t>
      </w:r>
      <w:r>
        <w:rPr>
          <w:sz w:val="16"/>
          <w:szCs w:val="16"/>
        </w:rPr>
        <w:t>[26]</w:t>
      </w:r>
    </w:p>
    <w:p w14:paraId="756D8FC8" w14:textId="77777777" w:rsidR="00685241" w:rsidRDefault="00685241" w:rsidP="00685241">
      <w:pPr>
        <w:rPr>
          <w:sz w:val="16"/>
          <w:szCs w:val="16"/>
        </w:rPr>
      </w:pPr>
      <w:r>
        <w:rPr>
          <w:sz w:val="16"/>
          <w:szCs w:val="16"/>
        </w:rPr>
        <w:t xml:space="preserve">Overall, </w:t>
      </w:r>
      <w:r>
        <w:rPr>
          <w:u w:val="single"/>
        </w:rPr>
        <w:t xml:space="preserve">protection for whistleblowers is necessary both from the perspectives of accountability and of internal market. </w:t>
      </w:r>
      <w:r>
        <w:rPr>
          <w:sz w:val="16"/>
          <w:szCs w:val="16"/>
        </w:rPr>
        <w:t xml:space="preserve">The exception for whistleblower protection provided in Art. 5, let. b), of EU Trade Secrets Directive is the first step towards what should be a dedicated and advanced EU legal protection for whistleblowers. A </w:t>
      </w:r>
      <w:r>
        <w:rPr>
          <w:highlight w:val="cyan"/>
          <w:u w:val="single"/>
        </w:rPr>
        <w:t>separate legal act on whistleblower protection</w:t>
      </w:r>
      <w:r>
        <w:rPr>
          <w:u w:val="single"/>
        </w:rPr>
        <w:t xml:space="preserve"> could ensure a working environment that does not discourage individuals from exposing (suspected) wrongdoing, corruption, misconduct, </w:t>
      </w:r>
      <w:proofErr w:type="gramStart"/>
      <w:r>
        <w:rPr>
          <w:u w:val="single"/>
        </w:rPr>
        <w:t>fraud</w:t>
      </w:r>
      <w:proofErr w:type="gramEnd"/>
      <w:r>
        <w:rPr>
          <w:u w:val="single"/>
        </w:rPr>
        <w:t xml:space="preserve"> and other similar acts, which in turn </w:t>
      </w:r>
      <w:r>
        <w:rPr>
          <w:highlight w:val="cyan"/>
          <w:u w:val="single"/>
        </w:rPr>
        <w:t>could make companies more profitable and competitive</w:t>
      </w:r>
      <w:r>
        <w:rPr>
          <w:sz w:val="16"/>
          <w:szCs w:val="16"/>
        </w:rPr>
        <w:t>. Indeed, the Commission in a recent Communication on further measures to enhance transparency and the fight against tax evasion and avoidance has recognized the salience of a separate EU legal act on whistleblower protection,[27] but it remains to be seen whether the Commission would propose a legislative act on whistleblower protection in the EU.</w:t>
      </w:r>
    </w:p>
    <w:p w14:paraId="0731CF9D" w14:textId="77777777" w:rsidR="00685241" w:rsidRDefault="00685241" w:rsidP="00685241"/>
    <w:p w14:paraId="1CF67980" w14:textId="77777777" w:rsidR="00685241" w:rsidRDefault="00685241" w:rsidP="00685241"/>
    <w:p w14:paraId="369FF792" w14:textId="77777777" w:rsidR="00685241" w:rsidRDefault="00685241" w:rsidP="00685241"/>
    <w:p w14:paraId="31E96E3D" w14:textId="77777777" w:rsidR="00685241" w:rsidRDefault="00685241" w:rsidP="00685241"/>
    <w:p w14:paraId="6336D799" w14:textId="77777777" w:rsidR="00685241" w:rsidRDefault="00685241" w:rsidP="00685241">
      <w:pPr>
        <w:pStyle w:val="Heading4"/>
      </w:pPr>
      <w:r>
        <w:t>European economic decline causes multiple scenarios for global war</w:t>
      </w:r>
    </w:p>
    <w:p w14:paraId="49FA06B0" w14:textId="77777777" w:rsidR="00685241" w:rsidRDefault="00685241" w:rsidP="00685241">
      <w:r>
        <w:rPr>
          <w:b/>
          <w:sz w:val="26"/>
          <w:szCs w:val="26"/>
        </w:rPr>
        <w:t>Wright 12</w:t>
      </w:r>
      <w:r>
        <w:t xml:space="preserve"> [Thomas Wright, fellow with the Managing Global Order at the Brookings Institution. What if Europe Fails? 2012. </w:t>
      </w:r>
      <w:hyperlink r:id="rId16">
        <w:r>
          <w:rPr>
            <w:color w:val="000000"/>
          </w:rPr>
          <w:t>http://csis.org/files/publication/twq12SummerWright.pdf</w:t>
        </w:r>
      </w:hyperlink>
      <w:r>
        <w:t>]</w:t>
      </w:r>
    </w:p>
    <w:p w14:paraId="17DF5C51" w14:textId="77777777" w:rsidR="00685241" w:rsidRDefault="00685241" w:rsidP="00685241">
      <w:pPr>
        <w:rPr>
          <w:sz w:val="14"/>
          <w:szCs w:val="14"/>
        </w:rPr>
      </w:pPr>
      <w:r>
        <w:rPr>
          <w:sz w:val="14"/>
          <w:szCs w:val="14"/>
        </w:rPr>
        <w:t xml:space="preserve">Yet, verbal warnings from nervous leaders and economists aside, there has been remarkably little analysis of what </w:t>
      </w:r>
      <w:r>
        <w:rPr>
          <w:u w:val="single"/>
        </w:rPr>
        <w:t>the end of European integration</w:t>
      </w:r>
      <w:r>
        <w:rPr>
          <w:sz w:val="14"/>
          <w:szCs w:val="14"/>
        </w:rPr>
        <w:t xml:space="preserve"> might mean for Europe and the rest of the world. </w:t>
      </w:r>
      <w:r>
        <w:rPr>
          <w:u w:val="single"/>
        </w:rPr>
        <w:t xml:space="preserve">This article </w:t>
      </w:r>
      <w:r>
        <w:rPr>
          <w:b/>
          <w:u w:val="single"/>
        </w:rPr>
        <w:t>does not predict</w:t>
      </w:r>
      <w:r>
        <w:rPr>
          <w:u w:val="single"/>
        </w:rPr>
        <w:t xml:space="preserve"> that </w:t>
      </w:r>
      <w:r>
        <w:rPr>
          <w:b/>
          <w:u w:val="single"/>
        </w:rPr>
        <w:t>failure will occur</w:t>
      </w:r>
      <w:r>
        <w:rPr>
          <w:u w:val="single"/>
        </w:rPr>
        <w:t xml:space="preserve"> it only seeks to </w:t>
      </w:r>
      <w:r>
        <w:rPr>
          <w:b/>
          <w:u w:val="single"/>
        </w:rPr>
        <w:t>explain</w:t>
      </w:r>
      <w:r>
        <w:rPr>
          <w:u w:val="single"/>
        </w:rPr>
        <w:t xml:space="preserve"> the geopolitical implications </w:t>
      </w:r>
      <w:r>
        <w:rPr>
          <w:b/>
          <w:u w:val="single"/>
        </w:rPr>
        <w:t>if it does</w:t>
      </w:r>
      <w:r>
        <w:rPr>
          <w:u w:val="single"/>
        </w:rPr>
        <w:t>.</w:t>
      </w:r>
      <w:r>
        <w:rPr>
          <w:sz w:val="14"/>
          <w:szCs w:val="14"/>
        </w:rPr>
        <w:t xml:space="preserve"> The severity and trajectory of the crisis since 2008 suggest that </w:t>
      </w:r>
      <w:r>
        <w:rPr>
          <w:u w:val="single"/>
        </w:rPr>
        <w:t xml:space="preserve">failure is a </w:t>
      </w:r>
      <w:r>
        <w:rPr>
          <w:b/>
          <w:u w:val="single"/>
        </w:rPr>
        <w:t>high-impact</w:t>
      </w:r>
      <w:r>
        <w:rPr>
          <w:u w:val="single"/>
        </w:rPr>
        <w:t xml:space="preserve"> event with a </w:t>
      </w:r>
      <w:r>
        <w:rPr>
          <w:b/>
          <w:u w:val="single"/>
        </w:rPr>
        <w:t>non-trivial</w:t>
      </w:r>
      <w:r>
        <w:rPr>
          <w:u w:val="single"/>
        </w:rPr>
        <w:t xml:space="preserve"> probability</w:t>
      </w:r>
      <w:r>
        <w:rPr>
          <w:sz w:val="14"/>
          <w:szCs w:val="14"/>
        </w:rPr>
        <w:t>. It may not occur, but it certainly merits serious analysis. Failure is widely seen as an imminent danger.</w:t>
      </w:r>
    </w:p>
    <w:p w14:paraId="6EE542C0" w14:textId="77777777" w:rsidR="00685241" w:rsidRDefault="00685241" w:rsidP="00685241">
      <w:pPr>
        <w:rPr>
          <w:sz w:val="14"/>
          <w:szCs w:val="14"/>
        </w:rPr>
      </w:pPr>
      <w:r>
        <w:rPr>
          <w:sz w:val="14"/>
          <w:szCs w:val="14"/>
        </w:rPr>
        <w:t xml:space="preserve"> Would the failure of the Euro really mean the beginning of the end of democracy in Europe? </w:t>
      </w:r>
      <w:r>
        <w:rPr>
          <w:highlight w:val="cyan"/>
          <w:u w:val="single"/>
        </w:rPr>
        <w:t xml:space="preserve">Could the global economy survive without a vibrant </w:t>
      </w:r>
      <w:r>
        <w:rPr>
          <w:b/>
          <w:highlight w:val="cyan"/>
          <w:u w:val="single"/>
        </w:rPr>
        <w:t>European economy</w:t>
      </w:r>
      <w:r>
        <w:rPr>
          <w:sz w:val="14"/>
          <w:szCs w:val="14"/>
        </w:rPr>
        <w:t>? What would European architecture look like after the end of European integration? What are the implications for the United States, China, and the Middle East? Since the international order has been primarily a Western construction, with Europe as a key pillar, would the disintegration of the European Union or the Eurozone have lasting and deleterious effects on world politics in the coming decade?</w:t>
      </w:r>
    </w:p>
    <w:p w14:paraId="6C3EA9D9" w14:textId="77777777" w:rsidR="00685241" w:rsidRDefault="00685241" w:rsidP="00685241">
      <w:pPr>
        <w:rPr>
          <w:sz w:val="14"/>
          <w:szCs w:val="14"/>
        </w:rPr>
      </w:pPr>
      <w:r>
        <w:rPr>
          <w:sz w:val="14"/>
          <w:szCs w:val="14"/>
        </w:rPr>
        <w:t xml:space="preserve">Thinking through and prioritizing the consequences of a failed Europe yield five of the utmost importance. First, </w:t>
      </w:r>
      <w:r>
        <w:rPr>
          <w:highlight w:val="cyan"/>
          <w:u w:val="single"/>
        </w:rPr>
        <w:t>the</w:t>
      </w:r>
      <w:r>
        <w:rPr>
          <w:u w:val="single"/>
        </w:rPr>
        <w:t xml:space="preserve"> most </w:t>
      </w:r>
      <w:r>
        <w:rPr>
          <w:b/>
          <w:highlight w:val="cyan"/>
          <w:u w:val="single"/>
        </w:rPr>
        <w:t>immediate casualty</w:t>
      </w:r>
      <w:r>
        <w:rPr>
          <w:highlight w:val="cyan"/>
          <w:u w:val="single"/>
        </w:rPr>
        <w:t xml:space="preserve"> of the failure of</w:t>
      </w:r>
      <w:r>
        <w:rPr>
          <w:u w:val="single"/>
        </w:rPr>
        <w:t xml:space="preserve"> the </w:t>
      </w:r>
      <w:r>
        <w:rPr>
          <w:highlight w:val="cyan"/>
          <w:u w:val="single"/>
        </w:rPr>
        <w:t>Europe</w:t>
      </w:r>
      <w:r>
        <w:rPr>
          <w:u w:val="single"/>
        </w:rPr>
        <w:t xml:space="preserve">an project </w:t>
      </w:r>
      <w:r>
        <w:rPr>
          <w:highlight w:val="cyan"/>
          <w:u w:val="single"/>
        </w:rPr>
        <w:t xml:space="preserve">would be the </w:t>
      </w:r>
      <w:r>
        <w:rPr>
          <w:b/>
          <w:highlight w:val="cyan"/>
          <w:u w:val="single"/>
        </w:rPr>
        <w:t>global economy</w:t>
      </w:r>
      <w:r>
        <w:rPr>
          <w:sz w:val="14"/>
          <w:szCs w:val="14"/>
        </w:rPr>
        <w:t xml:space="preserve">. </w:t>
      </w:r>
      <w:r>
        <w:rPr>
          <w:u w:val="single"/>
        </w:rPr>
        <w:t xml:space="preserve">A </w:t>
      </w:r>
      <w:r>
        <w:rPr>
          <w:b/>
          <w:highlight w:val="cyan"/>
          <w:u w:val="single"/>
        </w:rPr>
        <w:t>disorderly collapse</w:t>
      </w:r>
      <w:r>
        <w:rPr>
          <w:sz w:val="14"/>
          <w:szCs w:val="14"/>
        </w:rPr>
        <w:t xml:space="preserve"> (as opposed to an orderly failure, which will be explained shortly) </w:t>
      </w:r>
      <w:r>
        <w:rPr>
          <w:highlight w:val="cyan"/>
          <w:u w:val="single"/>
        </w:rPr>
        <w:t>would</w:t>
      </w:r>
      <w:r>
        <w:rPr>
          <w:sz w:val="14"/>
          <w:szCs w:val="14"/>
        </w:rPr>
        <w:t xml:space="preserve"> probably </w:t>
      </w:r>
      <w:r>
        <w:rPr>
          <w:highlight w:val="cyan"/>
          <w:u w:val="single"/>
        </w:rPr>
        <w:t>trigger a new depression and</w:t>
      </w:r>
      <w:r>
        <w:rPr>
          <w:u w:val="single"/>
        </w:rPr>
        <w:t xml:space="preserve"> could lead to the </w:t>
      </w:r>
      <w:r>
        <w:rPr>
          <w:b/>
          <w:highlight w:val="cyan"/>
          <w:u w:val="single"/>
        </w:rPr>
        <w:t>unravel</w:t>
      </w:r>
      <w:r>
        <w:rPr>
          <w:b/>
          <w:u w:val="single"/>
        </w:rPr>
        <w:t>ing</w:t>
      </w:r>
      <w:r>
        <w:rPr>
          <w:u w:val="single"/>
        </w:rPr>
        <w:t xml:space="preserve"> of </w:t>
      </w:r>
      <w:r>
        <w:rPr>
          <w:b/>
          <w:highlight w:val="cyan"/>
          <w:u w:val="single"/>
        </w:rPr>
        <w:t>economic integration</w:t>
      </w:r>
      <w:r>
        <w:rPr>
          <w:u w:val="single"/>
        </w:rPr>
        <w:t xml:space="preserve"> as countries introduce protectionist measures to limit the contagion effects of a collapse</w:t>
      </w:r>
      <w:r>
        <w:rPr>
          <w:sz w:val="14"/>
          <w:szCs w:val="14"/>
        </w:rPr>
        <w:t xml:space="preserve">. Bare </w:t>
      </w:r>
      <w:r>
        <w:rPr>
          <w:u w:val="single"/>
        </w:rPr>
        <w:t xml:space="preserve">survival would drag down Europe’s economy and would generate increasing and </w:t>
      </w:r>
      <w:r>
        <w:rPr>
          <w:b/>
          <w:u w:val="single"/>
        </w:rPr>
        <w:t xml:space="preserve">dangerous levels </w:t>
      </w:r>
      <w:r>
        <w:rPr>
          <w:u w:val="single"/>
        </w:rPr>
        <w:t xml:space="preserve">of </w:t>
      </w:r>
      <w:r>
        <w:rPr>
          <w:b/>
          <w:u w:val="single"/>
        </w:rPr>
        <w:t>volatility</w:t>
      </w:r>
      <w:r>
        <w:rPr>
          <w:sz w:val="14"/>
          <w:szCs w:val="14"/>
        </w:rPr>
        <w:t xml:space="preserve"> in the international economic order.</w:t>
      </w:r>
    </w:p>
    <w:p w14:paraId="3B06CB77" w14:textId="77777777" w:rsidR="00685241" w:rsidRDefault="00685241" w:rsidP="00685241">
      <w:pPr>
        <w:rPr>
          <w:sz w:val="14"/>
          <w:szCs w:val="14"/>
        </w:rPr>
      </w:pPr>
      <w:r>
        <w:rPr>
          <w:sz w:val="14"/>
          <w:szCs w:val="14"/>
        </w:rPr>
        <w:t>Second, the geopolitical consequences of an economic crisis depend not just on the severity of the crisis but also the geopolitical climate in which it occurs. Europe’s geopolitical climate is as healthy as can be reasonably expected. This would prevent a simple repeat of the 1930s in Europe, which has been one of the more alarming predictions from some observers, although certain new and fragile democracies in Europe might come under pressure.</w:t>
      </w:r>
    </w:p>
    <w:p w14:paraId="0EB861C9" w14:textId="77777777" w:rsidR="00685241" w:rsidRDefault="00685241" w:rsidP="00685241">
      <w:pPr>
        <w:rPr>
          <w:sz w:val="14"/>
          <w:szCs w:val="14"/>
        </w:rPr>
      </w:pPr>
      <w:r>
        <w:rPr>
          <w:sz w:val="14"/>
          <w:szCs w:val="14"/>
        </w:rPr>
        <w:t>Third, failure would cement Germany’s rise as the leading country in Europe and as an indispensable hub in the European Union and Eurozone, if they continue to exist, but anti-Germanism would become a more potent force in politics on the European periphery.</w:t>
      </w:r>
    </w:p>
    <w:p w14:paraId="528C0F6B" w14:textId="77777777" w:rsidR="00685241" w:rsidRDefault="00685241" w:rsidP="00685241">
      <w:pPr>
        <w:rPr>
          <w:sz w:val="14"/>
          <w:szCs w:val="14"/>
        </w:rPr>
      </w:pPr>
      <w:r>
        <w:rPr>
          <w:sz w:val="14"/>
          <w:szCs w:val="14"/>
        </w:rPr>
        <w:t xml:space="preserve">Fourth, </w:t>
      </w:r>
      <w:r>
        <w:rPr>
          <w:u w:val="single"/>
        </w:rPr>
        <w:t xml:space="preserve">economic downturn as a result of disintegration would undermine political authority in those parts of the world where the legitimacy of governments is shallow, and it would </w:t>
      </w:r>
      <w:r>
        <w:rPr>
          <w:b/>
          <w:u w:val="single"/>
        </w:rPr>
        <w:t>exacerbate</w:t>
      </w:r>
      <w:r>
        <w:rPr>
          <w:u w:val="single"/>
        </w:rPr>
        <w:t xml:space="preserve"> </w:t>
      </w:r>
      <w:r>
        <w:rPr>
          <w:b/>
          <w:u w:val="single"/>
        </w:rPr>
        <w:t>international tensions</w:t>
      </w:r>
      <w:r>
        <w:rPr>
          <w:u w:val="single"/>
        </w:rPr>
        <w:t xml:space="preserve"> where the geopolitical climate is relatively malign</w:t>
      </w:r>
      <w:r>
        <w:rPr>
          <w:sz w:val="14"/>
          <w:szCs w:val="14"/>
        </w:rPr>
        <w:t xml:space="preserve">. </w:t>
      </w:r>
      <w:r>
        <w:rPr>
          <w:u w:val="single"/>
        </w:rPr>
        <w:t xml:space="preserve">The places most at risk are the </w:t>
      </w:r>
      <w:r>
        <w:rPr>
          <w:b/>
          <w:u w:val="single"/>
        </w:rPr>
        <w:t>Middle East</w:t>
      </w:r>
      <w:r>
        <w:rPr>
          <w:u w:val="single"/>
        </w:rPr>
        <w:t xml:space="preserve"> and </w:t>
      </w:r>
      <w:r>
        <w:rPr>
          <w:b/>
          <w:u w:val="single"/>
        </w:rPr>
        <w:t>China</w:t>
      </w:r>
      <w:r>
        <w:rPr>
          <w:sz w:val="14"/>
          <w:szCs w:val="14"/>
        </w:rPr>
        <w:t>.</w:t>
      </w:r>
      <w:r>
        <w:rPr>
          <w:sz w:val="12"/>
          <w:szCs w:val="12"/>
        </w:rPr>
        <w:t>¶</w:t>
      </w:r>
      <w:r>
        <w:rPr>
          <w:sz w:val="14"/>
          <w:szCs w:val="14"/>
        </w:rPr>
        <w:t xml:space="preserve"> Fifth, </w:t>
      </w:r>
      <w:r>
        <w:rPr>
          <w:b/>
          <w:u w:val="single"/>
        </w:rPr>
        <w:t>disintegration</w:t>
      </w:r>
      <w:r>
        <w:rPr>
          <w:sz w:val="14"/>
          <w:szCs w:val="14"/>
        </w:rPr>
        <w:t xml:space="preserve"> would weaken Europe on the world stage–it </w:t>
      </w:r>
      <w:r>
        <w:rPr>
          <w:u w:val="single"/>
        </w:rPr>
        <w:t xml:space="preserve">would severely damage the </w:t>
      </w:r>
      <w:r>
        <w:rPr>
          <w:b/>
          <w:u w:val="single"/>
        </w:rPr>
        <w:t>transatlantic alliance</w:t>
      </w:r>
      <w:r>
        <w:rPr>
          <w:sz w:val="14"/>
          <w:szCs w:val="14"/>
        </w:rPr>
        <w:t xml:space="preserve">, both by </w:t>
      </w:r>
      <w:r>
        <w:rPr>
          <w:u w:val="single"/>
        </w:rPr>
        <w:t>sapping its resources and by diverting Europe’s attention to its internal</w:t>
      </w:r>
      <w:r>
        <w:rPr>
          <w:sz w:val="14"/>
          <w:szCs w:val="14"/>
        </w:rPr>
        <w:t xml:space="preserve"> crisis–</w:t>
      </w:r>
      <w:r>
        <w:rPr>
          <w:u w:val="single"/>
        </w:rPr>
        <w:t>and</w:t>
      </w:r>
      <w:r>
        <w:rPr>
          <w:sz w:val="14"/>
          <w:szCs w:val="14"/>
        </w:rPr>
        <w:t xml:space="preserve"> would, finally, </w:t>
      </w:r>
      <w:r>
        <w:rPr>
          <w:b/>
          <w:u w:val="single"/>
        </w:rPr>
        <w:t>undermine</w:t>
      </w:r>
      <w:r>
        <w:rPr>
          <w:u w:val="single"/>
        </w:rPr>
        <w:t xml:space="preserve"> the </w:t>
      </w:r>
      <w:r>
        <w:rPr>
          <w:b/>
          <w:u w:val="single"/>
        </w:rPr>
        <w:t>multilateral order</w:t>
      </w:r>
      <w:r>
        <w:rPr>
          <w:sz w:val="14"/>
          <w:szCs w:val="14"/>
        </w:rPr>
        <w:t>.</w:t>
      </w:r>
    </w:p>
    <w:p w14:paraId="62386CF0" w14:textId="77777777" w:rsidR="00685241" w:rsidRDefault="00685241" w:rsidP="00685241">
      <w:pPr>
        <w:rPr>
          <w:sz w:val="14"/>
          <w:szCs w:val="14"/>
        </w:rPr>
      </w:pPr>
      <w:r>
        <w:rPr>
          <w:sz w:val="14"/>
          <w:szCs w:val="14"/>
        </w:rPr>
        <w:t xml:space="preserve">Taking these five implications in their totality, one thing is clear. Failure will badly damage Europe and the international order, but some types of failure–most notably a disorderly collapse–are worse than others. Currently, the pain is concentrated on the so-called European periphery (Greece, Portugal, Spain, Italy, and Ireland). </w:t>
      </w:r>
      <w:r>
        <w:rPr>
          <w:highlight w:val="cyan"/>
          <w:u w:val="single"/>
        </w:rPr>
        <w:t xml:space="preserve">Disorderly collapse would affect all European countries, as well as </w:t>
      </w:r>
      <w:r>
        <w:rPr>
          <w:b/>
          <w:highlight w:val="cyan"/>
          <w:u w:val="single"/>
        </w:rPr>
        <w:t>North America</w:t>
      </w:r>
      <w:r>
        <w:rPr>
          <w:highlight w:val="cyan"/>
          <w:u w:val="single"/>
        </w:rPr>
        <w:t xml:space="preserve"> and</w:t>
      </w:r>
      <w:r>
        <w:rPr>
          <w:u w:val="single"/>
        </w:rPr>
        <w:t xml:space="preserve"> </w:t>
      </w:r>
      <w:r>
        <w:rPr>
          <w:b/>
          <w:u w:val="single"/>
        </w:rPr>
        <w:t xml:space="preserve">East </w:t>
      </w:r>
      <w:r>
        <w:rPr>
          <w:b/>
          <w:highlight w:val="cyan"/>
          <w:u w:val="single"/>
        </w:rPr>
        <w:t>Asia</w:t>
      </w:r>
      <w:r>
        <w:rPr>
          <w:sz w:val="14"/>
          <w:szCs w:val="14"/>
        </w:rPr>
        <w:t xml:space="preserve">. If a solution to the </w:t>
      </w:r>
      <w:proofErr w:type="spellStart"/>
      <w:r>
        <w:rPr>
          <w:sz w:val="14"/>
          <w:szCs w:val="14"/>
        </w:rPr>
        <w:t>Eurocrisis</w:t>
      </w:r>
      <w:proofErr w:type="spellEnd"/>
      <w:r>
        <w:rPr>
          <w:sz w:val="14"/>
          <w:szCs w:val="14"/>
        </w:rPr>
        <w:t xml:space="preserve"> is perceived as beyond reach, </w:t>
      </w:r>
      <w:r>
        <w:rPr>
          <w:highlight w:val="cyan"/>
          <w:u w:val="single"/>
        </w:rPr>
        <w:t>leaders of</w:t>
      </w:r>
      <w:r>
        <w:rPr>
          <w:u w:val="single"/>
        </w:rPr>
        <w:t xml:space="preserve"> the </w:t>
      </w:r>
      <w:r>
        <w:rPr>
          <w:highlight w:val="cyan"/>
          <w:u w:val="single"/>
        </w:rPr>
        <w:t xml:space="preserve">major powers will </w:t>
      </w:r>
      <w:r>
        <w:rPr>
          <w:b/>
          <w:highlight w:val="cyan"/>
          <w:u w:val="single"/>
        </w:rPr>
        <w:t>shift</w:t>
      </w:r>
      <w:r>
        <w:rPr>
          <w:u w:val="single"/>
        </w:rPr>
        <w:t xml:space="preserve"> their </w:t>
      </w:r>
      <w:r>
        <w:rPr>
          <w:b/>
          <w:highlight w:val="cyan"/>
          <w:u w:val="single"/>
        </w:rPr>
        <w:t>priorities</w:t>
      </w:r>
      <w:r>
        <w:rPr>
          <w:u w:val="single"/>
        </w:rPr>
        <w:t xml:space="preserve"> to managing failure in order to contain its effects</w:t>
      </w:r>
      <w:r>
        <w:rPr>
          <w:sz w:val="14"/>
          <w:szCs w:val="14"/>
        </w:rPr>
        <w:t xml:space="preserve">. </w:t>
      </w:r>
      <w:r>
        <w:rPr>
          <w:highlight w:val="cyan"/>
          <w:u w:val="single"/>
        </w:rPr>
        <w:t xml:space="preserve">This will be </w:t>
      </w:r>
      <w:r>
        <w:rPr>
          <w:b/>
          <w:highlight w:val="cyan"/>
          <w:u w:val="single"/>
        </w:rPr>
        <w:t>strenuously resisted</w:t>
      </w:r>
      <w:r>
        <w:rPr>
          <w:u w:val="single"/>
        </w:rPr>
        <w:t xml:space="preserve"> on the periphery, which is already experiencing extremely high levels of pain and does not want to accept the permanence of the status quo</w:t>
      </w:r>
      <w:r>
        <w:rPr>
          <w:sz w:val="14"/>
          <w:szCs w:val="14"/>
        </w:rPr>
        <w:t>. Consequently, their electorates will become more risk-acceptant and will pressure Germany and other core member states to accommodate them through financial transfers and assistance in exchange for not deliberately triggering a break-up. This bitter split will divide and largely define a failing Europe. Absent movement toward a solution, EU politics is about to take an ugly turn.</w:t>
      </w:r>
    </w:p>
    <w:p w14:paraId="29B810B3" w14:textId="77777777" w:rsidR="00685241" w:rsidRDefault="00685241" w:rsidP="00685241">
      <w:r>
        <w:rPr>
          <w:sz w:val="4"/>
          <w:szCs w:val="4"/>
        </w:rPr>
        <w:t xml:space="preserve">How Failure Could Occur A framework can help us understand the geopolitical implications if the Euro and/or the European Union fail. As conceptualized here, failure could take two forms. The first is a form of failure which allows the Eurozone and the European Union to barely </w:t>
      </w:r>
      <w:proofErr w:type="spellStart"/>
      <w:r>
        <w:rPr>
          <w:sz w:val="4"/>
          <w:szCs w:val="4"/>
        </w:rPr>
        <w:t>surviveunder</w:t>
      </w:r>
      <w:proofErr w:type="spellEnd"/>
      <w:r>
        <w:rPr>
          <w:sz w:val="4"/>
          <w:szCs w:val="4"/>
        </w:rPr>
        <w:t xml:space="preserve"> conditions of low growth, high unemployment, and social </w:t>
      </w:r>
      <w:proofErr w:type="spellStart"/>
      <w:r>
        <w:rPr>
          <w:sz w:val="4"/>
          <w:szCs w:val="4"/>
        </w:rPr>
        <w:t>unrestnot</w:t>
      </w:r>
      <w:proofErr w:type="spellEnd"/>
      <w:r>
        <w:rPr>
          <w:sz w:val="4"/>
          <w:szCs w:val="4"/>
        </w:rPr>
        <w:t xml:space="preserve"> because the member states continue to believe in the project but because they cannot figure out how to extract themselves at an acceptable price. The second is a failure that leads to the disorderly collapse of the Euro and/or the European Union. There is, of course, a third </w:t>
      </w:r>
      <w:proofErr w:type="spellStart"/>
      <w:r>
        <w:rPr>
          <w:sz w:val="4"/>
          <w:szCs w:val="4"/>
        </w:rPr>
        <w:t>scenariosuccess</w:t>
      </w:r>
      <w:proofErr w:type="spellEnd"/>
      <w:r>
        <w:rPr>
          <w:sz w:val="4"/>
          <w:szCs w:val="4"/>
        </w:rPr>
        <w:t xml:space="preserve">. I deliberately avoid this scenario in order to comprehensively explore the consequences of failure. However, success is also far from assured for several </w:t>
      </w:r>
      <w:proofErr w:type="spellStart"/>
      <w:r>
        <w:rPr>
          <w:sz w:val="4"/>
          <w:szCs w:val="4"/>
        </w:rPr>
        <w:t>reasonsthe</w:t>
      </w:r>
      <w:proofErr w:type="spellEnd"/>
      <w:r>
        <w:rPr>
          <w:sz w:val="4"/>
          <w:szCs w:val="4"/>
        </w:rPr>
        <w:t xml:space="preserve"> EU response is defined by Germany and has little prospect of restoring growth on the periphery; nationalism is a powerful and growing force which will complicate moves to the creation of a United States of Europe; and serious fault lines remain, which means the Eurozone will be crisis-prone for some time to come. As a senior German official told the Financial Times, ‘‘It seems to me that we have invented a machine from hell that we cannot turn off.’’5 The </w:t>
      </w:r>
      <w:proofErr w:type="spellStart"/>
      <w:r>
        <w:rPr>
          <w:sz w:val="4"/>
          <w:szCs w:val="4"/>
        </w:rPr>
        <w:t>Eurocrisis</w:t>
      </w:r>
      <w:proofErr w:type="spellEnd"/>
      <w:r>
        <w:rPr>
          <w:sz w:val="4"/>
          <w:szCs w:val="4"/>
        </w:rPr>
        <w:t xml:space="preserve"> resulted from the creation of a monetary union absent a political and financial union. This arrangement facilitated cheap supplies of money to the periphery in the Euro’s first decade and left the debt (both public and private) in the hands of each member state after the 2008 crisis. The </w:t>
      </w:r>
      <w:proofErr w:type="spellStart"/>
      <w:r>
        <w:rPr>
          <w:sz w:val="4"/>
          <w:szCs w:val="4"/>
        </w:rPr>
        <w:t>states</w:t>
      </w:r>
      <w:proofErr w:type="spellEnd"/>
      <w:r>
        <w:rPr>
          <w:sz w:val="4"/>
          <w:szCs w:val="4"/>
        </w:rPr>
        <w:t xml:space="preserve"> worst affected (Greece, Portugal, Ireland, Spain, and Italy) are each unique, but all face rising borrowing costs and are unable to devalue their currency to become EU politics is about to take an ugly turn. What if Europe Fails? THE WASHINGTON QUARTERLY j SUMMER 2012 25 more competitive. The crisis negotiations have focused on ways to put the peripheral economies on a sustainable path (through competitiveness reforms) and to address the causes of the crisis. The country-specific plans have failed to have the desired affect because the austerity measures introduced have depressed growth and deepened the recession. Some progress appears to have been made at the Eurozone’s summit in June 2012, particularly in banking and sovereign bond purchases but many problems were left unaddressed. The dominant view among experts is that the crisis can only be solved if the Eurozone moves toward full fiscal, financial, and political union, where all of the key decisions about tax and expenditure would be taken at the European level. However, the political climate is extremely hostile to ambitious plans of this nature. The periphery will not be inclined to buy into an indefinite austerity program and to trust Germany to protect their interests. And the core has serious misgivings about sacrificing fiscal sovereignty and underwriting the periphery. Much existing analysis assumes that political hurdles can be overcome, largely because a failed Europe is deemed unthinkable. Yet, failure is a regular occurrence in world </w:t>
      </w:r>
      <w:proofErr w:type="spellStart"/>
      <w:r>
        <w:rPr>
          <w:sz w:val="4"/>
          <w:szCs w:val="4"/>
        </w:rPr>
        <w:t>affairsone</w:t>
      </w:r>
      <w:proofErr w:type="spellEnd"/>
      <w:r>
        <w:rPr>
          <w:sz w:val="4"/>
          <w:szCs w:val="4"/>
        </w:rPr>
        <w:t xml:space="preserve"> need only look at the way the politics of tackling climate change evolved in the 2000s. As a purely analytical matter, it is prudent to allow for the possibility that political hurdles will not be overcome because they are truly insurmountable. The absence of a solution is a necessary but insufficient condition for true failure. There are at least four accidents or triggers that could precipitate an inadvertent unraveling, and failure, in Europe. . The Eurozone reforms are implemented but fail. This would lead to the first scenario of </w:t>
      </w:r>
      <w:proofErr w:type="spellStart"/>
      <w:r>
        <w:rPr>
          <w:sz w:val="4"/>
          <w:szCs w:val="4"/>
        </w:rPr>
        <w:t>failurebare</w:t>
      </w:r>
      <w:proofErr w:type="spellEnd"/>
      <w:r>
        <w:rPr>
          <w:sz w:val="4"/>
          <w:szCs w:val="4"/>
        </w:rPr>
        <w:t xml:space="preserve"> survival. Austerity without end leads to low to non-existent growth, exacerbated regional tensions, and an end to further integration. Most member states would gladly leave if only they could find a way to do so with acceptable economic costs. . Europe’s plan is rejected at a national level leading to fragmentation. The national political barriers to treaty changes or a major and permanent sacrifice of sovereignty are considerable and include referendums, parliamentary supermajorities, and the support of constitutional courts. Some countries may fail to ratify the reforms or withdraw from them later. Depending upon the precise circumstances, they may be forced to leave the Euro, they may judge the costs of exit to be less than the current costs of staying in, or they could be excluded from formal governance structures. Failure could take two forms*one much worse than the other. Thomas Wright 26 THE WASHINGTON QUARTERLY j SUMMER 2012 . The Eurozone incorrectly calculates it can survive a pruning. Throughout the crisis, experts and some political leaders have speculated that the Eurozone could survive, and may even benefit from, losing one or two of its weaker members such as Greece. The logic is fairly straightforward: a smaller, more cohesive group of strong economies would lack the structural flaws of a larger, more diverse Eurozone. The new Eurozone could absorb the contagion brought about by the exit of a small economy, although probably not a large state like Italy. This may be true, but as the world learned with Lehman Brothers, there is no way of knowing for sure. Pruning could set in motion a series of events resulting in mass defaults and the collapse of the Euro. . Economic shock to the system. Europe’s leaders may wish to avoid the breakup of the single currency, but the Eurozone remains vulnerable to a sudden and destabilizing crisis that triggers a breakup. This shock could take the form of a contagion following default or a bondholder haircut from a peripheral country, the collapse of one or more of Europe’s largest banks, or the collapse of the Euro swap market.6 Any of these events could cause contagion throughout the Eurozone and overwhelm the European Union’s capacity to bail out member states. By their very nature, the timing and scale of an external shock are hard to predict. Failure of the European project could occur under any of these scenarios, but what might happen if it does? The Global Economy Imperiled The most immediate and obvious impact would be on the European and global economy. The two scenarios under consideration are bad, but one is much worse than the other. It is the overwhelming view of senior economists, financial institutions, and international organizations that the disorderly collapse of the Eurozone, resulting in a return to national currencies, has a high probability of causing a new depression and ending the period of economic integration which has characterized world politics since the Cold War. For instance, the OECD’s Economic Outlook in November 2011 warned: The establishment and likely large exchange rate changes of the new national currencies could imply large losses for debt and asset holders, including banks that could become insolvent. Such turbulence in Europe, with the massive wealth destruction, </w:t>
      </w:r>
      <w:proofErr w:type="gramStart"/>
      <w:r>
        <w:rPr>
          <w:sz w:val="4"/>
          <w:szCs w:val="4"/>
        </w:rPr>
        <w:t>bankruptcies</w:t>
      </w:r>
      <w:proofErr w:type="gramEnd"/>
      <w:r>
        <w:rPr>
          <w:sz w:val="4"/>
          <w:szCs w:val="4"/>
        </w:rPr>
        <w:t xml:space="preserve"> and a collapse in confidence in European integration and Four accidents or triggers could precipitate an inadvertent unraveling, and failure, in Europe. What if Europe Fails? THE WASHINGTON QUARTERLY j SUMMER 2012 27 cooperation, would most likely result in a deep depression in both the exiting and remaining euro area countries as well as in the world economy.7 In the private sector, Citi’s chief economist William </w:t>
      </w:r>
      <w:proofErr w:type="spellStart"/>
      <w:r>
        <w:rPr>
          <w:sz w:val="4"/>
          <w:szCs w:val="4"/>
        </w:rPr>
        <w:t>Buiter</w:t>
      </w:r>
      <w:proofErr w:type="spellEnd"/>
      <w:r>
        <w:rPr>
          <w:sz w:val="4"/>
          <w:szCs w:val="4"/>
        </w:rPr>
        <w:t xml:space="preserve"> wrote that disorderly defaults and eurozone exits by the five periphery </w:t>
      </w:r>
      <w:proofErr w:type="spellStart"/>
      <w:r>
        <w:rPr>
          <w:sz w:val="4"/>
          <w:szCs w:val="4"/>
        </w:rPr>
        <w:t>statesGreece</w:t>
      </w:r>
      <w:proofErr w:type="spellEnd"/>
      <w:r>
        <w:rPr>
          <w:sz w:val="4"/>
          <w:szCs w:val="4"/>
        </w:rPr>
        <w:t xml:space="preserve">, Ireland, Portugal, Spain, and </w:t>
      </w:r>
      <w:proofErr w:type="spellStart"/>
      <w:r>
        <w:rPr>
          <w:sz w:val="4"/>
          <w:szCs w:val="4"/>
        </w:rPr>
        <w:t>Italywould</w:t>
      </w:r>
      <w:proofErr w:type="spellEnd"/>
      <w:r>
        <w:rPr>
          <w:sz w:val="4"/>
          <w:szCs w:val="4"/>
        </w:rPr>
        <w:t xml:space="preserve"> drag down not just the European banking system but also the north Atlantic financial system and the internationally exposed parts of the rest of the global banking system. The resulting financial crisis would trigger a global depression that would last for years, with GDP likely falling by more than 10 per cent and unemployment in the West reaching 20 per cent or more. Emerging markets would be dragged down too.8 Other analysts have reached similar conclusions about the consequences of a Euro break up. HSBC predicted, ‘‘A euro break-up would be a disaster, threatening another Great Depression;’’ UBS estimated that a breakup would cost each peripheral economy up to 40 percent of their GDP in year one; ING estimated that the Eurozone as a whole (including Germany) could see a 9 percent drop in the first year following break up, while inflation in the periphery would soar to double digits; IMF chief Christine Lagarde warned that the global economy faces the prospect of ‘‘economic retraction, rising protectionism, isolation and ... what happened in the 30s.’’9 Following a disorderly breakup, it is highly likely that it would be every state for itself as governments sought to do everything possible to insulate their countries against the greatest economic shock in the West since World War II. A return to national currencies would result in tremendous fluctuations, uncertainty, and volatility following redenomination, including a redenomination of complex international contracts.10 It would also mean that countries with a weak currency would immediately be bankrupt, as their assets would have depreciated while their debts would be denominated in the currency of the creditor state. These states would introduce capital controls to prevent capital flight and the collapse in value of the new currencies. Strong states would introduce tariffs to protect against competitive devaluations and cheap imports. The European single market would not likely survive. Globally, governments would try to save what they could and would likely replicate some of the protectionist measures introduced in Europe. The net effect could jeopardize global economic integration and open the door to neo-mercantilism and protectionism. In a bare survival scenario, the Eurozone muddles through intact but never properly addresses the root causes of the crisis. Sovereign debt continues to be costly and peripheral states are forced into new bailouts or some form of default. As economists Simon Johnson and Peter Boone put it, ‘‘At the least, we expect several more sovereign defaults and multiple crises to plague Europe in the next few years. There is simply too much debt, and adjustment programs are too slow Thomas Wright 28 THE WASHINGTON QUARTERLY j SUMMER 2012 to prevent it.’’11 Widespread austerity would suppress demand and cause a deep and prolonged recession with low growth and high unemployment. Europe’s problems would fester in the markets and prevent confidence from returning. Berkeley University economist Barry </w:t>
      </w:r>
      <w:proofErr w:type="spellStart"/>
      <w:r>
        <w:rPr>
          <w:sz w:val="4"/>
          <w:szCs w:val="4"/>
        </w:rPr>
        <w:t>Eichengreen</w:t>
      </w:r>
      <w:proofErr w:type="spellEnd"/>
      <w:r>
        <w:rPr>
          <w:sz w:val="4"/>
          <w:szCs w:val="4"/>
        </w:rPr>
        <w:t xml:space="preserve"> has argued, ‘‘If Europe fails to grow, it will not be able to dig its way out of its debt hole and restore the confidence necessary for the euro to remain a significant source of international liquidity.’’12 The destruction of the European growth engine would drag down international trade, damaging both the United States and China, although U.S. borrowing costs are likely to remain low as it stays a safe haven for capital. The overall picture from a Europe barely hanging on is one of a lost </w:t>
      </w:r>
      <w:proofErr w:type="gramStart"/>
      <w:r>
        <w:rPr>
          <w:sz w:val="4"/>
          <w:szCs w:val="4"/>
        </w:rPr>
        <w:t>decade</w:t>
      </w:r>
      <w:proofErr w:type="gramEnd"/>
      <w:r>
        <w:rPr>
          <w:sz w:val="4"/>
          <w:szCs w:val="4"/>
        </w:rPr>
        <w:t xml:space="preserve">. The consequences of a lost European decade are quite different than that of a disorderly collapse. The rest of the world would suffer because of reduced European demand and investment but they would be spared the great shock that could result from a disorderly breakup. The bulk of the economic costs would be borne by Europeans themselves. The absence of the shock of a depression means that governments would not be forced into a protectionist or mercantilist policy. They would have some choice in the matter and as Adam Posen, an external member of the Monetary Policy Committee of the Bank of England, has argued, they would choose to keep the global economy relatively open.13 The emerging powers have benefited greatly from the global economy and have even seen their positions improve during the crisis. They have no incentive to pull up the drawbridge. On the other hand, the West’s leadership would continue to support the open global economy for geopolitical as well as economic reasons, even though the benefits would be less obvious than they were in the past. There would be populist backlashes in the West, but actions taken are unlikely to pose an existential threat to openness. However, Posen also astutely observes that the continuation of economic integration would take a very different form after the crisis. The decline of Europe means that it would be much harder to manage globalization.14 The world would come closer to unfettered markets as international governance structures are weakened. It would be a volatile environment and prone to populism, imperial competition for resources, and economic crisis. In sum, Europe’s failure would hit the global economy hardest. The worst-case scenario could plunge the world into a new depression and the end of a long period of global economic integration. The more benign scenario would drag down global growth but have the opposite effect on the general direction of the economic </w:t>
      </w:r>
      <w:proofErr w:type="spellStart"/>
      <w:r>
        <w:rPr>
          <w:sz w:val="4"/>
          <w:szCs w:val="4"/>
        </w:rPr>
        <w:t>ordercontinued</w:t>
      </w:r>
      <w:proofErr w:type="spellEnd"/>
      <w:r>
        <w:rPr>
          <w:sz w:val="4"/>
          <w:szCs w:val="4"/>
        </w:rPr>
        <w:t xml:space="preserve"> economic integration, including the free movement The decline of Europe means that it would be much harder to manage globalization. What if Europe Fails? THE WASHINGTON QUARTERLY j SUMMER 2012 29 of capital, but in a way that is increasingly unmanageable as well as unfettered, introducing dangerous levels of volatility into the economic cycle. Don’t Expect a Return to the 1930s </w:t>
      </w:r>
      <w:proofErr w:type="gramStart"/>
      <w:r>
        <w:rPr>
          <w:sz w:val="4"/>
          <w:szCs w:val="4"/>
        </w:rPr>
        <w:t>The</w:t>
      </w:r>
      <w:proofErr w:type="gramEnd"/>
      <w:r>
        <w:rPr>
          <w:sz w:val="4"/>
          <w:szCs w:val="4"/>
        </w:rPr>
        <w:t xml:space="preserve"> contemporary international economic order is in a state of crisis, which may be akin to the crisis of the interwar economic order from 1929—1932. We have yet to see if the crisis deepens even further, as it did then, but the early stages have been similar.15 However, the effect of an economic order’s collapse depends upon the geopolitical climate in which it occurs. The 1930s was a particularly harsh, vulnerable, and unforgiving period. Odd as it seems, it is our great fortune that the current once-a-century economic crisis takes place in a much more benign geopolitical environment, at least as far as Europe is concerned. Europe has invaluable antibodies today which would slow the effects of any political cancer stemming from a second great depression. Fortunately, European politics today is not dominated by ideological competition between the extremes. Voters do not have to choose one evil over another. Western Europe has enjoyed over half a century of stable liberal democracy, widely perceived as the only legitimate means of government. No major party calls openly for a new authoritarian system of government, although it is important to add the caveat that some small extremist parties, such as the Greek Nazi party Golden Dawn, do seek to overthrow democracy (they have been condemned and isolated by the rest of the Greek political system). Europe has long struggled with a ‘‘democratic deficit,’’ whereby technocratic elites operate without a popular mandate, but it is not remotely comparable in scale to the legitimacy crisis of the early 1930s or even the 1920s. The strength of democracy means fringe parties have a far higher mountain to climb. The Great Depression led to Europe’s apocalypse, at least in part, because the basis of the post-World War I order, the Treaty of Versailles, was generally regarded by Germans as punitive and unjust. Thankfully, there is no European geopolitical grievance remotely comparable to Versailles. The European Union is a security community where war between its member states is unthinkable and unplanned for. By contrast with the interwar period, Europe’s fringe parties appeal to domestic issues rather than rearmament and a more assertive foreign policy. Even if the European Union fell apart, one could safely assume that Europe’s leaders would still make strenuous efforts to preserve the peace. The full effect of an economic order’s collapse depends upon the geopolitical climate. Thomas Wright 30 THE WASHINGTON QUARTERLY j SUMMER 2012 The U.S. commitment through NATO also has a positive pacifying effect. In a greater Europe, only Russia would like to revise the order in its favor. Yet, Moscow has significant constraints preventing its resurgence, including a weak economy, demographic trends, and NATO’s enlargement. The geopolitical state of Europe today is about as healthy as one could reasonably expect when viewed in a historical context. If the geopolitical path mirrored that of the economy, the future would indeed be bleak. Fortunately, it provides a buffer against a repeat of Europe’s most tragic episode. Yet, there is still cause for concern. Europe may not be about to return to the 1930s, but the failure of the European project would still be extremely damaging by most other metrics. A growing number of governments would be influenced by populist and nationalist sentiment. In creditor countries, such as Finland and Holland, populist parties would have a powerful message about being put on the hook for the perceived folly of debtor nations. In debtor countries, such as Greece, Ireland, and Portugal, populism is directed against the perceived unfairness of the bailouts and the imposition of austerity by the European Union. Both scenarios entail continued austerity in many parts of Europe, </w:t>
      </w:r>
      <w:proofErr w:type="gramStart"/>
      <w:r>
        <w:rPr>
          <w:sz w:val="4"/>
          <w:szCs w:val="4"/>
        </w:rPr>
        <w:t>core</w:t>
      </w:r>
      <w:proofErr w:type="gramEnd"/>
      <w:r>
        <w:rPr>
          <w:sz w:val="4"/>
          <w:szCs w:val="4"/>
        </w:rPr>
        <w:t xml:space="preserve"> and periphery. In a recent paper, Jacopo </w:t>
      </w:r>
      <w:proofErr w:type="spellStart"/>
      <w:r>
        <w:rPr>
          <w:sz w:val="4"/>
          <w:szCs w:val="4"/>
        </w:rPr>
        <w:t>Ponticelli</w:t>
      </w:r>
      <w:proofErr w:type="spellEnd"/>
      <w:r>
        <w:rPr>
          <w:sz w:val="4"/>
          <w:szCs w:val="4"/>
        </w:rPr>
        <w:t xml:space="preserve"> and Hans-Joachim </w:t>
      </w:r>
      <w:proofErr w:type="spellStart"/>
      <w:r>
        <w:rPr>
          <w:sz w:val="4"/>
          <w:szCs w:val="4"/>
        </w:rPr>
        <w:t>Voth</w:t>
      </w:r>
      <w:proofErr w:type="spellEnd"/>
      <w:r>
        <w:rPr>
          <w:sz w:val="4"/>
          <w:szCs w:val="4"/>
        </w:rPr>
        <w:t xml:space="preserve"> conducted cross-country research for the period 1919 to the present day and found that austerity has tended to go hand-in-hand with </w:t>
      </w:r>
      <w:proofErr w:type="gramStart"/>
      <w:r>
        <w:rPr>
          <w:sz w:val="4"/>
          <w:szCs w:val="4"/>
        </w:rPr>
        <w:t>politically-motivated</w:t>
      </w:r>
      <w:proofErr w:type="gramEnd"/>
      <w:r>
        <w:rPr>
          <w:sz w:val="4"/>
          <w:szCs w:val="4"/>
        </w:rPr>
        <w:t xml:space="preserve"> violence and social instability.16 Rising populism and nationalism would inhibit regional cooperation and make beggar-thy-neighbor policies much more likely. In some exceptional cases, democracy could be at risk. The canary in the coal mine may be Hungary, which has come under intense criticism for Prime Minister Viktor </w:t>
      </w:r>
      <w:proofErr w:type="spellStart"/>
      <w:r>
        <w:rPr>
          <w:sz w:val="4"/>
          <w:szCs w:val="4"/>
        </w:rPr>
        <w:t>Orban’s</w:t>
      </w:r>
      <w:proofErr w:type="spellEnd"/>
      <w:r>
        <w:rPr>
          <w:sz w:val="4"/>
          <w:szCs w:val="4"/>
        </w:rPr>
        <w:t xml:space="preserve"> efforts to consolidate his party’s hold on power. </w:t>
      </w:r>
      <w:proofErr w:type="spellStart"/>
      <w:r>
        <w:rPr>
          <w:sz w:val="4"/>
          <w:szCs w:val="4"/>
        </w:rPr>
        <w:t>Orban</w:t>
      </w:r>
      <w:proofErr w:type="spellEnd"/>
      <w:r>
        <w:rPr>
          <w:sz w:val="4"/>
          <w:szCs w:val="4"/>
        </w:rPr>
        <w:t xml:space="preserve"> used his large majority in parliament, won after his predecessor was discredited by the collapse of the Hungarian economy and the intervention of the IMF in 2008, to rewrite the constitution. The new rules reduced the independence of the judiciary and the central bank, and revised electoral laws in favor of the governing party, raising concern throughout Europe and in the United States. Greece is another obvious </w:t>
      </w:r>
      <w:proofErr w:type="spellStart"/>
      <w:r>
        <w:rPr>
          <w:sz w:val="4"/>
          <w:szCs w:val="4"/>
        </w:rPr>
        <w:t>concernthe</w:t>
      </w:r>
      <w:proofErr w:type="spellEnd"/>
      <w:r>
        <w:rPr>
          <w:sz w:val="4"/>
          <w:szCs w:val="4"/>
        </w:rPr>
        <w:t xml:space="preserve"> shock of a complete collapse of the Greek economy could lead to widespread social unrest, some violence, the further empowerment of populist parties, and an increase in support for extremist and xenophobic parties such as Golden Dawn. Finally, if the Eurozone and the European Union survive, it may be in name only. Genuine cooperation would be hard to sustain under the glare of skeptical and engaged domestic audiences. What is agreed in an intergovernmental setting may fall apart in national parliaments. Large states would use all the leverage they could muster to advance their national interests, usually narrowly defined. What if Europe Fails? THE WASHINGTON QUARTERLY j SUMMER 2012 31 In sum, European democracy should easily weather the storm of a failure of integration, although there may be one or two exceptions. Yet, that is not to say that European politics would not take a turn for the worse in some important respects. The Centrality of Germany and the Rise of Anti-Germanism </w:t>
      </w:r>
      <w:proofErr w:type="gramStart"/>
      <w:r>
        <w:rPr>
          <w:sz w:val="4"/>
          <w:szCs w:val="4"/>
        </w:rPr>
        <w:t>The</w:t>
      </w:r>
      <w:proofErr w:type="gramEnd"/>
      <w:r>
        <w:rPr>
          <w:sz w:val="4"/>
          <w:szCs w:val="4"/>
        </w:rPr>
        <w:t xml:space="preserve"> great geopolitical irony of the </w:t>
      </w:r>
      <w:proofErr w:type="spellStart"/>
      <w:r>
        <w:rPr>
          <w:sz w:val="4"/>
          <w:szCs w:val="4"/>
        </w:rPr>
        <w:t>Eurocrisis</w:t>
      </w:r>
      <w:proofErr w:type="spellEnd"/>
      <w:r>
        <w:rPr>
          <w:sz w:val="4"/>
          <w:szCs w:val="4"/>
        </w:rPr>
        <w:t xml:space="preserve"> is that while monetary union was originally designed to constrain German influence in the European Union, it created the crisis that led to the growth of Germany’s relative power and much more assertive German leadership, at least in the area of political economy. After the Cold War, France insisted upon monetary union as the quid pro quo for German reunification. Germany agreed, judging it consistent with its postwar goal of avoiding the isolation of Germany in Europe by Europeanizing Germany instead of Germanizing Europe. Now, while no German politician deliberately seeks isolation, Germany appears to have decided that the only way to save the European Union, and to prevent it from becoming what Merkel called ‘‘a sort of partial museum,’’ is by Germanizing it.17 This entails persuading the other member states to reform their </w:t>
      </w:r>
      <w:proofErr w:type="gramStart"/>
      <w:r>
        <w:rPr>
          <w:sz w:val="4"/>
          <w:szCs w:val="4"/>
        </w:rPr>
        <w:t>economies</w:t>
      </w:r>
      <w:proofErr w:type="gramEnd"/>
      <w:r>
        <w:rPr>
          <w:sz w:val="4"/>
          <w:szCs w:val="4"/>
        </w:rPr>
        <w:t xml:space="preserve"> so they become more like Germany, or at least so their economic policies are heavily influenced by Berlin. This shift appears to be in line with public opinion. A poll conducted by the Allensbach Institute in January 2011 found that more than 50 percent of Germans have little to no faith in the European Union, and over 70 percent do not see Europe as the future of Germany.18 Germany remains a country heavily socialized to the norms advanced by the European Union, but it is beginning to spread its wings a little more than it used to. In Oxford scholar’s Timothy Garton Ash’s clever turn of phrase, we are now </w:t>
      </w:r>
      <w:proofErr w:type="spellStart"/>
      <w:r>
        <w:rPr>
          <w:sz w:val="4"/>
          <w:szCs w:val="4"/>
        </w:rPr>
        <w:t>en</w:t>
      </w:r>
      <w:proofErr w:type="spellEnd"/>
      <w:r>
        <w:rPr>
          <w:sz w:val="4"/>
          <w:szCs w:val="4"/>
        </w:rPr>
        <w:t xml:space="preserve"> route to ‘‘a European Germany in a German Europe.’’19 Another Briton, Charles Grant of the Center on European Reform, has observed that the crisis means ‘‘Germany is the unquestioned leader for the first time in the history of the EU. But whether it knows how to lead is a different matter entirely. Many Germans are uncomfortable with the role.’’20 This may be why Germany has framed the policy choices available in the </w:t>
      </w:r>
      <w:proofErr w:type="spellStart"/>
      <w:r>
        <w:rPr>
          <w:sz w:val="4"/>
          <w:szCs w:val="4"/>
        </w:rPr>
        <w:t>Eurocrisis</w:t>
      </w:r>
      <w:proofErr w:type="spellEnd"/>
      <w:r>
        <w:rPr>
          <w:sz w:val="4"/>
          <w:szCs w:val="4"/>
        </w:rPr>
        <w:t xml:space="preserve"> as a Lutheran morality tale between responsible austerity and irresponsible profligacy, rather than as a clash of equally legitimate interests. In this telling, Germans are innocent bystanders forced to grapple with the mistakes of others. Framing the crisis as a morality tale means that Germany is not merely advancing its own </w:t>
      </w:r>
      <w:proofErr w:type="gramStart"/>
      <w:r>
        <w:rPr>
          <w:sz w:val="4"/>
          <w:szCs w:val="4"/>
        </w:rPr>
        <w:t>interests, but</w:t>
      </w:r>
      <w:proofErr w:type="gramEnd"/>
      <w:r>
        <w:rPr>
          <w:sz w:val="4"/>
          <w:szCs w:val="4"/>
        </w:rPr>
        <w:t xml:space="preserve"> is pursuing the right choice for the Eurozone as a whole. It is the element of righteousness that has enabled Germany to cast aside the restraints which would have remained in place if its foreign economic policy were to be conceptualized as driven by national interest alone. As long as Germans think of Thomas Wright 32 THE WASHINGTON QUARTERLY j SUMMER 2012 their policy choice as the morally correct path, they will find it easier to overcome the historical psychological barriers to pursuing an assertive foreign economic policy. There is abundant evidence of Germany’s assertiveness in foreign economic policy during the past two years. Merkel’s government has won argument after argument against other member states, often against strenuous objections and deep reservations. Examples include the continent-wide adoption of austerity economics, the hawkish and inflation-focused approach of the European Central Bank (ECB), the imposition of ECB bailouts on Ireland and Portugal, and the strict conditionality attached to those arrangements. Germany has also proposed structural changes to European treaties, law, and procedures which would strengthen its influence. The German Chancellor made this clear in her November 2010 Bruges speech, in which she criticized the influence and role of the European Commission and European </w:t>
      </w:r>
      <w:proofErr w:type="spellStart"/>
      <w:r>
        <w:rPr>
          <w:sz w:val="4"/>
          <w:szCs w:val="4"/>
        </w:rPr>
        <w:t>Parliamentthe</w:t>
      </w:r>
      <w:proofErr w:type="spellEnd"/>
      <w:r>
        <w:rPr>
          <w:sz w:val="4"/>
          <w:szCs w:val="4"/>
        </w:rPr>
        <w:t xml:space="preserve"> so-called ‘‘community </w:t>
      </w:r>
      <w:proofErr w:type="spellStart"/>
      <w:r>
        <w:rPr>
          <w:sz w:val="4"/>
          <w:szCs w:val="4"/>
        </w:rPr>
        <w:t>method’’and</w:t>
      </w:r>
      <w:proofErr w:type="spellEnd"/>
      <w:r>
        <w:rPr>
          <w:sz w:val="4"/>
          <w:szCs w:val="4"/>
        </w:rPr>
        <w:t xml:space="preserve"> argued in favor of the ‘‘Union </w:t>
      </w:r>
      <w:proofErr w:type="spellStart"/>
      <w:r>
        <w:rPr>
          <w:sz w:val="4"/>
          <w:szCs w:val="4"/>
        </w:rPr>
        <w:t>method’’or</w:t>
      </w:r>
      <w:proofErr w:type="spellEnd"/>
      <w:r>
        <w:rPr>
          <w:sz w:val="4"/>
          <w:szCs w:val="4"/>
        </w:rPr>
        <w:t xml:space="preserve"> what former German foreign minister </w:t>
      </w:r>
      <w:proofErr w:type="spellStart"/>
      <w:r>
        <w:rPr>
          <w:sz w:val="4"/>
          <w:szCs w:val="4"/>
        </w:rPr>
        <w:t>Joschka</w:t>
      </w:r>
      <w:proofErr w:type="spellEnd"/>
      <w:r>
        <w:rPr>
          <w:sz w:val="4"/>
          <w:szCs w:val="4"/>
        </w:rPr>
        <w:t xml:space="preserve"> Fischer has called the ‘‘national primacy’’ </w:t>
      </w:r>
      <w:proofErr w:type="spellStart"/>
      <w:r>
        <w:rPr>
          <w:sz w:val="4"/>
          <w:szCs w:val="4"/>
        </w:rPr>
        <w:t>approachwhere</w:t>
      </w:r>
      <w:proofErr w:type="spellEnd"/>
      <w:r>
        <w:rPr>
          <w:sz w:val="4"/>
          <w:szCs w:val="4"/>
        </w:rPr>
        <w:t xml:space="preserve"> governments in the European Council make the key decisions.21 The European Council gives the advantage to the large member states, whereas the Commission is seen as the protector of the small states. Subsequently, the EU Commission, which has hitherto been in the ascendant, dramatically declined in influence relative to the Council. Merkel has also insisted upon formal treaty changes to compel member states to adhere to German budgetary practices. It is important to add the caveat that the June 2012 summit saw Germany suffer its first major political defeat when Italy and Spain used their leverage to exact concessions on banking recapitalization and sovereign bond purchases. However, it was just one step, which could yet fail to materialize. On much else, Germany’s views continue to hold sway. Germany has been able to win most of these arguments because it is the wealthiest member of the Eurozone, the least economically affected by the downturn, and the indispensable partner of all other member states. Amidst the storm, it stands as a safe haven. In January 2012, an auction of six-month German government bills produced a negative interest rate of minus 0.01 percent.22 In effect, investors were paying to loan money to Germany. In 2011, German exports reached record levels of over t1 trillion while the unemployment rate was Germany’s lowest since 1993.23 Europe may be in crisis, but so far Germans experience it in the abstract, not in their pocketbooks. Although Germany has benefited from Euro membership and would suffer if it Germans think of their policy choice as the morally correct path, enabling their assertiveness. What if Europe Fails? THE WASHINGTON QUARTERLY j SUMMER 2012 33 collapsed, it is the only member state that can be reasonably confident of a sound currency in a post-Euro environment. Diplomatically, Germany is also the indispensable partner. As European Council on Foreign Relations’ scholars Ulrike </w:t>
      </w:r>
      <w:proofErr w:type="spellStart"/>
      <w:r>
        <w:rPr>
          <w:sz w:val="4"/>
          <w:szCs w:val="4"/>
        </w:rPr>
        <w:t>Guerot</w:t>
      </w:r>
      <w:proofErr w:type="spellEnd"/>
      <w:r>
        <w:rPr>
          <w:sz w:val="4"/>
          <w:szCs w:val="4"/>
        </w:rPr>
        <w:t xml:space="preserve"> and Mark Leonard have noted, as German power has increased, mini-lateral coalitions are increasingly forming around Germany as other member states choose to accommodate German power and, in doing so, attempt to ensure it is used to their benefit.’’24 In the benign scenario of bare survival, the experience of the past two years would likely continue and accelerate. In a continuing economic crisis, Germany would remain the indispensable power, a necessary partner for those who hope to survive. With its own money and future on the line, Germany would strike a hard bargain, extending its reach inside the bureaucracies of other states to ensure they adhere to their commitments, even if they were made under economic duress and asymmetric conditions. A worst-case scenario of disorderly collapse is more difficult to comprehend, as it could result in the destruction of the continent’s institutional architecture. In narrow economic terms, Germany would be damaged by a collapse of the European Union, especially by the appreciation of its new currency and the collapse in demand in its export markets, but it would also be best positioned relative to other member states. It is highly likely that it would pursue a unilateral economic policy to stabilize its economy, regardless of the impact upon the rest of the Union. Politically, the collapse of the European Union would be a calamity for Germany, wrecking its chief postwar foreign policy objective. The notion that they had no choice and were the victims of the mistakes of others might cushion the psychological blow. Geopolitically, Germany would have to adjust to a regional system without an effective economic and political multilateral architecture, where it is the leading power that develops bilateral relations with others. It may try to reconstitute a smaller core community, including France and its immediate western neighbors. Globally, it would become the most important European power as the United States and China come to grips with the changing landscape. The great risk with the moral frame for German foreign economic policy, which would arise in either scenario, is that it is likely to aggravate other nations who see it as a sanctimonious and insincere power play. Moreover, while Germany’s neighbors accept the need for German leadership to find a way out of the crisis, they are unlikely to accept German economic hegemony indefinitely, especially since German perceptions of what other countries should do diverges significantly from how the populations of those countries see it. The measures that the European Union has taken to address the crisis promise to exacerbate the democratic deficit in the Union. The main beneficiary of this shift in power Thomas Wright 34 THE WASHINGTON QUARTERLY j SUMMER 2012 from other member states is already perceived to be Germany, rather than a truly representative or equitable EU institution. The past two years have already seen a noticeable increase in anti-German feeling in the peripheral countries. In Greece, the use of Nazi imagery to protest German proposals is widespread.25 The structural pressures which increase anti-German sentiment are abetted by unfortunate but inevitable misunderstandings which are immediately disseminated through the media. For instance, in September 2010, German EU Energy Commissioner </w:t>
      </w:r>
      <w:proofErr w:type="spellStart"/>
      <w:r>
        <w:rPr>
          <w:sz w:val="4"/>
          <w:szCs w:val="4"/>
        </w:rPr>
        <w:t>Gu¨nther</w:t>
      </w:r>
      <w:proofErr w:type="spellEnd"/>
      <w:r>
        <w:rPr>
          <w:sz w:val="4"/>
          <w:szCs w:val="4"/>
        </w:rPr>
        <w:t xml:space="preserve"> Oettinger suggested that EU officials take over tax collection in Greece so they could ‘‘operate without concern for resistance.’’ He also said that ‘‘deficit sinners’’ be made to fly their flags at half-mast as a symbolic ‘‘deterrent’’ to others.26 Comments like these are usually frivolous, isolated, and accidental, but they are not always perceived as such and can fan the flames of nationalism and populism. Anti-German sentiment will continue and increase, particularly if Germany is seen to do relatively well while the rest of the European Union sees their economies deteriorate. In January 2012, Mario Monti, the technocrat who became prime minister of Italy after the fall of Silvio Berlusconi, told the German newspaper Die Welt, ‘‘I am demanding heavy sacrifices from Italians. I can only do this if concrete advantages become visible.’’ If not, he said, ‘‘a protest against Europe will develop in Italy, including against Germany, which is seen as the ringleader of EU intolerance, and against the European Central Bank.’’27</w:t>
      </w:r>
    </w:p>
    <w:p w14:paraId="156570E1" w14:textId="77777777" w:rsidR="00685241" w:rsidRDefault="00685241" w:rsidP="00685241">
      <w:pPr>
        <w:rPr>
          <w:sz w:val="14"/>
          <w:szCs w:val="14"/>
        </w:rPr>
      </w:pPr>
      <w:r>
        <w:rPr>
          <w:sz w:val="14"/>
          <w:szCs w:val="14"/>
        </w:rPr>
        <w:t>China and the Middle East are Particularly Vulnerable</w:t>
      </w:r>
    </w:p>
    <w:p w14:paraId="6FA83703" w14:textId="77777777" w:rsidR="00685241" w:rsidRDefault="00685241" w:rsidP="00685241">
      <w:pPr>
        <w:rPr>
          <w:u w:val="single"/>
        </w:rPr>
      </w:pPr>
      <w:r>
        <w:rPr>
          <w:u w:val="single"/>
        </w:rPr>
        <w:t>In a disorderly collapse</w:t>
      </w:r>
      <w:r>
        <w:rPr>
          <w:sz w:val="14"/>
          <w:szCs w:val="14"/>
        </w:rPr>
        <w:t xml:space="preserve">, a key question is how the rest of the world will cope with a global depression. </w:t>
      </w:r>
      <w:r>
        <w:rPr>
          <w:u w:val="single"/>
        </w:rPr>
        <w:t xml:space="preserve">Earlier, I argued that </w:t>
      </w:r>
      <w:r>
        <w:rPr>
          <w:highlight w:val="cyan"/>
          <w:u w:val="single"/>
        </w:rPr>
        <w:t xml:space="preserve">Europe was </w:t>
      </w:r>
      <w:r>
        <w:rPr>
          <w:b/>
          <w:highlight w:val="cyan"/>
          <w:u w:val="single"/>
        </w:rPr>
        <w:t>not destined</w:t>
      </w:r>
      <w:r>
        <w:rPr>
          <w:highlight w:val="cyan"/>
          <w:u w:val="single"/>
        </w:rPr>
        <w:t xml:space="preserve"> for a return to the</w:t>
      </w:r>
      <w:r>
        <w:rPr>
          <w:u w:val="single"/>
        </w:rPr>
        <w:t xml:space="preserve"> </w:t>
      </w:r>
      <w:r>
        <w:rPr>
          <w:b/>
          <w:u w:val="single"/>
        </w:rPr>
        <w:t>193</w:t>
      </w:r>
      <w:r>
        <w:rPr>
          <w:b/>
          <w:highlight w:val="cyan"/>
          <w:u w:val="single"/>
        </w:rPr>
        <w:t>0s</w:t>
      </w:r>
      <w:r>
        <w:rPr>
          <w:u w:val="single"/>
        </w:rPr>
        <w:t xml:space="preserve"> because it enjoys a more robust geopolitical condition. But </w:t>
      </w:r>
      <w:r>
        <w:rPr>
          <w:highlight w:val="cyan"/>
          <w:u w:val="single"/>
        </w:rPr>
        <w:t>what is true of</w:t>
      </w:r>
      <w:r>
        <w:rPr>
          <w:u w:val="single"/>
        </w:rPr>
        <w:t xml:space="preserve"> Western </w:t>
      </w:r>
      <w:r>
        <w:rPr>
          <w:highlight w:val="cyan"/>
          <w:u w:val="single"/>
        </w:rPr>
        <w:t xml:space="preserve">Europe is </w:t>
      </w:r>
      <w:r>
        <w:rPr>
          <w:b/>
          <w:highlight w:val="cyan"/>
          <w:u w:val="single"/>
        </w:rPr>
        <w:t>not</w:t>
      </w:r>
      <w:r>
        <w:rPr>
          <w:u w:val="single"/>
        </w:rPr>
        <w:t xml:space="preserve"> necessarily </w:t>
      </w:r>
      <w:r>
        <w:rPr>
          <w:b/>
          <w:u w:val="single"/>
        </w:rPr>
        <w:t>true</w:t>
      </w:r>
      <w:r>
        <w:rPr>
          <w:u w:val="single"/>
        </w:rPr>
        <w:t xml:space="preserve"> </w:t>
      </w:r>
      <w:r>
        <w:rPr>
          <w:highlight w:val="cyan"/>
          <w:u w:val="single"/>
        </w:rPr>
        <w:t xml:space="preserve">of the </w:t>
      </w:r>
      <w:r>
        <w:rPr>
          <w:b/>
          <w:highlight w:val="cyan"/>
          <w:u w:val="single"/>
        </w:rPr>
        <w:t>rest of the world</w:t>
      </w:r>
      <w:r>
        <w:rPr>
          <w:sz w:val="14"/>
          <w:szCs w:val="14"/>
        </w:rPr>
        <w:t xml:space="preserve">. </w:t>
      </w:r>
      <w:r>
        <w:rPr>
          <w:u w:val="single"/>
        </w:rPr>
        <w:t xml:space="preserve">Just as economic growth can generate political liberalization and reform, so too can an </w:t>
      </w:r>
      <w:r>
        <w:rPr>
          <w:highlight w:val="cyan"/>
          <w:u w:val="single"/>
        </w:rPr>
        <w:t xml:space="preserve">economic </w:t>
      </w:r>
      <w:r>
        <w:rPr>
          <w:b/>
          <w:highlight w:val="cyan"/>
          <w:u w:val="single"/>
        </w:rPr>
        <w:t>downturn</w:t>
      </w:r>
      <w:r>
        <w:rPr>
          <w:highlight w:val="cyan"/>
          <w:u w:val="single"/>
        </w:rPr>
        <w:t xml:space="preserve"> put </w:t>
      </w:r>
      <w:r>
        <w:rPr>
          <w:b/>
          <w:highlight w:val="cyan"/>
          <w:u w:val="single"/>
        </w:rPr>
        <w:t>pressure on governments</w:t>
      </w:r>
      <w:r>
        <w:rPr>
          <w:sz w:val="14"/>
          <w:szCs w:val="14"/>
        </w:rPr>
        <w:t xml:space="preserve">. </w:t>
      </w:r>
      <w:r>
        <w:rPr>
          <w:u w:val="single"/>
        </w:rPr>
        <w:t xml:space="preserve">Those </w:t>
      </w:r>
      <w:r>
        <w:rPr>
          <w:highlight w:val="cyan"/>
          <w:u w:val="single"/>
        </w:rPr>
        <w:t>countries which are most vulnerable are those with</w:t>
      </w:r>
      <w:r>
        <w:rPr>
          <w:u w:val="single"/>
        </w:rPr>
        <w:t xml:space="preserve"> the greatest economic problems and poor </w:t>
      </w:r>
      <w:r>
        <w:rPr>
          <w:highlight w:val="cyan"/>
          <w:u w:val="single"/>
        </w:rPr>
        <w:t>geopolitical conditions</w:t>
      </w:r>
      <w:r>
        <w:rPr>
          <w:u w:val="single"/>
        </w:rPr>
        <w:t xml:space="preserve"> either </w:t>
      </w:r>
      <w:r>
        <w:rPr>
          <w:highlight w:val="cyan"/>
          <w:u w:val="single"/>
        </w:rPr>
        <w:t>because</w:t>
      </w:r>
      <w:r>
        <w:rPr>
          <w:u w:val="single"/>
        </w:rPr>
        <w:t xml:space="preserve"> their </w:t>
      </w:r>
      <w:r>
        <w:rPr>
          <w:b/>
          <w:highlight w:val="cyan"/>
          <w:u w:val="single"/>
        </w:rPr>
        <w:t>regimes are fragile</w:t>
      </w:r>
      <w:r>
        <w:rPr>
          <w:highlight w:val="cyan"/>
          <w:u w:val="single"/>
        </w:rPr>
        <w:t xml:space="preserve"> or</w:t>
      </w:r>
      <w:r>
        <w:rPr>
          <w:u w:val="single"/>
        </w:rPr>
        <w:t xml:space="preserve"> because the </w:t>
      </w:r>
      <w:r>
        <w:rPr>
          <w:b/>
          <w:highlight w:val="cyan"/>
          <w:u w:val="single"/>
        </w:rPr>
        <w:t>neighborhood</w:t>
      </w:r>
      <w:r>
        <w:rPr>
          <w:u w:val="single"/>
        </w:rPr>
        <w:t xml:space="preserve"> is particularly </w:t>
      </w:r>
      <w:r>
        <w:rPr>
          <w:b/>
          <w:highlight w:val="cyan"/>
          <w:u w:val="single"/>
        </w:rPr>
        <w:t>dangerous</w:t>
      </w:r>
      <w:r>
        <w:rPr>
          <w:u w:val="single"/>
        </w:rPr>
        <w:t>.</w:t>
      </w:r>
    </w:p>
    <w:p w14:paraId="23534EAD" w14:textId="77777777" w:rsidR="00685241" w:rsidRDefault="00685241" w:rsidP="00685241">
      <w:pPr>
        <w:rPr>
          <w:sz w:val="14"/>
          <w:szCs w:val="14"/>
        </w:rPr>
      </w:pPr>
      <w:r>
        <w:rPr>
          <w:sz w:val="14"/>
          <w:szCs w:val="14"/>
        </w:rPr>
        <w:t xml:space="preserve">Therefore, there should be little surprise that 2011 saw the fall of regimes in the Middle East and North Africa, where governments were generally perceived as illegitimate and poor providers of public goods such as economic opportunities and basic services. Indeed, King Abdullah of Jordan made this point explicitly, arguing that the Arab Spring started because of ‘‘economic difficulties ... not because of politics.’’28 </w:t>
      </w:r>
      <w:r>
        <w:rPr>
          <w:u w:val="single"/>
        </w:rPr>
        <w:t xml:space="preserve">A new global depression would bring </w:t>
      </w:r>
      <w:r>
        <w:rPr>
          <w:b/>
          <w:u w:val="single"/>
        </w:rPr>
        <w:t>punishing global pressures</w:t>
      </w:r>
      <w:r>
        <w:rPr>
          <w:sz w:val="14"/>
          <w:szCs w:val="14"/>
        </w:rPr>
        <w:t xml:space="preserve"> </w:t>
      </w:r>
      <w:r>
        <w:rPr>
          <w:u w:val="single"/>
        </w:rPr>
        <w:t xml:space="preserve">to bear on new and weak governments in the </w:t>
      </w:r>
      <w:r>
        <w:rPr>
          <w:b/>
          <w:u w:val="single"/>
        </w:rPr>
        <w:t>Middle East</w:t>
      </w:r>
      <w:r>
        <w:rPr>
          <w:u w:val="single"/>
        </w:rPr>
        <w:t xml:space="preserve"> and </w:t>
      </w:r>
      <w:r>
        <w:rPr>
          <w:b/>
          <w:u w:val="single"/>
        </w:rPr>
        <w:t>North Africa</w:t>
      </w:r>
      <w:r>
        <w:rPr>
          <w:u w:val="single"/>
        </w:rPr>
        <w:t>.</w:t>
      </w:r>
      <w:r>
        <w:rPr>
          <w:sz w:val="14"/>
          <w:szCs w:val="14"/>
        </w:rPr>
        <w:t xml:space="preserve"> At a minimum, populism and revolutionary movements would flourish. Some </w:t>
      </w:r>
      <w:r>
        <w:rPr>
          <w:b/>
          <w:highlight w:val="cyan"/>
          <w:u w:val="single"/>
        </w:rPr>
        <w:t>political systems</w:t>
      </w:r>
      <w:r>
        <w:rPr>
          <w:highlight w:val="cyan"/>
          <w:u w:val="single"/>
        </w:rPr>
        <w:t xml:space="preserve"> would </w:t>
      </w:r>
      <w:r>
        <w:rPr>
          <w:b/>
          <w:highlight w:val="cyan"/>
          <w:u w:val="single"/>
        </w:rPr>
        <w:t>collapse</w:t>
      </w:r>
      <w:r>
        <w:rPr>
          <w:sz w:val="14"/>
          <w:szCs w:val="14"/>
        </w:rPr>
        <w:t xml:space="preserve"> as people look for alternatives. Governments with resource wealth would be better placed than those without, but they would still suffer as the price of raw materials falls in line with global demand. </w:t>
      </w:r>
      <w:r>
        <w:rPr>
          <w:u w:val="single"/>
        </w:rPr>
        <w:t xml:space="preserve">Political </w:t>
      </w:r>
      <w:r>
        <w:rPr>
          <w:highlight w:val="cyan"/>
          <w:u w:val="single"/>
        </w:rPr>
        <w:t>instability in</w:t>
      </w:r>
      <w:r>
        <w:rPr>
          <w:u w:val="single"/>
        </w:rPr>
        <w:t xml:space="preserve">side </w:t>
      </w:r>
      <w:r>
        <w:rPr>
          <w:b/>
          <w:highlight w:val="cyan"/>
          <w:u w:val="single"/>
        </w:rPr>
        <w:t>Middle East</w:t>
      </w:r>
      <w:r>
        <w:rPr>
          <w:b/>
          <w:u w:val="single"/>
        </w:rPr>
        <w:t xml:space="preserve">ern </w:t>
      </w:r>
      <w:r>
        <w:rPr>
          <w:b/>
          <w:highlight w:val="cyan"/>
          <w:u w:val="single"/>
        </w:rPr>
        <w:t>countries</w:t>
      </w:r>
      <w:r>
        <w:rPr>
          <w:u w:val="single"/>
        </w:rPr>
        <w:t xml:space="preserve"> is likely to </w:t>
      </w:r>
      <w:r>
        <w:rPr>
          <w:highlight w:val="cyan"/>
          <w:u w:val="single"/>
        </w:rPr>
        <w:t>bring</w:t>
      </w:r>
      <w:r>
        <w:rPr>
          <w:u w:val="single"/>
        </w:rPr>
        <w:t xml:space="preserve"> with it great </w:t>
      </w:r>
      <w:r>
        <w:rPr>
          <w:b/>
          <w:highlight w:val="cyan"/>
          <w:u w:val="single"/>
        </w:rPr>
        <w:t>geopolitical risks</w:t>
      </w:r>
      <w:r>
        <w:rPr>
          <w:sz w:val="14"/>
          <w:szCs w:val="14"/>
        </w:rPr>
        <w:t>. The rise of revolutionary, nationalist, ideological, and revisionist parties is likely to seriously impair regional cooperation, especially with Israel.</w:t>
      </w:r>
    </w:p>
    <w:p w14:paraId="4DFDFB91" w14:textId="77777777" w:rsidR="00685241" w:rsidRDefault="00685241" w:rsidP="00685241">
      <w:pPr>
        <w:rPr>
          <w:b/>
          <w:u w:val="single"/>
        </w:rPr>
      </w:pPr>
      <w:r>
        <w:rPr>
          <w:b/>
          <w:highlight w:val="cyan"/>
          <w:u w:val="single"/>
        </w:rPr>
        <w:t>China</w:t>
      </w:r>
      <w:r>
        <w:rPr>
          <w:highlight w:val="cyan"/>
          <w:u w:val="single"/>
        </w:rPr>
        <w:t xml:space="preserve"> is</w:t>
      </w:r>
      <w:r>
        <w:rPr>
          <w:u w:val="single"/>
        </w:rPr>
        <w:t xml:space="preserve"> also </w:t>
      </w:r>
      <w:r>
        <w:rPr>
          <w:highlight w:val="cyan"/>
          <w:u w:val="single"/>
        </w:rPr>
        <w:t>highly vulnerable to</w:t>
      </w:r>
      <w:r>
        <w:rPr>
          <w:sz w:val="14"/>
          <w:szCs w:val="14"/>
        </w:rPr>
        <w:t xml:space="preserve"> a global depression induced by the </w:t>
      </w:r>
      <w:r>
        <w:rPr>
          <w:u w:val="single"/>
        </w:rPr>
        <w:t xml:space="preserve">disorderly </w:t>
      </w:r>
      <w:r>
        <w:rPr>
          <w:highlight w:val="cyan"/>
          <w:u w:val="single"/>
        </w:rPr>
        <w:t xml:space="preserve">collapse of the </w:t>
      </w:r>
      <w:r>
        <w:rPr>
          <w:b/>
          <w:highlight w:val="cyan"/>
          <w:u w:val="single"/>
        </w:rPr>
        <w:t>Euro</w:t>
      </w:r>
      <w:r>
        <w:rPr>
          <w:sz w:val="14"/>
          <w:szCs w:val="14"/>
        </w:rPr>
        <w:t xml:space="preserve">. The Chinese Communist Party has long been assumed to be reliant upon </w:t>
      </w:r>
      <w:r>
        <w:rPr>
          <w:u w:val="single"/>
        </w:rPr>
        <w:t>high annual rates of growth</w:t>
      </w:r>
      <w:r>
        <w:rPr>
          <w:sz w:val="14"/>
          <w:szCs w:val="14"/>
        </w:rPr>
        <w:t xml:space="preserve">. Those </w:t>
      </w:r>
      <w:r>
        <w:rPr>
          <w:u w:val="single"/>
        </w:rPr>
        <w:t>would</w:t>
      </w:r>
      <w:r>
        <w:rPr>
          <w:sz w:val="14"/>
          <w:szCs w:val="14"/>
        </w:rPr>
        <w:t xml:space="preserve"> likely </w:t>
      </w:r>
      <w:r>
        <w:rPr>
          <w:u w:val="single"/>
        </w:rPr>
        <w:t>evaporate in a global depression as the assumption that legitimacy is a derivative of growth is put to the test</w:t>
      </w:r>
      <w:r>
        <w:rPr>
          <w:sz w:val="14"/>
          <w:szCs w:val="14"/>
        </w:rPr>
        <w:t xml:space="preserve">. Unlike Western European governments, </w:t>
      </w:r>
      <w:r>
        <w:rPr>
          <w:highlight w:val="cyan"/>
          <w:u w:val="single"/>
        </w:rPr>
        <w:t>social unrest</w:t>
      </w:r>
      <w:r>
        <w:rPr>
          <w:u w:val="single"/>
        </w:rPr>
        <w:t xml:space="preserve"> in China </w:t>
      </w:r>
      <w:r>
        <w:rPr>
          <w:highlight w:val="cyan"/>
          <w:u w:val="single"/>
        </w:rPr>
        <w:t>could</w:t>
      </w:r>
      <w:r>
        <w:rPr>
          <w:u w:val="single"/>
        </w:rPr>
        <w:t xml:space="preserve"> </w:t>
      </w:r>
      <w:r>
        <w:rPr>
          <w:highlight w:val="cyan"/>
          <w:u w:val="single"/>
        </w:rPr>
        <w:t>lead to</w:t>
      </w:r>
      <w:r>
        <w:rPr>
          <w:sz w:val="14"/>
          <w:szCs w:val="14"/>
        </w:rPr>
        <w:t xml:space="preserve"> demands for a change of political systems or it might lead to </w:t>
      </w:r>
      <w:r>
        <w:rPr>
          <w:u w:val="single"/>
        </w:rPr>
        <w:t xml:space="preserve">the use of </w:t>
      </w:r>
      <w:r>
        <w:rPr>
          <w:b/>
          <w:highlight w:val="cyan"/>
          <w:u w:val="single"/>
        </w:rPr>
        <w:t>militant nationalism</w:t>
      </w:r>
      <w:r>
        <w:rPr>
          <w:u w:val="single"/>
        </w:rPr>
        <w:t xml:space="preserve"> as a legitimizing and mobilizing force,</w:t>
      </w:r>
      <w:r>
        <w:rPr>
          <w:sz w:val="14"/>
          <w:szCs w:val="14"/>
        </w:rPr>
        <w:t xml:space="preserve"> with all that might mean for regional instability. Moreover, </w:t>
      </w:r>
      <w:r>
        <w:rPr>
          <w:u w:val="single"/>
        </w:rPr>
        <w:t xml:space="preserve">the geopolitical climate in </w:t>
      </w:r>
      <w:r>
        <w:rPr>
          <w:b/>
          <w:u w:val="single"/>
        </w:rPr>
        <w:t>Asia</w:t>
      </w:r>
      <w:r>
        <w:rPr>
          <w:u w:val="single"/>
        </w:rPr>
        <w:t xml:space="preserve"> is not nearly as benign as in Europe</w:t>
      </w:r>
      <w:r>
        <w:rPr>
          <w:sz w:val="14"/>
          <w:szCs w:val="14"/>
        </w:rPr>
        <w:t xml:space="preserve">. </w:t>
      </w:r>
      <w:r>
        <w:rPr>
          <w:highlight w:val="cyan"/>
          <w:u w:val="single"/>
        </w:rPr>
        <w:t>Rising nationalisms would be set against</w:t>
      </w:r>
      <w:r>
        <w:rPr>
          <w:u w:val="single"/>
        </w:rPr>
        <w:t xml:space="preserve"> a backdrop of profound </w:t>
      </w:r>
      <w:r>
        <w:rPr>
          <w:b/>
          <w:u w:val="single"/>
        </w:rPr>
        <w:t>uncertainty</w:t>
      </w:r>
      <w:r>
        <w:rPr>
          <w:u w:val="single"/>
        </w:rPr>
        <w:t xml:space="preserve"> about the future, </w:t>
      </w:r>
      <w:r>
        <w:rPr>
          <w:b/>
          <w:highlight w:val="cyan"/>
          <w:u w:val="single"/>
        </w:rPr>
        <w:t>territorial disputes</w:t>
      </w:r>
      <w:r>
        <w:rPr>
          <w:u w:val="single"/>
        </w:rPr>
        <w:t xml:space="preserve"> both in land and at sea, unresolved </w:t>
      </w:r>
      <w:r>
        <w:rPr>
          <w:highlight w:val="cyan"/>
          <w:u w:val="single"/>
        </w:rPr>
        <w:t>historical grievances, and security competition</w:t>
      </w:r>
      <w:r>
        <w:rPr>
          <w:u w:val="single"/>
        </w:rPr>
        <w:t xml:space="preserve"> that is already robust</w:t>
      </w:r>
      <w:r>
        <w:rPr>
          <w:sz w:val="14"/>
          <w:szCs w:val="14"/>
        </w:rPr>
        <w:t xml:space="preserve">. A </w:t>
      </w:r>
      <w:r>
        <w:rPr>
          <w:u w:val="single"/>
        </w:rPr>
        <w:t xml:space="preserve">more assertive and nationalistic China would </w:t>
      </w:r>
      <w:r>
        <w:rPr>
          <w:b/>
          <w:u w:val="single"/>
        </w:rPr>
        <w:t>reverberate</w:t>
      </w:r>
      <w:r>
        <w:rPr>
          <w:u w:val="single"/>
        </w:rPr>
        <w:t xml:space="preserve"> throughout the region</w:t>
      </w:r>
      <w:r>
        <w:rPr>
          <w:sz w:val="14"/>
          <w:szCs w:val="14"/>
        </w:rPr>
        <w:t xml:space="preserve">, heightening anxiety </w:t>
      </w:r>
      <w:r>
        <w:rPr>
          <w:u w:val="single"/>
        </w:rPr>
        <w:t xml:space="preserve">and </w:t>
      </w:r>
      <w:r>
        <w:rPr>
          <w:highlight w:val="cyan"/>
          <w:u w:val="single"/>
        </w:rPr>
        <w:t xml:space="preserve">sparking </w:t>
      </w:r>
      <w:r>
        <w:rPr>
          <w:b/>
          <w:highlight w:val="cyan"/>
          <w:u w:val="single"/>
        </w:rPr>
        <w:t>counter-reactions</w:t>
      </w:r>
      <w:r>
        <w:rPr>
          <w:b/>
          <w:u w:val="single"/>
        </w:rPr>
        <w:t>.</w:t>
      </w:r>
    </w:p>
    <w:p w14:paraId="23A8D6C6" w14:textId="77777777" w:rsidR="00685241" w:rsidRDefault="00685241" w:rsidP="00685241">
      <w:pPr>
        <w:rPr>
          <w:sz w:val="14"/>
          <w:szCs w:val="14"/>
        </w:rPr>
      </w:pPr>
      <w:r>
        <w:rPr>
          <w:sz w:val="14"/>
          <w:szCs w:val="14"/>
        </w:rPr>
        <w:t xml:space="preserve">In the more benign scenario of bare survival, it is possible to imagine that the rest of the world would remain relatively insulated from the worst effects of the European recession, as long as it did not significantly drag down global growth rates. Given the deep economic interdependence across the Atlantic, the U.S. recovery would remain tepid and constrained by Europe’s troubles, but the emerging </w:t>
      </w:r>
      <w:proofErr w:type="spellStart"/>
      <w:r>
        <w:rPr>
          <w:sz w:val="14"/>
          <w:szCs w:val="14"/>
        </w:rPr>
        <w:t>economiesled</w:t>
      </w:r>
      <w:proofErr w:type="spellEnd"/>
      <w:r>
        <w:rPr>
          <w:sz w:val="14"/>
          <w:szCs w:val="14"/>
        </w:rPr>
        <w:t xml:space="preserve"> by </w:t>
      </w:r>
      <w:proofErr w:type="spellStart"/>
      <w:r>
        <w:rPr>
          <w:sz w:val="14"/>
          <w:szCs w:val="14"/>
        </w:rPr>
        <w:t>Chinamight</w:t>
      </w:r>
      <w:proofErr w:type="spellEnd"/>
      <w:r>
        <w:rPr>
          <w:sz w:val="14"/>
          <w:szCs w:val="14"/>
        </w:rPr>
        <w:t xml:space="preserve"> continue to grow and reduce the gap with the West. If global growth is relatively unscathed, emerging powers could benefit from Europe’s troubles and might be able to insist on a greater say in the governance of global issues, including by increasing their representation in international financial institutions. In this way, the benign scenario might involve an extension of current trends. While the difference between the probability of the two scenarios is relatively small, the effects of the worse of the two are exponentially greater on Asia.</w:t>
      </w:r>
    </w:p>
    <w:p w14:paraId="1F442F64" w14:textId="77777777" w:rsidR="00685241" w:rsidRDefault="00685241" w:rsidP="00685241">
      <w:pPr>
        <w:rPr>
          <w:sz w:val="14"/>
          <w:szCs w:val="14"/>
        </w:rPr>
      </w:pPr>
      <w:r>
        <w:rPr>
          <w:sz w:val="14"/>
          <w:szCs w:val="14"/>
        </w:rPr>
        <w:t>The Western Order Would Be Badly Damaged</w:t>
      </w:r>
    </w:p>
    <w:p w14:paraId="15DAD16B" w14:textId="77777777" w:rsidR="00685241" w:rsidRDefault="00685241" w:rsidP="00685241">
      <w:pPr>
        <w:rPr>
          <w:sz w:val="14"/>
          <w:szCs w:val="14"/>
        </w:rPr>
      </w:pPr>
      <w:r>
        <w:rPr>
          <w:sz w:val="14"/>
          <w:szCs w:val="14"/>
        </w:rPr>
        <w:t>Western Europe has been an integral part of the U.S.-led international order since its foundation in the years after World War II. NATO’s greatest role was undoubtedly in waging a successful cold war against the Soviet Union while consolidating democracy in Western Europe, but it continues to play a central part in international politics. In recent years, NATO has spearheaded interventions in the Balkans, Afghanistan, and North Africa. Politically and diplomatically, Europe and the United States form a powerful constituency for openness, democracy, and human rights on the world stage, even if they occasionally disagree about how to pursue these goals.</w:t>
      </w:r>
    </w:p>
    <w:p w14:paraId="06A0B14B" w14:textId="77777777" w:rsidR="00685241" w:rsidRDefault="00685241" w:rsidP="00685241">
      <w:pPr>
        <w:rPr>
          <w:sz w:val="14"/>
          <w:szCs w:val="14"/>
        </w:rPr>
      </w:pPr>
      <w:r>
        <w:rPr>
          <w:u w:val="single"/>
        </w:rPr>
        <w:t xml:space="preserve">If Europe fails, the transatlantic pillar of the </w:t>
      </w:r>
      <w:r>
        <w:rPr>
          <w:b/>
          <w:u w:val="single"/>
        </w:rPr>
        <w:t>international order</w:t>
      </w:r>
      <w:r>
        <w:rPr>
          <w:u w:val="single"/>
        </w:rPr>
        <w:t xml:space="preserve"> would</w:t>
      </w:r>
      <w:r>
        <w:rPr>
          <w:sz w:val="14"/>
          <w:szCs w:val="14"/>
        </w:rPr>
        <w:t xml:space="preserve"> begin to </w:t>
      </w:r>
      <w:r>
        <w:rPr>
          <w:b/>
          <w:u w:val="single"/>
        </w:rPr>
        <w:t>crumble</w:t>
      </w:r>
      <w:r>
        <w:rPr>
          <w:sz w:val="14"/>
          <w:szCs w:val="14"/>
        </w:rPr>
        <w:t>. In the relatively benign scenario of bare survival, Europe would turn inward as it became preoccupied politically, economically, and diplomatically with tackling its own existential crisis. Under such conditions, it is hard to see how Europeans would be willing to play a truly global role in world affairs. Even if they did, military budgets would continue to drop under the constraints of austerity, and the capabilities gap with the United States would widen. Europe’s soft power, which optimists have long pointed to as the European Union’s real contribution to world politics, would be decimated as European-style integration became a warning to be avoided, not a model to be emulated.</w:t>
      </w:r>
    </w:p>
    <w:p w14:paraId="5DBE3F4B" w14:textId="77777777" w:rsidR="00685241" w:rsidRDefault="00685241" w:rsidP="00685241">
      <w:pPr>
        <w:rPr>
          <w:sz w:val="14"/>
          <w:szCs w:val="14"/>
        </w:rPr>
      </w:pPr>
      <w:r>
        <w:rPr>
          <w:sz w:val="14"/>
          <w:szCs w:val="14"/>
        </w:rPr>
        <w:t xml:space="preserve">If failure takes the form of a disorderly collapse, the outcome would be immeasurably worse. </w:t>
      </w:r>
      <w:r>
        <w:rPr>
          <w:u w:val="single"/>
        </w:rPr>
        <w:t xml:space="preserve">As Europe reels from the shock of historic proportions, the </w:t>
      </w:r>
      <w:r>
        <w:rPr>
          <w:b/>
          <w:u w:val="single"/>
        </w:rPr>
        <w:t>U</w:t>
      </w:r>
      <w:r>
        <w:rPr>
          <w:u w:val="single"/>
        </w:rPr>
        <w:t xml:space="preserve">nited </w:t>
      </w:r>
      <w:r>
        <w:rPr>
          <w:b/>
          <w:u w:val="single"/>
        </w:rPr>
        <w:t>S</w:t>
      </w:r>
      <w:r>
        <w:rPr>
          <w:u w:val="single"/>
        </w:rPr>
        <w:t xml:space="preserve">tates would have to cope with a rapidly worsening geopolitical climate, particularly in the </w:t>
      </w:r>
      <w:r>
        <w:rPr>
          <w:b/>
          <w:u w:val="single"/>
        </w:rPr>
        <w:t>Middle East</w:t>
      </w:r>
      <w:r>
        <w:rPr>
          <w:u w:val="single"/>
        </w:rPr>
        <w:t xml:space="preserve">, </w:t>
      </w:r>
      <w:r>
        <w:rPr>
          <w:b/>
          <w:u w:val="single"/>
        </w:rPr>
        <w:t>North Africa</w:t>
      </w:r>
      <w:r>
        <w:rPr>
          <w:u w:val="single"/>
        </w:rPr>
        <w:t xml:space="preserve">, and </w:t>
      </w:r>
      <w:r>
        <w:rPr>
          <w:b/>
          <w:u w:val="single"/>
        </w:rPr>
        <w:t>China</w:t>
      </w:r>
      <w:r>
        <w:rPr>
          <w:u w:val="single"/>
        </w:rPr>
        <w:t>, but also in a number of fragile states around the world</w:t>
      </w:r>
      <w:r>
        <w:rPr>
          <w:sz w:val="14"/>
          <w:szCs w:val="14"/>
        </w:rPr>
        <w:t xml:space="preserve">. </w:t>
      </w:r>
      <w:r>
        <w:rPr>
          <w:highlight w:val="cyan"/>
          <w:u w:val="single"/>
        </w:rPr>
        <w:t xml:space="preserve">The </w:t>
      </w:r>
      <w:r>
        <w:rPr>
          <w:b/>
          <w:highlight w:val="cyan"/>
          <w:u w:val="single"/>
        </w:rPr>
        <w:t>demand</w:t>
      </w:r>
      <w:r>
        <w:rPr>
          <w:highlight w:val="cyan"/>
          <w:u w:val="single"/>
        </w:rPr>
        <w:t xml:space="preserve"> for</w:t>
      </w:r>
      <w:r>
        <w:rPr>
          <w:u w:val="single"/>
        </w:rPr>
        <w:t xml:space="preserve"> international </w:t>
      </w:r>
      <w:r>
        <w:rPr>
          <w:b/>
          <w:highlight w:val="cyan"/>
          <w:u w:val="single"/>
        </w:rPr>
        <w:t>leadership</w:t>
      </w:r>
      <w:r>
        <w:rPr>
          <w:highlight w:val="cyan"/>
          <w:u w:val="single"/>
        </w:rPr>
        <w:t xml:space="preserve"> and </w:t>
      </w:r>
      <w:r>
        <w:rPr>
          <w:b/>
          <w:highlight w:val="cyan"/>
          <w:u w:val="single"/>
        </w:rPr>
        <w:t>crisis management</w:t>
      </w:r>
      <w:r>
        <w:rPr>
          <w:highlight w:val="cyan"/>
          <w:u w:val="single"/>
        </w:rPr>
        <w:t xml:space="preserve"> would skyrocket at</w:t>
      </w:r>
      <w:r>
        <w:rPr>
          <w:u w:val="single"/>
        </w:rPr>
        <w:t xml:space="preserve"> </w:t>
      </w:r>
      <w:r>
        <w:rPr>
          <w:b/>
          <w:u w:val="single"/>
        </w:rPr>
        <w:t xml:space="preserve">precisely the </w:t>
      </w:r>
      <w:r>
        <w:rPr>
          <w:b/>
          <w:highlight w:val="cyan"/>
          <w:u w:val="single"/>
        </w:rPr>
        <w:t>time</w:t>
      </w:r>
      <w:r>
        <w:rPr>
          <w:highlight w:val="cyan"/>
          <w:u w:val="single"/>
        </w:rPr>
        <w:t xml:space="preserve"> when</w:t>
      </w:r>
      <w:r>
        <w:rPr>
          <w:sz w:val="14"/>
          <w:szCs w:val="14"/>
        </w:rPr>
        <w:t xml:space="preserve"> a pillar of </w:t>
      </w:r>
      <w:r>
        <w:rPr>
          <w:highlight w:val="cyan"/>
          <w:u w:val="single"/>
        </w:rPr>
        <w:t xml:space="preserve">the </w:t>
      </w:r>
      <w:r>
        <w:rPr>
          <w:b/>
          <w:highlight w:val="cyan"/>
          <w:u w:val="single"/>
        </w:rPr>
        <w:t>West</w:t>
      </w:r>
      <w:r>
        <w:rPr>
          <w:highlight w:val="cyan"/>
          <w:u w:val="single"/>
        </w:rPr>
        <w:t xml:space="preserve"> is in</w:t>
      </w:r>
      <w:r>
        <w:rPr>
          <w:u w:val="single"/>
        </w:rPr>
        <w:t xml:space="preserve"> a </w:t>
      </w:r>
      <w:r>
        <w:rPr>
          <w:b/>
          <w:u w:val="single"/>
        </w:rPr>
        <w:t xml:space="preserve">state of </w:t>
      </w:r>
      <w:r>
        <w:rPr>
          <w:b/>
          <w:highlight w:val="cyan"/>
          <w:u w:val="single"/>
        </w:rPr>
        <w:t>collapse</w:t>
      </w:r>
      <w:r>
        <w:rPr>
          <w:sz w:val="14"/>
          <w:szCs w:val="14"/>
        </w:rPr>
        <w:t>. The United States would be compelled to go it alone while Americans would undoubtedly be angered and frustrated at what they would accurately perceive as a European crisis that could have been avoided had better decisions been taken earlier on.</w:t>
      </w:r>
    </w:p>
    <w:p w14:paraId="668F1129" w14:textId="77777777" w:rsidR="00685241" w:rsidRDefault="00685241" w:rsidP="00685241"/>
    <w:p w14:paraId="199247D6" w14:textId="77777777" w:rsidR="00685241" w:rsidRDefault="00685241" w:rsidP="00685241">
      <w:pPr>
        <w:pStyle w:val="Heading3"/>
      </w:pPr>
      <w:r>
        <w:br w:type="page"/>
        <w:t>Solvency</w:t>
      </w:r>
    </w:p>
    <w:p w14:paraId="1BDA8C79" w14:textId="77777777" w:rsidR="00685241" w:rsidRDefault="00685241" w:rsidP="00685241">
      <w:pPr>
        <w:pStyle w:val="Heading4"/>
      </w:pPr>
      <w:r>
        <w:t>Plan Text: The member states of the European Union ought to reduce trade secret protections for medicines by requiring that plaintiffs prove that the acquisition, use, and disclosure of the trade secret did not pertain to revealing misconduct, wrongdoing, or illegal activity, or to protecting the general public interest.</w:t>
      </w:r>
    </w:p>
    <w:p w14:paraId="2A4BCC7C" w14:textId="77777777" w:rsidR="00685241" w:rsidRDefault="00685241" w:rsidP="00685241"/>
    <w:p w14:paraId="38F0724F" w14:textId="77777777" w:rsidR="00685241" w:rsidRDefault="00685241" w:rsidP="00685241">
      <w:pPr>
        <w:pStyle w:val="Heading4"/>
      </w:pPr>
      <w:r>
        <w:t>The plan shifts the burden of proof from whistleblowers to companies.</w:t>
      </w:r>
    </w:p>
    <w:p w14:paraId="7B5E228D" w14:textId="77777777" w:rsidR="00685241" w:rsidRDefault="00685241" w:rsidP="00685241">
      <w:r>
        <w:rPr>
          <w:b/>
          <w:sz w:val="26"/>
          <w:szCs w:val="26"/>
        </w:rPr>
        <w:t>Abazi 16</w:t>
      </w:r>
      <w:r>
        <w:t xml:space="preserve"> — (</w:t>
      </w:r>
      <w:proofErr w:type="spellStart"/>
      <w:r>
        <w:t>Vigjilenca</w:t>
      </w:r>
      <w:proofErr w:type="spellEnd"/>
      <w:r>
        <w:t xml:space="preserve"> Abazi, Assistant Professor @ Maastricht University, “Trade Secrets and Whistleblower Protection in the European Union”, European Papers, Vol. 1, 2016, No 3, European Forum, Insight of 3 September 2016, pp. 1061-1072, Available Online at https://www.europeanpapers.eu/en/europeanforum/trade-secrets-and-whistleblower-protection-in-the-eu, accessed 9-9-21, HKR-AM)</w:t>
      </w:r>
    </w:p>
    <w:p w14:paraId="656083F7" w14:textId="77777777" w:rsidR="00685241" w:rsidRDefault="00685241" w:rsidP="00685241">
      <w:pPr>
        <w:rPr>
          <w:sz w:val="16"/>
          <w:szCs w:val="16"/>
        </w:rPr>
      </w:pPr>
      <w:r>
        <w:rPr>
          <w:highlight w:val="cyan"/>
          <w:u w:val="single"/>
        </w:rPr>
        <w:t>The most disconcerting aspect</w:t>
      </w:r>
      <w:r>
        <w:rPr>
          <w:u w:val="single"/>
        </w:rPr>
        <w:t xml:space="preserve"> of Art. 5, let. b</w:t>
      </w:r>
      <w:r>
        <w:rPr>
          <w:highlight w:val="cyan"/>
          <w:u w:val="single"/>
        </w:rPr>
        <w:t>), is that the whistleblower has the burden of proof about</w:t>
      </w:r>
      <w:r>
        <w:rPr>
          <w:u w:val="single"/>
        </w:rPr>
        <w:t xml:space="preserve">, first, </w:t>
      </w:r>
      <w:r>
        <w:rPr>
          <w:highlight w:val="cyan"/>
          <w:u w:val="single"/>
        </w:rPr>
        <w:t>whether the information pertains to “misconduct, wrongdoing or illegal activity” and</w:t>
      </w:r>
      <w:r>
        <w:rPr>
          <w:u w:val="single"/>
        </w:rPr>
        <w:t xml:space="preserve">, secondly, that the disclosure is made in </w:t>
      </w:r>
      <w:r>
        <w:rPr>
          <w:highlight w:val="cyan"/>
          <w:u w:val="single"/>
        </w:rPr>
        <w:t>the public interest</w:t>
      </w:r>
      <w:r>
        <w:rPr>
          <w:u w:val="single"/>
        </w:rPr>
        <w:t xml:space="preserve">. </w:t>
      </w:r>
      <w:r>
        <w:rPr>
          <w:b/>
          <w:highlight w:val="cyan"/>
          <w:u w:val="single"/>
        </w:rPr>
        <w:t>In</w:t>
      </w:r>
      <w:r>
        <w:rPr>
          <w:b/>
          <w:u w:val="single"/>
        </w:rPr>
        <w:t xml:space="preserve"> line with best practice and </w:t>
      </w:r>
      <w:r>
        <w:rPr>
          <w:b/>
          <w:highlight w:val="cyan"/>
          <w:u w:val="single"/>
        </w:rPr>
        <w:t>international standards</w:t>
      </w:r>
      <w:r>
        <w:rPr>
          <w:b/>
          <w:u w:val="single"/>
        </w:rPr>
        <w:t>,[16] it is generally</w:t>
      </w:r>
      <w:r>
        <w:rPr>
          <w:u w:val="single"/>
        </w:rPr>
        <w:t xml:space="preserve"> </w:t>
      </w:r>
      <w:r>
        <w:rPr>
          <w:b/>
          <w:highlight w:val="cyan"/>
          <w:u w:val="single"/>
        </w:rPr>
        <w:t>the</w:t>
      </w:r>
      <w:r>
        <w:rPr>
          <w:b/>
          <w:u w:val="single"/>
        </w:rPr>
        <w:t xml:space="preserve"> </w:t>
      </w:r>
      <w:r>
        <w:rPr>
          <w:b/>
          <w:highlight w:val="cyan"/>
          <w:u w:val="single"/>
        </w:rPr>
        <w:t>plaintiff</w:t>
      </w:r>
      <w:r>
        <w:rPr>
          <w:b/>
          <w:u w:val="single"/>
        </w:rPr>
        <w:t xml:space="preserve"> who </w:t>
      </w:r>
      <w:r>
        <w:rPr>
          <w:b/>
          <w:highlight w:val="cyan"/>
          <w:u w:val="single"/>
        </w:rPr>
        <w:t>is required to demonstrate</w:t>
      </w:r>
      <w:r>
        <w:rPr>
          <w:u w:val="single"/>
        </w:rPr>
        <w:t xml:space="preserve"> by “clear and convincing </w:t>
      </w:r>
      <w:r>
        <w:rPr>
          <w:b/>
          <w:highlight w:val="cyan"/>
          <w:u w:val="single"/>
        </w:rPr>
        <w:t>evidence</w:t>
      </w:r>
      <w:r>
        <w:rPr>
          <w:u w:val="single"/>
        </w:rPr>
        <w:t xml:space="preserve"> any claims or statements </w:t>
      </w:r>
      <w:r>
        <w:rPr>
          <w:b/>
          <w:highlight w:val="cyan"/>
          <w:u w:val="single"/>
        </w:rPr>
        <w:t>that the disclosure</w:t>
      </w:r>
      <w:r>
        <w:rPr>
          <w:u w:val="single"/>
        </w:rPr>
        <w:t xml:space="preserve"> is purposefully </w:t>
      </w:r>
      <w:proofErr w:type="gramStart"/>
      <w:r>
        <w:rPr>
          <w:u w:val="single"/>
        </w:rPr>
        <w:t>dishonest, or</w:t>
      </w:r>
      <w:proofErr w:type="gramEnd"/>
      <w:r>
        <w:rPr>
          <w:u w:val="single"/>
        </w:rPr>
        <w:t xml:space="preserve"> </w:t>
      </w:r>
      <w:r>
        <w:rPr>
          <w:b/>
          <w:highlight w:val="cyan"/>
          <w:u w:val="single"/>
        </w:rPr>
        <w:t>is absent of public interest</w:t>
      </w:r>
      <w:r>
        <w:rPr>
          <w:b/>
          <w:u w:val="single"/>
        </w:rPr>
        <w:t xml:space="preserve"> </w:t>
      </w:r>
      <w:r>
        <w:rPr>
          <w:u w:val="single"/>
        </w:rPr>
        <w:t>and that any measures taken against a whistle-blower are not in any way related to the disclosure”.[</w:t>
      </w:r>
      <w:r>
        <w:rPr>
          <w:sz w:val="16"/>
          <w:szCs w:val="16"/>
        </w:rPr>
        <w:t>17] The current text of the Art. 5, let. b), differs from the initial proposal of the Commission as it does not require the whistleblower to show that the disclosure as such is necessary in addition to being in the public interest, which would have made the burden of proof even more challenging than the current requirements.[18] In practical terms, we are yet to see how the dynamics unfold between resourceful companies invoking protection to trade secrets and individuals who need to provide convincing evidence that their disclosure is done in the public interest.</w:t>
      </w:r>
    </w:p>
    <w:p w14:paraId="42B3879A" w14:textId="77777777" w:rsidR="00685241" w:rsidRDefault="00685241" w:rsidP="00685241">
      <w:pPr>
        <w:rPr>
          <w:sz w:val="16"/>
          <w:szCs w:val="16"/>
        </w:rPr>
      </w:pPr>
      <w:r>
        <w:rPr>
          <w:u w:val="single"/>
        </w:rPr>
        <w:t>Art. 5, let. b), refers to “general public interest”, which is a change of text in light of the compromise between the European Parliament and the Commission’s initial proposal that referred merely to “public interest”. Many questions arise in this regard. What is precisely the scope of general public interest? Will such definitions give rise to variations in interpretation in different cases and different courts throughout the EU Member States leading to an increased fragmentation of what is already a weak and fragmented system of whistleblower protection</w:t>
      </w:r>
      <w:r>
        <w:rPr>
          <w:sz w:val="16"/>
          <w:szCs w:val="16"/>
        </w:rPr>
        <w:t xml:space="preserve">?[19] In addition to these concerns, it has been rightly pointed out that there are a number of cases, which show the difficulty in determining whether there is a public interest involved. For example, as argued by </w:t>
      </w:r>
      <w:proofErr w:type="spellStart"/>
      <w:r>
        <w:rPr>
          <w:sz w:val="16"/>
          <w:szCs w:val="16"/>
        </w:rPr>
        <w:t>Aplin</w:t>
      </w:r>
      <w:proofErr w:type="spellEnd"/>
      <w:r>
        <w:rPr>
          <w:sz w:val="16"/>
          <w:szCs w:val="16"/>
        </w:rPr>
        <w:t>, the case of Browne v. Associated Newspapers Ltd[20] involved a revelation that a chief executive of a significant company misused the resources of that company for private purposes and shared confidential information with his partner.[21] It remains to be seen in practice whether such revelations could be considered as exposing trade secrets and doing so in the general public interest.</w:t>
      </w:r>
    </w:p>
    <w:p w14:paraId="7C65F5DC" w14:textId="77777777" w:rsidR="00685241" w:rsidRDefault="00685241" w:rsidP="00685241">
      <w:pPr>
        <w:rPr>
          <w:u w:val="single"/>
        </w:rPr>
      </w:pPr>
      <w:r>
        <w:rPr>
          <w:sz w:val="16"/>
          <w:szCs w:val="16"/>
        </w:rPr>
        <w:t xml:space="preserve">Overall, Art. 5, let. b), of </w:t>
      </w:r>
      <w:r>
        <w:rPr>
          <w:u w:val="single"/>
        </w:rPr>
        <w:t xml:space="preserve">Trade Secrets Directive shows weaknesses in the legal protection of whistleblowers in light of the scope of what may be regarded a trade secret, issues that are exempt from protection, questions of general public interest as well as the burden of proof. Importantly, </w:t>
      </w:r>
      <w:r>
        <w:rPr>
          <w:highlight w:val="cyan"/>
          <w:u w:val="single"/>
        </w:rPr>
        <w:t>the exception</w:t>
      </w:r>
      <w:r>
        <w:rPr>
          <w:u w:val="single"/>
        </w:rPr>
        <w:t xml:space="preserve"> provided in Art. 5, let. b), </w:t>
      </w:r>
      <w:r>
        <w:rPr>
          <w:highlight w:val="cyan"/>
          <w:u w:val="single"/>
        </w:rPr>
        <w:t>should be</w:t>
      </w:r>
      <w:r>
        <w:rPr>
          <w:u w:val="single"/>
        </w:rPr>
        <w:t xml:space="preserve"> read and </w:t>
      </w:r>
      <w:r>
        <w:rPr>
          <w:highlight w:val="cyan"/>
          <w:u w:val="single"/>
        </w:rPr>
        <w:t>understood in the broader legal context of (</w:t>
      </w:r>
      <w:r>
        <w:rPr>
          <w:u w:val="single"/>
        </w:rPr>
        <w:t xml:space="preserve">the </w:t>
      </w:r>
      <w:r>
        <w:rPr>
          <w:highlight w:val="cyan"/>
          <w:u w:val="single"/>
        </w:rPr>
        <w:t>missing) whistleblower protection in EU Member States</w:t>
      </w:r>
      <w:r>
        <w:rPr>
          <w:u w:val="single"/>
        </w:rPr>
        <w:t>.</w:t>
      </w:r>
    </w:p>
    <w:p w14:paraId="6E95EDBC" w14:textId="77777777" w:rsidR="00685241" w:rsidRDefault="00685241" w:rsidP="00685241"/>
    <w:p w14:paraId="08CE2608" w14:textId="77777777" w:rsidR="00685241" w:rsidRDefault="00685241" w:rsidP="00685241">
      <w:pPr>
        <w:pStyle w:val="Heading4"/>
      </w:pPr>
      <w:r>
        <w:t xml:space="preserve">That </w:t>
      </w:r>
      <w:r>
        <w:rPr>
          <w:u w:val="single"/>
        </w:rPr>
        <w:t>expands</w:t>
      </w:r>
      <w:r>
        <w:t xml:space="preserve"> the whistleblowing </w:t>
      </w:r>
      <w:r>
        <w:rPr>
          <w:u w:val="single"/>
        </w:rPr>
        <w:t>exception</w:t>
      </w:r>
      <w:r>
        <w:t xml:space="preserve"> to trade secret protections by </w:t>
      </w:r>
      <w:r>
        <w:rPr>
          <w:u w:val="single"/>
        </w:rPr>
        <w:t>restricting employer discretion</w:t>
      </w:r>
      <w:r>
        <w:t xml:space="preserve">, which </w:t>
      </w:r>
      <w:r>
        <w:rPr>
          <w:u w:val="single"/>
        </w:rPr>
        <w:t>reduces the extent of trade secret protections</w:t>
      </w:r>
      <w:r>
        <w:t>.</w:t>
      </w:r>
    </w:p>
    <w:p w14:paraId="6795C790" w14:textId="77777777" w:rsidR="00685241" w:rsidRDefault="00685241" w:rsidP="00685241">
      <w:proofErr w:type="spellStart"/>
      <w:r>
        <w:rPr>
          <w:b/>
          <w:sz w:val="26"/>
          <w:szCs w:val="26"/>
        </w:rPr>
        <w:t>Vandekerckhove</w:t>
      </w:r>
      <w:proofErr w:type="spellEnd"/>
      <w:r>
        <w:rPr>
          <w:b/>
          <w:sz w:val="26"/>
          <w:szCs w:val="26"/>
        </w:rPr>
        <w:t xml:space="preserve"> 21</w:t>
      </w:r>
      <w:r>
        <w:t xml:space="preserve"> — (Wim </w:t>
      </w:r>
      <w:proofErr w:type="spellStart"/>
      <w:r>
        <w:t>Vandekerckhove</w:t>
      </w:r>
      <w:proofErr w:type="spellEnd"/>
      <w:r>
        <w:t xml:space="preserve">, Professor of Business Ethics @ University of Greenwich and co-Director of the Centre for Research in Employment and Work, </w:t>
      </w:r>
      <w:proofErr w:type="spellStart"/>
      <w:r>
        <w:t>Phd</w:t>
      </w:r>
      <w:proofErr w:type="spellEnd"/>
      <w:r>
        <w:t xml:space="preserve"> in Applied Ethics from Ghent University, “Is It Freedom? The Coming About of the EU Directive on Whistleblower Protection”, Journal of Business Ethics (2021), Available Online at </w:t>
      </w:r>
      <w:hyperlink r:id="rId17">
        <w:r>
          <w:rPr>
            <w:color w:val="000000"/>
          </w:rPr>
          <w:t>https://link.springer.com/article/10.1007/s10551-021-04771-x</w:t>
        </w:r>
      </w:hyperlink>
      <w:r>
        <w:t>, accessed 9-10-21, HKR-AM)</w:t>
      </w:r>
    </w:p>
    <w:p w14:paraId="7815C42A" w14:textId="77777777" w:rsidR="00685241" w:rsidRDefault="00685241" w:rsidP="00685241">
      <w:pPr>
        <w:rPr>
          <w:u w:val="single"/>
        </w:rPr>
      </w:pPr>
      <w:r>
        <w:rPr>
          <w:sz w:val="16"/>
          <w:szCs w:val="16"/>
        </w:rPr>
        <w:t xml:space="preserve">It is clear—albeit not explicit—that </w:t>
      </w:r>
      <w:r>
        <w:rPr>
          <w:u w:val="single"/>
        </w:rPr>
        <w:t>Art 5 (b) relates to whistleblowing</w:t>
      </w:r>
      <w:r>
        <w:rPr>
          <w:sz w:val="16"/>
          <w:szCs w:val="16"/>
        </w:rPr>
        <w:t xml:space="preserve">, whereas Art 5 (a) relates to freedom of the media, and (c) relates trade unions and other forms of worker representation. Abazi (2016) writes that </w:t>
      </w:r>
      <w:r>
        <w:rPr>
          <w:highlight w:val="cyan"/>
          <w:u w:val="single"/>
        </w:rPr>
        <w:t xml:space="preserve">Art 5 provides for </w:t>
      </w:r>
      <w:r>
        <w:rPr>
          <w:u w:val="single"/>
        </w:rPr>
        <w:t xml:space="preserve">situations where information that meets the definition of a </w:t>
      </w:r>
      <w:r>
        <w:rPr>
          <w:highlight w:val="cyan"/>
          <w:u w:val="single"/>
        </w:rPr>
        <w:t>trade secret</w:t>
      </w:r>
      <w:r>
        <w:rPr>
          <w:u w:val="single"/>
        </w:rPr>
        <w:t xml:space="preserve">, is nevertheless not considered to be one. </w:t>
      </w:r>
      <w:r>
        <w:rPr>
          <w:sz w:val="16"/>
          <w:szCs w:val="16"/>
        </w:rPr>
        <w:t xml:space="preserve">Abazi (2016) specifically focuses on </w:t>
      </w:r>
      <w:r>
        <w:rPr>
          <w:u w:val="single"/>
        </w:rPr>
        <w:t xml:space="preserve">Art 5 (b), which provides such </w:t>
      </w:r>
      <w:r>
        <w:rPr>
          <w:highlight w:val="cyan"/>
          <w:u w:val="single"/>
        </w:rPr>
        <w:t>exception</w:t>
      </w:r>
      <w:r>
        <w:rPr>
          <w:u w:val="single"/>
        </w:rPr>
        <w:t xml:space="preserve"> </w:t>
      </w:r>
      <w:r>
        <w:rPr>
          <w:highlight w:val="cyan"/>
          <w:u w:val="single"/>
        </w:rPr>
        <w:t>in</w:t>
      </w:r>
      <w:r>
        <w:rPr>
          <w:u w:val="single"/>
        </w:rPr>
        <w:t xml:space="preserve"> the context of </w:t>
      </w:r>
      <w:r>
        <w:rPr>
          <w:highlight w:val="cyan"/>
          <w:u w:val="single"/>
        </w:rPr>
        <w:t>whistleblowing</w:t>
      </w:r>
      <w:r>
        <w:rPr>
          <w:sz w:val="16"/>
          <w:szCs w:val="16"/>
        </w:rPr>
        <w:t xml:space="preserve">, and asserts that </w:t>
      </w:r>
      <w:r>
        <w:rPr>
          <w:highlight w:val="cyan"/>
          <w:u w:val="single"/>
        </w:rPr>
        <w:t>the</w:t>
      </w:r>
      <w:r>
        <w:rPr>
          <w:u w:val="single"/>
        </w:rPr>
        <w:t xml:space="preserve"> </w:t>
      </w:r>
      <w:r>
        <w:rPr>
          <w:highlight w:val="cyan"/>
          <w:u w:val="single"/>
        </w:rPr>
        <w:t>EU</w:t>
      </w:r>
      <w:r>
        <w:rPr>
          <w:u w:val="single"/>
        </w:rPr>
        <w:t xml:space="preserve"> </w:t>
      </w:r>
      <w:r>
        <w:rPr>
          <w:highlight w:val="cyan"/>
          <w:u w:val="single"/>
        </w:rPr>
        <w:t>Trade Secrets Directive</w:t>
      </w:r>
      <w:r>
        <w:rPr>
          <w:u w:val="single"/>
        </w:rPr>
        <w:t xml:space="preserve"> </w:t>
      </w:r>
      <w:r>
        <w:rPr>
          <w:highlight w:val="cyan"/>
          <w:u w:val="single"/>
        </w:rPr>
        <w:t>increases the ‘susceptibility of whistleblowers despite the exception provide in Art 5</w:t>
      </w:r>
      <w:r>
        <w:rPr>
          <w:u w:val="single"/>
        </w:rPr>
        <w:t>, let. (b)’</w:t>
      </w:r>
      <w:r>
        <w:rPr>
          <w:sz w:val="16"/>
          <w:szCs w:val="16"/>
        </w:rPr>
        <w:t xml:space="preserve"> (p. 1071). She gives two reasons for that. The first is that the scope of trade secrets leaves too much discretion to the company that holds the information, to determine ‘what should be disclosed, to whom and when’ (Abazi 2016, p. 1067). The second reason for the increased ‘susceptibility’ of the whistleblower is that </w:t>
      </w:r>
      <w:r>
        <w:rPr>
          <w:u w:val="single"/>
        </w:rPr>
        <w:t xml:space="preserve">the Trade Secrets </w:t>
      </w:r>
      <w:r>
        <w:rPr>
          <w:highlight w:val="cyan"/>
          <w:u w:val="single"/>
        </w:rPr>
        <w:t>Directive</w:t>
      </w:r>
      <w:r>
        <w:rPr>
          <w:u w:val="single"/>
        </w:rPr>
        <w:t xml:space="preserve"> </w:t>
      </w:r>
      <w:r>
        <w:rPr>
          <w:highlight w:val="cyan"/>
          <w:u w:val="single"/>
        </w:rPr>
        <w:t xml:space="preserve">puts the </w:t>
      </w:r>
      <w:r>
        <w:rPr>
          <w:b/>
          <w:highlight w:val="cyan"/>
          <w:u w:val="single"/>
        </w:rPr>
        <w:t>burden of proof</w:t>
      </w:r>
      <w:r>
        <w:rPr>
          <w:highlight w:val="cyan"/>
          <w:u w:val="single"/>
        </w:rPr>
        <w:t xml:space="preserve"> on the person claiming the exception (</w:t>
      </w:r>
      <w:proofErr w:type="gramStart"/>
      <w:r>
        <w:rPr>
          <w:highlight w:val="cyan"/>
          <w:u w:val="single"/>
        </w:rPr>
        <w:t>i.e</w:t>
      </w:r>
      <w:r>
        <w:rPr>
          <w:u w:val="single"/>
        </w:rPr>
        <w:t>.</w:t>
      </w:r>
      <w:proofErr w:type="gramEnd"/>
      <w:r>
        <w:rPr>
          <w:u w:val="single"/>
        </w:rPr>
        <w:t xml:space="preserve"> on </w:t>
      </w:r>
      <w:r>
        <w:rPr>
          <w:highlight w:val="cyan"/>
          <w:u w:val="single"/>
        </w:rPr>
        <w:t>the whistleblower</w:t>
      </w:r>
      <w:r>
        <w:rPr>
          <w:u w:val="single"/>
        </w:rPr>
        <w:t xml:space="preserve">). The whistleblower needs to prove (a) that information pertains to misconduct, wrongdoing or illegal activity, and (b) that the disclosure is in the ‘general public interest’. </w:t>
      </w:r>
      <w:r>
        <w:rPr>
          <w:sz w:val="16"/>
          <w:szCs w:val="16"/>
        </w:rPr>
        <w:t>Abazi (2016, p. 1069) asks ‘What is precisely the scope of general public interest’?</w:t>
      </w:r>
    </w:p>
    <w:p w14:paraId="76136BD3" w14:textId="77777777" w:rsidR="00685241" w:rsidRDefault="00685241" w:rsidP="00685241">
      <w:pPr>
        <w:rPr>
          <w:sz w:val="16"/>
          <w:szCs w:val="16"/>
        </w:rPr>
      </w:pPr>
      <w:r>
        <w:rPr>
          <w:sz w:val="16"/>
          <w:szCs w:val="16"/>
        </w:rPr>
        <w:t xml:space="preserve">Abazi (2016) is of the opinion that the </w:t>
      </w:r>
      <w:r>
        <w:rPr>
          <w:u w:val="single"/>
        </w:rPr>
        <w:t xml:space="preserve">EU Trade Secrets </w:t>
      </w:r>
      <w:r>
        <w:rPr>
          <w:highlight w:val="cyan"/>
          <w:u w:val="single"/>
        </w:rPr>
        <w:t>Directive does not provide</w:t>
      </w:r>
      <w:r>
        <w:rPr>
          <w:u w:val="single"/>
        </w:rPr>
        <w:t xml:space="preserve"> the necessary legal </w:t>
      </w:r>
      <w:r>
        <w:rPr>
          <w:highlight w:val="cyan"/>
          <w:u w:val="single"/>
        </w:rPr>
        <w:t>safeguards for whistleblower protection</w:t>
      </w:r>
      <w:r>
        <w:rPr>
          <w:u w:val="single"/>
        </w:rPr>
        <w:t xml:space="preserve">. </w:t>
      </w:r>
      <w:r>
        <w:rPr>
          <w:sz w:val="16"/>
          <w:szCs w:val="16"/>
        </w:rPr>
        <w:t xml:space="preserve">Her assertion that </w:t>
      </w:r>
      <w:r>
        <w:rPr>
          <w:u w:val="single"/>
        </w:rPr>
        <w:t xml:space="preserve">the Directive increases ‘susceptibility’ of the whistleblower implies that </w:t>
      </w:r>
      <w:r>
        <w:rPr>
          <w:highlight w:val="cyan"/>
          <w:u w:val="single"/>
        </w:rPr>
        <w:t xml:space="preserve">it leaves </w:t>
      </w:r>
      <w:r>
        <w:rPr>
          <w:b/>
          <w:highlight w:val="cyan"/>
          <w:u w:val="single"/>
        </w:rPr>
        <w:t>too much discretion</w:t>
      </w:r>
      <w:r>
        <w:rPr>
          <w:highlight w:val="cyan"/>
          <w:u w:val="single"/>
        </w:rPr>
        <w:t xml:space="preserve"> with the employer, and </w:t>
      </w:r>
      <w:r>
        <w:rPr>
          <w:b/>
          <w:highlight w:val="cyan"/>
          <w:u w:val="single"/>
        </w:rPr>
        <w:t>not enough freedom with the whistleblower</w:t>
      </w:r>
      <w:r>
        <w:rPr>
          <w:u w:val="single"/>
        </w:rPr>
        <w:t>.</w:t>
      </w:r>
      <w:r>
        <w:rPr>
          <w:sz w:val="16"/>
          <w:szCs w:val="16"/>
        </w:rPr>
        <w:t xml:space="preserve"> In other words, the pertinence of which will become clear in the latter part of the paper, the Trade Secrets Directive fails to delineate the ‘zone of non-interference’ for the whistleblower and thus, makes the ‘zone of non-interference’ for the employer far too large. Writing in 2016, just after the Trade Secrets Directive was voted in and transposition began, Abazi (2016, p. 1069) saw the Trade Secrets Directive as merely one side of the coin, with a Whistleblowing Directive as the other side of that coin: ‘the exception provided in Art 5, let. (b), should be read and understood in the broader legal context of (the missing) whistleblower protection in EU Member States.’</w:t>
      </w:r>
    </w:p>
    <w:p w14:paraId="621C857F" w14:textId="77777777" w:rsidR="00685241" w:rsidRDefault="00685241" w:rsidP="00685241"/>
    <w:p w14:paraId="7B3A3F1C" w14:textId="77777777" w:rsidR="00685241" w:rsidRDefault="00685241" w:rsidP="00685241"/>
    <w:p w14:paraId="04941D8C" w14:textId="77777777" w:rsidR="00685241" w:rsidRDefault="00685241" w:rsidP="00685241">
      <w:pPr>
        <w:pStyle w:val="Heading3"/>
      </w:pPr>
      <w:r>
        <w:br w:type="page"/>
        <w:t>Framework</w:t>
      </w:r>
    </w:p>
    <w:p w14:paraId="413E2773" w14:textId="77777777" w:rsidR="00685241" w:rsidRDefault="00685241" w:rsidP="00685241">
      <w:pPr>
        <w:rPr>
          <w:sz w:val="16"/>
          <w:szCs w:val="16"/>
        </w:rPr>
      </w:pPr>
    </w:p>
    <w:p w14:paraId="087C4B56" w14:textId="77777777" w:rsidR="00685241" w:rsidRDefault="00685241" w:rsidP="00685241">
      <w:pPr>
        <w:pStyle w:val="Heading4"/>
      </w:pPr>
      <w:r>
        <w:t>the standard is maximizing expected wellbeing</w:t>
      </w:r>
    </w:p>
    <w:p w14:paraId="2362CC94" w14:textId="77777777" w:rsidR="00685241" w:rsidRDefault="00685241" w:rsidP="00685241"/>
    <w:p w14:paraId="204F154C" w14:textId="77777777" w:rsidR="00685241" w:rsidRDefault="00685241" w:rsidP="00685241">
      <w:pPr>
        <w:pStyle w:val="Heading4"/>
      </w:pPr>
      <w:r>
        <w:t>1 – Extinction o/</w:t>
      </w:r>
      <w:proofErr w:type="spellStart"/>
      <w:r>
        <w:t>ws</w:t>
      </w:r>
      <w:proofErr w:type="spellEnd"/>
      <w:r>
        <w:t xml:space="preserve"> under any framework, even under moral uncertainty – infinite future generations </w:t>
      </w:r>
    </w:p>
    <w:p w14:paraId="14F0BBAF" w14:textId="77777777" w:rsidR="00685241" w:rsidRDefault="00685241" w:rsidP="00685241">
      <w:proofErr w:type="spellStart"/>
      <w:r>
        <w:rPr>
          <w:b/>
          <w:sz w:val="26"/>
          <w:szCs w:val="26"/>
        </w:rPr>
        <w:t>Pummer</w:t>
      </w:r>
      <w:proofErr w:type="spellEnd"/>
      <w:r>
        <w:rPr>
          <w:b/>
          <w:sz w:val="26"/>
          <w:szCs w:val="26"/>
        </w:rPr>
        <w:t xml:space="preserve"> 15</w:t>
      </w:r>
      <w:r>
        <w:t xml:space="preserve"> — (Theron </w:t>
      </w:r>
      <w:proofErr w:type="spellStart"/>
      <w:r>
        <w:t>Pummer</w:t>
      </w:r>
      <w:proofErr w:type="spellEnd"/>
      <w:r>
        <w:t>, Junior Research Fellow in Philosophy at St. Anne's College, University of Oxford, “Moral Agreement on Saving the World“, Practical Ethics University of Oxford, 5-18-2015, Available Online at http://blog.practicalethics.ox.ac.uk/2015/05/moral-agreement-on-saving-the-world/, accessed 7-2-2018, HKR-AM) **we do not endorse ableist language=</w:t>
      </w:r>
    </w:p>
    <w:p w14:paraId="725CEF74" w14:textId="77777777" w:rsidR="00685241" w:rsidRDefault="00685241" w:rsidP="00685241">
      <w:pPr>
        <w:rPr>
          <w:sz w:val="16"/>
          <w:szCs w:val="16"/>
        </w:rPr>
      </w:pPr>
      <w:r>
        <w:rPr>
          <w:u w:val="single"/>
        </w:rPr>
        <w:t>There appears to be lot of disagreement in moral philosophy.</w:t>
      </w:r>
      <w:r>
        <w:rPr>
          <w:sz w:val="16"/>
          <w:szCs w:val="16"/>
        </w:rPr>
        <w:t xml:space="preserve"> Whether these many apparent disagreements are deep and irresolvable, I believe </w:t>
      </w:r>
      <w:r>
        <w:rPr>
          <w:u w:val="single"/>
        </w:rPr>
        <w:t>there is at least one thing it is reasonable to agree on right now, whatever general moral view we adopt: that it is very important to reduce the risk that all intelligent beings on this planet are eliminated by an enormous catastrophe, such as a nuclear war.</w:t>
      </w:r>
      <w:r>
        <w:rPr>
          <w:sz w:val="16"/>
          <w:szCs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Pr>
          <w:u w:val="single"/>
        </w:rPr>
        <w:t xml:space="preserve">. If the happiness or well-being of possible future people is just as important as that of people who already exist, and if they would have good lives, it is not hard to see how </w:t>
      </w:r>
      <w:r>
        <w:rPr>
          <w:highlight w:val="yellow"/>
          <w:u w:val="single"/>
        </w:rPr>
        <w:t>reducing existential risk is</w:t>
      </w:r>
      <w:r>
        <w:rPr>
          <w:u w:val="single"/>
        </w:rPr>
        <w:t xml:space="preserve"> easily </w:t>
      </w:r>
      <w:r>
        <w:rPr>
          <w:highlight w:val="yellow"/>
          <w:u w:val="single"/>
        </w:rPr>
        <w:t>the most important</w:t>
      </w:r>
      <w:r>
        <w:rPr>
          <w:u w:val="single"/>
        </w:rPr>
        <w:t xml:space="preserve"> thing in the whole world. This is for the familiar reason that there are so many people who could exist in the future – </w:t>
      </w:r>
      <w:r>
        <w:rPr>
          <w:highlight w:val="yellow"/>
          <w:u w:val="single"/>
        </w:rPr>
        <w:t>there are</w:t>
      </w:r>
      <w:r>
        <w:rPr>
          <w:u w:val="single"/>
        </w:rPr>
        <w:t xml:space="preserve"> </w:t>
      </w:r>
      <w:r>
        <w:rPr>
          <w:highlight w:val="yellow"/>
          <w:u w:val="single"/>
        </w:rPr>
        <w:t>trillions upon trillions</w:t>
      </w:r>
      <w:r>
        <w:rPr>
          <w:u w:val="single"/>
        </w:rPr>
        <w:t>… upon trillions.</w:t>
      </w:r>
      <w:r>
        <w:rPr>
          <w:sz w:val="16"/>
          <w:szCs w:val="16"/>
        </w:rPr>
        <w:t xml:space="preserve"> </w:t>
      </w:r>
      <w:r>
        <w:rPr>
          <w:u w:val="single"/>
        </w:rPr>
        <w:t xml:space="preserve">There are so many possible </w:t>
      </w:r>
      <w:r>
        <w:rPr>
          <w:highlight w:val="yellow"/>
          <w:u w:val="single"/>
        </w:rPr>
        <w:t>future people</w:t>
      </w:r>
      <w:r>
        <w:rPr>
          <w:u w:val="single"/>
        </w:rPr>
        <w:t xml:space="preserve"> that reducing existential risk is arguably the most important thing in the world,</w:t>
      </w:r>
      <w:r>
        <w:rPr>
          <w:sz w:val="16"/>
          <w:szCs w:val="16"/>
        </w:rPr>
        <w:t xml:space="preserve"> </w:t>
      </w:r>
      <w:r>
        <w:rPr>
          <w:highlight w:val="yellow"/>
          <w:u w:val="single"/>
        </w:rPr>
        <w:t>even if the well-being</w:t>
      </w:r>
      <w:r>
        <w:rPr>
          <w:u w:val="single"/>
        </w:rPr>
        <w:t xml:space="preserve"> of these possible people </w:t>
      </w:r>
      <w:r>
        <w:rPr>
          <w:highlight w:val="yellow"/>
          <w:u w:val="single"/>
        </w:rPr>
        <w:t>were</w:t>
      </w:r>
      <w:r>
        <w:rPr>
          <w:u w:val="single"/>
        </w:rPr>
        <w:t xml:space="preserve"> </w:t>
      </w:r>
      <w:r>
        <w:rPr>
          <w:highlight w:val="yellow"/>
          <w:u w:val="single"/>
        </w:rPr>
        <w:t>given</w:t>
      </w:r>
      <w:r>
        <w:rPr>
          <w:u w:val="single"/>
        </w:rPr>
        <w:t xml:space="preserve"> only </w:t>
      </w:r>
      <w:r>
        <w:rPr>
          <w:highlight w:val="yellow"/>
          <w:u w:val="single"/>
        </w:rPr>
        <w:t xml:space="preserve">0.001% </w:t>
      </w:r>
      <w:r>
        <w:rPr>
          <w:u w:val="single"/>
        </w:rPr>
        <w:t xml:space="preserve">as much </w:t>
      </w:r>
      <w:r>
        <w:rPr>
          <w:highlight w:val="yellow"/>
          <w:u w:val="single"/>
        </w:rPr>
        <w:t>weight</w:t>
      </w:r>
      <w:r>
        <w:rPr>
          <w:u w:val="single"/>
        </w:rPr>
        <w:t xml:space="preserve"> as that of existing people</w:t>
      </w:r>
      <w:r>
        <w:rPr>
          <w:sz w:val="16"/>
          <w:szCs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Pr>
          <w:u w:val="single"/>
        </w:rPr>
        <w:t xml:space="preserve">there’s a good chance that many existing people will, with the aid of life-extension technology, live very long and very </w:t>
      </w:r>
      <w:proofErr w:type="gramStart"/>
      <w:r>
        <w:rPr>
          <w:u w:val="single"/>
        </w:rPr>
        <w:t>high quality</w:t>
      </w:r>
      <w:proofErr w:type="gramEnd"/>
      <w:r>
        <w:rPr>
          <w:u w:val="single"/>
        </w:rPr>
        <w:t xml:space="preserve"> lives. You might think what I have just argued applies to consequentialists only. There is a tendency to assume that, if an argument appeals to consequentialist considerations (the goodness of outcomes), it is irrelevant to non-consequentialists</w:t>
      </w:r>
      <w:r>
        <w:rPr>
          <w:sz w:val="16"/>
          <w:szCs w:val="16"/>
        </w:rPr>
        <w:t xml:space="preserve">. But that is a huge mistake. </w:t>
      </w:r>
      <w:r>
        <w:rPr>
          <w:highlight w:val="yellow"/>
          <w:u w:val="single"/>
        </w:rPr>
        <w:t xml:space="preserve">Non-consequentialism </w:t>
      </w:r>
      <w:r>
        <w:rPr>
          <w:u w:val="single"/>
        </w:rPr>
        <w:t xml:space="preserve">is the view that there’s more that determines rightness than the goodness of consequences or outcomes; it </w:t>
      </w:r>
      <w:r>
        <w:rPr>
          <w:highlight w:val="yellow"/>
          <w:u w:val="single"/>
        </w:rPr>
        <w:t>is not</w:t>
      </w:r>
      <w:r>
        <w:rPr>
          <w:u w:val="single"/>
        </w:rPr>
        <w:t xml:space="preserve"> the view </w:t>
      </w:r>
      <w:r>
        <w:rPr>
          <w:highlight w:val="yellow"/>
          <w:u w:val="single"/>
        </w:rPr>
        <w:t>that the latter don’t matter</w:t>
      </w:r>
      <w:r>
        <w:rPr>
          <w:u w:val="single"/>
        </w:rPr>
        <w:t xml:space="preserve">. Even John Rawls wrote, “All ethical doctrines worth our attention take consequences into account in judging rightness. One which did not would simply be irrational, crazy.” </w:t>
      </w:r>
      <w:r>
        <w:rPr>
          <w:highlight w:val="yellow"/>
          <w:u w:val="single"/>
        </w:rPr>
        <w:t>Minimally plausible versions of deont</w:t>
      </w:r>
      <w:r>
        <w:rPr>
          <w:u w:val="single"/>
        </w:rPr>
        <w:t xml:space="preserve">ology </w:t>
      </w:r>
      <w:r>
        <w:rPr>
          <w:highlight w:val="yellow"/>
          <w:u w:val="single"/>
        </w:rPr>
        <w:t>and virtue ethics must be concerned</w:t>
      </w:r>
      <w:r>
        <w:rPr>
          <w:u w:val="single"/>
        </w:rPr>
        <w:t xml:space="preserve"> in part </w:t>
      </w:r>
      <w:r>
        <w:rPr>
          <w:highlight w:val="yellow"/>
          <w:u w:val="single"/>
        </w:rPr>
        <w:t>with promoting the good</w:t>
      </w:r>
      <w:r>
        <w:rPr>
          <w:u w:val="single"/>
        </w:rPr>
        <w:t xml:space="preserve">, from an impartial point of view. They’d thus </w:t>
      </w:r>
      <w:r>
        <w:rPr>
          <w:highlight w:val="yellow"/>
          <w:u w:val="single"/>
        </w:rPr>
        <w:t>imply</w:t>
      </w:r>
      <w:r>
        <w:rPr>
          <w:u w:val="single"/>
        </w:rPr>
        <w:t xml:space="preserve"> very </w:t>
      </w:r>
      <w:r>
        <w:rPr>
          <w:highlight w:val="yellow"/>
          <w:u w:val="single"/>
        </w:rPr>
        <w:t>strong reasons to reduce existential risk</w:t>
      </w:r>
      <w:r>
        <w:rPr>
          <w:u w:val="single"/>
        </w:rPr>
        <w:t xml:space="preserve">, </w:t>
      </w:r>
      <w:r>
        <w:rPr>
          <w:sz w:val="16"/>
          <w:szCs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Pr>
          <w:u w:val="single"/>
        </w:rPr>
        <w:t xml:space="preserve">We should also </w:t>
      </w:r>
      <w:proofErr w:type="gramStart"/>
      <w:r>
        <w:rPr>
          <w:u w:val="single"/>
        </w:rPr>
        <w:t>take into account</w:t>
      </w:r>
      <w:proofErr w:type="gramEnd"/>
      <w:r>
        <w:rPr>
          <w:u w:val="single"/>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Pr>
          <w:sz w:val="16"/>
          <w:szCs w:val="16"/>
        </w:rPr>
        <w:t>. But even those (hedonistic egoists) who disagree should have a significant level of confidence that they are mistaken, and that one of the above views is correct</w:t>
      </w:r>
      <w:r>
        <w:rPr>
          <w:u w:val="single"/>
        </w:rPr>
        <w:t xml:space="preserve">. </w:t>
      </w:r>
      <w:r>
        <w:rPr>
          <w:highlight w:val="yellow"/>
          <w:u w:val="single"/>
        </w:rPr>
        <w:t xml:space="preserve">Even if they were 90% sure </w:t>
      </w:r>
      <w:r>
        <w:rPr>
          <w:u w:val="single"/>
        </w:rPr>
        <w:t xml:space="preserve">that their view is the correct one (and 10% sure that one of these other ones is correct), </w:t>
      </w:r>
      <w:r>
        <w:rPr>
          <w:highlight w:val="yellow"/>
          <w:u w:val="single"/>
        </w:rPr>
        <w:t xml:space="preserve">they would have </w:t>
      </w:r>
      <w:r>
        <w:rPr>
          <w:u w:val="single"/>
        </w:rPr>
        <w:t xml:space="preserve">pretty strong </w:t>
      </w:r>
      <w:r>
        <w:rPr>
          <w:highlight w:val="yellow"/>
          <w:u w:val="single"/>
        </w:rPr>
        <w:t xml:space="preserve">reason, from </w:t>
      </w:r>
      <w:r>
        <w:rPr>
          <w:u w:val="single"/>
        </w:rPr>
        <w:t xml:space="preserve">the standpoint of </w:t>
      </w:r>
      <w:r>
        <w:rPr>
          <w:highlight w:val="yellow"/>
          <w:u w:val="single"/>
        </w:rPr>
        <w:t>moral uncertainty, to reduce existential risk</w:t>
      </w:r>
      <w:r>
        <w:rPr>
          <w:u w:val="single"/>
        </w:rPr>
        <w:t>. Perhaps most disturbingly still, even if we are only 1% sure that the well-being of possible future people matters, it is at least arguable that, from the standpoint of moral uncertainty, reducing existential risk is the most important thing in the world</w:t>
      </w:r>
      <w:r>
        <w:rPr>
          <w:sz w:val="16"/>
          <w:szCs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even if things did not go well for our ancestors, I am optimistic that they will overall go fantastically well for our </w:t>
      </w:r>
      <w:proofErr w:type="gramStart"/>
      <w:r>
        <w:rPr>
          <w:sz w:val="16"/>
          <w:szCs w:val="16"/>
        </w:rPr>
        <w:t>descendants, if</w:t>
      </w:r>
      <w:proofErr w:type="gramEnd"/>
      <w:r>
        <w:rPr>
          <w:sz w:val="16"/>
          <w:szCs w:val="16"/>
        </w:rPr>
        <w:t xml:space="preserve"> we allow them to. I suspect that most of us alive today – at least those of us not suffering from extreme illness or poverty – have lives that are well worth living, and that things will continue to improve. </w:t>
      </w:r>
      <w:r>
        <w:rPr>
          <w:u w:val="single"/>
        </w:rPr>
        <w:t>Derek Parfit, whose work has emphasized future generations as well as agreement in ethics, described our situation clearly and accurately:</w:t>
      </w:r>
      <w:r>
        <w:rPr>
          <w:sz w:val="16"/>
          <w:szCs w:val="16"/>
        </w:rPr>
        <w:t xml:space="preserve"> “We live during the hinge of history. </w:t>
      </w:r>
      <w:r>
        <w:rPr>
          <w:u w:val="single"/>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Pr>
          <w:sz w:val="16"/>
          <w:szCs w:val="16"/>
        </w:rPr>
        <w:t xml:space="preserve"> </w:t>
      </w:r>
      <w:r>
        <w:rPr>
          <w:u w:val="single"/>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Pr>
          <w:sz w:val="16"/>
          <w:szCs w:val="16"/>
        </w:rPr>
        <w:t>.” (From chapter 36 of On What Matters)</w:t>
      </w:r>
    </w:p>
    <w:p w14:paraId="725B2EE5" w14:textId="77777777" w:rsidR="00685241" w:rsidRDefault="00685241" w:rsidP="00685241"/>
    <w:p w14:paraId="2F230DD7" w14:textId="77777777" w:rsidR="00685241" w:rsidRDefault="00685241" w:rsidP="00685241">
      <w:pPr>
        <w:pStyle w:val="Heading4"/>
      </w:pPr>
      <w:r>
        <w:t xml:space="preserve">2 – Actor specificity: </w:t>
      </w:r>
    </w:p>
    <w:p w14:paraId="6ED6B450" w14:textId="77777777" w:rsidR="00685241" w:rsidRDefault="00685241" w:rsidP="00685241">
      <w:pPr>
        <w:pStyle w:val="Heading4"/>
      </w:pPr>
      <w:r>
        <w:t xml:space="preserve">[A] Governments must aggregate since every policy </w:t>
      </w:r>
      <w:proofErr w:type="gramStart"/>
      <w:r>
        <w:t>benefits</w:t>
      </w:r>
      <w:proofErr w:type="gramEnd"/>
      <w:r>
        <w:t xml:space="preserve"> some and harms others, which also means side constraints freeze action. [B] States lack wills or intentions since policies are collective actions. [C] No act- omission distinction— governments must vote on bills, so inaction is an explicit act taken, and governments are responsible for the public sphere so they must aggregate. Actor-specificity comes first since different agents have different ethical standings.</w:t>
      </w:r>
    </w:p>
    <w:p w14:paraId="3DD05EA5" w14:textId="77777777" w:rsidR="00685241" w:rsidRDefault="00685241" w:rsidP="00685241"/>
    <w:p w14:paraId="7DCBA3E6" w14:textId="77777777" w:rsidR="00685241" w:rsidRDefault="00685241" w:rsidP="00685241">
      <w:pPr>
        <w:pStyle w:val="Heading4"/>
      </w:pPr>
      <w:r>
        <w:t>3 - only it can explain degrees of wrongness- it is worse to kill thousands than to lie to a friend- either ethical theories cannot explain comparative badness, or it collapses</w:t>
      </w:r>
    </w:p>
    <w:p w14:paraId="085BA518" w14:textId="77777777" w:rsidR="00685241" w:rsidRDefault="00685241" w:rsidP="00685241"/>
    <w:p w14:paraId="50C747E7" w14:textId="5F66B0DA"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93"/>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M1NjU0MjCzsDQ3NzdQ0lEKTi0uzszPAykwrAUAS1xCgCwAAAA="/>
    <w:docVar w:name="Creator" w:val="?"/>
    <w:docVar w:name="VerbatimMac" w:val="True"/>
    <w:docVar w:name="VerbatimVersion" w:val="5.0"/>
  </w:docVars>
  <w:rsids>
    <w:rsidRoot w:val="0068524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46CD"/>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5241"/>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C5FF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6AA8"/>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AC0163"/>
  <w14:defaultImageDpi w14:val="300"/>
  <w15:docId w15:val="{50D50358-E6ED-7D4B-BECF-DC7BD6644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C5FF1"/>
    <w:pPr>
      <w:spacing w:after="160" w:line="259" w:lineRule="auto"/>
    </w:pPr>
    <w:rPr>
      <w:rFonts w:ascii="Calibri" w:eastAsiaTheme="minorHAnsi" w:hAnsi="Calibri" w:cs="Calibri"/>
      <w:sz w:val="22"/>
      <w:szCs w:val="22"/>
    </w:rPr>
  </w:style>
  <w:style w:type="paragraph" w:styleId="Heading1">
    <w:name w:val="heading 1"/>
    <w:aliases w:val="Pocket"/>
    <w:basedOn w:val="Normal"/>
    <w:next w:val="Normal"/>
    <w:link w:val="Heading1Char"/>
    <w:qFormat/>
    <w:rsid w:val="007C5FF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C5FF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C5FF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7C5FF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C5FF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C5FF1"/>
  </w:style>
  <w:style w:type="character" w:customStyle="1" w:styleId="Heading1Char">
    <w:name w:val="Heading 1 Char"/>
    <w:aliases w:val="Pocket Char"/>
    <w:basedOn w:val="DefaultParagraphFont"/>
    <w:link w:val="Heading1"/>
    <w:rsid w:val="007C5FF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C5FF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C5FF1"/>
    <w:rPr>
      <w:rFonts w:ascii="Calibri" w:eastAsiaTheme="majorEastAsia" w:hAnsi="Calibri" w:cstheme="majorBidi"/>
      <w:b/>
      <w:sz w:val="32"/>
      <w:u w:val="single"/>
    </w:rPr>
  </w:style>
  <w:style w:type="character" w:customStyle="1" w:styleId="Heading4Char">
    <w:name w:val="Heading 4 Char"/>
    <w:aliases w:val="Tag Char"/>
    <w:basedOn w:val="DefaultParagraphFont"/>
    <w:link w:val="Heading4"/>
    <w:uiPriority w:val="3"/>
    <w:rsid w:val="007C5FF1"/>
    <w:rPr>
      <w:rFonts w:ascii="Calibri" w:eastAsiaTheme="majorEastAsia" w:hAnsi="Calibri" w:cstheme="majorBidi"/>
      <w:b/>
      <w:iCs/>
      <w:sz w:val="26"/>
      <w:szCs w:val="22"/>
    </w:rPr>
  </w:style>
  <w:style w:type="character" w:customStyle="1" w:styleId="Style13ptBold">
    <w:name w:val="Style 13 pt Bold"/>
    <w:aliases w:val="Cite"/>
    <w:basedOn w:val="DefaultParagraphFont"/>
    <w:uiPriority w:val="5"/>
    <w:qFormat/>
    <w:rsid w:val="007C5FF1"/>
    <w:rPr>
      <w:b/>
      <w:bCs/>
      <w:sz w:val="26"/>
      <w:u w:val="none"/>
    </w:rPr>
  </w:style>
  <w:style w:type="character" w:customStyle="1" w:styleId="StyleUnderline">
    <w:name w:val="Style Underline"/>
    <w:aliases w:val="Underline"/>
    <w:basedOn w:val="DefaultParagraphFont"/>
    <w:uiPriority w:val="6"/>
    <w:qFormat/>
    <w:rsid w:val="007C5FF1"/>
    <w:rPr>
      <w:b w:val="0"/>
      <w:sz w:val="22"/>
      <w:u w:val="single"/>
    </w:rPr>
  </w:style>
  <w:style w:type="character" w:styleId="Emphasis">
    <w:name w:val="Emphasis"/>
    <w:basedOn w:val="DefaultParagraphFont"/>
    <w:uiPriority w:val="7"/>
    <w:qFormat/>
    <w:rsid w:val="007C5FF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7C5FF1"/>
    <w:rPr>
      <w:color w:val="auto"/>
      <w:u w:val="none"/>
    </w:rPr>
  </w:style>
  <w:style w:type="character" w:styleId="Hyperlink">
    <w:name w:val="Hyperlink"/>
    <w:basedOn w:val="DefaultParagraphFont"/>
    <w:uiPriority w:val="99"/>
    <w:semiHidden/>
    <w:unhideWhenUsed/>
    <w:rsid w:val="007C5FF1"/>
    <w:rPr>
      <w:color w:val="auto"/>
      <w:u w:val="none"/>
    </w:rPr>
  </w:style>
  <w:style w:type="paragraph" w:styleId="DocumentMap">
    <w:name w:val="Document Map"/>
    <w:basedOn w:val="Normal"/>
    <w:link w:val="DocumentMapChar"/>
    <w:uiPriority w:val="99"/>
    <w:semiHidden/>
    <w:unhideWhenUsed/>
    <w:rsid w:val="0068524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85241"/>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epi.net/news_cepi/preparing-for-the-next-disease-x/"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lueprintforfreespeech.net/en/news/protect-whistleblowers-protect-everyones-health" TargetMode="External"/><Relationship Id="rId17" Type="http://schemas.openxmlformats.org/officeDocument/2006/relationships/hyperlink" Target="https://link.springer.com/article/10.1007/s10551-021-04771-x" TargetMode="External"/><Relationship Id="rId2" Type="http://schemas.openxmlformats.org/officeDocument/2006/relationships/customXml" Target="../customXml/item2.xml"/><Relationship Id="rId16" Type="http://schemas.openxmlformats.org/officeDocument/2006/relationships/hyperlink" Target="http://csis.org/files/publication/twq12SummerWright.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rporateeurope.org/sites/default/files/attachments/trade_secrets_protection_directive_-_a_transposition_briefing.pdf" TargetMode="External"/><Relationship Id="rId5" Type="http://schemas.openxmlformats.org/officeDocument/2006/relationships/numbering" Target="numbering.xml"/><Relationship Id="rId15" Type="http://schemas.openxmlformats.org/officeDocument/2006/relationships/hyperlink" Target="https://papers.ssrn.com/sol3/papers.cfm?abstract_id=2839693" TargetMode="External"/><Relationship Id="rId10" Type="http://schemas.openxmlformats.org/officeDocument/2006/relationships/hyperlink" Target="https://arstechnica.com/tech-policy/2016/04/new-eu-trade-secrets-law-whistleblowers-journalists-drug-trials/"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corporateeurope.org/sites/default/files/attachments/statement_-_eu_trade_secrets_directive_needs_amendments.pdf" TargetMode="External"/><Relationship Id="rId14" Type="http://schemas.openxmlformats.org/officeDocument/2006/relationships/hyperlink" Target="https://papers.ssrn.com/sol3/papers.cfm?abstract_id=283969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jun%20Moogiman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Pages>
  <Words>14090</Words>
  <Characters>80316</Characters>
  <Application>Microsoft Office Word</Application>
  <DocSecurity>0</DocSecurity>
  <Lines>669</Lines>
  <Paragraphs>188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94218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24ArjunMoogimane</dc:creator>
  <cp:keywords>5.2</cp:keywords>
  <dc:description/>
  <cp:lastModifiedBy>24ArjunMoogimane</cp:lastModifiedBy>
  <cp:revision>3</cp:revision>
  <dcterms:created xsi:type="dcterms:W3CDTF">2021-09-16T18:01:00Z</dcterms:created>
  <dcterms:modified xsi:type="dcterms:W3CDTF">2021-09-19T15:49:00Z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