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w:t>
      </w:r>
      <w:proofErr w:type="gramStart"/>
      <w:r w:rsidRPr="00240935">
        <w:rPr>
          <w:sz w:val="16"/>
        </w:rPr>
        <w:t>all of</w:t>
      </w:r>
      <w:proofErr w:type="gramEnd"/>
      <w:r w:rsidRPr="00240935">
        <w:rPr>
          <w:sz w:val="16"/>
        </w:rPr>
        <w:t xml:space="preserve">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proofErr w:type="gramStart"/>
      <w:r w:rsidRPr="004632BA">
        <w:rPr>
          <w:rStyle w:val="Emphasis"/>
          <w:highlight w:val="cyan"/>
        </w:rPr>
        <w:t>all of</w:t>
      </w:r>
      <w:proofErr w:type="gramEnd"/>
      <w:r w:rsidRPr="004632BA">
        <w:rPr>
          <w:rStyle w:val="Emphasis"/>
          <w:highlight w:val="cyan"/>
        </w:rPr>
        <w:t xml:space="preserve">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 xml:space="preserve">loses </w:t>
      </w:r>
      <w:proofErr w:type="gramStart"/>
      <w:r w:rsidRPr="00DE79D4">
        <w:rPr>
          <w:rStyle w:val="Emphasis"/>
        </w:rPr>
        <w:t>all of</w:t>
      </w:r>
      <w:proofErr w:type="gramEnd"/>
      <w:r w:rsidRPr="00DE79D4">
        <w:rPr>
          <w:rStyle w:val="Emphasis"/>
        </w:rPr>
        <w:t xml:space="preserve">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w:t>
      </w:r>
      <w:proofErr w:type="gramStart"/>
      <w:r w:rsidRPr="00DE79D4">
        <w:rPr>
          <w:rStyle w:val="StyleUnderline"/>
        </w:rPr>
        <w:t>located at all times</w:t>
      </w:r>
      <w:proofErr w:type="gramEnd"/>
      <w:r w:rsidRPr="00DE79D4">
        <w:rPr>
          <w:rStyle w:val="StyleUnderline"/>
        </w:rPr>
        <w:t xml:space="preserve">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w:t>
      </w:r>
      <w:proofErr w:type="gramStart"/>
      <w:r w:rsidRPr="009324B7">
        <w:rPr>
          <w:sz w:val="12"/>
        </w:rPr>
        <w:t>a large number of</w:t>
      </w:r>
      <w:proofErr w:type="gramEnd"/>
      <w:r w:rsidRPr="009324B7">
        <w:rPr>
          <w:sz w:val="12"/>
        </w:rPr>
        <w:t xml:space="preserve">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9324B7">
        <w:rPr>
          <w:sz w:val="12"/>
        </w:rPr>
        <w:t>Figure !</w:t>
      </w:r>
      <w:proofErr w:type="gramEnd"/>
      <w:r w:rsidRPr="009324B7">
        <w:rPr>
          <w:sz w:val="12"/>
        </w:rPr>
        <w:t xml:space="preserve">.1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1018A1A" w14:textId="77777777" w:rsidR="00F45770" w:rsidRPr="00367B77" w:rsidRDefault="00F45770" w:rsidP="00F4577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w:t>
      </w:r>
      <w:proofErr w:type="gramStart"/>
      <w:r w:rsidRPr="00367B77">
        <w:rPr>
          <w:sz w:val="16"/>
          <w:szCs w:val="18"/>
        </w:rPr>
        <w:t>All of</w:t>
      </w:r>
      <w:proofErr w:type="gramEnd"/>
      <w:r w:rsidRPr="00367B77">
        <w:rPr>
          <w:sz w:val="16"/>
          <w:szCs w:val="18"/>
        </w:rPr>
        <w:t xml:space="preserve">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w:t>
      </w:r>
      <w:proofErr w:type="gramStart"/>
      <w:r w:rsidRPr="00367B77">
        <w:rPr>
          <w:sz w:val="16"/>
          <w:szCs w:val="18"/>
        </w:rPr>
        <w:t>a number of</w:t>
      </w:r>
      <w:proofErr w:type="gramEnd"/>
      <w:r w:rsidRPr="00367B77">
        <w:rPr>
          <w:sz w:val="16"/>
          <w:szCs w:val="18"/>
        </w:rPr>
        <w:t xml:space="preserve">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926C9AF" w14:textId="77777777" w:rsidR="00F45770" w:rsidRPr="00DF65BB" w:rsidRDefault="00F45770" w:rsidP="00F45770">
      <w:pPr>
        <w:pStyle w:val="Heading4"/>
      </w:pPr>
      <w:r>
        <w:t xml:space="preserve">Independently, </w:t>
      </w:r>
      <w:r>
        <w:rPr>
          <w:u w:val="single"/>
        </w:rPr>
        <w:t>unregulated</w:t>
      </w:r>
      <w:r>
        <w:t xml:space="preserve"> mining causes </w:t>
      </w:r>
      <w:r>
        <w:rPr>
          <w:u w:val="single"/>
        </w:rPr>
        <w:t>space war</w:t>
      </w:r>
      <w:r>
        <w:t xml:space="preserve"> </w:t>
      </w:r>
    </w:p>
    <w:p w14:paraId="4014132C" w14:textId="77777777" w:rsidR="00F45770" w:rsidRDefault="00F45770" w:rsidP="00F4577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D304C3C" w14:textId="77777777" w:rsidR="00F45770" w:rsidRPr="00DF65BB" w:rsidRDefault="00F45770" w:rsidP="00F45770">
      <w:pPr>
        <w:rPr>
          <w:b/>
          <w:iCs/>
          <w:u w:val="single"/>
          <w:bdr w:val="single" w:sz="8" w:space="0" w:color="auto"/>
        </w:rPr>
      </w:pPr>
      <w:r w:rsidRPr="00D672D9">
        <w:rPr>
          <w:sz w:val="14"/>
        </w:rPr>
        <w:t xml:space="preserve">3.1. Conflicts between multiple States </w:t>
      </w:r>
      <w:r w:rsidRPr="00D672D9">
        <w:rPr>
          <w:rStyle w:val="StyleUnderline"/>
        </w:rPr>
        <w:t xml:space="preserve">Space resources, as res communis [3], can be appropriated to some extent </w:t>
      </w:r>
      <w:proofErr w:type="gramStart"/>
      <w:r w:rsidRPr="00D672D9">
        <w:rPr>
          <w:rStyle w:val="StyleUnderline"/>
        </w:rPr>
        <w:t>on the basis of</w:t>
      </w:r>
      <w:proofErr w:type="gramEnd"/>
      <w:r w:rsidRPr="00D672D9">
        <w:rPr>
          <w:rStyle w:val="StyleUnderline"/>
        </w:rPr>
        <w:t xml:space="preserve">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0E97E0E" w14:textId="77777777" w:rsidR="00F45770" w:rsidRPr="00DF65BB" w:rsidRDefault="00F45770" w:rsidP="00F4577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89593E9" w14:textId="77777777" w:rsidR="00F45770" w:rsidRPr="00A42713" w:rsidRDefault="00F45770" w:rsidP="00F4577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D582DA8" w14:textId="77777777" w:rsidR="00F45770" w:rsidRPr="00A42713" w:rsidRDefault="00F45770" w:rsidP="00F45770">
      <w:pPr>
        <w:rPr>
          <w:sz w:val="16"/>
        </w:rPr>
      </w:pPr>
      <w:r w:rsidRPr="00A42713">
        <w:rPr>
          <w:sz w:val="16"/>
        </w:rPr>
        <w:t xml:space="preserve">Why </w:t>
      </w:r>
      <w:r w:rsidRPr="00A42713">
        <w:rPr>
          <w:rStyle w:val="Emphasis"/>
        </w:rPr>
        <w:t>space is a particular problem for crisis stability</w:t>
      </w:r>
    </w:p>
    <w:p w14:paraId="1ADC61F9" w14:textId="77777777" w:rsidR="00F45770" w:rsidRPr="00A42713" w:rsidRDefault="00F45770" w:rsidP="00F45770">
      <w:pPr>
        <w:rPr>
          <w:sz w:val="16"/>
        </w:rPr>
      </w:pPr>
      <w:r w:rsidRPr="00A42713">
        <w:rPr>
          <w:sz w:val="16"/>
        </w:rPr>
        <w:t xml:space="preserve">For </w:t>
      </w:r>
      <w:proofErr w:type="gramStart"/>
      <w:r w:rsidRPr="00A42713">
        <w:rPr>
          <w:sz w:val="16"/>
        </w:rPr>
        <w:t>a number of</w:t>
      </w:r>
      <w:proofErr w:type="gramEnd"/>
      <w:r w:rsidRPr="00A42713">
        <w:rPr>
          <w:sz w:val="16"/>
        </w:rPr>
        <w:t xml:space="preserve">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A73C11" w14:textId="77777777" w:rsidR="00F45770" w:rsidRPr="00A42713" w:rsidRDefault="00F45770" w:rsidP="00F45770">
      <w:pPr>
        <w:rPr>
          <w:sz w:val="16"/>
        </w:rPr>
      </w:pPr>
      <w:r w:rsidRPr="00A42713">
        <w:rPr>
          <w:sz w:val="16"/>
        </w:rPr>
        <w:t>The vulnerability of satellites and first strike incentives</w:t>
      </w:r>
    </w:p>
    <w:p w14:paraId="11B80AE8" w14:textId="77777777" w:rsidR="00F45770" w:rsidRPr="00A42713" w:rsidRDefault="00F45770" w:rsidP="00F4577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w:t>
      </w:r>
      <w:proofErr w:type="gramStart"/>
      <w:r w:rsidRPr="00A42713">
        <w:rPr>
          <w:sz w:val="16"/>
        </w:rPr>
        <w:t>satellites‘ ability</w:t>
      </w:r>
      <w:proofErr w:type="gramEnd"/>
      <w:r w:rsidRPr="00A42713">
        <w:rPr>
          <w:sz w:val="16"/>
        </w:rPr>
        <w:t xml:space="preserve"> to move away from threats. And so, these very valuable satellites are also inherently vulnerable and may present as attractive targets.</w:t>
      </w:r>
    </w:p>
    <w:p w14:paraId="5C8718A2" w14:textId="77777777" w:rsidR="00F45770" w:rsidRPr="00A42713" w:rsidRDefault="00F45770" w:rsidP="00F4577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C8DB17" w14:textId="77777777" w:rsidR="00F45770" w:rsidRPr="00A42713" w:rsidRDefault="00F45770" w:rsidP="00F45770">
      <w:pPr>
        <w:rPr>
          <w:sz w:val="16"/>
        </w:rPr>
      </w:pPr>
      <w:r w:rsidRPr="00A42713">
        <w:rPr>
          <w:sz w:val="16"/>
        </w:rPr>
        <w:t>A RAND Corporation monograph commissioned by the Air Force15 described the issue this way:</w:t>
      </w:r>
    </w:p>
    <w:p w14:paraId="4589CBD6" w14:textId="77777777" w:rsidR="00F45770" w:rsidRPr="00A42713" w:rsidRDefault="00F45770" w:rsidP="00F45770">
      <w:pPr>
        <w:rPr>
          <w:sz w:val="16"/>
        </w:rPr>
      </w:pPr>
      <w:r w:rsidRPr="00A42713">
        <w:rPr>
          <w:sz w:val="16"/>
        </w:rPr>
        <w:t xml:space="preserve">First-strike stability is a concept that Glenn Kent and David Thaler developed in 1989 to examine the structural dynamics of mutual deterrence between two or more nuclear states.16 It is similar to crisis stability, which Charles Glaser described as ―a measure of the </w:t>
      </w:r>
      <w:proofErr w:type="gramStart"/>
      <w:r w:rsidRPr="00A42713">
        <w:rPr>
          <w:sz w:val="16"/>
        </w:rPr>
        <w:t>countries‘ incentives</w:t>
      </w:r>
      <w:proofErr w:type="gramEnd"/>
      <w:r w:rsidRPr="00A42713">
        <w:rPr>
          <w:sz w:val="16"/>
        </w:rPr>
        <w:t xml:space="preserve"> not to preempt in a crisis, that is, not to attack first in order to beat the attack of the enemy,‖17 except that it does not delve into the psychological factors present in specific crises. Rather, first strike stability focuses on each </w:t>
      </w:r>
      <w:proofErr w:type="gramStart"/>
      <w:r w:rsidRPr="00A42713">
        <w:rPr>
          <w:sz w:val="16"/>
        </w:rPr>
        <w:t>side‘</w:t>
      </w:r>
      <w:proofErr w:type="gramEnd"/>
      <w:r w:rsidRPr="00A42713">
        <w:rPr>
          <w:sz w:val="16"/>
        </w:rPr>
        <w:t>s force posture and the balance of capabilities and vulnerabilities that could make a crisis unstable should a confrontation occur.</w:t>
      </w:r>
    </w:p>
    <w:p w14:paraId="525D9959" w14:textId="77777777" w:rsidR="00F45770" w:rsidRPr="00A42713" w:rsidRDefault="00F45770" w:rsidP="00F4577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BD0C58B" w14:textId="77777777" w:rsidR="00F45770" w:rsidRPr="00A42713" w:rsidRDefault="00F45770" w:rsidP="00F45770">
      <w:pPr>
        <w:rPr>
          <w:sz w:val="16"/>
        </w:rPr>
      </w:pPr>
      <w:r w:rsidRPr="00A42713">
        <w:rPr>
          <w:sz w:val="16"/>
        </w:rPr>
        <w:t>Short timelines and difficulty of attribution</w:t>
      </w:r>
    </w:p>
    <w:p w14:paraId="43375A02" w14:textId="77777777" w:rsidR="00F45770" w:rsidRPr="00A42713" w:rsidRDefault="00F45770" w:rsidP="00F4577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D84E9F3" w14:textId="77777777" w:rsidR="00F45770" w:rsidRPr="00A42713" w:rsidRDefault="00F45770" w:rsidP="00F45770">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F0FE658" w14:textId="77777777" w:rsidR="00F45770" w:rsidRPr="00A42713" w:rsidRDefault="00F45770" w:rsidP="00F4577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0049A5C" w14:textId="77777777" w:rsidR="00F45770" w:rsidRPr="00A42713" w:rsidRDefault="00F45770" w:rsidP="00F45770">
      <w:pPr>
        <w:rPr>
          <w:sz w:val="16"/>
        </w:rPr>
      </w:pPr>
      <w:r w:rsidRPr="00A42713">
        <w:rPr>
          <w:sz w:val="16"/>
        </w:rPr>
        <w:t>Entanglement of strategic and tactical missions</w:t>
      </w:r>
    </w:p>
    <w:p w14:paraId="1BA26D7A" w14:textId="77777777" w:rsidR="00F45770" w:rsidRPr="00A42713" w:rsidRDefault="00F45770" w:rsidP="00F45770">
      <w:pPr>
        <w:rPr>
          <w:sz w:val="16"/>
        </w:rPr>
      </w:pPr>
      <w:r w:rsidRPr="00A42713">
        <w:rPr>
          <w:sz w:val="16"/>
        </w:rPr>
        <w:t xml:space="preserve">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w:t>
      </w:r>
      <w:proofErr w:type="gramStart"/>
      <w:r w:rsidRPr="00A42713">
        <w:rPr>
          <w:sz w:val="16"/>
        </w:rPr>
        <w:t>other‘</w:t>
      </w:r>
      <w:proofErr w:type="gramEnd"/>
      <w:r w:rsidRPr="00A42713">
        <w:rPr>
          <w:sz w:val="16"/>
        </w:rPr>
        <w:t>s ―national technical means‖ of verifying compliance with the agreement, yet another recognition that attacking strategically important satellites could be destabilizing.20 There was also restraint in building the hardware that could hold these assets at risk.</w:t>
      </w:r>
    </w:p>
    <w:p w14:paraId="414EA1AF" w14:textId="77777777" w:rsidR="00F45770" w:rsidRPr="00A42713" w:rsidRDefault="00F45770" w:rsidP="00F4577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09D918B" w14:textId="77777777" w:rsidR="00F45770" w:rsidRPr="00A42713" w:rsidRDefault="00F45770" w:rsidP="00F45770">
      <w:pPr>
        <w:rPr>
          <w:sz w:val="16"/>
        </w:rPr>
      </w:pPr>
      <w:r w:rsidRPr="00A42713">
        <w:rPr>
          <w:sz w:val="16"/>
        </w:rPr>
        <w:t>Misperception and dual-use technologies</w:t>
      </w:r>
    </w:p>
    <w:p w14:paraId="37E5223E" w14:textId="77777777" w:rsidR="00F45770" w:rsidRPr="00A42713" w:rsidRDefault="00F45770" w:rsidP="00F4577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C5F6676" w14:textId="77777777" w:rsidR="00F45770" w:rsidRPr="00A42713" w:rsidRDefault="00F45770" w:rsidP="00F45770">
      <w:pPr>
        <w:rPr>
          <w:sz w:val="16"/>
        </w:rPr>
      </w:pPr>
      <w:r w:rsidRPr="00A42713">
        <w:rPr>
          <w:sz w:val="16"/>
        </w:rPr>
        <w:t xml:space="preserve">Ground-based lasers can be used to dazzle the sensors of an </w:t>
      </w:r>
      <w:proofErr w:type="gramStart"/>
      <w:r w:rsidRPr="00A42713">
        <w:rPr>
          <w:sz w:val="16"/>
        </w:rPr>
        <w:t>adversary‘</w:t>
      </w:r>
      <w:proofErr w:type="gramEnd"/>
      <w:r w:rsidRPr="00A42713">
        <w:rPr>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2EA9C2E" w14:textId="77777777" w:rsidR="00F45770" w:rsidRPr="00A42713" w:rsidRDefault="00F45770" w:rsidP="00F4577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D7645FD" w14:textId="77777777" w:rsidR="00F45770" w:rsidRPr="00A42713" w:rsidRDefault="00F45770" w:rsidP="00F45770">
      <w:pPr>
        <w:rPr>
          <w:sz w:val="16"/>
        </w:rPr>
      </w:pPr>
      <w:r w:rsidRPr="00A42713">
        <w:rPr>
          <w:sz w:val="16"/>
        </w:rPr>
        <w:t>Discrimination</w:t>
      </w:r>
    </w:p>
    <w:p w14:paraId="5D67B401" w14:textId="77777777" w:rsidR="00F45770" w:rsidRPr="00A42713" w:rsidRDefault="00F45770" w:rsidP="00F45770">
      <w:pPr>
        <w:rPr>
          <w:sz w:val="16"/>
        </w:rPr>
      </w:pPr>
      <w:r w:rsidRPr="00A42713">
        <w:rPr>
          <w:sz w:val="16"/>
        </w:rPr>
        <w:t>The consequences of interfering with a satellite may be vastly different depending on who is affected and how, and whether the satellite represents a legitimate military objective.</w:t>
      </w:r>
    </w:p>
    <w:p w14:paraId="6E7173EF" w14:textId="77777777" w:rsidR="00F45770" w:rsidRPr="00A42713" w:rsidRDefault="00F45770" w:rsidP="00F45770">
      <w:pPr>
        <w:rPr>
          <w:sz w:val="16"/>
        </w:rPr>
      </w:pPr>
      <w:r w:rsidRPr="00A42713">
        <w:rPr>
          <w:sz w:val="16"/>
        </w:rPr>
        <w:t xml:space="preserve">However, it will not always be clear who the owners and operators of a satellite are, and users of a </w:t>
      </w:r>
      <w:proofErr w:type="gramStart"/>
      <w:r w:rsidRPr="00A42713">
        <w:rPr>
          <w:sz w:val="16"/>
        </w:rPr>
        <w:t>satellite‘</w:t>
      </w:r>
      <w:proofErr w:type="gramEnd"/>
      <w:r w:rsidRPr="00A42713">
        <w:rPr>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42713">
        <w:rPr>
          <w:sz w:val="16"/>
        </w:rPr>
        <w:t>adversary‘</w:t>
      </w:r>
      <w:proofErr w:type="gramEnd"/>
      <w:r w:rsidRPr="00A42713">
        <w:rPr>
          <w:sz w:val="16"/>
        </w:rPr>
        <w:t>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799568" w14:textId="77777777" w:rsidR="00F45770" w:rsidRPr="00A42713" w:rsidRDefault="00F45770" w:rsidP="00F45770">
      <w:pPr>
        <w:rPr>
          <w:sz w:val="16"/>
        </w:rPr>
      </w:pPr>
      <w:r w:rsidRPr="00A42713">
        <w:rPr>
          <w:sz w:val="16"/>
        </w:rPr>
        <w:t xml:space="preserve">In 2015, </w:t>
      </w:r>
      <w:r w:rsidRPr="00A42713">
        <w:rPr>
          <w:rStyle w:val="StyleUnderline"/>
        </w:rPr>
        <w:t xml:space="preserve">the </w:t>
      </w:r>
      <w:proofErr w:type="gramStart"/>
      <w:r w:rsidRPr="00A42713">
        <w:rPr>
          <w:rStyle w:val="StyleUnderline"/>
        </w:rPr>
        <w:t>Pentagon‘</w:t>
      </w:r>
      <w:proofErr w:type="gramEnd"/>
      <w:r w:rsidRPr="00A42713">
        <w:rPr>
          <w:rStyle w:val="StyleUnderline"/>
        </w:rPr>
        <w:t>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0657ABF" w14:textId="77777777" w:rsidR="00F45770" w:rsidRPr="00A42713" w:rsidRDefault="00F45770" w:rsidP="00F4577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0229B32" w14:textId="77777777" w:rsidR="00F45770" w:rsidRPr="00A42713" w:rsidRDefault="00F45770" w:rsidP="00F45770">
      <w:pPr>
        <w:rPr>
          <w:sz w:val="16"/>
        </w:rPr>
      </w:pPr>
      <w:r w:rsidRPr="00A42713">
        <w:rPr>
          <w:sz w:val="16"/>
        </w:rPr>
        <w:t>Lack of shared understanding of consequences/proportionality</w:t>
      </w:r>
    </w:p>
    <w:p w14:paraId="5AA8B4A4" w14:textId="77777777" w:rsidR="00F45770" w:rsidRPr="00A42713" w:rsidRDefault="00F45770" w:rsidP="00F45770">
      <w:pPr>
        <w:rPr>
          <w:sz w:val="16"/>
        </w:rPr>
      </w:pPr>
      <w:r w:rsidRPr="00A42713">
        <w:rPr>
          <w:rStyle w:val="StyleUnderline"/>
        </w:rPr>
        <w:t>States have</w:t>
      </w:r>
      <w:r w:rsidRPr="00A42713">
        <w:rPr>
          <w:sz w:val="16"/>
        </w:rPr>
        <w:t xml:space="preserve"> </w:t>
      </w:r>
      <w:proofErr w:type="gramStart"/>
      <w:r w:rsidRPr="00A42713">
        <w:rPr>
          <w:sz w:val="16"/>
        </w:rPr>
        <w:t xml:space="preserve">fairly </w:t>
      </w:r>
      <w:r w:rsidRPr="00A42713">
        <w:rPr>
          <w:rStyle w:val="Emphasis"/>
        </w:rPr>
        <w:t>similar</w:t>
      </w:r>
      <w:proofErr w:type="gramEnd"/>
      <w:r w:rsidRPr="00A42713">
        <w:rPr>
          <w:rStyle w:val="Emphasis"/>
        </w:rPr>
        <w:t xml:space="preserve">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xml:space="preserve">, built over decades of experience. The United States and the Soviet Union/Russia have built some shared understanding of each </w:t>
      </w:r>
      <w:proofErr w:type="gramStart"/>
      <w:r w:rsidRPr="00A42713">
        <w:rPr>
          <w:sz w:val="16"/>
        </w:rPr>
        <w:t>other‘</w:t>
      </w:r>
      <w:proofErr w:type="gramEnd"/>
      <w:r w:rsidRPr="00A42713">
        <w:rPr>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526D9E3" w14:textId="77777777" w:rsidR="00F45770" w:rsidRPr="00A42713" w:rsidRDefault="00F45770" w:rsidP="00F4577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w:t>
      </w:r>
      <w:proofErr w:type="gramStart"/>
      <w:r w:rsidRPr="00055083">
        <w:rPr>
          <w:sz w:val="14"/>
        </w:rPr>
        <w:t>both of the University</w:t>
      </w:r>
      <w:proofErr w:type="gramEnd"/>
      <w:r w:rsidRPr="00055083">
        <w:rPr>
          <w:sz w:val="14"/>
        </w:rPr>
        <w:t xml:space="preserve">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xml:space="preserve">, </w:t>
      </w:r>
      <w:proofErr w:type="gramStart"/>
      <w:r w:rsidRPr="00D72C6F">
        <w:rPr>
          <w:rStyle w:val="Emphasis"/>
        </w:rPr>
        <w:t>progressive</w:t>
      </w:r>
      <w:r w:rsidRPr="00D72C6F">
        <w:rPr>
          <w:sz w:val="16"/>
        </w:rPr>
        <w:t xml:space="preserve">  [</w:t>
      </w:r>
      <w:proofErr w:type="gramEnd"/>
      <w:r w:rsidRPr="00D72C6F">
        <w:rPr>
          <w:sz w:val="16"/>
        </w:rPr>
        <w:t xml:space="preserve">*394]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proofErr w:type="gramStart"/>
      <w:r w:rsidRPr="00D72C6F">
        <w:rPr>
          <w:rStyle w:val="Emphasis"/>
        </w:rPr>
        <w:t>particular disadvantages</w:t>
      </w:r>
      <w:proofErr w:type="gramEnd"/>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w:t>
      </w:r>
      <w:proofErr w:type="gramStart"/>
      <w:r w:rsidRPr="0095009A">
        <w:rPr>
          <w:sz w:val="16"/>
        </w:rPr>
        <w:t>open up</w:t>
      </w:r>
      <w:proofErr w:type="gramEnd"/>
      <w:r w:rsidRPr="0095009A">
        <w:rPr>
          <w:sz w:val="16"/>
        </w:rPr>
        <w:t xml:space="preserve"> a “gold rush in the skies.” In brief, we think there is new hope for humanity. We see a new a pathway to the future via new ventures in space. For too long, space programs have </w:t>
      </w:r>
      <w:proofErr w:type="gramStart"/>
      <w:r w:rsidRPr="0095009A">
        <w:rPr>
          <w:sz w:val="16"/>
        </w:rPr>
        <w:t>been seen as</w:t>
      </w:r>
      <w:proofErr w:type="gramEnd"/>
      <w:r w:rsidRPr="0095009A">
        <w:rPr>
          <w:sz w:val="16"/>
        </w:rPr>
        <w:t xml:space="preserve">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w:t>
      </w:r>
      <w:proofErr w:type="gramStart"/>
      <w:r w:rsidRPr="0095009A">
        <w:rPr>
          <w:sz w:val="12"/>
          <w:szCs w:val="18"/>
        </w:rPr>
        <w:t>1 ]</w:t>
      </w:r>
      <w:proofErr w:type="gramEnd"/>
      <w:r w:rsidRPr="0095009A">
        <w:rPr>
          <w:sz w:val="12"/>
          <w:szCs w:val="18"/>
        </w:rPr>
        <w:t xml:space="preserve">.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95009A">
        <w:rPr>
          <w:sz w:val="12"/>
          <w:szCs w:val="18"/>
        </w:rPr>
        <w:t>in order to</w:t>
      </w:r>
      <w:proofErr w:type="gramEnd"/>
      <w:r w:rsidRPr="0095009A">
        <w:rPr>
          <w:sz w:val="12"/>
          <w:szCs w:val="18"/>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w:t>
      </w:r>
      <w:proofErr w:type="gramStart"/>
      <w:r w:rsidRPr="0095009A">
        <w:rPr>
          <w:sz w:val="12"/>
          <w:szCs w:val="18"/>
        </w:rPr>
        <w:t>1.2 )</w:t>
      </w:r>
      <w:proofErr w:type="gramEnd"/>
      <w:r w:rsidRPr="0095009A">
        <w:rPr>
          <w:sz w:val="12"/>
          <w:szCs w:val="18"/>
        </w:rPr>
        <w:t xml:space="preserve">. Each new generation of communications satellite has had more power, better antenna systems, improved pointing and stabilization, and an extended lifetime. And the capabilities represented by remote sensing </w:t>
      </w:r>
      <w:proofErr w:type="gramStart"/>
      <w:r w:rsidRPr="0095009A">
        <w:rPr>
          <w:sz w:val="12"/>
          <w:szCs w:val="18"/>
        </w:rPr>
        <w:t>satellites ,</w:t>
      </w:r>
      <w:proofErr w:type="gramEnd"/>
      <w:r w:rsidRPr="0095009A">
        <w:rPr>
          <w:sz w:val="12"/>
          <w:szCs w:val="18"/>
        </w:rPr>
        <w:t xml:space="preserve">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w:t>
      </w:r>
      <w:proofErr w:type="gramStart"/>
      <w:r w:rsidRPr="0095009A">
        <w:rPr>
          <w:sz w:val="12"/>
          <w:szCs w:val="18"/>
        </w:rPr>
        <w:t>2 ]</w:t>
      </w:r>
      <w:proofErr w:type="gramEnd"/>
      <w:r w:rsidRPr="0095009A">
        <w:rPr>
          <w:sz w:val="12"/>
          <w:szCs w:val="18"/>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w:t>
      </w:r>
      <w:proofErr w:type="gramStart"/>
      <w:r w:rsidRPr="0095009A">
        <w:rPr>
          <w:sz w:val="12"/>
          <w:szCs w:val="18"/>
        </w:rPr>
        <w:t>the human race</w:t>
      </w:r>
      <w:proofErr w:type="gramEnd"/>
      <w:r w:rsidRPr="0095009A">
        <w:rPr>
          <w:sz w:val="12"/>
          <w:szCs w:val="18"/>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w:t>
      </w:r>
      <w:proofErr w:type="gramStart"/>
      <w:r w:rsidRPr="0095009A">
        <w:rPr>
          <w:sz w:val="12"/>
          <w:szCs w:val="18"/>
        </w:rPr>
        <w:t>billionaires ,</w:t>
      </w:r>
      <w:proofErr w:type="gramEnd"/>
      <w:r w:rsidRPr="0095009A">
        <w:rPr>
          <w:sz w:val="12"/>
          <w:szCs w:val="18"/>
        </w:rPr>
        <w:t xml:space="preserve">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w:t>
      </w:r>
      <w:proofErr w:type="gramStart"/>
      <w:r w:rsidRPr="0095009A">
        <w:rPr>
          <w:sz w:val="12"/>
          <w:szCs w:val="18"/>
        </w:rPr>
        <w:t>open up</w:t>
      </w:r>
      <w:proofErr w:type="gramEnd"/>
      <w:r w:rsidRPr="0095009A">
        <w:rPr>
          <w:sz w:val="12"/>
          <w:szCs w:val="18"/>
        </w:rPr>
        <w:t xml:space="preserve">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w:t>
      </w:r>
      <w:proofErr w:type="gramStart"/>
      <w:r w:rsidRPr="0095009A">
        <w:rPr>
          <w:sz w:val="12"/>
          <w:szCs w:val="18"/>
        </w:rPr>
        <w:t>commerce .</w:t>
      </w:r>
      <w:proofErr w:type="gramEnd"/>
      <w:r w:rsidRPr="0095009A">
        <w:rPr>
          <w:sz w:val="12"/>
          <w:szCs w:val="18"/>
        </w:rPr>
        <w:t xml:space="preserve">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163BDF" w14:textId="77777777" w:rsidR="00F45770" w:rsidRPr="00DF65BB" w:rsidRDefault="00F45770" w:rsidP="00F45770">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5F03B0DA" w14:textId="77777777" w:rsidR="00F45770" w:rsidRPr="0080295B" w:rsidRDefault="00F45770" w:rsidP="00F45770">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2BA4890B" w14:textId="77777777" w:rsidR="00F45770" w:rsidRPr="00203590" w:rsidRDefault="00F45770" w:rsidP="00F4577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622A2969" w14:textId="77777777" w:rsidR="00F45770" w:rsidRPr="00203590" w:rsidRDefault="00F45770" w:rsidP="00F45770">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68386C0" w14:textId="77777777" w:rsidR="00F45770" w:rsidRPr="00203590" w:rsidRDefault="00F45770" w:rsidP="00F4577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ED532E9" w14:textId="77777777" w:rsidR="00F45770" w:rsidRPr="00203590" w:rsidRDefault="00F45770" w:rsidP="00F45770">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40F1991" w14:textId="77777777" w:rsidR="00F45770" w:rsidRPr="001D7FAC" w:rsidRDefault="00F45770" w:rsidP="00F4577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w:t>
      </w:r>
      <w:proofErr w:type="gramStart"/>
      <w:r w:rsidRPr="00203590">
        <w:rPr>
          <w:sz w:val="16"/>
        </w:rPr>
        <w:t>actually had</w:t>
      </w:r>
      <w:proofErr w:type="gramEnd"/>
      <w:r w:rsidRPr="00203590">
        <w:rPr>
          <w:sz w:val="16"/>
        </w:rPr>
        <w:t xml:space="preserve"> some support for his outlandish proposal.</w:t>
      </w:r>
    </w:p>
    <w:p w14:paraId="6254B281" w14:textId="77777777" w:rsidR="00F45770" w:rsidRPr="00BF18C2" w:rsidRDefault="00F45770" w:rsidP="00F45770">
      <w:pPr>
        <w:pStyle w:val="Heading4"/>
      </w:pPr>
      <w:r>
        <w:t>Resource s</w:t>
      </w:r>
      <w:r w:rsidRPr="00DF65BB">
        <w:t>h</w:t>
      </w:r>
      <w:r>
        <w:t xml:space="preserve">ortages also cause war </w:t>
      </w:r>
    </w:p>
    <w:p w14:paraId="6650EF1B" w14:textId="77777777" w:rsidR="00F45770" w:rsidRPr="00DA0C49" w:rsidRDefault="00F45770" w:rsidP="00F4577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9F1BC65" w14:textId="77777777" w:rsidR="00F45770" w:rsidRDefault="00F45770" w:rsidP="00F4577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6FC8F9EF" w14:textId="77777777" w:rsidR="00F45770" w:rsidRPr="009C6994" w:rsidRDefault="00F45770" w:rsidP="00F45770">
      <w:pPr>
        <w:pStyle w:val="Heading4"/>
      </w:pPr>
      <w:r>
        <w:t xml:space="preserve">Extinction’s </w:t>
      </w:r>
      <w:r>
        <w:rPr>
          <w:u w:val="single"/>
        </w:rPr>
        <w:t>inevitable</w:t>
      </w:r>
      <w:r>
        <w:t xml:space="preserve"> without multilateral space governance</w:t>
      </w:r>
    </w:p>
    <w:p w14:paraId="0C29298F" w14:textId="77777777" w:rsidR="00F45770" w:rsidRPr="009C6994" w:rsidRDefault="00F45770" w:rsidP="00F4577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22BFD70" w14:textId="77777777" w:rsidR="00F45770" w:rsidRPr="00443572" w:rsidRDefault="00F45770" w:rsidP="00F4577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proofErr w:type="gramStart"/>
      <w:r w:rsidRPr="007A78EC">
        <w:rPr>
          <w:sz w:val="16"/>
        </w:rPr>
        <w:t>years.In</w:t>
      </w:r>
      <w:proofErr w:type="spellEnd"/>
      <w:proofErr w:type="gram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w:t>
      </w:r>
      <w:proofErr w:type="gramStart"/>
      <w:r w:rsidRPr="007A78EC">
        <w:rPr>
          <w:sz w:val="16"/>
        </w:rPr>
        <w:t>as a result of</w:t>
      </w:r>
      <w:proofErr w:type="gramEnd"/>
      <w:r w:rsidRPr="007A78EC">
        <w:rPr>
          <w:sz w:val="16"/>
        </w:rPr>
        <w:t xml:space="preserve"> man's entry into outer space" (the opening words of the OST)?</w:t>
      </w:r>
    </w:p>
    <w:p w14:paraId="0CA664CB" w14:textId="17D4824C" w:rsidR="00F45770" w:rsidRDefault="00F45770" w:rsidP="00F45770"/>
    <w:p w14:paraId="147CADB5" w14:textId="1BE56362" w:rsidR="004C3A58" w:rsidRDefault="004C3A58" w:rsidP="004C3A58">
      <w:pPr>
        <w:pStyle w:val="Heading4"/>
      </w:pPr>
      <w:r>
        <w:t xml:space="preserve">Plan: Space faring </w:t>
      </w:r>
      <w:r w:rsidR="006170D1">
        <w:t>states</w:t>
      </w:r>
      <w:r>
        <w:t xml:space="preserve"> should establish a multilateral Space Resource Fund that restricts private asteroid mining.  </w:t>
      </w:r>
    </w:p>
    <w:p w14:paraId="2D7AEF9B" w14:textId="77777777" w:rsidR="004C3A58" w:rsidRDefault="004C3A58" w:rsidP="004C3A58">
      <w:pPr>
        <w:pStyle w:val="Heading4"/>
      </w:pPr>
      <w:r>
        <w:t xml:space="preserve">Creating a legal regime so everyone benefits from mining creates sustainable mining while avoiding conflict. </w:t>
      </w:r>
    </w:p>
    <w:p w14:paraId="6046DD2E" w14:textId="77777777" w:rsidR="004C3A58" w:rsidRDefault="004C3A58" w:rsidP="004C3A58">
      <w:r>
        <w:t xml:space="preserve">Morgan </w:t>
      </w:r>
      <w:proofErr w:type="spellStart"/>
      <w:r>
        <w:rPr>
          <w:b/>
          <w:sz w:val="26"/>
          <w:szCs w:val="26"/>
        </w:rPr>
        <w:t>Saletta</w:t>
      </w:r>
      <w:proofErr w:type="spellEnd"/>
      <w:r>
        <w:rPr>
          <w:b/>
          <w:sz w:val="26"/>
          <w:szCs w:val="26"/>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5B2E33B1" w14:textId="2EEC1441" w:rsidR="004C3A58" w:rsidRPr="004C3A58" w:rsidRDefault="004C3A58" w:rsidP="004C3A58">
      <w:pPr>
        <w:rPr>
          <w:u w:val="single"/>
        </w:rPr>
      </w:pPr>
      <w:r>
        <w:rPr>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sz w:val="12"/>
          <w:szCs w:val="12"/>
        </w:rPr>
        <w:t>Diamondis</w:t>
      </w:r>
      <w:proofErr w:type="spellEnd"/>
      <w:r>
        <w:rPr>
          <w:sz w:val="12"/>
          <w:szCs w:val="12"/>
        </w:rPr>
        <w:t xml:space="preserve">, co-founder of Planetary Resources and founder of the </w:t>
      </w:r>
      <w:proofErr w:type="spellStart"/>
      <w:r>
        <w:rPr>
          <w:sz w:val="12"/>
          <w:szCs w:val="12"/>
        </w:rPr>
        <w:t>XPrize</w:t>
      </w:r>
      <w:proofErr w:type="spellEnd"/>
      <w:r>
        <w:rPr>
          <w:sz w:val="12"/>
          <w:szCs w:val="12"/>
        </w:rPr>
        <w:t xml:space="preserve"> Grand Challenges, believes that the benefits to humanity give us a moral imperative to explore and </w:t>
      </w:r>
      <w:proofErr w:type="spellStart"/>
      <w:r>
        <w:rPr>
          <w:sz w:val="12"/>
          <w:szCs w:val="12"/>
        </w:rPr>
        <w:t>utilise</w:t>
      </w:r>
      <w:proofErr w:type="spellEnd"/>
      <w:r>
        <w:rPr>
          <w:sz w:val="12"/>
          <w:szCs w:val="12"/>
        </w:rPr>
        <w:t xml:space="preserve"> space. He has also declared “there are twenty-trillion-dollar checks up there, waiting to be cashed!” </w:t>
      </w:r>
      <w:r>
        <w:rPr>
          <w:u w:val="single"/>
        </w:rPr>
        <w:t xml:space="preserve">However, behind the utopian rhetoric and dazzling dreams of riches lie some very real problems. </w:t>
      </w:r>
      <w:r>
        <w:rPr>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sz w:val="12"/>
          <w:szCs w:val="12"/>
        </w:rPr>
        <w:t>licence</w:t>
      </w:r>
      <w:proofErr w:type="spellEnd"/>
      <w:r>
        <w:rPr>
          <w:sz w:val="12"/>
          <w:szCs w:val="12"/>
        </w:rPr>
        <w:t xml:space="preserve"> companies to engage in timber extraction, mining, offshore oil exploration and other activities, receiving </w:t>
      </w:r>
      <w:proofErr w:type="gramStart"/>
      <w:r>
        <w:rPr>
          <w:sz w:val="12"/>
          <w:szCs w:val="12"/>
        </w:rPr>
        <w:t>royalties</w:t>
      </w:r>
      <w:proofErr w:type="gramEnd"/>
      <w:r>
        <w:rPr>
          <w:sz w:val="12"/>
          <w:szCs w:val="12"/>
        </w:rPr>
        <w:t xml:space="preserve"> payments on production. In the United States, revenues from such royalties </w:t>
      </w:r>
      <w:proofErr w:type="spellStart"/>
      <w:r>
        <w:rPr>
          <w:sz w:val="12"/>
          <w:szCs w:val="12"/>
        </w:rPr>
        <w:t>totalled</w:t>
      </w:r>
      <w:proofErr w:type="spellEnd"/>
      <w:r>
        <w:rPr>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highlight w:val="cyan"/>
          <w:u w:val="single"/>
        </w:rPr>
        <w:t xml:space="preserve">The riches exist, but how will humanity benefit from mining in outer space, or for that matter, </w:t>
      </w:r>
      <w:r>
        <w:rPr>
          <w:b/>
          <w:highlight w:val="cyan"/>
          <w:u w:val="single"/>
        </w:rPr>
        <w:t xml:space="preserve">other global commons such as the </w:t>
      </w:r>
      <w:proofErr w:type="gramStart"/>
      <w:r>
        <w:rPr>
          <w:b/>
          <w:highlight w:val="cyan"/>
          <w:u w:val="single"/>
        </w:rPr>
        <w:t>deep sea</w:t>
      </w:r>
      <w:proofErr w:type="gramEnd"/>
      <w:r>
        <w:rPr>
          <w:b/>
          <w:highlight w:val="cyan"/>
          <w:u w:val="single"/>
        </w:rPr>
        <w:t xml:space="preserve"> floor</w:t>
      </w:r>
      <w:r>
        <w:rPr>
          <w:b/>
          <w:u w:val="single"/>
        </w:rPr>
        <w:t xml:space="preserve">? </w:t>
      </w:r>
      <w:r>
        <w:rPr>
          <w:sz w:val="12"/>
          <w:szCs w:val="12"/>
        </w:rPr>
        <w:t xml:space="preserve">Behind the lofty rhetoric of benefits to humanity, there is a dark shadow of voodoo economics, the shambling, walking dead figure of </w:t>
      </w:r>
      <w:proofErr w:type="spellStart"/>
      <w:proofErr w:type="gramStart"/>
      <w:r>
        <w:rPr>
          <w:sz w:val="12"/>
          <w:szCs w:val="12"/>
        </w:rPr>
        <w:t>trickle down</w:t>
      </w:r>
      <w:proofErr w:type="spellEnd"/>
      <w:proofErr w:type="gramEnd"/>
      <w:r>
        <w:rPr>
          <w:sz w:val="12"/>
          <w:szCs w:val="12"/>
        </w:rPr>
        <w:t xml:space="preserve"> economics– and the possibility of a world where a few trillionaires enjoy the view from space while others barely eke a living on its surface. </w:t>
      </w:r>
      <w:r>
        <w:rPr>
          <w:u w:val="single"/>
        </w:rPr>
        <w:t>Yet we do suggest that commercial interests and profit seeking can be a healthy part of the exploration of outer space</w:t>
      </w:r>
      <w:r>
        <w:rPr>
          <w:sz w:val="12"/>
          <w:szCs w:val="12"/>
        </w:rPr>
        <w:t xml:space="preserve">. </w:t>
      </w:r>
      <w:r>
        <w:rPr>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sz w:val="12"/>
          <w:szCs w:val="12"/>
        </w:rPr>
        <w:t xml:space="preserve">, </w:t>
      </w:r>
      <w:r>
        <w:rPr>
          <w:b/>
          <w:highlight w:val="cyan"/>
          <w:u w:val="single"/>
        </w:rPr>
        <w:t>international cooperation and oversight will benefit all</w:t>
      </w:r>
      <w:r>
        <w:rPr>
          <w:b/>
          <w:u w:val="single"/>
        </w:rPr>
        <w:t xml:space="preserve">. </w:t>
      </w:r>
      <w:r>
        <w:rPr>
          <w:sz w:val="12"/>
          <w:szCs w:val="12"/>
        </w:rPr>
        <w:t xml:space="preserve">The Alaskan model </w:t>
      </w:r>
      <w:r>
        <w:rPr>
          <w:u w:val="single"/>
        </w:rPr>
        <w:t>There is a balanced, pragmatic approach that will promote commercial and profit driven activities, while also producing tangible benefits to all of humanity</w:t>
      </w:r>
      <w:r>
        <w:rPr>
          <w:sz w:val="12"/>
          <w:szCs w:val="12"/>
        </w:rPr>
        <w:t xml:space="preserve">. Importantly, this pragmatic approach has a </w:t>
      </w:r>
      <w:proofErr w:type="spellStart"/>
      <w:proofErr w:type="gramStart"/>
      <w:r>
        <w:rPr>
          <w:sz w:val="12"/>
          <w:szCs w:val="12"/>
        </w:rPr>
        <w:t>well established</w:t>
      </w:r>
      <w:proofErr w:type="spellEnd"/>
      <w:proofErr w:type="gramEnd"/>
      <w:r>
        <w:rPr>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u w:val="single"/>
        </w:rPr>
        <w:t xml:space="preserve">In 1977, Hammond suggested that “rather than permitting government to spend all public monies earned through the exploitation of the public’s resources for what government thinks best, let’s grant shares to Alaskans.” </w:t>
      </w:r>
      <w:r>
        <w:rPr>
          <w:sz w:val="12"/>
          <w:szCs w:val="12"/>
        </w:rPr>
        <w:t xml:space="preserve">The first dividend payment was made in 1982, and in 2015 that payment amounted to US$2,072. </w:t>
      </w:r>
      <w:r>
        <w:rPr>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sz w:val="12"/>
          <w:szCs w:val="12"/>
        </w:rPr>
        <w:t xml:space="preserve">International body How would this work for outer space? </w:t>
      </w:r>
      <w:r>
        <w:rPr>
          <w:highlight w:val="cyan"/>
          <w:u w:val="single"/>
        </w:rPr>
        <w:t xml:space="preserve">We need an international body </w:t>
      </w:r>
      <w:proofErr w:type="gramStart"/>
      <w:r>
        <w:rPr>
          <w:highlight w:val="cyan"/>
          <w:u w:val="single"/>
        </w:rPr>
        <w:t>similar to</w:t>
      </w:r>
      <w:proofErr w:type="gramEnd"/>
      <w:r>
        <w:rPr>
          <w:highlight w:val="cyan"/>
          <w:u w:val="single"/>
        </w:rPr>
        <w:t xml:space="preserve"> the International Seabed Authority</w:t>
      </w:r>
      <w:r>
        <w:rPr>
          <w:sz w:val="12"/>
          <w:szCs w:val="12"/>
        </w:rPr>
        <w:t xml:space="preserve">, which was established by the United Nations Convention on the Law of the Sea, or the International Telecommunications Union, which allocates satellite orbits. </w:t>
      </w:r>
      <w:r>
        <w:rPr>
          <w:b/>
          <w:highlight w:val="cyan"/>
          <w:u w:val="single"/>
        </w:rPr>
        <w:t>This would provide the stable business and investment environment that entrepreneurs seek by ensuring international law and obligations are met</w:t>
      </w:r>
      <w:r>
        <w:rPr>
          <w:sz w:val="12"/>
          <w:szCs w:val="12"/>
          <w:highlight w:val="cyan"/>
        </w:rPr>
        <w:t>.</w:t>
      </w:r>
      <w:r>
        <w:rPr>
          <w:sz w:val="12"/>
          <w:szCs w:val="12"/>
        </w:rPr>
        <w:t xml:space="preserve"> </w:t>
      </w:r>
      <w:r>
        <w:rPr>
          <w:highlight w:val="cyan"/>
          <w:u w:val="single"/>
        </w:rPr>
        <w:t>This body could license outer space resources and levy a royalty on production, which is part of standard business practice between petroleum and other mining companies</w:t>
      </w:r>
      <w:r>
        <w:rPr>
          <w:u w:val="single"/>
        </w:rPr>
        <w:t xml:space="preserve"> and governments here on Earth. </w:t>
      </w:r>
      <w:r>
        <w:rPr>
          <w:highlight w:val="cyan"/>
          <w:u w:val="single"/>
        </w:rPr>
        <w:t>In turn, these revenues, or a significant portion thereof, would be deposited in a Space Resource Fund, possibly under the aegis of the World Bank. And every single citizen on Earth</w:t>
      </w:r>
      <w:r>
        <w:rPr>
          <w:u w:val="single"/>
        </w:rPr>
        <w:t xml:space="preserve">, say aged 18 or above, </w:t>
      </w:r>
      <w:r>
        <w:rPr>
          <w:highlight w:val="cyan"/>
          <w:u w:val="single"/>
        </w:rPr>
        <w:t>would receive a dividend on a yearly basis as their rightful share as owners of the common province of humankind</w:t>
      </w:r>
      <w:r>
        <w:rPr>
          <w:sz w:val="12"/>
          <w:szCs w:val="12"/>
        </w:rPr>
        <w:t xml:space="preserve">. </w:t>
      </w:r>
      <w:r>
        <w:rPr>
          <w:u w:val="single"/>
        </w:rPr>
        <w:t>Crucially, we are not suggesting redistribution</w:t>
      </w:r>
      <w:r>
        <w:rPr>
          <w:sz w:val="12"/>
          <w:szCs w:val="12"/>
        </w:rPr>
        <w:t xml:space="preserve">, which has been an obstacle to the International Seabed Authority and the Moon Treaty in the past, but a fair share dividend of wealth that truly belongs to everyone. </w:t>
      </w:r>
      <w:r>
        <w:rPr>
          <w:u w:val="single"/>
        </w:rPr>
        <w:t xml:space="preserve">Our model doesn’t provide a handout, or a welfare cheque, or charity from a trillionaire </w:t>
      </w:r>
      <w:proofErr w:type="spellStart"/>
      <w:r>
        <w:rPr>
          <w:u w:val="single"/>
        </w:rPr>
        <w:t>philanthopist</w:t>
      </w:r>
      <w:proofErr w:type="spellEnd"/>
      <w:r>
        <w:rPr>
          <w:u w:val="single"/>
        </w:rPr>
        <w:t xml:space="preserve">; </w:t>
      </w:r>
      <w:r>
        <w:rPr>
          <w:highlight w:val="cyan"/>
          <w:u w:val="single"/>
        </w:rPr>
        <w:t xml:space="preserve">it pays </w:t>
      </w:r>
      <w:r>
        <w:rPr>
          <w:b/>
          <w:highlight w:val="cyan"/>
          <w:u w:val="single"/>
        </w:rPr>
        <w:t xml:space="preserve">every owner in a </w:t>
      </w:r>
      <w:proofErr w:type="gramStart"/>
      <w:r>
        <w:rPr>
          <w:b/>
          <w:highlight w:val="cyan"/>
          <w:u w:val="single"/>
        </w:rPr>
        <w:t>global commons</w:t>
      </w:r>
      <w:proofErr w:type="gramEnd"/>
      <w:r>
        <w:rPr>
          <w:b/>
          <w:highlight w:val="cyan"/>
          <w:u w:val="single"/>
        </w:rPr>
        <w:t xml:space="preserve"> a share of what is rightfully theirs. </w:t>
      </w:r>
      <w:r>
        <w:rPr>
          <w:highlight w:val="cyan"/>
          <w:u w:val="single"/>
        </w:rPr>
        <w:t>Even tiny dividends by the standards of the world’s wealthy nations would make a difference for some developing world farmers</w:t>
      </w:r>
      <w:r>
        <w:rPr>
          <w:sz w:val="12"/>
          <w:szCs w:val="12"/>
          <w:highlight w:val="cyan"/>
        </w:rPr>
        <w:t xml:space="preserve">. </w:t>
      </w:r>
      <w:r>
        <w:rPr>
          <w:b/>
          <w:highlight w:val="cyan"/>
          <w:u w:val="single"/>
        </w:rPr>
        <w:t>If there truly are trillions of dollars out there, then this might be something fundamentally world changing</w:t>
      </w:r>
      <w:r>
        <w:rPr>
          <w:b/>
          <w:u w:val="single"/>
        </w:rPr>
        <w:t>.</w:t>
      </w:r>
      <w:r>
        <w:rPr>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4E976790" w14:textId="216CE3DE" w:rsidR="00F45770" w:rsidRDefault="00F45770" w:rsidP="00F45770"/>
    <w:p w14:paraId="1490B4BE" w14:textId="77777777" w:rsidR="00F45770" w:rsidRDefault="00F45770" w:rsidP="00F45770">
      <w:pPr>
        <w:pStyle w:val="Heading3"/>
      </w:pPr>
      <w:r>
        <w:br w:type="page"/>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1 – Extinction o/</w:t>
      </w:r>
      <w:proofErr w:type="spellStart"/>
      <w:r>
        <w:t>ws</w:t>
      </w:r>
      <w:proofErr w:type="spellEnd"/>
      <w:r>
        <w:t xml:space="preserve">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 xml:space="preserve">[A] Governments must aggregate since every policy </w:t>
      </w:r>
      <w:proofErr w:type="gramStart"/>
      <w:r>
        <w:t>benefits</w:t>
      </w:r>
      <w:proofErr w:type="gramEnd"/>
      <w:r>
        <w:t xml:space="preserve">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rAUAuKManywAAAA="/>
    <w:docVar w:name="RibbonPointer" w:val="2013264865568"/>
    <w:docVar w:name="VerbatimVersion" w:val="5.1"/>
  </w:docVars>
  <w:rsids>
    <w:rsidRoot w:val="00F45770"/>
    <w:rsid w:val="000139A3"/>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60E8"/>
    <w:rsid w:val="004E3579"/>
    <w:rsid w:val="004E728B"/>
    <w:rsid w:val="004F39E0"/>
    <w:rsid w:val="00537BD5"/>
    <w:rsid w:val="0057268A"/>
    <w:rsid w:val="005D2912"/>
    <w:rsid w:val="005F04DB"/>
    <w:rsid w:val="006065BD"/>
    <w:rsid w:val="006170D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E45DB"/>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07F0A"/>
    <w:rsid w:val="00F176EF"/>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E45DB"/>
    <w:rPr>
      <w:rFonts w:ascii="Calibri" w:hAnsi="Calibri" w:cs="Calibri"/>
    </w:rPr>
  </w:style>
  <w:style w:type="paragraph" w:styleId="Heading1">
    <w:name w:val="heading 1"/>
    <w:aliases w:val="Pocket"/>
    <w:basedOn w:val="Normal"/>
    <w:next w:val="Normal"/>
    <w:link w:val="Heading1Char"/>
    <w:qFormat/>
    <w:rsid w:val="009E45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45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9E45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9E45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45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5DB"/>
  </w:style>
  <w:style w:type="character" w:customStyle="1" w:styleId="Heading1Char">
    <w:name w:val="Heading 1 Char"/>
    <w:aliases w:val="Pocket Char"/>
    <w:basedOn w:val="DefaultParagraphFont"/>
    <w:link w:val="Heading1"/>
    <w:rsid w:val="009E45D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45D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9E45D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9E45D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9E45D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E45DB"/>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9E45D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9E45DB"/>
    <w:rPr>
      <w:color w:val="auto"/>
      <w:u w:val="none"/>
    </w:rPr>
  </w:style>
  <w:style w:type="character" w:styleId="FollowedHyperlink">
    <w:name w:val="FollowedHyperlink"/>
    <w:basedOn w:val="DefaultParagraphFont"/>
    <w:uiPriority w:val="99"/>
    <w:semiHidden/>
    <w:unhideWhenUsed/>
    <w:rsid w:val="009E45DB"/>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13321</Words>
  <Characters>75932</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2</cp:revision>
  <dcterms:created xsi:type="dcterms:W3CDTF">2022-01-16T16:51:00Z</dcterms:created>
  <dcterms:modified xsi:type="dcterms:W3CDTF">2022-01-16T16:51:00Z</dcterms:modified>
</cp:coreProperties>
</file>