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5C90" w14:textId="1B0810B9" w:rsidR="00F45770" w:rsidRDefault="00F45770" w:rsidP="00F45770">
      <w:pPr>
        <w:pStyle w:val="Heading1"/>
      </w:pPr>
      <w:r>
        <w:t>1ac</w:t>
      </w:r>
    </w:p>
    <w:p w14:paraId="1F7648D3" w14:textId="77777777" w:rsidR="00F45770" w:rsidRPr="00F45770" w:rsidRDefault="00F45770" w:rsidP="00F45770"/>
    <w:p w14:paraId="421FEB66" w14:textId="77777777" w:rsidR="00F45770" w:rsidRDefault="00F45770" w:rsidP="00F45770">
      <w:pPr>
        <w:pStyle w:val="Heading3"/>
        <w:jc w:val="left"/>
      </w:pPr>
    </w:p>
    <w:p w14:paraId="78570105" w14:textId="77777777" w:rsidR="00C90244" w:rsidRDefault="00C90244" w:rsidP="00C90244">
      <w:pPr>
        <w:pStyle w:val="Heading4"/>
      </w:pPr>
      <w:r>
        <w:t xml:space="preserve">Plan: </w:t>
      </w:r>
      <w:r>
        <w:rPr>
          <w:rFonts w:ascii="Open Sans" w:hAnsi="Open Sans" w:cs="Open Sans"/>
          <w:color w:val="333333"/>
          <w:sz w:val="21"/>
          <w:szCs w:val="21"/>
          <w:shd w:val="clear" w:color="auto" w:fill="FFFFFF"/>
        </w:rPr>
        <w:t>Space faring states should establish a multilateral agreement that restricts asteroid mining done by private entities</w:t>
      </w:r>
    </w:p>
    <w:p w14:paraId="30EA7447" w14:textId="66756E93" w:rsidR="00F45770" w:rsidRDefault="00F45770" w:rsidP="00F45770">
      <w:pPr>
        <w:pStyle w:val="Heading3"/>
      </w:pPr>
      <w:r>
        <w:t>Mining---1AC</w:t>
      </w:r>
    </w:p>
    <w:p w14:paraId="2D7B9C9D" w14:textId="77777777" w:rsidR="00F45770" w:rsidRPr="008D2860" w:rsidRDefault="00F45770" w:rsidP="00F45770"/>
    <w:p w14:paraId="7A33FE2F" w14:textId="77777777" w:rsidR="00F45770" w:rsidRPr="00370276" w:rsidRDefault="00F45770" w:rsidP="00F45770">
      <w:pPr>
        <w:pStyle w:val="Heading4"/>
      </w:pPr>
      <w:r>
        <w:t xml:space="preserve">Private entities are increasing mining now – US is </w:t>
      </w:r>
      <w:r>
        <w:rPr>
          <w:u w:val="single"/>
        </w:rPr>
        <w:t>key</w:t>
      </w:r>
    </w:p>
    <w:p w14:paraId="37AB5865" w14:textId="77777777" w:rsidR="00F45770" w:rsidRDefault="00F45770" w:rsidP="00F4577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36AF654" w14:textId="77777777" w:rsidR="00F45770" w:rsidRPr="007831F9" w:rsidRDefault="00F45770" w:rsidP="00F4577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978D3F9" w14:textId="77777777" w:rsidR="00F45770" w:rsidRDefault="00F45770" w:rsidP="00F45770"/>
    <w:p w14:paraId="2B68E108" w14:textId="77777777" w:rsidR="00F45770" w:rsidRDefault="00F45770" w:rsidP="00F45770">
      <w:pPr>
        <w:pStyle w:val="Heading4"/>
      </w:pPr>
      <w:r>
        <w:t xml:space="preserve">It causes dangerous space mining and </w:t>
      </w:r>
      <w:r>
        <w:rPr>
          <w:u w:val="single"/>
        </w:rPr>
        <w:t>deregulation</w:t>
      </w:r>
      <w:r>
        <w:t xml:space="preserve"> globally – multilateralism solves. </w:t>
      </w:r>
    </w:p>
    <w:p w14:paraId="718DC732" w14:textId="77777777" w:rsidR="00F45770" w:rsidRDefault="00F45770" w:rsidP="00F4577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71FBA74" w14:textId="77777777" w:rsidR="00F45770" w:rsidRPr="00DF65BB" w:rsidRDefault="00F45770" w:rsidP="00F4577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740E68E" w14:textId="77777777" w:rsidR="00F45770" w:rsidRDefault="00F45770" w:rsidP="00F45770">
      <w:pPr>
        <w:pStyle w:val="Heading4"/>
      </w:pPr>
      <w:r>
        <w:t xml:space="preserve">Dangerous mining greatly increases the risk of space debris. </w:t>
      </w:r>
    </w:p>
    <w:p w14:paraId="1FD9BD70" w14:textId="77777777" w:rsidR="00F45770" w:rsidRDefault="00F45770" w:rsidP="00F4577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F454215" w14:textId="77777777" w:rsidR="00F45770" w:rsidRPr="00DF65BB" w:rsidRDefault="00F45770" w:rsidP="00F4577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F051C03" w14:textId="77777777" w:rsidR="00F45770" w:rsidRPr="00DF65BB" w:rsidRDefault="00F45770" w:rsidP="00F45770">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221066A6" w14:textId="77777777" w:rsidR="00F45770" w:rsidRDefault="00F45770" w:rsidP="00F4577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3EB3B0" w14:textId="77777777" w:rsidR="00F45770" w:rsidRPr="00B40499" w:rsidRDefault="00F45770" w:rsidP="00F4577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0280486C" w14:textId="77777777" w:rsidR="00F45770" w:rsidRPr="00DF65BB" w:rsidRDefault="00F45770" w:rsidP="00F45770">
      <w:pPr>
        <w:pStyle w:val="Heading4"/>
        <w:rPr>
          <w:rFonts w:cs="Arial"/>
        </w:rPr>
      </w:pPr>
      <w:r>
        <w:rPr>
          <w:rFonts w:cs="Arial"/>
        </w:rPr>
        <w:t xml:space="preserve">Debris cascades cause </w:t>
      </w:r>
      <w:r>
        <w:rPr>
          <w:rFonts w:cs="Arial"/>
          <w:u w:val="single"/>
        </w:rPr>
        <w:t>global</w:t>
      </w:r>
      <w:r>
        <w:rPr>
          <w:rFonts w:cs="Arial"/>
        </w:rPr>
        <w:t xml:space="preserve"> nuke war</w:t>
      </w:r>
    </w:p>
    <w:p w14:paraId="0E6716C7" w14:textId="77777777" w:rsidR="00F45770" w:rsidRPr="00DE79D4" w:rsidRDefault="00F45770" w:rsidP="00F4577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23E184F9" w14:textId="77777777" w:rsidR="00F45770" w:rsidRDefault="00F45770" w:rsidP="00F4577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w:t>
      </w:r>
      <w:proofErr w:type="gramStart"/>
      <w:r w:rsidRPr="009324B7">
        <w:rPr>
          <w:sz w:val="12"/>
        </w:rPr>
        <w:t>provide</w:t>
      </w:r>
      <w:proofErr w:type="gramEnd"/>
      <w:r w:rsidRPr="009324B7">
        <w:rPr>
          <w:sz w:val="12"/>
        </w:rPr>
        <w:t xml:space="preserv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DB7032D" w14:textId="77777777" w:rsidR="00F45770" w:rsidRPr="00DF65BB" w:rsidRDefault="00F45770" w:rsidP="00F4577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11018A1A" w14:textId="77777777" w:rsidR="00F45770" w:rsidRPr="00367B77" w:rsidRDefault="00F45770" w:rsidP="00F4577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031BB621" w14:textId="77777777" w:rsidR="00F45770" w:rsidRPr="00DF65BB" w:rsidRDefault="00F45770" w:rsidP="00F4577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77E183A7" w14:textId="77777777" w:rsidR="00F45770" w:rsidRDefault="00F45770" w:rsidP="00F45770">
      <w:pPr>
        <w:pStyle w:val="Heading3"/>
      </w:pPr>
      <w:r>
        <w:t>Multilateralism---1AC</w:t>
      </w:r>
    </w:p>
    <w:p w14:paraId="2184A1C5" w14:textId="77777777" w:rsidR="00F45770" w:rsidRDefault="00F45770" w:rsidP="00F45770"/>
    <w:p w14:paraId="783EBF08" w14:textId="77777777" w:rsidR="00F45770" w:rsidRDefault="00F45770" w:rsidP="00F45770">
      <w:pPr>
        <w:pStyle w:val="Heading4"/>
      </w:pPr>
      <w:r>
        <w:t xml:space="preserve">Private appropriation by US entities risks unraveling multilateral space governance. </w:t>
      </w:r>
    </w:p>
    <w:p w14:paraId="1A338627" w14:textId="77777777" w:rsidR="00F45770" w:rsidRDefault="00F45770" w:rsidP="00F4577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5AE3D8A" w14:textId="77777777" w:rsidR="00F45770" w:rsidRPr="00055083" w:rsidRDefault="00F45770" w:rsidP="00F4577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both of the University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87BB9E3" w14:textId="77777777" w:rsidR="00F45770" w:rsidRPr="008D2860" w:rsidRDefault="00F45770" w:rsidP="00F45770">
      <w:pPr>
        <w:pStyle w:val="Heading4"/>
      </w:pPr>
      <w:r>
        <w:t>Pursuing mining multilaterally to the benefit of all is key to solve future space governance and cooperation on ot</w:t>
      </w:r>
      <w:r w:rsidRPr="00DF65BB">
        <w:t>h</w:t>
      </w:r>
      <w:r>
        <w:t xml:space="preserve">er issues. </w:t>
      </w:r>
    </w:p>
    <w:p w14:paraId="4D9722BD" w14:textId="77777777" w:rsidR="00F45770" w:rsidRDefault="00F45770" w:rsidP="00F4577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A1C8E5E" w14:textId="77777777" w:rsidR="00F45770" w:rsidRPr="00D72C6F" w:rsidRDefault="00F45770" w:rsidP="00F4577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748E8097" w14:textId="77777777" w:rsidR="00F45770" w:rsidRDefault="00F45770" w:rsidP="00F4577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E815E5" w14:textId="77777777" w:rsidR="00F45770" w:rsidRPr="00D72C6F" w:rsidRDefault="00F45770" w:rsidP="00F45770">
      <w:r w:rsidRPr="00D72C6F">
        <w:t>[FOOTNOTE]</w:t>
      </w:r>
    </w:p>
    <w:p w14:paraId="779CC18A" w14:textId="77777777" w:rsidR="00F45770" w:rsidRDefault="00F45770" w:rsidP="00F4577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3B9B2AF" w14:textId="77777777" w:rsidR="00F45770" w:rsidRPr="00D72C6F" w:rsidRDefault="00F45770" w:rsidP="00F45770">
      <w:r w:rsidRPr="00D72C6F">
        <w:t>[END FOOTNOTE]</w:t>
      </w:r>
    </w:p>
    <w:p w14:paraId="1608BE9D" w14:textId="77777777" w:rsidR="00F45770" w:rsidRPr="00D72C6F" w:rsidRDefault="00F45770" w:rsidP="00F4577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855B1C" w14:textId="77777777" w:rsidR="00F45770" w:rsidRPr="00AA4439" w:rsidRDefault="00F45770" w:rsidP="00F4577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F052559" w14:textId="77777777" w:rsidR="00F45770" w:rsidRDefault="00F45770" w:rsidP="00F45770"/>
    <w:p w14:paraId="6376C1EA" w14:textId="77777777" w:rsidR="00F45770" w:rsidRPr="00DF65BB" w:rsidRDefault="00F45770" w:rsidP="00F4577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DFA0E24" w14:textId="77777777" w:rsidR="00F45770" w:rsidRDefault="00F45770" w:rsidP="00F45770">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CFD56A4" w14:textId="77777777" w:rsidR="00F45770" w:rsidRPr="0095009A" w:rsidRDefault="00F45770" w:rsidP="00F45770">
      <w:pPr>
        <w:rPr>
          <w:sz w:val="16"/>
          <w:szCs w:val="18"/>
        </w:rPr>
      </w:pPr>
      <w:r w:rsidRPr="0095009A">
        <w:rPr>
          <w:sz w:val="16"/>
          <w:szCs w:val="18"/>
        </w:rPr>
        <w:t>Are We Humans Doomed to Extinction?</w:t>
      </w:r>
    </w:p>
    <w:p w14:paraId="7DF1AA11" w14:textId="77777777" w:rsidR="00F45770" w:rsidRDefault="00F45770" w:rsidP="00F45770">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[ 1 ].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billionaires ,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59D54382" w14:textId="77777777" w:rsidR="00F45770" w:rsidRDefault="00F45770" w:rsidP="00F45770">
      <w:pPr>
        <w:pStyle w:val="Heading4"/>
      </w:pPr>
      <w:r>
        <w:t>Space governance forges a framework to deal with multiple existential threats---U.S. lead is key</w:t>
      </w:r>
    </w:p>
    <w:p w14:paraId="658BC3BE" w14:textId="77777777" w:rsidR="00F45770" w:rsidRDefault="00F45770" w:rsidP="00F4577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DE130FB" w14:textId="77777777" w:rsidR="00F45770" w:rsidRPr="007357C4" w:rsidRDefault="00F45770" w:rsidP="00F4577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320E8AD" w14:textId="77777777" w:rsidR="00F45770" w:rsidRPr="007357C4" w:rsidRDefault="00F45770" w:rsidP="00F4577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08AE002" w14:textId="77777777" w:rsidR="00F45770" w:rsidRPr="00F037A6" w:rsidRDefault="00F45770" w:rsidP="00F4577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0AC0782F" w14:textId="77777777" w:rsidR="00F45770" w:rsidRDefault="00F45770" w:rsidP="00F4577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4CF6A2F" w14:textId="77777777" w:rsidR="00F45770" w:rsidRPr="00CA46A9" w:rsidRDefault="00F45770" w:rsidP="00F45770"/>
    <w:p w14:paraId="74294F02" w14:textId="77777777" w:rsidR="00F45770" w:rsidRPr="00326294" w:rsidRDefault="00F45770" w:rsidP="00F45770">
      <w:pPr>
        <w:rPr>
          <w:sz w:val="16"/>
        </w:rPr>
      </w:pPr>
      <w:r w:rsidRPr="0095009A">
        <w:rPr>
          <w:sz w:val="16"/>
        </w:rPr>
        <w:t xml:space="preserve"> </w:t>
      </w:r>
    </w:p>
    <w:p w14:paraId="1490B4BE" w14:textId="3CCF04AB" w:rsidR="00F45770" w:rsidRDefault="00F45770" w:rsidP="00F45770">
      <w:pPr>
        <w:pStyle w:val="Heading3"/>
      </w:pPr>
      <w:r>
        <w:t>Framework</w:t>
      </w:r>
    </w:p>
    <w:p w14:paraId="0E728DA8" w14:textId="77777777" w:rsidR="00F45770" w:rsidRDefault="00F45770" w:rsidP="00F45770">
      <w:pPr>
        <w:rPr>
          <w:sz w:val="16"/>
          <w:szCs w:val="16"/>
        </w:rPr>
      </w:pPr>
    </w:p>
    <w:p w14:paraId="5BB11516" w14:textId="77777777" w:rsidR="00F45770" w:rsidRDefault="00F45770" w:rsidP="00F45770">
      <w:pPr>
        <w:pStyle w:val="Heading4"/>
      </w:pPr>
      <w:r>
        <w:t>the standard is maximizing expected wellbeing</w:t>
      </w:r>
    </w:p>
    <w:p w14:paraId="3382C988" w14:textId="77777777" w:rsidR="00F45770" w:rsidRDefault="00F45770" w:rsidP="00F45770"/>
    <w:p w14:paraId="3B7A2665" w14:textId="77777777" w:rsidR="00F45770" w:rsidRDefault="00F45770" w:rsidP="00F45770">
      <w:pPr>
        <w:pStyle w:val="Heading4"/>
      </w:pPr>
      <w:r>
        <w:t>1 – Extinction o/</w:t>
      </w:r>
      <w:proofErr w:type="spellStart"/>
      <w:r>
        <w:t>ws</w:t>
      </w:r>
      <w:proofErr w:type="spellEnd"/>
      <w:r>
        <w:t xml:space="preserve"> under any framework, even under moral uncertainty – infinite future generations </w:t>
      </w:r>
    </w:p>
    <w:p w14:paraId="77D69EE0" w14:textId="77777777" w:rsidR="00F45770" w:rsidRDefault="00F45770" w:rsidP="00F45770"/>
    <w:p w14:paraId="7F99DCD3" w14:textId="77777777" w:rsidR="00F45770" w:rsidRDefault="00F45770" w:rsidP="00F45770">
      <w:pPr>
        <w:pStyle w:val="Heading4"/>
      </w:pPr>
      <w:r>
        <w:t xml:space="preserve">2 – Actor specificity: </w:t>
      </w:r>
    </w:p>
    <w:p w14:paraId="57676AA5" w14:textId="77777777" w:rsidR="004C3A58" w:rsidRDefault="00F45770" w:rsidP="00F45770">
      <w:pPr>
        <w:pStyle w:val="Heading4"/>
      </w:pPr>
      <w:r>
        <w:t>[A] Governments must aggregate since every policy benefits some and harms others,</w:t>
      </w:r>
    </w:p>
    <w:p w14:paraId="4CB988C2" w14:textId="1B9CD037" w:rsidR="00F45770" w:rsidRDefault="00F45770" w:rsidP="00F45770">
      <w:pPr>
        <w:pStyle w:val="Heading4"/>
      </w:pPr>
      <w:r>
        <w:t xml:space="preserve"> [</w:t>
      </w:r>
      <w:r w:rsidR="004C3A58">
        <w:t>B</w:t>
      </w:r>
      <w:r>
        <w:t xml:space="preserve">] No act- omission distinction— governments must vote on bills, so inaction is an explicit act taken, </w:t>
      </w:r>
    </w:p>
    <w:p w14:paraId="04C048EE" w14:textId="77777777" w:rsidR="00F45770" w:rsidRDefault="00F45770" w:rsidP="00F45770"/>
    <w:p w14:paraId="5FBA8CC1" w14:textId="77777777" w:rsidR="00F45770" w:rsidRDefault="00F45770" w:rsidP="00F45770">
      <w:pPr>
        <w:pStyle w:val="Heading4"/>
      </w:pPr>
      <w:r>
        <w:t>3 - only it can explain degrees of wrongness- it is worse to kill thousands than to lie to a friend- either ethical theories cannot explain comparative badness, or it collapses</w:t>
      </w:r>
    </w:p>
    <w:p w14:paraId="12B6AE18" w14:textId="77777777" w:rsidR="00F45770" w:rsidRDefault="00F45770" w:rsidP="00F45770"/>
    <w:p w14:paraId="05418A5E" w14:textId="77777777" w:rsidR="00F45770" w:rsidRPr="00F601E6" w:rsidRDefault="00F45770" w:rsidP="00F45770"/>
    <w:p w14:paraId="696E8C58" w14:textId="77777777" w:rsidR="00F45770" w:rsidRDefault="00F45770" w:rsidP="00F45770"/>
    <w:p w14:paraId="3EC8DB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OzNDUzMDQ2MTAxMTFQ0lEKTi0uzszPAykwrgUAOsEsrSwAAAA="/>
    <w:docVar w:name="RibbonPointer" w:val="2013264865568"/>
    <w:docVar w:name="VerbatimVersion" w:val="5.1"/>
  </w:docVars>
  <w:rsids>
    <w:rsidRoot w:val="00F45770"/>
    <w:rsid w:val="000139A3"/>
    <w:rsid w:val="00100833"/>
    <w:rsid w:val="00104529"/>
    <w:rsid w:val="00105942"/>
    <w:rsid w:val="00107396"/>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3F17F0"/>
    <w:rsid w:val="00407037"/>
    <w:rsid w:val="004605D6"/>
    <w:rsid w:val="004C3A58"/>
    <w:rsid w:val="004C60E8"/>
    <w:rsid w:val="004E3579"/>
    <w:rsid w:val="004E728B"/>
    <w:rsid w:val="004F39E0"/>
    <w:rsid w:val="00537BD5"/>
    <w:rsid w:val="0057268A"/>
    <w:rsid w:val="005D2912"/>
    <w:rsid w:val="005F04DB"/>
    <w:rsid w:val="006065BD"/>
    <w:rsid w:val="006170D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E45DB"/>
    <w:rsid w:val="009F7ED2"/>
    <w:rsid w:val="00A73A40"/>
    <w:rsid w:val="00A93661"/>
    <w:rsid w:val="00A95652"/>
    <w:rsid w:val="00AC0AB8"/>
    <w:rsid w:val="00B33C6D"/>
    <w:rsid w:val="00B4508F"/>
    <w:rsid w:val="00B54B82"/>
    <w:rsid w:val="00B55AD5"/>
    <w:rsid w:val="00B8057C"/>
    <w:rsid w:val="00BD6238"/>
    <w:rsid w:val="00BE506C"/>
    <w:rsid w:val="00BF593B"/>
    <w:rsid w:val="00BF773A"/>
    <w:rsid w:val="00BF7E81"/>
    <w:rsid w:val="00C13773"/>
    <w:rsid w:val="00C17CC8"/>
    <w:rsid w:val="00C83417"/>
    <w:rsid w:val="00C90244"/>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EF11C7"/>
    <w:rsid w:val="00F176EF"/>
    <w:rsid w:val="00F4577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657C"/>
  <w15:chartTrackingRefBased/>
  <w15:docId w15:val="{6CDE1DE5-469D-4B39-9867-728C80AF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0244"/>
    <w:rPr>
      <w:rFonts w:ascii="Calibri" w:hAnsi="Calibri" w:cs="Calibri"/>
    </w:rPr>
  </w:style>
  <w:style w:type="paragraph" w:styleId="Heading1">
    <w:name w:val="heading 1"/>
    <w:aliases w:val="Pocket"/>
    <w:basedOn w:val="Normal"/>
    <w:next w:val="Normal"/>
    <w:link w:val="Heading1Char"/>
    <w:qFormat/>
    <w:rsid w:val="00C902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02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C902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C902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02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244"/>
  </w:style>
  <w:style w:type="character" w:customStyle="1" w:styleId="Heading1Char">
    <w:name w:val="Heading 1 Char"/>
    <w:aliases w:val="Pocket Char"/>
    <w:basedOn w:val="DefaultParagraphFont"/>
    <w:link w:val="Heading1"/>
    <w:rsid w:val="00C902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024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C9024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C9024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C9024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0244"/>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C9024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C90244"/>
    <w:rPr>
      <w:color w:val="auto"/>
      <w:u w:val="none"/>
    </w:rPr>
  </w:style>
  <w:style w:type="character" w:styleId="FollowedHyperlink">
    <w:name w:val="FollowedHyperlink"/>
    <w:basedOn w:val="DefaultParagraphFont"/>
    <w:uiPriority w:val="99"/>
    <w:semiHidden/>
    <w:unhideWhenUsed/>
    <w:rsid w:val="00C90244"/>
    <w:rPr>
      <w:color w:val="auto"/>
      <w:u w:val="none"/>
    </w:rPr>
  </w:style>
  <w:style w:type="paragraph" w:customStyle="1" w:styleId="Emphasis1">
    <w:name w:val="Emphasis1"/>
    <w:basedOn w:val="Normal"/>
    <w:link w:val="Emphasis"/>
    <w:uiPriority w:val="7"/>
    <w:qFormat/>
    <w:rsid w:val="00F4577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9064</Words>
  <Characters>51671</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4</cp:revision>
  <dcterms:created xsi:type="dcterms:W3CDTF">2022-01-16T16:50:00Z</dcterms:created>
  <dcterms:modified xsi:type="dcterms:W3CDTF">2022-02-19T22:46:00Z</dcterms:modified>
</cp:coreProperties>
</file>