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1018A1A" w14:textId="77777777" w:rsidR="00F45770" w:rsidRPr="00367B77" w:rsidRDefault="00F45770" w:rsidP="00F4577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both of the University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should and we soon shall go into space and realize the bounty that it can off er to us. Th e New Space enterprise is today indeed being led by those so-called space billionaires ,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actually had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CA664CB" w14:textId="17D4824C" w:rsidR="00F45770" w:rsidRDefault="00F45770" w:rsidP="00F45770"/>
    <w:p w14:paraId="147CADB5" w14:textId="6FAF1129" w:rsidR="004C3A58" w:rsidRDefault="004C3A58" w:rsidP="004C3A58">
      <w:pPr>
        <w:pStyle w:val="Heading4"/>
      </w:pPr>
      <w:r>
        <w:t xml:space="preserve">Plan: </w:t>
      </w:r>
      <w:r w:rsidR="00EF11C7">
        <w:rPr>
          <w:rFonts w:ascii="Open Sans" w:hAnsi="Open Sans" w:cs="Open Sans"/>
          <w:color w:val="333333"/>
          <w:sz w:val="21"/>
          <w:szCs w:val="21"/>
          <w:shd w:val="clear" w:color="auto" w:fill="FFFFFF"/>
        </w:rPr>
        <w:t>Space faring states should establish a multilateral agreement that restricts asteroid mining done by private entities</w:t>
      </w:r>
    </w:p>
    <w:p w14:paraId="2D7AEF9B" w14:textId="77777777" w:rsidR="004C3A58" w:rsidRDefault="004C3A58" w:rsidP="004C3A58">
      <w:pPr>
        <w:pStyle w:val="Heading4"/>
      </w:pPr>
      <w:r>
        <w:t xml:space="preserve">Creating a legal regime so everyone benefits from mining creates sustainable mining while avoiding conflict. </w:t>
      </w:r>
    </w:p>
    <w:p w14:paraId="6046DD2E" w14:textId="77777777" w:rsidR="004C3A58" w:rsidRDefault="004C3A58" w:rsidP="004C3A58">
      <w:r>
        <w:t xml:space="preserve">Morgan </w:t>
      </w:r>
      <w:proofErr w:type="spellStart"/>
      <w:r>
        <w:rPr>
          <w:b/>
          <w:sz w:val="26"/>
          <w:szCs w:val="26"/>
        </w:rPr>
        <w:t>Saletta</w:t>
      </w:r>
      <w:proofErr w:type="spellEnd"/>
      <w:r>
        <w:rPr>
          <w:b/>
          <w:sz w:val="26"/>
          <w:szCs w:val="26"/>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B2E33B1" w14:textId="2EEC1441" w:rsidR="004C3A58" w:rsidRPr="004C3A58" w:rsidRDefault="004C3A58" w:rsidP="004C3A58">
      <w:pPr>
        <w:rPr>
          <w:u w:val="single"/>
        </w:rPr>
      </w:pPr>
      <w:r>
        <w:rPr>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sz w:val="12"/>
          <w:szCs w:val="12"/>
        </w:rPr>
        <w:t>Diamondis</w:t>
      </w:r>
      <w:proofErr w:type="spellEnd"/>
      <w:r>
        <w:rPr>
          <w:sz w:val="12"/>
          <w:szCs w:val="12"/>
        </w:rPr>
        <w:t xml:space="preserve">, co-founder of Planetary Resources and founder of the </w:t>
      </w:r>
      <w:proofErr w:type="spellStart"/>
      <w:r>
        <w:rPr>
          <w:sz w:val="12"/>
          <w:szCs w:val="12"/>
        </w:rPr>
        <w:t>XPrize</w:t>
      </w:r>
      <w:proofErr w:type="spellEnd"/>
      <w:r>
        <w:rPr>
          <w:sz w:val="12"/>
          <w:szCs w:val="12"/>
        </w:rPr>
        <w:t xml:space="preserve"> Grand Challenges, believes that the benefits to humanity give us a moral imperative to explore and </w:t>
      </w:r>
      <w:proofErr w:type="spellStart"/>
      <w:r>
        <w:rPr>
          <w:sz w:val="12"/>
          <w:szCs w:val="12"/>
        </w:rPr>
        <w:t>utilise</w:t>
      </w:r>
      <w:proofErr w:type="spellEnd"/>
      <w:r>
        <w:rPr>
          <w:sz w:val="12"/>
          <w:szCs w:val="12"/>
        </w:rPr>
        <w:t xml:space="preserve"> space. He has also declared “there are twenty-trillion-dollar checks up there, waiting to be cashed!” </w:t>
      </w:r>
      <w:r>
        <w:rPr>
          <w:u w:val="single"/>
        </w:rPr>
        <w:t xml:space="preserve">However, behind the utopian rhetoric and dazzling dreams of riches lie some very real problems. </w:t>
      </w:r>
      <w:r>
        <w:rPr>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sz w:val="12"/>
          <w:szCs w:val="12"/>
        </w:rPr>
        <w:t>licence</w:t>
      </w:r>
      <w:proofErr w:type="spellEnd"/>
      <w:r>
        <w:rPr>
          <w:sz w:val="12"/>
          <w:szCs w:val="12"/>
        </w:rPr>
        <w:t xml:space="preserve"> companies to engage in timber extraction, mining, offshore oil exploration and other activities, receiving royalties payments on production. In the United States, revenues from such royalties </w:t>
      </w:r>
      <w:proofErr w:type="spellStart"/>
      <w:r>
        <w:rPr>
          <w:sz w:val="12"/>
          <w:szCs w:val="12"/>
        </w:rPr>
        <w:t>totalled</w:t>
      </w:r>
      <w:proofErr w:type="spellEnd"/>
      <w:r>
        <w:rPr>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highlight w:val="cyan"/>
          <w:u w:val="single"/>
        </w:rPr>
        <w:t xml:space="preserve">The riches exist, but how will humanity benefit from mining in outer space, or for that matter, </w:t>
      </w:r>
      <w:r>
        <w:rPr>
          <w:b/>
          <w:highlight w:val="cyan"/>
          <w:u w:val="single"/>
        </w:rPr>
        <w:t>other global commons such as the deep sea floor</w:t>
      </w:r>
      <w:r>
        <w:rPr>
          <w:b/>
          <w:u w:val="single"/>
        </w:rPr>
        <w:t xml:space="preserve">? </w:t>
      </w:r>
      <w:r>
        <w:rPr>
          <w:sz w:val="12"/>
          <w:szCs w:val="12"/>
        </w:rPr>
        <w:t xml:space="preserve">Behind the lofty rhetoric of benefits to humanity, there is a dark shadow of voodoo economics, the shambling, walking dead figure of </w:t>
      </w:r>
      <w:proofErr w:type="spellStart"/>
      <w:r>
        <w:rPr>
          <w:sz w:val="12"/>
          <w:szCs w:val="12"/>
        </w:rPr>
        <w:t>trickle down</w:t>
      </w:r>
      <w:proofErr w:type="spellEnd"/>
      <w:r>
        <w:rPr>
          <w:sz w:val="12"/>
          <w:szCs w:val="12"/>
        </w:rPr>
        <w:t xml:space="preserve"> economics– and the possibility of a world where a few trillionaires enjoy the view from space while others barely eke a living on its surface. </w:t>
      </w:r>
      <w:r>
        <w:rPr>
          <w:u w:val="single"/>
        </w:rPr>
        <w:t>Yet we do suggest that commercial interests and profit seeking can be a healthy part of the exploration of outer space</w:t>
      </w:r>
      <w:r>
        <w:rPr>
          <w:sz w:val="12"/>
          <w:szCs w:val="12"/>
        </w:rPr>
        <w:t xml:space="preserve">. </w:t>
      </w:r>
      <w:r>
        <w:rPr>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sz w:val="12"/>
          <w:szCs w:val="12"/>
        </w:rPr>
        <w:t xml:space="preserve">, </w:t>
      </w:r>
      <w:r>
        <w:rPr>
          <w:b/>
          <w:highlight w:val="cyan"/>
          <w:u w:val="single"/>
        </w:rPr>
        <w:t>international cooperation and oversight will benefit all</w:t>
      </w:r>
      <w:r>
        <w:rPr>
          <w:b/>
          <w:u w:val="single"/>
        </w:rPr>
        <w:t xml:space="preserve">. </w:t>
      </w:r>
      <w:r>
        <w:rPr>
          <w:sz w:val="12"/>
          <w:szCs w:val="12"/>
        </w:rPr>
        <w:t xml:space="preserve">The Alaskan model </w:t>
      </w:r>
      <w:r>
        <w:rPr>
          <w:u w:val="single"/>
        </w:rPr>
        <w:t>There is a balanced, pragmatic approach that will promote commercial and profit driven activities, while also producing tangible benefits to all of humanity</w:t>
      </w:r>
      <w:r>
        <w:rPr>
          <w:sz w:val="12"/>
          <w:szCs w:val="12"/>
        </w:rPr>
        <w:t xml:space="preserve">. Importantly, this pragmatic approach has a </w:t>
      </w:r>
      <w:proofErr w:type="spellStart"/>
      <w:r>
        <w:rPr>
          <w:sz w:val="12"/>
          <w:szCs w:val="12"/>
        </w:rPr>
        <w:t>well established</w:t>
      </w:r>
      <w:proofErr w:type="spellEnd"/>
      <w:r>
        <w:rPr>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u w:val="single"/>
        </w:rPr>
        <w:t xml:space="preserve">In 1977, Hammond suggested that “rather than permitting government to spend all public monies earned through the exploitation of the public’s resources for what government thinks best, let’s grant shares to Alaskans.” </w:t>
      </w:r>
      <w:r>
        <w:rPr>
          <w:sz w:val="12"/>
          <w:szCs w:val="12"/>
        </w:rPr>
        <w:t xml:space="preserve">The first dividend payment was made in 1982, and in 2015 that payment amounted to US$2,072. </w:t>
      </w:r>
      <w:r>
        <w:rPr>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sz w:val="12"/>
          <w:szCs w:val="12"/>
        </w:rPr>
        <w:t xml:space="preserve">International body How would this work for outer space? </w:t>
      </w:r>
      <w:r>
        <w:rPr>
          <w:highlight w:val="cyan"/>
          <w:u w:val="single"/>
        </w:rPr>
        <w:t>We need an international body similar to the International Seabed Authority</w:t>
      </w:r>
      <w:r>
        <w:rPr>
          <w:sz w:val="12"/>
          <w:szCs w:val="12"/>
        </w:rPr>
        <w:t xml:space="preserve">, which was established by the United Nations Convention on the Law of the Sea, or the International Telecommunications Union, which allocates satellite orbits. </w:t>
      </w:r>
      <w:r>
        <w:rPr>
          <w:b/>
          <w:highlight w:val="cyan"/>
          <w:u w:val="single"/>
        </w:rPr>
        <w:t>This would provide the stable business and investment environment that entrepreneurs seek by ensuring international law and obligations are met</w:t>
      </w:r>
      <w:r>
        <w:rPr>
          <w:sz w:val="12"/>
          <w:szCs w:val="12"/>
          <w:highlight w:val="cyan"/>
        </w:rPr>
        <w:t>.</w:t>
      </w:r>
      <w:r>
        <w:rPr>
          <w:sz w:val="12"/>
          <w:szCs w:val="12"/>
        </w:rPr>
        <w:t xml:space="preserve"> </w:t>
      </w:r>
      <w:r>
        <w:rPr>
          <w:highlight w:val="cyan"/>
          <w:u w:val="single"/>
        </w:rPr>
        <w:t>This body could license outer space resources and levy a royalty on production, which is part of standard business practice between petroleum and other mining companies</w:t>
      </w:r>
      <w:r>
        <w:rPr>
          <w:u w:val="single"/>
        </w:rPr>
        <w:t xml:space="preserve"> and governments here on Earth. </w:t>
      </w:r>
      <w:r>
        <w:rPr>
          <w:highlight w:val="cyan"/>
          <w:u w:val="single"/>
        </w:rPr>
        <w:t>In turn, these revenues, or a significant portion thereof, would be deposited in a Space Resource Fund, possibly under the aegis of the World Bank. And every single citizen on Earth</w:t>
      </w:r>
      <w:r>
        <w:rPr>
          <w:u w:val="single"/>
        </w:rPr>
        <w:t xml:space="preserve">, say aged 18 or above, </w:t>
      </w:r>
      <w:r>
        <w:rPr>
          <w:highlight w:val="cyan"/>
          <w:u w:val="single"/>
        </w:rPr>
        <w:t>would receive a dividend on a yearly basis as their rightful share as owners of the common province of humankind</w:t>
      </w:r>
      <w:r>
        <w:rPr>
          <w:sz w:val="12"/>
          <w:szCs w:val="12"/>
        </w:rPr>
        <w:t xml:space="preserve">. </w:t>
      </w:r>
      <w:r>
        <w:rPr>
          <w:u w:val="single"/>
        </w:rPr>
        <w:t>Crucially, we are not suggesting redistribution</w:t>
      </w:r>
      <w:r>
        <w:rPr>
          <w:sz w:val="12"/>
          <w:szCs w:val="12"/>
        </w:rPr>
        <w:t xml:space="preserve">, which has been an obstacle to the International Seabed Authority and the Moon Treaty in the past, but a fair share dividend of wealth that truly belongs to everyone. </w:t>
      </w:r>
      <w:r>
        <w:rPr>
          <w:u w:val="single"/>
        </w:rPr>
        <w:t xml:space="preserve">Our model doesn’t provide a handout, or a welfare cheque, or charity from a trillionaire </w:t>
      </w:r>
      <w:proofErr w:type="spellStart"/>
      <w:r>
        <w:rPr>
          <w:u w:val="single"/>
        </w:rPr>
        <w:t>philanthopist</w:t>
      </w:r>
      <w:proofErr w:type="spellEnd"/>
      <w:r>
        <w:rPr>
          <w:u w:val="single"/>
        </w:rPr>
        <w:t xml:space="preserve">; </w:t>
      </w:r>
      <w:r>
        <w:rPr>
          <w:highlight w:val="cyan"/>
          <w:u w:val="single"/>
        </w:rPr>
        <w:t xml:space="preserve">it pays </w:t>
      </w:r>
      <w:r>
        <w:rPr>
          <w:b/>
          <w:highlight w:val="cyan"/>
          <w:u w:val="single"/>
        </w:rPr>
        <w:t xml:space="preserve">every owner in a global commons a share of what is rightfully theirs. </w:t>
      </w:r>
      <w:r>
        <w:rPr>
          <w:highlight w:val="cyan"/>
          <w:u w:val="single"/>
        </w:rPr>
        <w:t>Even tiny dividends by the standards of the world’s wealthy nations would make a difference for some developing world farmers</w:t>
      </w:r>
      <w:r>
        <w:rPr>
          <w:sz w:val="12"/>
          <w:szCs w:val="12"/>
          <w:highlight w:val="cyan"/>
        </w:rPr>
        <w:t xml:space="preserve">. </w:t>
      </w:r>
      <w:r>
        <w:rPr>
          <w:b/>
          <w:highlight w:val="cyan"/>
          <w:u w:val="single"/>
        </w:rPr>
        <w:t>If there truly are trillions of dollars out there, then this might be something fundamentally world changing</w:t>
      </w:r>
      <w:r>
        <w:rPr>
          <w:b/>
          <w:u w:val="single"/>
        </w:rPr>
        <w:t>.</w:t>
      </w:r>
      <w:r>
        <w:rPr>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E976790" w14:textId="216CE3DE" w:rsidR="00F45770" w:rsidRDefault="00F45770" w:rsidP="00F45770"/>
    <w:p w14:paraId="1490B4BE" w14:textId="77777777" w:rsidR="00F45770" w:rsidRDefault="00F45770" w:rsidP="00F45770">
      <w:pPr>
        <w:pStyle w:val="Heading3"/>
      </w:pPr>
      <w:r>
        <w:br w:type="page"/>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1 – Extinction o/</w:t>
      </w:r>
      <w:proofErr w:type="spellStart"/>
      <w:r>
        <w:t>ws</w:t>
      </w:r>
      <w:proofErr w:type="spellEnd"/>
      <w:r>
        <w:t xml:space="preserve">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[A] Governments must aggregate since every policy benefits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qgUAe/A3tCwAAAA="/>
    <w:docVar w:name="RibbonPointer" w:val="2013264865568"/>
    <w:docVar w:name="VerbatimVersion" w:val="5.1"/>
  </w:docVars>
  <w:rsids>
    <w:rsidRoot w:val="00F45770"/>
    <w:rsid w:val="000139A3"/>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60E8"/>
    <w:rsid w:val="004E3579"/>
    <w:rsid w:val="004E728B"/>
    <w:rsid w:val="004F39E0"/>
    <w:rsid w:val="00537BD5"/>
    <w:rsid w:val="0057268A"/>
    <w:rsid w:val="005D2912"/>
    <w:rsid w:val="005F04DB"/>
    <w:rsid w:val="006065BD"/>
    <w:rsid w:val="006170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E45DB"/>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EF11C7"/>
    <w:rsid w:val="00F176EF"/>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11C7"/>
    <w:rPr>
      <w:rFonts w:ascii="Calibri" w:hAnsi="Calibri" w:cs="Calibri"/>
    </w:rPr>
  </w:style>
  <w:style w:type="paragraph" w:styleId="Heading1">
    <w:name w:val="heading 1"/>
    <w:aliases w:val="Pocket"/>
    <w:basedOn w:val="Normal"/>
    <w:next w:val="Normal"/>
    <w:link w:val="Heading1Char"/>
    <w:qFormat/>
    <w:rsid w:val="00EF1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11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EF11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EF11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1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11C7"/>
  </w:style>
  <w:style w:type="character" w:customStyle="1" w:styleId="Heading1Char">
    <w:name w:val="Heading 1 Char"/>
    <w:aliases w:val="Pocket Char"/>
    <w:basedOn w:val="DefaultParagraphFont"/>
    <w:link w:val="Heading1"/>
    <w:rsid w:val="00EF11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11C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EF11C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F11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EF11C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11C7"/>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F11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F11C7"/>
    <w:rPr>
      <w:color w:val="auto"/>
      <w:u w:val="none"/>
    </w:rPr>
  </w:style>
  <w:style w:type="character" w:styleId="FollowedHyperlink">
    <w:name w:val="FollowedHyperlink"/>
    <w:basedOn w:val="DefaultParagraphFont"/>
    <w:uiPriority w:val="99"/>
    <w:semiHidden/>
    <w:unhideWhenUsed/>
    <w:rsid w:val="00EF11C7"/>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13321</Words>
  <Characters>75936</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3</cp:revision>
  <dcterms:created xsi:type="dcterms:W3CDTF">2022-01-16T16:50:00Z</dcterms:created>
  <dcterms:modified xsi:type="dcterms:W3CDTF">2022-02-19T16:09:00Z</dcterms:modified>
</cp:coreProperties>
</file>