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C5BC" w14:textId="1A75BAE3" w:rsidR="00586B05" w:rsidRDefault="00586B05" w:rsidP="00586B05">
      <w:pPr>
        <w:pStyle w:val="Heading2"/>
      </w:pPr>
      <w:r>
        <w:t>OFF</w:t>
      </w:r>
    </w:p>
    <w:p w14:paraId="2932B0C4" w14:textId="7C901D9B" w:rsidR="00586B05" w:rsidRPr="00586B05" w:rsidRDefault="00586B05" w:rsidP="00586B05">
      <w:pPr>
        <w:pStyle w:val="Heading4"/>
        <w:rPr>
          <w:rFonts w:eastAsia="Times New Roman"/>
        </w:rPr>
      </w:pPr>
      <w:r w:rsidRPr="00586B05">
        <w:rPr>
          <w:rFonts w:eastAsia="Times New Roman"/>
        </w:rPr>
        <w:t>Interpretation – the affirmative must defend that the appropriation of outer space by private entities is unjust.</w:t>
      </w:r>
      <w:r w:rsidRPr="00586B05">
        <w:rPr>
          <w:rFonts w:eastAsia="Times New Roman"/>
        </w:rPr>
        <w:br/>
        <w:t xml:space="preserve">Violation – they also </w:t>
      </w:r>
      <w:r>
        <w:rPr>
          <w:rFonts w:eastAsia="Times New Roman"/>
        </w:rPr>
        <w:t>defend an actor and an action</w:t>
      </w:r>
    </w:p>
    <w:p w14:paraId="18B410FE" w14:textId="77777777" w:rsidR="00586B05" w:rsidRPr="00586B05" w:rsidRDefault="00586B05" w:rsidP="00586B05">
      <w:pPr>
        <w:pStyle w:val="Heading4"/>
        <w:rPr>
          <w:rFonts w:eastAsia="Times New Roman"/>
        </w:rPr>
      </w:pPr>
      <w:r w:rsidRPr="00586B05">
        <w:rPr>
          <w:rFonts w:eastAsia="Times New Roman"/>
        </w:rPr>
        <w:t>Extra-T is a voting issue for fairness and education it makes being negative impossible </w:t>
      </w:r>
    </w:p>
    <w:p w14:paraId="58C0406C" w14:textId="2AD4A89A" w:rsidR="00586B05" w:rsidRDefault="00586B05" w:rsidP="00586B05">
      <w:pPr>
        <w:pStyle w:val="Heading4"/>
        <w:rPr>
          <w:rFonts w:eastAsia="Times New Roman"/>
        </w:rPr>
      </w:pPr>
      <w:r w:rsidRPr="00586B05">
        <w:rPr>
          <w:rFonts w:eastAsia="Times New Roman"/>
        </w:rPr>
        <w:t xml:space="preserve">A) Infinitely regressive – they can attach literally anything onto the resolution – that lets them fiat out of </w:t>
      </w:r>
      <w:proofErr w:type="spellStart"/>
      <w:r w:rsidRPr="00586B05">
        <w:rPr>
          <w:rFonts w:eastAsia="Times New Roman"/>
        </w:rPr>
        <w:t>Kritik</w:t>
      </w:r>
      <w:proofErr w:type="spellEnd"/>
      <w:r w:rsidRPr="00586B05">
        <w:rPr>
          <w:rFonts w:eastAsia="Times New Roman"/>
        </w:rPr>
        <w:t xml:space="preserve"> links and any disad by attaching as many words onto the plan as they want</w:t>
      </w:r>
      <w:r w:rsidRPr="00586B05">
        <w:rPr>
          <w:rFonts w:eastAsia="Times New Roman"/>
        </w:rPr>
        <w:br/>
        <w:t>B) Predictable limits – infinite options means we can’t predict advantage areas – this leads to terrible debates where we’re forced to go for generics – that crushes topic education</w:t>
      </w:r>
      <w:r w:rsidRPr="00586B05">
        <w:rPr>
          <w:rFonts w:eastAsia="Times New Roman"/>
        </w:rPr>
        <w:br/>
        <w:t xml:space="preserve">C) Clash – they circumvent clash by justifying adding on anything onto the resolution – </w:t>
      </w:r>
      <w:proofErr w:type="spellStart"/>
      <w:r w:rsidRPr="00586B05">
        <w:rPr>
          <w:rFonts w:eastAsia="Times New Roman"/>
        </w:rPr>
        <w:t>its</w:t>
      </w:r>
      <w:proofErr w:type="spellEnd"/>
      <w:r w:rsidRPr="00586B05">
        <w:rPr>
          <w:rFonts w:eastAsia="Times New Roman"/>
        </w:rPr>
        <w:t xml:space="preserve"> not what they do </w:t>
      </w:r>
      <w:proofErr w:type="spellStart"/>
      <w:r w:rsidRPr="00586B05">
        <w:rPr>
          <w:rFonts w:eastAsia="Times New Roman"/>
        </w:rPr>
        <w:t>its</w:t>
      </w:r>
      <w:proofErr w:type="spellEnd"/>
      <w:r w:rsidRPr="00586B05">
        <w:rPr>
          <w:rFonts w:eastAsia="Times New Roman"/>
        </w:rPr>
        <w:t xml:space="preserve"> what they justify – clash is the most portable skill in debate because it’s the only unique advantage to the activity that can’t be solved anywhere else. Our </w:t>
      </w:r>
      <w:proofErr w:type="spellStart"/>
      <w:r w:rsidRPr="00586B05">
        <w:rPr>
          <w:rFonts w:eastAsia="Times New Roman"/>
        </w:rPr>
        <w:t>interp</w:t>
      </w:r>
      <w:proofErr w:type="spellEnd"/>
      <w:r w:rsidRPr="00586B05">
        <w:rPr>
          <w:rFonts w:eastAsia="Times New Roman"/>
        </w:rPr>
        <w:t xml:space="preserve"> is key to third and fourth level testing of the aff which results in more rigorous and nuanced debates </w:t>
      </w:r>
    </w:p>
    <w:p w14:paraId="3B54DB2F" w14:textId="2F01DFB2" w:rsidR="00586B05" w:rsidRDefault="000B21F1" w:rsidP="00D86C35">
      <w:pPr>
        <w:pStyle w:val="Heading4"/>
      </w:pPr>
      <w:r>
        <w:t>DTD – can’t drop the aff or vote neg on presumption</w:t>
      </w:r>
    </w:p>
    <w:p w14:paraId="536B257C" w14:textId="5089F624" w:rsidR="00381BD9" w:rsidRPr="00772C2C" w:rsidRDefault="00381BD9" w:rsidP="00381BD9">
      <w:pPr>
        <w:pStyle w:val="Heading4"/>
        <w:rPr>
          <w:rFonts w:cs="Calibri"/>
        </w:rPr>
      </w:pPr>
      <w:r w:rsidRPr="00772C2C">
        <w:rPr>
          <w:rFonts w:cs="Calibri"/>
        </w:rPr>
        <w:t xml:space="preserve">No RVIs – a) </w:t>
      </w:r>
      <w:r>
        <w:rPr>
          <w:rFonts w:cs="Calibri"/>
        </w:rPr>
        <w:t>logic – don’t</w:t>
      </w:r>
      <w:r w:rsidRPr="00772C2C">
        <w:rPr>
          <w:rFonts w:cs="Calibri"/>
        </w:rPr>
        <w:t xml:space="preserve"> </w:t>
      </w:r>
      <w:proofErr w:type="spellStart"/>
      <w:r w:rsidRPr="00772C2C">
        <w:rPr>
          <w:rFonts w:cs="Calibri"/>
        </w:rPr>
        <w:t>win</w:t>
      </w:r>
      <w:r>
        <w:rPr>
          <w:rFonts w:cs="Calibri"/>
        </w:rPr>
        <w:t>for</w:t>
      </w:r>
      <w:proofErr w:type="spellEnd"/>
      <w:r>
        <w:rPr>
          <w:rFonts w:cs="Calibri"/>
        </w:rPr>
        <w:t xml:space="preserve"> being fair -- logic o/w’s it’s a litmus test for arguments</w:t>
      </w:r>
      <w:r w:rsidRPr="00772C2C">
        <w:rPr>
          <w:rFonts w:cs="Calibri"/>
        </w:rPr>
        <w:t xml:space="preserve"> b) norming –</w:t>
      </w:r>
      <w:r>
        <w:rPr>
          <w:rFonts w:cs="Calibri"/>
        </w:rPr>
        <w:t xml:space="preserve"> can’t kick if wrong and have to go for shell – o/w’s it’s the intrinsic goal of theory debates</w:t>
      </w:r>
      <w:r w:rsidRPr="00772C2C">
        <w:rPr>
          <w:rFonts w:cs="Calibri"/>
        </w:rPr>
        <w:t xml:space="preserve">, c) </w:t>
      </w:r>
      <w:r>
        <w:rPr>
          <w:rFonts w:cs="Calibri"/>
        </w:rPr>
        <w:t xml:space="preserve">Encourages baiting which is worse b/c you can j beat back </w:t>
      </w:r>
      <w:proofErr w:type="spellStart"/>
      <w:r>
        <w:rPr>
          <w:rFonts w:cs="Calibri"/>
        </w:rPr>
        <w:t>friv</w:t>
      </w:r>
      <w:proofErr w:type="spellEnd"/>
      <w:r>
        <w:rPr>
          <w:rFonts w:cs="Calibri"/>
        </w:rPr>
        <w:t xml:space="preserve"> shells. d</w:t>
      </w:r>
    </w:p>
    <w:p w14:paraId="7796FC3E" w14:textId="47B1E403" w:rsidR="00586B05" w:rsidRDefault="00586B05" w:rsidP="00586B05">
      <w:pPr>
        <w:pStyle w:val="Heading2"/>
      </w:pPr>
      <w:r>
        <w:lastRenderedPageBreak/>
        <w:t>OFF</w:t>
      </w:r>
    </w:p>
    <w:p w14:paraId="0E4736CB" w14:textId="47E82225" w:rsidR="004E6AD2" w:rsidRPr="00C7794F" w:rsidRDefault="0016276C" w:rsidP="004E6AD2">
      <w:pPr>
        <w:pStyle w:val="Heading4"/>
        <w:rPr>
          <w:rFonts w:cs="Calibri"/>
        </w:rPr>
      </w:pPr>
      <w:r>
        <w:rPr>
          <w:rFonts w:cs="Calibri"/>
        </w:rPr>
        <w:t>T</w:t>
      </w:r>
      <w:r w:rsidR="004E6AD2" w:rsidRPr="00C7794F">
        <w:rPr>
          <w:rFonts w:cs="Calibri"/>
        </w:rPr>
        <w:t>he standard is maximizing expected wellbeing</w:t>
      </w:r>
    </w:p>
    <w:p w14:paraId="5D0DCD8E" w14:textId="77777777" w:rsidR="004E6AD2" w:rsidRPr="00C7794F" w:rsidRDefault="004E6AD2" w:rsidP="004E6AD2">
      <w:pPr>
        <w:pStyle w:val="Heading4"/>
        <w:rPr>
          <w:rFonts w:cs="Calibri"/>
        </w:rPr>
      </w:pPr>
      <w:r w:rsidRPr="00C7794F">
        <w:rPr>
          <w:rFonts w:cs="Calibri"/>
        </w:rPr>
        <w:t>Independently:</w:t>
      </w:r>
    </w:p>
    <w:p w14:paraId="7593A92F" w14:textId="77777777" w:rsidR="004E6AD2" w:rsidRPr="00730CE9" w:rsidRDefault="004E6AD2" w:rsidP="004E6AD2">
      <w:pPr>
        <w:pStyle w:val="Heading4"/>
        <w:rPr>
          <w:rFonts w:cs="Arial"/>
        </w:rPr>
      </w:pPr>
      <w:r w:rsidRPr="00C7794F">
        <w:rPr>
          <w:rFonts w:cs="Calibri"/>
        </w:rPr>
        <w:t>1</w:t>
      </w:r>
      <w:r>
        <w:rPr>
          <w:rFonts w:cs="Calibri"/>
        </w:rPr>
        <w:t>]</w:t>
      </w:r>
      <w:r w:rsidRPr="00C7794F">
        <w:rPr>
          <w:rFonts w:cs="Calibri"/>
        </w:rPr>
        <w:t xml:space="preserve"> </w:t>
      </w:r>
      <w:r>
        <w:rPr>
          <w:rFonts w:cs="Arial"/>
        </w:rPr>
        <w:t>Death outweighs</w:t>
      </w:r>
    </w:p>
    <w:p w14:paraId="3CCE5FCB" w14:textId="77777777" w:rsidR="004E6AD2" w:rsidRPr="00AE4834" w:rsidRDefault="004E6AD2" w:rsidP="004E6AD2">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6"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43DC1FE" w14:textId="77777777" w:rsidR="004E6AD2" w:rsidRPr="00AE4834" w:rsidRDefault="004E6AD2" w:rsidP="004E6AD2">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lastRenderedPageBreak/>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6047FF8B" w14:textId="77777777" w:rsidR="004E6AD2" w:rsidRPr="00C7794F" w:rsidRDefault="004E6AD2" w:rsidP="004E6AD2">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45236245" w14:textId="77777777" w:rsidR="004E6AD2" w:rsidRPr="00C7794F" w:rsidRDefault="004E6AD2" w:rsidP="004E6AD2">
      <w:pPr>
        <w:rPr>
          <w:rStyle w:val="Style13ptBold"/>
          <w:rFonts w:cs="Calibri"/>
          <w:b w:val="0"/>
          <w:bCs w:val="0"/>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797DC4AF" w14:textId="77777777" w:rsidR="004E6AD2" w:rsidRPr="00C7794F" w:rsidRDefault="004E6AD2" w:rsidP="004E6AD2">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w:t>
      </w:r>
      <w:r w:rsidRPr="00C7794F">
        <w:rPr>
          <w:rFonts w:cs="Calibri"/>
          <w:sz w:val="16"/>
        </w:rPr>
        <w:lastRenderedPageBreak/>
        <w:t xml:space="preserve">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Therefore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68EF62AF" w14:textId="77777777" w:rsidR="004E6AD2" w:rsidRPr="00C7794F" w:rsidRDefault="004E6AD2" w:rsidP="004E6AD2">
      <w:pPr>
        <w:pStyle w:val="Heading4"/>
        <w:rPr>
          <w:rFonts w:cs="Calibri"/>
        </w:rPr>
      </w:pPr>
      <w:r w:rsidRPr="00C7794F">
        <w:rPr>
          <w:rFonts w:cs="Calibri"/>
        </w:rPr>
        <w:t>3</w:t>
      </w:r>
      <w:r>
        <w:rPr>
          <w:rFonts w:cs="Calibri"/>
        </w:rPr>
        <w:t>]</w:t>
      </w:r>
      <w:r w:rsidRPr="00C7794F">
        <w:rPr>
          <w:rFonts w:cs="Calibri"/>
        </w:rPr>
        <w:t xml:space="preserve">  Non util ethics are impossible </w:t>
      </w:r>
    </w:p>
    <w:p w14:paraId="42A9D02E" w14:textId="77777777" w:rsidR="004E6AD2" w:rsidRPr="00C7794F" w:rsidRDefault="004E6AD2" w:rsidP="004E6AD2">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07A4512D" w14:textId="77777777" w:rsidR="004E6AD2" w:rsidRPr="00C7794F" w:rsidRDefault="004E6AD2" w:rsidP="004E6AD2">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Point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 xml:space="preserve">may be </w:t>
      </w:r>
      <w:r w:rsidRPr="00C7794F">
        <w:rPr>
          <w:rFonts w:cs="Calibri"/>
          <w:b/>
          <w:iCs/>
          <w:highlight w:val="yellow"/>
          <w:u w:val="single"/>
          <w:bdr w:val="single" w:sz="8" w:space="0" w:color="auto"/>
        </w:rPr>
        <w:lastRenderedPageBreak/>
        <w:t>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A consequentialist</w:t>
      </w:r>
      <w:r w:rsidRPr="00C7794F">
        <w:rPr>
          <w:rFonts w:cs="Calibri"/>
          <w:b/>
          <w:u w:val="single"/>
        </w:rPr>
        <w:t xml:space="preserve"> respects other persons,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consequentialist attempts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45CAE45E" w14:textId="77777777" w:rsidR="004E6AD2" w:rsidRPr="00C7794F" w:rsidRDefault="004E6AD2" w:rsidP="004E6AD2">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3A7CCC2" w14:textId="77777777" w:rsidR="004E6AD2" w:rsidRPr="00C7794F" w:rsidRDefault="004E6AD2" w:rsidP="004E6AD2">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7"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2766E374" w14:textId="77777777" w:rsidR="004E6AD2" w:rsidRPr="00C7794F" w:rsidRDefault="004E6AD2" w:rsidP="004E6AD2">
      <w:pPr>
        <w:rPr>
          <w:rStyle w:val="StyleUnderline"/>
          <w:rFonts w:cs="Calibri"/>
          <w:sz w:val="14"/>
        </w:rPr>
      </w:pPr>
      <w:r w:rsidRPr="00C7794F">
        <w:rPr>
          <w:rFonts w:cs="Calibri"/>
          <w:sz w:val="14"/>
        </w:rPr>
        <w:t xml:space="preserve">Guest: Okay. So, I think </w:t>
      </w:r>
      <w:r w:rsidRPr="00C7794F">
        <w:rPr>
          <w:rStyle w:val="StyleUnderline"/>
          <w:rFonts w:cs="Calibri"/>
          <w:highlight w:val="yellow"/>
        </w:rPr>
        <w:t>util</w:t>
      </w:r>
      <w:r w:rsidRPr="00C7794F">
        <w:rPr>
          <w:rStyle w:val="StyleUnderline"/>
          <w:rFonts w:cs="Calibri"/>
        </w:rPr>
        <w:t xml:space="preserve">itarianism </w:t>
      </w:r>
      <w:r w:rsidRPr="00C7794F">
        <w:rPr>
          <w:rStyle w:val="StyleUnderline"/>
          <w:rFonts w:cs="Calibri"/>
          <w:highlight w:val="yellow"/>
        </w:rPr>
        <w:t>is</w:t>
      </w:r>
      <w:r w:rsidRPr="00C7794F">
        <w:rPr>
          <w:rStyle w:val="StyleUnderline"/>
          <w:rFonts w:cs="Calibri"/>
        </w:rPr>
        <w:t xml:space="preserve"> very much </w:t>
      </w:r>
      <w:r w:rsidRPr="00C7794F">
        <w:rPr>
          <w:rStyle w:val="StyleUnderline"/>
          <w:rFonts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But, we can come back to that. The idea, </w:t>
      </w:r>
      <w:r w:rsidRPr="00C7794F">
        <w:rPr>
          <w:rStyle w:val="StyleUnderline"/>
          <w:rFonts w:cs="Calibri"/>
          <w:highlight w:val="yellow"/>
        </w:rPr>
        <w:t>going back to</w:t>
      </w:r>
      <w:r w:rsidRPr="00C7794F">
        <w:rPr>
          <w:rStyle w:val="StyleUnderline"/>
          <w:rFonts w:cs="Calibri"/>
        </w:rPr>
        <w:t xml:space="preserve"> </w:t>
      </w:r>
      <w:r w:rsidRPr="00C7794F">
        <w:rPr>
          <w:rStyle w:val="StyleUnderline"/>
          <w:rFonts w:cs="Calibri"/>
          <w:highlight w:val="yellow"/>
        </w:rPr>
        <w:t>the tragedy of</w:t>
      </w:r>
      <w:r w:rsidRPr="00C7794F">
        <w:rPr>
          <w:rStyle w:val="StyleUnderline"/>
          <w:rFonts w:cs="Calibri"/>
        </w:rPr>
        <w:t xml:space="preserve"> common-sense </w:t>
      </w:r>
      <w:r w:rsidRPr="00C7794F">
        <w:rPr>
          <w:rStyle w:val="StyleUnderline"/>
          <w:rFonts w:cs="Calibri"/>
          <w:highlight w:val="yellow"/>
        </w:rPr>
        <w:t>morality</w:t>
      </w:r>
      <w:r w:rsidRPr="00C7794F">
        <w:rPr>
          <w:rStyle w:val="StyleUnderline"/>
          <w:rFonts w:cs="Calibri"/>
        </w:rPr>
        <w:t xml:space="preserve"> is </w:t>
      </w:r>
      <w:r w:rsidRPr="00C7794F">
        <w:rPr>
          <w:rStyle w:val="StyleUnderline"/>
          <w:rFonts w:cs="Calibri"/>
          <w:highlight w:val="yellow"/>
        </w:rPr>
        <w:t>you've</w:t>
      </w:r>
      <w:r w:rsidRPr="00C7794F">
        <w:rPr>
          <w:rStyle w:val="StyleUnderline"/>
          <w:rFonts w:cs="Calibri"/>
        </w:rPr>
        <w:t xml:space="preserve"> </w:t>
      </w:r>
      <w:r w:rsidRPr="00C7794F">
        <w:rPr>
          <w:rStyle w:val="StyleUnderline"/>
          <w:rFonts w:cs="Calibri"/>
          <w:highlight w:val="yellow"/>
        </w:rPr>
        <w:t>got</w:t>
      </w:r>
      <w:r w:rsidRPr="00C7794F">
        <w:rPr>
          <w:rStyle w:val="StyleUnderline"/>
          <w:rFonts w:cs="Calibri"/>
        </w:rPr>
        <w:t xml:space="preserve"> all these different </w:t>
      </w:r>
      <w:r w:rsidRPr="00C7794F">
        <w:rPr>
          <w:rStyle w:val="StyleUnderline"/>
          <w:rFonts w:cs="Calibri"/>
          <w:highlight w:val="yellow"/>
        </w:rPr>
        <w:t>tribes</w:t>
      </w:r>
      <w:r w:rsidRPr="00C7794F">
        <w:rPr>
          <w:rStyle w:val="StyleUnderline"/>
          <w:rFonts w:cs="Calibri"/>
        </w:rPr>
        <w:t xml:space="preserve"> </w:t>
      </w:r>
      <w:r w:rsidRPr="00C7794F">
        <w:rPr>
          <w:rStyle w:val="StyleUnderline"/>
          <w:rFonts w:cs="Calibri"/>
          <w:highlight w:val="yellow"/>
        </w:rPr>
        <w:t>with</w:t>
      </w:r>
      <w:r w:rsidRPr="00C7794F">
        <w:rPr>
          <w:rStyle w:val="StyleUnderline"/>
          <w:rFonts w:cs="Calibri"/>
        </w:rPr>
        <w:t xml:space="preserve"> all of these </w:t>
      </w:r>
      <w:r w:rsidRPr="00C7794F">
        <w:rPr>
          <w:rStyle w:val="StyleUnderline"/>
          <w:rFonts w:cs="Calibri"/>
          <w:highlight w:val="yellow"/>
        </w:rPr>
        <w:t>different values based</w:t>
      </w:r>
      <w:r w:rsidRPr="00C7794F">
        <w:rPr>
          <w:rStyle w:val="StyleUnderline"/>
          <w:rFonts w:cs="Calibri"/>
        </w:rPr>
        <w:t xml:space="preserve"> </w:t>
      </w:r>
      <w:r w:rsidRPr="00C7794F">
        <w:rPr>
          <w:rStyle w:val="StyleUnderline"/>
          <w:rFonts w:cs="Calibri"/>
          <w:highlight w:val="yellow"/>
        </w:rPr>
        <w:t>on</w:t>
      </w:r>
      <w:r w:rsidRPr="00C7794F">
        <w:rPr>
          <w:rStyle w:val="StyleUnderline"/>
          <w:rFonts w:cs="Calibri"/>
        </w:rPr>
        <w:t xml:space="preserve"> their </w:t>
      </w:r>
      <w:r w:rsidRPr="00C7794F">
        <w:rPr>
          <w:rStyle w:val="StyleUnderline"/>
          <w:rFonts w:cs="Calibri"/>
          <w:highlight w:val="yellow"/>
        </w:rPr>
        <w:t>different ways of life.</w:t>
      </w:r>
      <w:r w:rsidRPr="00C7794F">
        <w:rPr>
          <w:rStyle w:val="StyleUnderline"/>
          <w:rFonts w:cs="Calibri"/>
        </w:rPr>
        <w:t xml:space="preserve"> What can they do to get along</w:t>
      </w:r>
      <w:r w:rsidRPr="00C7794F">
        <w:rPr>
          <w:rFonts w:cs="Calibri"/>
          <w:sz w:val="14"/>
        </w:rPr>
        <w:t xml:space="preserve">? And I think that the </w:t>
      </w:r>
      <w:r w:rsidRPr="00C7794F">
        <w:rPr>
          <w:rFonts w:cs="Calibri"/>
          <w:sz w:val="14"/>
        </w:rPr>
        <w:lastRenderedPageBreak/>
        <w:t xml:space="preserve">best answer that we have is--well, let's back up. </w:t>
      </w:r>
      <w:r w:rsidRPr="00C7794F">
        <w:rPr>
          <w:rStyle w:val="StyleUnderline"/>
          <w:rFonts w:cs="Calibri"/>
        </w:rPr>
        <w:t xml:space="preserve">In order </w:t>
      </w:r>
      <w:r w:rsidRPr="00C7794F">
        <w:rPr>
          <w:rStyle w:val="StyleUnderline"/>
          <w:rFonts w:cs="Calibri"/>
          <w:highlight w:val="yellow"/>
        </w:rPr>
        <w:t>to resolve</w:t>
      </w:r>
      <w:r w:rsidRPr="00C7794F">
        <w:rPr>
          <w:rStyle w:val="StyleUnderline"/>
          <w:rFonts w:cs="Calibri"/>
        </w:rPr>
        <w:t xml:space="preserve"> </w:t>
      </w:r>
      <w:r w:rsidRPr="00C7794F">
        <w:rPr>
          <w:rStyle w:val="StyleUnderline"/>
          <w:rFonts w:cs="Calibri"/>
          <w:highlight w:val="yellow"/>
        </w:rPr>
        <w:t>any</w:t>
      </w:r>
      <w:r w:rsidRPr="00C7794F">
        <w:rPr>
          <w:rStyle w:val="StyleUnderline"/>
          <w:rFonts w:cs="Calibri"/>
        </w:rPr>
        <w:t xml:space="preserve"> kind of </w:t>
      </w:r>
      <w:r w:rsidRPr="00C7794F">
        <w:rPr>
          <w:rStyle w:val="StyleUnderline"/>
          <w:rFonts w:cs="Calibri"/>
          <w:highlight w:val="yellow"/>
        </w:rPr>
        <w:t>tradeoff</w:t>
      </w:r>
      <w:r w:rsidRPr="00C7794F">
        <w:rPr>
          <w:rStyle w:val="StyleUnderline"/>
          <w:rFonts w:cs="Calibri"/>
        </w:rPr>
        <w:t xml:space="preserve">, you have to </w:t>
      </w:r>
      <w:r w:rsidRPr="00C7794F">
        <w:rPr>
          <w:rStyle w:val="StyleUnderline"/>
          <w:rFonts w:cs="Calibri"/>
          <w:highlight w:val="yellow"/>
        </w:rPr>
        <w:t>have</w:t>
      </w:r>
      <w:r w:rsidRPr="00C7794F">
        <w:rPr>
          <w:rStyle w:val="StyleUnderline"/>
          <w:rFonts w:cs="Calibri"/>
        </w:rPr>
        <w:t xml:space="preserve"> </w:t>
      </w:r>
      <w:r w:rsidRPr="00C7794F">
        <w:rPr>
          <w:rStyle w:val="StyleUnderline"/>
          <w:rFonts w:cs="Calibri"/>
          <w:highlight w:val="yellow"/>
        </w:rPr>
        <w:t>some</w:t>
      </w:r>
      <w:r w:rsidRPr="00C7794F">
        <w:rPr>
          <w:rStyle w:val="StyleUnderline"/>
          <w:rFonts w:cs="Calibri"/>
        </w:rPr>
        <w:t xml:space="preserve"> kind of </w:t>
      </w:r>
      <w:r w:rsidRPr="00C7794F">
        <w:rPr>
          <w:rStyle w:val="StyleUnderline"/>
          <w:rFonts w:cs="Calibri"/>
          <w:highlight w:val="yellow"/>
        </w:rPr>
        <w:t>common metric.</w:t>
      </w:r>
      <w:r w:rsidRPr="00C7794F">
        <w:rPr>
          <w:rStyle w:val="StyleUnderline"/>
          <w:rFonts w:cs="Calibri"/>
        </w:rPr>
        <w:t xml:space="preserve"> You have to have some kind of common currency. And I think that what utilitarianism, whether it's the moral truth or not, is provide a kind of common currency</w:t>
      </w:r>
      <w:r w:rsidRPr="00C7794F">
        <w:rPr>
          <w:rFonts w:cs="Calibri"/>
          <w:sz w:val="14"/>
        </w:rPr>
        <w:t xml:space="preserve">. So, </w:t>
      </w:r>
      <w:r w:rsidRPr="00C7794F">
        <w:rPr>
          <w:rStyle w:val="StyleUnderline"/>
          <w:rFonts w:cs="Calibri"/>
        </w:rPr>
        <w:t xml:space="preserve">what is </w:t>
      </w:r>
      <w:r w:rsidRPr="00C7794F">
        <w:rPr>
          <w:rStyle w:val="StyleUnderline"/>
          <w:rFonts w:cs="Calibri"/>
          <w:highlight w:val="yellow"/>
        </w:rPr>
        <w:t>util</w:t>
      </w:r>
      <w:r w:rsidRPr="00C7794F">
        <w:rPr>
          <w:rStyle w:val="StyleUnderline"/>
          <w:rFonts w:cs="Calibri"/>
        </w:rPr>
        <w:t>itarianism?</w:t>
      </w:r>
      <w:r w:rsidRPr="00C7794F">
        <w:rPr>
          <w:rFonts w:cs="Calibri"/>
          <w:sz w:val="14"/>
        </w:rPr>
        <w:t xml:space="preserve"> It's basically the idea that--</w:t>
      </w:r>
      <w:r w:rsidRPr="00C7794F">
        <w:rPr>
          <w:rStyle w:val="StyleUnderline"/>
          <w:rFonts w:cs="Calibri"/>
        </w:rPr>
        <w:t>it</w:t>
      </w:r>
      <w:r w:rsidRPr="00C7794F">
        <w:rPr>
          <w:rStyle w:val="StyleUnderline"/>
          <w:rFonts w:cs="Calibri"/>
          <w:highlight w:val="yellow"/>
        </w:rPr>
        <w:t>'s</w:t>
      </w:r>
      <w:r w:rsidRPr="00C7794F">
        <w:rPr>
          <w:rStyle w:val="StyleUnderline"/>
          <w:rFonts w:cs="Calibri"/>
        </w:rPr>
        <w:t xml:space="preserve"> really </w:t>
      </w:r>
      <w:r w:rsidRPr="00C7794F">
        <w:rPr>
          <w:rStyle w:val="StyleUnderline"/>
          <w:rFonts w:cs="Calibri"/>
          <w:highlight w:val="yellow"/>
        </w:rPr>
        <w:t>two</w:t>
      </w:r>
      <w:r w:rsidRPr="00C7794F">
        <w:rPr>
          <w:rStyle w:val="StyleUnderline"/>
          <w:rFonts w:cs="Calibri"/>
        </w:rPr>
        <w:t xml:space="preserve"> </w:t>
      </w:r>
      <w:r w:rsidRPr="00C7794F">
        <w:rPr>
          <w:rStyle w:val="StyleUnderline"/>
          <w:rFonts w:cs="Calibri"/>
          <w:highlight w:val="yellow"/>
        </w:rPr>
        <w:t>ideas</w:t>
      </w:r>
      <w:r w:rsidRPr="00C7794F">
        <w:rPr>
          <w:rStyle w:val="StyleUnderline"/>
          <w:rFonts w:cs="Calibri"/>
        </w:rPr>
        <w:t xml:space="preserve"> put together. </w:t>
      </w:r>
      <w:r w:rsidRPr="00C7794F">
        <w:rPr>
          <w:rStyle w:val="StyleUnderline"/>
          <w:rFonts w:cs="Calibri"/>
          <w:highlight w:val="yellow"/>
        </w:rPr>
        <w:t>One is</w:t>
      </w:r>
      <w:r w:rsidRPr="00C7794F">
        <w:rPr>
          <w:rStyle w:val="StyleUnderline"/>
          <w:rFonts w:cs="Calibri"/>
        </w:rPr>
        <w:t xml:space="preserve"> the idea of </w:t>
      </w:r>
      <w:r w:rsidRPr="00C7794F">
        <w:rPr>
          <w:rStyle w:val="StyleUnderline"/>
          <w:rFonts w:cs="Calibri"/>
          <w:highlight w:val="yellow"/>
        </w:rPr>
        <w:t>impartiality</w:t>
      </w:r>
      <w:r w:rsidRPr="00C7794F">
        <w:rPr>
          <w:rFonts w:cs="Calibri"/>
          <w:sz w:val="14"/>
        </w:rPr>
        <w:t>. That is</w:t>
      </w:r>
      <w:r w:rsidRPr="00C7794F">
        <w:rPr>
          <w:rStyle w:val="StyleUnderline"/>
          <w:rFonts w:cs="Calibri"/>
        </w:rPr>
        <w:t xml:space="preserve">, at least </w:t>
      </w:r>
      <w:r w:rsidRPr="00C7794F">
        <w:rPr>
          <w:rStyle w:val="StyleUnderline"/>
          <w:rFonts w:cs="Calibri"/>
          <w:highlight w:val="yellow"/>
        </w:rPr>
        <w:t>as social decision makers</w:t>
      </w:r>
      <w:r w:rsidRPr="00C7794F">
        <w:rPr>
          <w:rStyle w:val="StyleUnderline"/>
          <w:rFonts w:cs="Calibri"/>
        </w:rPr>
        <w:t xml:space="preserve">, </w:t>
      </w:r>
      <w:r w:rsidRPr="00C7794F">
        <w:rPr>
          <w:rStyle w:val="StyleUnderline"/>
          <w:rFonts w:cs="Calibri"/>
          <w:highlight w:val="yellow"/>
        </w:rPr>
        <w:t>we should regard</w:t>
      </w:r>
      <w:r w:rsidRPr="00C7794F">
        <w:rPr>
          <w:rStyle w:val="StyleUnderline"/>
          <w:rFonts w:cs="Calibri"/>
        </w:rPr>
        <w:t xml:space="preserve"> </w:t>
      </w:r>
      <w:r w:rsidRPr="00C7794F">
        <w:rPr>
          <w:rStyle w:val="StyleUnderline"/>
          <w:rFonts w:cs="Calibri"/>
          <w:highlight w:val="yellow"/>
        </w:rPr>
        <w:t>everybody's interests as</w:t>
      </w:r>
      <w:r w:rsidRPr="00C7794F">
        <w:rPr>
          <w:rStyle w:val="StyleUnderline"/>
          <w:rFonts w:cs="Calibri"/>
        </w:rPr>
        <w:t xml:space="preserve"> of </w:t>
      </w:r>
      <w:r w:rsidRPr="00C7794F">
        <w:rPr>
          <w:rStyle w:val="StyleUnderline"/>
          <w:rFonts w:cs="Calibri"/>
          <w:highlight w:val="yellow"/>
        </w:rPr>
        <w:t>equal</w:t>
      </w:r>
      <w:r w:rsidRPr="00C7794F">
        <w:rPr>
          <w:rStyle w:val="StyleUnderline"/>
          <w:rFonts w:cs="Calibri"/>
        </w:rPr>
        <w:t xml:space="preserve"> worth. Everybody counts the same.</w:t>
      </w:r>
      <w:r w:rsidRPr="00C7794F">
        <w:rPr>
          <w:rFonts w:cs="Calibri"/>
          <w:sz w:val="14"/>
        </w:rPr>
        <w:t xml:space="preserve"> And then you might say, 'Well, but okay, </w:t>
      </w:r>
      <w:r w:rsidRPr="00C7794F">
        <w:rPr>
          <w:rStyle w:val="StyleUnderline"/>
          <w:rFonts w:cs="Calibri"/>
        </w:rPr>
        <w:t xml:space="preserve">what does it mean to count everybody the same? </w:t>
      </w:r>
      <w:r w:rsidRPr="00C7794F">
        <w:rPr>
          <w:rStyle w:val="StyleUnderline"/>
          <w:rFonts w:cs="Calibri"/>
          <w:highlight w:val="yellow"/>
        </w:rPr>
        <w:t>What</w:t>
      </w:r>
      <w:r w:rsidRPr="00C7794F">
        <w:rPr>
          <w:rStyle w:val="StyleUnderline"/>
          <w:rFonts w:cs="Calibri"/>
        </w:rPr>
        <w:t xml:space="preserve"> is it that really </w:t>
      </w:r>
      <w:r w:rsidRPr="00C7794F">
        <w:rPr>
          <w:rStyle w:val="StyleUnderline"/>
          <w:rFonts w:cs="Calibri"/>
          <w:highlight w:val="yellow"/>
        </w:rPr>
        <w:t>matters</w:t>
      </w:r>
      <w:r w:rsidRPr="00C7794F">
        <w:rPr>
          <w:rStyle w:val="StyleUnderline"/>
          <w:rFonts w:cs="Calibri"/>
        </w:rPr>
        <w:t xml:space="preserve"> for you and for me and </w:t>
      </w:r>
      <w:r w:rsidRPr="00C7794F">
        <w:rPr>
          <w:rStyle w:val="StyleUnderline"/>
          <w:rFonts w:cs="Calibri"/>
          <w:highlight w:val="yellow"/>
        </w:rPr>
        <w:t>for everybody</w:t>
      </w:r>
      <w:r w:rsidRPr="00C7794F">
        <w:rPr>
          <w:rStyle w:val="StyleUnderline"/>
          <w:rFonts w:cs="Calibri"/>
        </w:rPr>
        <w:t xml:space="preserve"> else?' And</w:t>
      </w:r>
      <w:r w:rsidRPr="00C7794F">
        <w:rPr>
          <w:rFonts w:cs="Calibri"/>
          <w:sz w:val="14"/>
        </w:rPr>
        <w:t xml:space="preserve"> </w:t>
      </w:r>
      <w:r w:rsidRPr="00C7794F">
        <w:rPr>
          <w:rStyle w:val="StyleUnderline"/>
          <w:rFonts w:cs="Calibri"/>
        </w:rPr>
        <w:t xml:space="preserve">there </w:t>
      </w:r>
      <w:r w:rsidRPr="00C7794F">
        <w:rPr>
          <w:rStyle w:val="StyleUnderline"/>
          <w:rFonts w:cs="Calibri"/>
          <w:highlight w:val="yellow"/>
        </w:rPr>
        <w:t>the</w:t>
      </w:r>
      <w:r w:rsidRPr="00C7794F">
        <w:rPr>
          <w:rStyle w:val="StyleUnderline"/>
          <w:rFonts w:cs="Calibri"/>
        </w:rPr>
        <w:t xml:space="preserve"> utilitarian's </w:t>
      </w:r>
      <w:r w:rsidRPr="00C7794F">
        <w:rPr>
          <w:rStyle w:val="StyleUnderline"/>
          <w:rFonts w:cs="Calibri"/>
          <w:highlight w:val="yellow"/>
        </w:rPr>
        <w:t>answer is</w:t>
      </w:r>
      <w:r w:rsidRPr="00C7794F">
        <w:rPr>
          <w:rStyle w:val="StyleUnderline"/>
          <w:rFonts w:cs="Calibri"/>
        </w:rPr>
        <w:t xml:space="preserve"> what</w:t>
      </w:r>
      <w:r w:rsidRPr="00C7794F">
        <w:rPr>
          <w:rFonts w:cs="Calibri"/>
          <w:sz w:val="14"/>
        </w:rPr>
        <w:t xml:space="preserve"> </w:t>
      </w:r>
      <w:r w:rsidRPr="00C7794F">
        <w:rPr>
          <w:rStyle w:val="StyleUnderline"/>
          <w:rFonts w:cs="Calibri"/>
        </w:rPr>
        <w:t>is sometimes called</w:t>
      </w:r>
      <w:r w:rsidRPr="00C7794F">
        <w:rPr>
          <w:rFonts w:cs="Calibri"/>
          <w:sz w:val="14"/>
        </w:rPr>
        <w:t xml:space="preserve">, somewhat accurately and somewhat misleadingly, </w:t>
      </w:r>
      <w:r w:rsidRPr="00C7794F">
        <w:rPr>
          <w:rStyle w:val="StyleUnderline"/>
          <w:rFonts w:cs="Calibri"/>
          <w:highlight w:val="yellow"/>
        </w:rPr>
        <w:t>happiness</w:t>
      </w:r>
      <w:r w:rsidRPr="00C7794F">
        <w:rPr>
          <w:rFonts w:cs="Calibri"/>
          <w:sz w:val="14"/>
        </w:rPr>
        <w:t xml:space="preserve">. But </w:t>
      </w:r>
      <w:r w:rsidRPr="00C7794F">
        <w:rPr>
          <w:rStyle w:val="StyleUnderline"/>
          <w:rFonts w:cs="Calibri"/>
        </w:rPr>
        <w:t xml:space="preserve">it's </w:t>
      </w:r>
      <w:r w:rsidRPr="00C7794F">
        <w:rPr>
          <w:rStyle w:val="StyleUnderline"/>
          <w:rFonts w:cs="Calibri"/>
          <w:highlight w:val="yellow"/>
        </w:rPr>
        <w:t>not</w:t>
      </w:r>
      <w:r w:rsidRPr="00C7794F">
        <w:rPr>
          <w:rStyle w:val="StyleUnderline"/>
          <w:rFonts w:cs="Calibri"/>
        </w:rPr>
        <w:t xml:space="preserve"> really happiness </w:t>
      </w:r>
      <w:r w:rsidRPr="00C7794F">
        <w:rPr>
          <w:rStyle w:val="StyleUnderline"/>
          <w:rFonts w:cs="Calibri"/>
          <w:highlight w:val="yellow"/>
        </w:rPr>
        <w:t>in the sense of</w:t>
      </w:r>
      <w:r w:rsidRPr="00C7794F">
        <w:rPr>
          <w:rStyle w:val="StyleUnderline"/>
          <w:rFonts w:cs="Calibri"/>
        </w:rPr>
        <w:t xml:space="preserve"> cherries on sundaes</w:t>
      </w:r>
      <w:r w:rsidRPr="00C7794F">
        <w:rPr>
          <w:rStyle w:val="StyleUnderline"/>
          <w:rFonts w:cs="Calibri"/>
          <w:highlight w:val="yellow"/>
        </w:rPr>
        <w:t>, things that make you smile. It's</w:t>
      </w:r>
      <w:r w:rsidRPr="00C7794F">
        <w:rPr>
          <w:rStyle w:val="StyleUnderline"/>
          <w:rFonts w:cs="Calibri"/>
        </w:rPr>
        <w:t xml:space="preserve"> really </w:t>
      </w:r>
      <w:r w:rsidRPr="00C7794F">
        <w:rPr>
          <w:rStyle w:val="StyleUnderline"/>
          <w:rFonts w:cs="Calibri"/>
          <w:highlight w:val="yellow"/>
        </w:rPr>
        <w:t>the quality of conscious experience</w:t>
      </w:r>
      <w:r w:rsidRPr="00C7794F">
        <w:rPr>
          <w:rStyle w:val="StyleUnderline"/>
          <w:rFonts w:cs="Calibri"/>
        </w:rPr>
        <w:t>.</w:t>
      </w:r>
      <w:r w:rsidRPr="00C7794F">
        <w:rPr>
          <w:rFonts w:cs="Calibri"/>
          <w:sz w:val="14"/>
        </w:rPr>
        <w:t xml:space="preserve"> So, the idea is that </w:t>
      </w:r>
      <w:r w:rsidRPr="00C7794F">
        <w:rPr>
          <w:rStyle w:val="StyleUnderline"/>
          <w:rFonts w:cs="Calibri"/>
          <w:highlight w:val="yellow"/>
        </w:rPr>
        <w:t>if you start with</w:t>
      </w:r>
      <w:r w:rsidRPr="00C7794F">
        <w:rPr>
          <w:rStyle w:val="StyleUnderline"/>
          <w:rFonts w:cs="Calibri"/>
        </w:rPr>
        <w:t xml:space="preserve"> </w:t>
      </w:r>
      <w:r w:rsidRPr="00C7794F">
        <w:rPr>
          <w:rStyle w:val="StyleUnderline"/>
          <w:rFonts w:cs="Calibri"/>
          <w:highlight w:val="yellow"/>
        </w:rPr>
        <w:t>anything</w:t>
      </w:r>
      <w:r w:rsidRPr="00C7794F">
        <w:rPr>
          <w:rStyle w:val="StyleUnderline"/>
          <w:rFonts w:cs="Calibri"/>
        </w:rPr>
        <w:t xml:space="preserve"> that </w:t>
      </w:r>
      <w:r w:rsidRPr="00C7794F">
        <w:rPr>
          <w:rStyle w:val="StyleUnderline"/>
          <w:rFonts w:cs="Calibri"/>
          <w:highlight w:val="yellow"/>
        </w:rPr>
        <w:t>you value</w:t>
      </w:r>
      <w:r w:rsidRPr="00C7794F">
        <w:rPr>
          <w:rStyle w:val="StyleUnderline"/>
          <w:rFonts w:cs="Calibri"/>
        </w:rPr>
        <w:t xml:space="preserve">, </w:t>
      </w:r>
      <w:r w:rsidRPr="00C7794F">
        <w:rPr>
          <w:rStyle w:val="StyleUnderline"/>
          <w:rFonts w:cs="Calibri"/>
          <w:highlight w:val="yellow"/>
        </w:rPr>
        <w:t>and say, 'Why do you care about that?</w:t>
      </w:r>
      <w:r w:rsidRPr="00C7794F">
        <w:rPr>
          <w:rStyle w:val="StyleUnderline"/>
          <w:rFonts w:cs="Calibri"/>
        </w:rPr>
        <w:t>' and keep asking</w:t>
      </w:r>
      <w:r w:rsidRPr="00C7794F">
        <w:rPr>
          <w:rFonts w:cs="Calibri"/>
          <w:sz w:val="14"/>
        </w:rPr>
        <w:t xml:space="preserve">, 'Why do you care about that?' or 'Why do you care about that?' </w:t>
      </w:r>
      <w:r w:rsidRPr="00C7794F">
        <w:rPr>
          <w:rStyle w:val="StyleUnderline"/>
          <w:rFonts w:cs="Calibri"/>
          <w:highlight w:val="yellow"/>
        </w:rPr>
        <w:t>you</w:t>
      </w:r>
      <w:r w:rsidRPr="00C7794F">
        <w:rPr>
          <w:rStyle w:val="StyleUnderline"/>
          <w:rFonts w:cs="Calibri"/>
        </w:rPr>
        <w:t xml:space="preserve"> ultimately </w:t>
      </w:r>
      <w:r w:rsidRPr="00C7794F">
        <w:rPr>
          <w:rStyle w:val="StyleUnderline"/>
          <w:rFonts w:cs="Calibri"/>
          <w:highlight w:val="yellow"/>
        </w:rPr>
        <w:t xml:space="preserve">come down </w:t>
      </w:r>
      <w:r w:rsidRPr="00C7794F">
        <w:rPr>
          <w:rStyle w:val="StyleUnderline"/>
          <w:rFonts w:cs="Calibri"/>
        </w:rPr>
        <w:t xml:space="preserve">to </w:t>
      </w:r>
      <w:r w:rsidRPr="00C7794F">
        <w:rPr>
          <w:rStyle w:val="StyleUnderline"/>
          <w:rFonts w:cs="Calibri"/>
          <w:highlight w:val="yellow"/>
        </w:rPr>
        <w:t>the quality</w:t>
      </w:r>
      <w:r w:rsidRPr="00C7794F">
        <w:rPr>
          <w:rStyle w:val="StyleUnderline"/>
          <w:rFonts w:cs="Calibri"/>
        </w:rPr>
        <w:t xml:space="preserve"> </w:t>
      </w:r>
      <w:r w:rsidRPr="00C7794F">
        <w:rPr>
          <w:rStyle w:val="StyleUnderline"/>
          <w:rFonts w:cs="Calibri"/>
          <w:highlight w:val="yellow"/>
        </w:rPr>
        <w:t>of</w:t>
      </w:r>
      <w:r w:rsidRPr="00C7794F">
        <w:rPr>
          <w:rStyle w:val="StyleUnderline"/>
          <w:rFonts w:cs="Calibri"/>
        </w:rPr>
        <w:t xml:space="preserve"> someone's conscious </w:t>
      </w:r>
      <w:r w:rsidRPr="00C7794F">
        <w:rPr>
          <w:rStyle w:val="StyleUnderline"/>
          <w:rFonts w:cs="Calibri"/>
          <w:highlight w:val="yellow"/>
        </w:rPr>
        <w:t>experience</w:t>
      </w:r>
      <w:r w:rsidRPr="00C7794F">
        <w:rPr>
          <w:rFonts w:cs="Calibri"/>
          <w:sz w:val="14"/>
        </w:rPr>
        <w:t xml:space="preserve">. So </w:t>
      </w:r>
      <w:r w:rsidRPr="00C7794F">
        <w:rPr>
          <w:rStyle w:val="StyleUnderline"/>
          <w:rFonts w:cs="Calibri"/>
          <w:highlight w:val="yellow"/>
        </w:rPr>
        <w:t>if I</w:t>
      </w:r>
      <w:r w:rsidRPr="00C7794F">
        <w:rPr>
          <w:rStyle w:val="StyleUnderline"/>
          <w:rFonts w:cs="Calibri"/>
        </w:rPr>
        <w:t xml:space="preserve"> were to </w:t>
      </w:r>
      <w:r w:rsidRPr="00C7794F">
        <w:rPr>
          <w:rStyle w:val="StyleUnderline"/>
          <w:rFonts w:cs="Calibri"/>
          <w:highlight w:val="yellow"/>
        </w:rPr>
        <w:t>say</w:t>
      </w:r>
      <w:r w:rsidRPr="00C7794F">
        <w:rPr>
          <w:rStyle w:val="StyleUnderline"/>
          <w:rFonts w:cs="Calibri"/>
        </w:rPr>
        <w:t xml:space="preserve">, </w:t>
      </w:r>
      <w:r w:rsidRPr="00C7794F">
        <w:rPr>
          <w:rStyle w:val="StyleUnderline"/>
          <w:rFonts w:cs="Calibri"/>
          <w:highlight w:val="yellow"/>
        </w:rPr>
        <w:t>'Why did you go to work</w:t>
      </w:r>
      <w:r w:rsidRPr="00C7794F">
        <w:rPr>
          <w:rStyle w:val="StyleUnderline"/>
          <w:rFonts w:cs="Calibri"/>
        </w:rPr>
        <w:t xml:space="preserve"> today?' </w:t>
      </w:r>
      <w:r w:rsidRPr="00C7794F">
        <w:rPr>
          <w:rStyle w:val="StyleUnderline"/>
          <w:rFonts w:cs="Calibri"/>
          <w:highlight w:val="yellow"/>
        </w:rPr>
        <w:t>you'd say</w:t>
      </w:r>
      <w:r w:rsidRPr="00C7794F">
        <w:rPr>
          <w:rStyle w:val="StyleUnderline"/>
          <w:rFonts w:cs="Calibri"/>
        </w:rPr>
        <w:t xml:space="preserve">, 'Well, </w:t>
      </w:r>
      <w:r w:rsidRPr="00C7794F">
        <w:rPr>
          <w:rStyle w:val="StyleUnderline"/>
          <w:rFonts w:cs="Calibri"/>
          <w:highlight w:val="yellow"/>
        </w:rPr>
        <w:t>I need to make money</w:t>
      </w:r>
      <w:r w:rsidRPr="00C7794F">
        <w:rPr>
          <w:rStyle w:val="StyleUnderline"/>
          <w:rFonts w:cs="Calibri"/>
        </w:rPr>
        <w:t xml:space="preserve">; and I also enjoy my work.' 'Well, what do you need your money for?' 'Well, I need </w:t>
      </w:r>
      <w:r w:rsidRPr="00C7794F">
        <w:rPr>
          <w:rStyle w:val="StyleUnderline"/>
          <w:rFonts w:cs="Calibri"/>
          <w:highlight w:val="yellow"/>
        </w:rPr>
        <w:t>to have a place to live</w:t>
      </w:r>
      <w:r w:rsidRPr="00C7794F">
        <w:rPr>
          <w:rStyle w:val="StyleUnderline"/>
          <w:rFonts w:cs="Calibri"/>
        </w:rPr>
        <w:t xml:space="preserve">; it costs money.' 'Well, why can't you just live outside?' 'Well, I need a place </w:t>
      </w:r>
      <w:r w:rsidRPr="00C7794F">
        <w:rPr>
          <w:rStyle w:val="StyleUnderline"/>
          <w:rFonts w:cs="Calibri"/>
          <w:highlight w:val="yellow"/>
        </w:rPr>
        <w:t>to sleep</w:t>
      </w:r>
      <w:r w:rsidRPr="00C7794F">
        <w:rPr>
          <w:rStyle w:val="StyleUnderline"/>
          <w:rFonts w:cs="Calibri"/>
        </w:rPr>
        <w:t xml:space="preserve">; </w:t>
      </w:r>
      <w:r w:rsidRPr="00C7794F">
        <w:rPr>
          <w:rStyle w:val="StyleUnderline"/>
          <w:rFonts w:cs="Calibri"/>
          <w:highlight w:val="yellow"/>
        </w:rPr>
        <w:t>it's cold</w:t>
      </w:r>
      <w:r w:rsidRPr="00C7794F">
        <w:rPr>
          <w:rStyle w:val="StyleUnderline"/>
          <w:rFonts w:cs="Calibri"/>
        </w:rPr>
        <w:t xml:space="preserve"> at night.' 'Well, </w:t>
      </w:r>
      <w:r w:rsidRPr="00C7794F">
        <w:rPr>
          <w:rStyle w:val="StyleUnderline"/>
          <w:rFonts w:cs="Calibri"/>
          <w:highlight w:val="yellow"/>
        </w:rPr>
        <w:t>what's wrong with</w:t>
      </w:r>
      <w:r w:rsidRPr="00C7794F">
        <w:rPr>
          <w:rStyle w:val="StyleUnderline"/>
          <w:rFonts w:cs="Calibri"/>
        </w:rPr>
        <w:t xml:space="preserve"> being </w:t>
      </w:r>
      <w:r w:rsidRPr="00C7794F">
        <w:rPr>
          <w:rStyle w:val="StyleUnderline"/>
          <w:rFonts w:cs="Calibri"/>
          <w:highlight w:val="yellow"/>
        </w:rPr>
        <w:t>cold</w:t>
      </w:r>
      <w:r w:rsidRPr="00C7794F">
        <w:rPr>
          <w:rStyle w:val="StyleUnderline"/>
          <w:rFonts w:cs="Calibri"/>
        </w:rPr>
        <w:t xml:space="preserve">?' 'Well, it's uncomfortable.' 'What's wrong with being uncomfortable?' </w:t>
      </w:r>
      <w:r w:rsidRPr="00C7794F">
        <w:rPr>
          <w:rStyle w:val="StyleUnderline"/>
          <w:rFonts w:cs="Calibri"/>
          <w:highlight w:val="yellow"/>
        </w:rPr>
        <w:t>'It's just bad</w:t>
      </w:r>
      <w:r w:rsidRPr="00C7794F">
        <w:rPr>
          <w:rStyle w:val="StyleUnderline"/>
          <w:rFonts w:cs="Calibri"/>
        </w:rPr>
        <w:t>.' Right?</w:t>
      </w:r>
      <w:r w:rsidRPr="00C7794F">
        <w:rPr>
          <w:rFonts w:cs="Calibri"/>
          <w:sz w:val="14"/>
        </w:rPr>
        <w:t xml:space="preserve"> </w:t>
      </w:r>
      <w:r w:rsidRPr="00C7794F">
        <w:rPr>
          <w:rStyle w:val="StyleUnderline"/>
          <w:rFonts w:cs="Calibri"/>
        </w:rPr>
        <w:t>At some point if you keep asking why, why, why, it's going to come down to the conscious experience--</w:t>
      </w:r>
      <w:r w:rsidRPr="00C7794F">
        <w:rPr>
          <w:rStyle w:val="StyleUnderline"/>
          <w:rFonts w:cs="Calibri"/>
          <w:highlight w:val="yellow"/>
        </w:rPr>
        <w:t>in Bentham's terms</w:t>
      </w:r>
      <w:r w:rsidRPr="00C7794F">
        <w:rPr>
          <w:rFonts w:cs="Calibri"/>
          <w:sz w:val="14"/>
        </w:rPr>
        <w:t xml:space="preserve">, again somewhat misleading, </w:t>
      </w:r>
      <w:r w:rsidRPr="00C7794F">
        <w:rPr>
          <w:rStyle w:val="StyleUnderline"/>
          <w:rFonts w:cs="Calibri"/>
          <w:highlight w:val="yellow"/>
        </w:rPr>
        <w:t>the pleasure and pain</w:t>
      </w:r>
      <w:r w:rsidRPr="00C7794F">
        <w:rPr>
          <w:rStyle w:val="StyleUnderline"/>
          <w:rFonts w:cs="Calibri"/>
        </w:rPr>
        <w:t xml:space="preserve"> of either you or somebody else that you care about.</w:t>
      </w:r>
      <w:r w:rsidRPr="00C7794F">
        <w:rPr>
          <w:rFonts w:cs="Calibri"/>
          <w:sz w:val="14"/>
        </w:rPr>
        <w:t xml:space="preserve"> So </w:t>
      </w:r>
      <w:r w:rsidRPr="00C7794F">
        <w:rPr>
          <w:rStyle w:val="StyleUnderline"/>
          <w:rFonts w:cs="Calibri"/>
        </w:rPr>
        <w:t>the utilitarian idea is to say, Okay, we all have our pleasures and pains, and as a moral philosophy we should all count equally.</w:t>
      </w:r>
      <w:r w:rsidRPr="00C7794F">
        <w:rPr>
          <w:rFonts w:cs="Calibri"/>
          <w:sz w:val="14"/>
        </w:rPr>
        <w:t xml:space="preserve"> And </w:t>
      </w:r>
      <w:r w:rsidRPr="00C7794F">
        <w:rPr>
          <w:rStyle w:val="StyleUnderline"/>
          <w:rFonts w:cs="Calibri"/>
        </w:rPr>
        <w:t xml:space="preserve">so </w:t>
      </w:r>
      <w:r w:rsidRPr="00C7794F">
        <w:rPr>
          <w:rStyle w:val="StyleUnderline"/>
          <w:rFonts w:cs="Calibri"/>
          <w:highlight w:val="yellow"/>
        </w:rPr>
        <w:t>a good standard for resolving public disagreements</w:t>
      </w:r>
      <w:r w:rsidRPr="00C7794F">
        <w:rPr>
          <w:rStyle w:val="StyleUnderline"/>
          <w:rFonts w:cs="Calibri"/>
        </w:rPr>
        <w:t xml:space="preserve"> </w:t>
      </w:r>
      <w:r w:rsidRPr="00C7794F">
        <w:rPr>
          <w:rStyle w:val="StyleUnderline"/>
          <w:rFonts w:cs="Calibri"/>
          <w:highlight w:val="yellow"/>
        </w:rPr>
        <w:t>is</w:t>
      </w:r>
      <w:r w:rsidRPr="00C7794F">
        <w:rPr>
          <w:rStyle w:val="StyleUnderline"/>
          <w:rFonts w:cs="Calibri"/>
        </w:rPr>
        <w:t xml:space="preserve"> to say we should go with whatever option is going </w:t>
      </w:r>
      <w:r w:rsidRPr="00C7794F">
        <w:rPr>
          <w:rStyle w:val="StyleUnderline"/>
          <w:rFonts w:cs="Calibri"/>
          <w:highlight w:val="yellow"/>
        </w:rPr>
        <w:t>to produce the best overall experience</w:t>
      </w:r>
      <w:r w:rsidRPr="00C7794F">
        <w:rPr>
          <w:rStyle w:val="StyleUnderline"/>
          <w:rFonts w:cs="Calibri"/>
        </w:rPr>
        <w:t xml:space="preserve"> for the people who are affected</w:t>
      </w:r>
      <w:r w:rsidRPr="00C7794F">
        <w:rPr>
          <w:rFonts w:cs="Calibri"/>
          <w:sz w:val="14"/>
        </w:rPr>
        <w:t xml:space="preserve">. </w:t>
      </w:r>
      <w:r w:rsidRPr="00C7794F">
        <w:rPr>
          <w:rStyle w:val="StyleUnderline"/>
          <w:rFonts w:cs="Calibri"/>
        </w:rPr>
        <w:t xml:space="preserve">Which you can </w:t>
      </w:r>
      <w:r w:rsidRPr="00C7794F">
        <w:rPr>
          <w:rStyle w:val="StyleUnderline"/>
          <w:rFonts w:cs="Calibri"/>
          <w:highlight w:val="yellow"/>
        </w:rPr>
        <w:t>think</w:t>
      </w:r>
      <w:r w:rsidRPr="00C7794F">
        <w:rPr>
          <w:rStyle w:val="StyleUnderline"/>
          <w:rFonts w:cs="Calibri"/>
        </w:rPr>
        <w:t xml:space="preserve"> of as shorthand as </w:t>
      </w:r>
      <w:r w:rsidRPr="00C7794F">
        <w:rPr>
          <w:rStyle w:val="StyleUnderline"/>
          <w:rFonts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cs="Calibri"/>
          <w:highlight w:val="yellow"/>
        </w:rPr>
        <w:t>one of the</w:t>
      </w:r>
      <w:r w:rsidRPr="00C7794F">
        <w:rPr>
          <w:rStyle w:val="StyleUnderline"/>
          <w:rFonts w:cs="Calibri"/>
        </w:rPr>
        <w:t xml:space="preserve"> biggest </w:t>
      </w:r>
      <w:r w:rsidRPr="00C7794F">
        <w:rPr>
          <w:rStyle w:val="StyleUnderline"/>
          <w:rFonts w:cs="Calibri"/>
          <w:highlight w:val="yellow"/>
        </w:rPr>
        <w:t>criticisms</w:t>
      </w:r>
      <w:r w:rsidRPr="00C7794F">
        <w:rPr>
          <w:rFonts w:cs="Calibri"/>
          <w:sz w:val="14"/>
        </w:rPr>
        <w:t xml:space="preserve">--and now we're getting back to the Trolley cases, </w:t>
      </w:r>
      <w:r w:rsidRPr="00C7794F">
        <w:rPr>
          <w:rStyle w:val="StyleUnderline"/>
          <w:rFonts w:cs="Calibri"/>
          <w:highlight w:val="yellow"/>
        </w:rPr>
        <w:t>is</w:t>
      </w:r>
      <w:r w:rsidRPr="00C7794F">
        <w:rPr>
          <w:rStyle w:val="StyleUnderline"/>
          <w:rFonts w:cs="Calibri"/>
        </w:rPr>
        <w:t xml:space="preserve"> that utilitarianism doesn't adequately account for people's </w:t>
      </w:r>
      <w:r w:rsidRPr="00C7794F">
        <w:rPr>
          <w:rStyle w:val="StyleUnderline"/>
          <w:rFonts w:cs="Calibri"/>
          <w:highlight w:val="yellow"/>
        </w:rPr>
        <w:t>rights</w:t>
      </w:r>
      <w:r w:rsidRPr="00C7794F">
        <w:rPr>
          <w:rStyle w:val="StyleUnderline"/>
          <w:rFonts w:cs="Calibri"/>
        </w:rPr>
        <w:t>.</w:t>
      </w:r>
      <w:r w:rsidRPr="00C7794F">
        <w:rPr>
          <w:rFonts w:cs="Calibri"/>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7794F">
        <w:rPr>
          <w:rStyle w:val="StyleUnderline"/>
          <w:rFonts w:cs="Calibri"/>
        </w:rPr>
        <w:t xml:space="preserve">So I spend a lot of the book trying to understand the psychology of cases like the </w:t>
      </w:r>
      <w:r w:rsidRPr="00C7794F">
        <w:rPr>
          <w:rStyle w:val="StyleUnderline"/>
          <w:rFonts w:cs="Calibri"/>
          <w:highlight w:val="yellow"/>
        </w:rPr>
        <w:t>footbridge case</w:t>
      </w:r>
      <w:r w:rsidRPr="00C7794F">
        <w:rPr>
          <w:rStyle w:val="StyleUnderline"/>
          <w:rFonts w:cs="Calibri"/>
        </w:rPr>
        <w:t xml:space="preserve">. And you mention these being </w:t>
      </w:r>
      <w:r w:rsidRPr="00C7794F">
        <w:rPr>
          <w:rStyle w:val="StyleUnderline"/>
          <w:rFonts w:cs="Calibri"/>
          <w:highlight w:val="yellow"/>
        </w:rPr>
        <w:t xml:space="preserve">kind of unrealistic </w:t>
      </w:r>
      <w:r w:rsidRPr="00C7794F">
        <w:rPr>
          <w:rStyle w:val="StyleUnderline"/>
          <w:rFonts w:cs="Calibri"/>
        </w:rPr>
        <w:t xml:space="preserve">and weird cases. That's actually part of my defense. </w:t>
      </w:r>
    </w:p>
    <w:p w14:paraId="6F5CF9FE" w14:textId="77777777" w:rsidR="00B11479" w:rsidRPr="00467FC5" w:rsidRDefault="00B11479" w:rsidP="00B11479">
      <w:pPr>
        <w:pStyle w:val="Heading4"/>
      </w:pPr>
      <w:r>
        <w:rPr>
          <w:rFonts w:cs="Calibri"/>
        </w:rPr>
        <w:t xml:space="preserve">5] </w:t>
      </w:r>
      <w:r w:rsidRPr="00467FC5">
        <w:t xml:space="preserve">Reducing existential risks is the top priority in any coherent moral theory </w:t>
      </w:r>
    </w:p>
    <w:p w14:paraId="5CEF864C" w14:textId="77777777" w:rsidR="00B11479" w:rsidRPr="00B57CDD" w:rsidRDefault="00B11479" w:rsidP="00B11479">
      <w:pPr>
        <w:rPr>
          <w:rFonts w:eastAsia="Calibri"/>
          <w:b/>
          <w:bCs/>
          <w:u w:val="single"/>
        </w:rPr>
      </w:pPr>
      <w:proofErr w:type="spellStart"/>
      <w:r w:rsidRPr="00467FC5">
        <w:rPr>
          <w:rFonts w:eastAsia="Calibri"/>
          <w:b/>
          <w:bCs/>
          <w:u w:val="single"/>
        </w:rPr>
        <w:t>Pummer</w:t>
      </w:r>
      <w:proofErr w:type="spellEnd"/>
      <w:r w:rsidRPr="00467FC5">
        <w:rPr>
          <w:rFonts w:eastAsia="Calibri"/>
          <w:b/>
          <w:bCs/>
          <w:u w:val="single"/>
        </w:rPr>
        <w:t>, PhD, 15</w:t>
      </w:r>
      <w:r>
        <w:rPr>
          <w:rFonts w:eastAsia="Calibri"/>
          <w:b/>
          <w:bCs/>
          <w:u w:val="single"/>
        </w:rPr>
        <w:t xml:space="preserve"> </w:t>
      </w:r>
      <w:r w:rsidRPr="00467FC5">
        <w:rPr>
          <w:rFonts w:eastAsia="Calibri"/>
          <w:sz w:val="16"/>
        </w:rPr>
        <w:t>(Theron, Philosophy @St. Andrews http://blog.practicalethics.ox.ac.uk/2015/05/moral-agreement-on-saving-the-world/)</w:t>
      </w:r>
    </w:p>
    <w:p w14:paraId="3F231AA1" w14:textId="03846D26" w:rsidR="00B11479" w:rsidRPr="00B11479" w:rsidRDefault="00B11479" w:rsidP="00B11479">
      <w:pPr>
        <w:rPr>
          <w:rFonts w:eastAsia="Calibri"/>
          <w:sz w:val="14"/>
        </w:rPr>
      </w:pPr>
      <w:r w:rsidRPr="00374954">
        <w:rPr>
          <w:rFonts w:eastAsia="Calibri"/>
          <w:sz w:val="14"/>
        </w:rPr>
        <w:t xml:space="preserve">There appears to be lot of disagreement in moral philosophy. Whether these many apparent disagreements are deep and irresolvable, I believe </w:t>
      </w:r>
      <w:r w:rsidRPr="00191611">
        <w:rPr>
          <w:rStyle w:val="StyleUnderline"/>
        </w:rPr>
        <w:t xml:space="preserve">there is at least one thing it is reasonable to agree on right now, </w:t>
      </w:r>
      <w:r w:rsidRPr="001725C3">
        <w:rPr>
          <w:rStyle w:val="StyleUnderline"/>
          <w:highlight w:val="green"/>
        </w:rPr>
        <w:t xml:space="preserve">whatever </w:t>
      </w:r>
      <w:r w:rsidRPr="00191611">
        <w:rPr>
          <w:rStyle w:val="StyleUnderline"/>
        </w:rPr>
        <w:t xml:space="preserve">general moral </w:t>
      </w:r>
      <w:r w:rsidRPr="001725C3">
        <w:rPr>
          <w:rStyle w:val="StyleUnderline"/>
          <w:highlight w:val="green"/>
        </w:rPr>
        <w:t xml:space="preserve">view </w:t>
      </w:r>
      <w:r w:rsidRPr="005F4B03">
        <w:rPr>
          <w:rStyle w:val="StyleUnderline"/>
        </w:rPr>
        <w:t>we adopt</w:t>
      </w:r>
      <w:r w:rsidRPr="00191611">
        <w:rPr>
          <w:rStyle w:val="StyleUnderline"/>
        </w:rPr>
        <w:t xml:space="preserve">: that </w:t>
      </w:r>
      <w:r w:rsidRPr="001725C3">
        <w:rPr>
          <w:rStyle w:val="StyleUnderline"/>
          <w:highlight w:val="green"/>
        </w:rPr>
        <w:t xml:space="preserve">it is </w:t>
      </w:r>
      <w:r w:rsidRPr="00191611">
        <w:rPr>
          <w:rStyle w:val="StyleUnderline"/>
        </w:rPr>
        <w:t xml:space="preserve">very </w:t>
      </w:r>
      <w:r w:rsidRPr="001725C3">
        <w:rPr>
          <w:rStyle w:val="StyleUnderline"/>
          <w:highlight w:val="green"/>
        </w:rPr>
        <w:t xml:space="preserve">important to reduce </w:t>
      </w:r>
      <w:r w:rsidRPr="00191611">
        <w:rPr>
          <w:rStyle w:val="StyleUnderline"/>
        </w:rPr>
        <w:t xml:space="preserve">the </w:t>
      </w:r>
      <w:r w:rsidRPr="001725C3">
        <w:rPr>
          <w:rStyle w:val="StyleUnderline"/>
          <w:highlight w:val="green"/>
        </w:rPr>
        <w:t xml:space="preserve">risk that </w:t>
      </w:r>
      <w:r w:rsidRPr="00191611">
        <w:rPr>
          <w:rStyle w:val="StyleUnderline"/>
        </w:rPr>
        <w:t xml:space="preserve">all intelligent </w:t>
      </w:r>
      <w:r w:rsidRPr="001725C3">
        <w:rPr>
          <w:rStyle w:val="StyleUnderline"/>
          <w:highlight w:val="green"/>
        </w:rPr>
        <w:t xml:space="preserve">beings </w:t>
      </w:r>
      <w:r w:rsidRPr="00191611">
        <w:rPr>
          <w:rStyle w:val="StyleUnderline"/>
        </w:rPr>
        <w:t xml:space="preserve">on this planet </w:t>
      </w:r>
      <w:r w:rsidRPr="001725C3">
        <w:rPr>
          <w:rStyle w:val="StyleUnderline"/>
          <w:highlight w:val="green"/>
        </w:rPr>
        <w:t xml:space="preserve">are eliminated by </w:t>
      </w:r>
      <w:r w:rsidRPr="00191611">
        <w:rPr>
          <w:rStyle w:val="StyleUnderline"/>
        </w:rPr>
        <w:t xml:space="preserve">an enormous </w:t>
      </w:r>
      <w:r w:rsidRPr="001725C3">
        <w:rPr>
          <w:rStyle w:val="StyleUnderline"/>
          <w:highlight w:val="green"/>
        </w:rPr>
        <w:t>catastrophe</w:t>
      </w:r>
      <w:r w:rsidRPr="00191611">
        <w:rPr>
          <w:rStyle w:val="StyleUnderline"/>
        </w:rPr>
        <w:t xml:space="preserve">, such as a nuclear war. How we might in fact try to reduce such existential risks is discussed elsewhere. My claim here is only that </w:t>
      </w:r>
      <w:r w:rsidRPr="001725C3">
        <w:rPr>
          <w:rStyle w:val="StyleUnderline"/>
          <w:highlight w:val="green"/>
        </w:rPr>
        <w:t xml:space="preserve">we </w:t>
      </w:r>
      <w:r w:rsidRPr="00191611">
        <w:rPr>
          <w:rStyle w:val="StyleUnderline"/>
        </w:rPr>
        <w:t xml:space="preserve">– whether we’re consequentialists, deontologists, or virtue ethicists – </w:t>
      </w:r>
      <w:r w:rsidRPr="001725C3">
        <w:rPr>
          <w:rStyle w:val="StyleUnderline"/>
          <w:highlight w:val="green"/>
        </w:rPr>
        <w:t xml:space="preserve">should all agree </w:t>
      </w:r>
      <w:r w:rsidRPr="005F4B03">
        <w:rPr>
          <w:rStyle w:val="StyleUnderline"/>
        </w:rPr>
        <w:t xml:space="preserve">that we should try </w:t>
      </w:r>
      <w:r w:rsidRPr="001725C3">
        <w:rPr>
          <w:rStyle w:val="StyleUnderline"/>
          <w:highlight w:val="green"/>
        </w:rPr>
        <w:t>to save the world</w:t>
      </w:r>
      <w:r w:rsidRPr="00191611">
        <w:rPr>
          <w:rStyle w:val="StyleUnderline"/>
        </w:rPr>
        <w:t>.</w:t>
      </w:r>
      <w:r w:rsidRPr="00374954">
        <w:rPr>
          <w:rFonts w:eastAsia="Calibri"/>
          <w:sz w:val="14"/>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91611">
        <w:rPr>
          <w:rStyle w:val="StyleUnderline"/>
        </w:rPr>
        <w:t xml:space="preserve">There are so many possible future people that </w:t>
      </w:r>
      <w:r w:rsidRPr="001725C3">
        <w:rPr>
          <w:rStyle w:val="StyleUnderline"/>
          <w:highlight w:val="green"/>
        </w:rPr>
        <w:t xml:space="preserve">reducing existential risk is </w:t>
      </w:r>
      <w:r w:rsidRPr="00191611">
        <w:rPr>
          <w:rStyle w:val="StyleUnderline"/>
        </w:rPr>
        <w:t xml:space="preserve">arguably </w:t>
      </w:r>
      <w:r w:rsidRPr="001725C3">
        <w:rPr>
          <w:rStyle w:val="StyleUnderline"/>
          <w:highlight w:val="green"/>
        </w:rPr>
        <w:t xml:space="preserve">the most important thing </w:t>
      </w:r>
      <w:r w:rsidRPr="005F4B03">
        <w:rPr>
          <w:rStyle w:val="StyleUnderline"/>
        </w:rPr>
        <w:t>in the world</w:t>
      </w:r>
      <w:r w:rsidRPr="00191611">
        <w:rPr>
          <w:rStyle w:val="StyleUnderline"/>
        </w:rPr>
        <w:t>,</w:t>
      </w:r>
      <w:r w:rsidRPr="00374954">
        <w:rPr>
          <w:rFonts w:eastAsia="Calibri"/>
          <w:sz w:val="14"/>
        </w:rPr>
        <w:t xml:space="preserve"> even if the well-being of these possible people were given only 0.001% as much weight as that of existing people. </w:t>
      </w:r>
      <w:r w:rsidRPr="00191611">
        <w:rPr>
          <w:rStyle w:val="StyleUnderline"/>
        </w:rPr>
        <w:t>Even on a wholly person-affecting view</w:t>
      </w:r>
      <w:r w:rsidRPr="00374954">
        <w:rPr>
          <w:rFonts w:eastAsia="Calibri"/>
          <w:sz w:val="14"/>
        </w:rPr>
        <w:t xml:space="preserve"> – according to which there’s nothing (apart from effects on existing people) to be said in favor of creating happy people – </w:t>
      </w:r>
      <w:r w:rsidRPr="00191611">
        <w:rPr>
          <w:rStyle w:val="StyleUnderline"/>
        </w:rPr>
        <w:t>the case for reducing existential risk is very strong</w:t>
      </w:r>
      <w:r w:rsidRPr="00374954">
        <w:rPr>
          <w:rFonts w:eastAsia="Calibri"/>
          <w:sz w:val="14"/>
        </w:rPr>
        <w:t xml:space="preserve">. As noted in this seminal paper, this case is strengthened by the fact that there’s a good chance that many existing people will, with the aid of life-extension technology, live very long and very high quality lives. </w:t>
      </w:r>
      <w:r w:rsidRPr="001725C3">
        <w:rPr>
          <w:rStyle w:val="StyleUnderline"/>
          <w:highlight w:val="green"/>
        </w:rPr>
        <w:t>You might think what I</w:t>
      </w:r>
      <w:r w:rsidRPr="00191611">
        <w:rPr>
          <w:rStyle w:val="StyleUnderline"/>
        </w:rPr>
        <w:t xml:space="preserve"> have just </w:t>
      </w:r>
      <w:r w:rsidRPr="001725C3">
        <w:rPr>
          <w:rStyle w:val="StyleUnderline"/>
          <w:highlight w:val="green"/>
        </w:rPr>
        <w:t>argued applies to consequentialists only</w:t>
      </w:r>
      <w:r w:rsidRPr="00191611">
        <w:rPr>
          <w:rStyle w:val="StyleUnderline"/>
        </w:rPr>
        <w:t>. There is a tendency to assume that, if an argument appeals to consequentialist considerations</w:t>
      </w:r>
      <w:r w:rsidRPr="00374954">
        <w:rPr>
          <w:rFonts w:eastAsia="Calibri"/>
          <w:sz w:val="14"/>
        </w:rPr>
        <w:t xml:space="preserve"> (the goodness of outcomes), </w:t>
      </w:r>
      <w:r w:rsidRPr="00191611">
        <w:rPr>
          <w:rStyle w:val="StyleUnderline"/>
        </w:rPr>
        <w:t>it is irrelevant to non-</w:t>
      </w:r>
      <w:r w:rsidRPr="00191611">
        <w:rPr>
          <w:rStyle w:val="StyleUnderline"/>
        </w:rPr>
        <w:lastRenderedPageBreak/>
        <w:t xml:space="preserve">consequentialists. </w:t>
      </w:r>
      <w:r w:rsidRPr="005F4B03">
        <w:rPr>
          <w:rStyle w:val="StyleUnderline"/>
        </w:rPr>
        <w:t xml:space="preserve">But </w:t>
      </w:r>
      <w:r w:rsidRPr="001725C3">
        <w:rPr>
          <w:rStyle w:val="StyleUnderline"/>
          <w:highlight w:val="green"/>
        </w:rPr>
        <w:t>that is a huge mistake</w:t>
      </w:r>
      <w:r w:rsidRPr="00191611">
        <w:rPr>
          <w:rStyle w:val="StyleUnderline"/>
        </w:rPr>
        <w:t xml:space="preserve">. </w:t>
      </w:r>
      <w:r w:rsidRPr="001725C3">
        <w:rPr>
          <w:rStyle w:val="StyleUnderline"/>
          <w:highlight w:val="green"/>
        </w:rPr>
        <w:t xml:space="preserve">Non-consequentialism is the view that there’s more that determines rightness than </w:t>
      </w:r>
      <w:r w:rsidRPr="00191611">
        <w:rPr>
          <w:rStyle w:val="StyleUnderline"/>
        </w:rPr>
        <w:t xml:space="preserve">the goodness of </w:t>
      </w:r>
      <w:r w:rsidRPr="001725C3">
        <w:rPr>
          <w:rStyle w:val="StyleUnderline"/>
          <w:highlight w:val="green"/>
        </w:rPr>
        <w:t xml:space="preserve">consequences </w:t>
      </w:r>
      <w:r w:rsidRPr="00191611">
        <w:rPr>
          <w:rStyle w:val="StyleUnderline"/>
        </w:rPr>
        <w:t xml:space="preserve">or outcomes; it is </w:t>
      </w:r>
      <w:r w:rsidRPr="001725C3">
        <w:rPr>
          <w:rStyle w:val="StyleUnderline"/>
          <w:highlight w:val="green"/>
        </w:rPr>
        <w:t>not the view that the latter don’t matter</w:t>
      </w:r>
      <w:r w:rsidRPr="00191611">
        <w:rPr>
          <w:rStyle w:val="StyleUnderline"/>
        </w:rPr>
        <w:t xml:space="preserve">. Even John Rawls wrote, “All ethical doctrines worth our attention take consequences into account in judging rightness. One which did not would simply be irrational, crazy.” </w:t>
      </w:r>
      <w:r w:rsidRPr="001725C3">
        <w:rPr>
          <w:rStyle w:val="StyleUnderline"/>
          <w:highlight w:val="green"/>
        </w:rPr>
        <w:t xml:space="preserve">Minimally plausible versions of deontology </w:t>
      </w:r>
      <w:r w:rsidRPr="00191611">
        <w:rPr>
          <w:rStyle w:val="StyleUnderline"/>
        </w:rPr>
        <w:t xml:space="preserve">and virtue ethics </w:t>
      </w:r>
      <w:r w:rsidRPr="001725C3">
        <w:rPr>
          <w:rStyle w:val="StyleUnderline"/>
          <w:highlight w:val="green"/>
        </w:rPr>
        <w:t xml:space="preserve">must be concerned </w:t>
      </w:r>
      <w:r w:rsidRPr="00191611">
        <w:rPr>
          <w:rStyle w:val="StyleUnderline"/>
        </w:rPr>
        <w:t xml:space="preserve">in part </w:t>
      </w:r>
      <w:r w:rsidRPr="001725C3">
        <w:rPr>
          <w:rStyle w:val="StyleUnderline"/>
          <w:highlight w:val="green"/>
        </w:rPr>
        <w:t>with promoting the good</w:t>
      </w:r>
      <w:r w:rsidRPr="00191611">
        <w:rPr>
          <w:rStyle w:val="StyleUnderline"/>
        </w:rPr>
        <w:t>, from an impartial point of view. They’d thus imply very strong reasons to reduce existential risk</w:t>
      </w:r>
      <w:r w:rsidRPr="00374954">
        <w:rPr>
          <w:rFonts w:eastAsia="Calibr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91611">
        <w:rPr>
          <w:rStyle w:val="StyleUnderline"/>
        </w:rPr>
        <w:t>Even egoism</w:t>
      </w:r>
      <w:r w:rsidRPr="00374954">
        <w:rPr>
          <w:rFonts w:eastAsia="Calibri"/>
          <w:sz w:val="14"/>
        </w:rPr>
        <w:t xml:space="preserve">, the view that each agent should maximize her own good, </w:t>
      </w:r>
      <w:r w:rsidRPr="00191611">
        <w:rPr>
          <w:rStyle w:val="StyleUnderline"/>
        </w:rPr>
        <w:t>might imply strong reasons to reduce existential risk.</w:t>
      </w:r>
      <w:r w:rsidRPr="00467FC5">
        <w:rPr>
          <w:rFonts w:eastAsia="Calibri"/>
          <w:b/>
          <w:u w:val="single"/>
        </w:rPr>
        <w:t xml:space="preserve"> </w:t>
      </w:r>
      <w:r w:rsidRPr="00374954">
        <w:rPr>
          <w:rFonts w:eastAsia="Calibri"/>
          <w:sz w:val="14"/>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91611">
        <w:rPr>
          <w:rStyle w:val="StyleUnderline"/>
        </w:rPr>
        <w:t>most of what makes our lives go well would be undermined if there were no future generations</w:t>
      </w:r>
      <w:r w:rsidRPr="00374954">
        <w:rPr>
          <w:rFonts w:eastAsia="Calibri"/>
          <w:sz w:val="14"/>
        </w:rPr>
        <w:t xml:space="preserve"> of intelligent persons. On his view, my life would contain vastly less well-being if (say) a year after my death the world came to an end. </w:t>
      </w:r>
      <w:r w:rsidRPr="00191611">
        <w:rPr>
          <w:rStyle w:val="StyleUnderline"/>
        </w:rPr>
        <w:t xml:space="preserve">So obviously if Scheffler were right I’d have very strong reason to reduce existential risk. </w:t>
      </w:r>
      <w:r w:rsidRPr="005F4B03">
        <w:rPr>
          <w:rStyle w:val="StyleUnderline"/>
        </w:rPr>
        <w:t xml:space="preserve">We should also </w:t>
      </w:r>
      <w:r w:rsidRPr="001725C3">
        <w:rPr>
          <w:rStyle w:val="StyleUnderline"/>
          <w:highlight w:val="green"/>
        </w:rPr>
        <w:t>take into account moral uncertainty</w:t>
      </w:r>
      <w:r w:rsidRPr="00374954">
        <w:rPr>
          <w:sz w:val="14"/>
        </w:rPr>
        <w:t>.</w:t>
      </w:r>
      <w:r w:rsidRPr="00374954">
        <w:rPr>
          <w:rFonts w:eastAsia="Calibri"/>
          <w:sz w:val="14"/>
        </w:rPr>
        <w:t xml:space="preserve"> </w:t>
      </w:r>
      <w:r w:rsidRPr="003D026D">
        <w:rPr>
          <w:rStyle w:val="StyleUnderline"/>
        </w:rPr>
        <w:t>What is it reasonable for one to do, when one is uncertain not (only) about</w:t>
      </w:r>
      <w:r w:rsidRPr="00374954">
        <w:rPr>
          <w:rFonts w:eastAsia="Calibri"/>
          <w:sz w:val="14"/>
        </w:rPr>
        <w:t xml:space="preserve"> the empirical facts, but also about the </w:t>
      </w:r>
      <w:r w:rsidRPr="003D026D">
        <w:rPr>
          <w:rStyle w:val="StyleUnderline"/>
        </w:rPr>
        <w:t>moral facts?</w:t>
      </w:r>
      <w:r w:rsidRPr="00374954">
        <w:rPr>
          <w:rFonts w:eastAsia="Calibri"/>
          <w:sz w:val="14"/>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725C3">
        <w:rPr>
          <w:rStyle w:val="StyleUnderline"/>
          <w:highlight w:val="green"/>
        </w:rPr>
        <w:t xml:space="preserve">those </w:t>
      </w:r>
      <w:r w:rsidRPr="003D026D">
        <w:rPr>
          <w:rStyle w:val="StyleUnderline"/>
        </w:rPr>
        <w:t xml:space="preserve">(hedonistic egoists) </w:t>
      </w:r>
      <w:r w:rsidRPr="001725C3">
        <w:rPr>
          <w:rStyle w:val="StyleUnderline"/>
          <w:highlight w:val="green"/>
        </w:rPr>
        <w:t>who disagree should have a significant level of confidence that they are mistaken</w:t>
      </w:r>
      <w:r w:rsidRPr="003D026D">
        <w:rPr>
          <w:rStyle w:val="StyleUnderline"/>
        </w:rPr>
        <w:t>,</w:t>
      </w:r>
      <w:r w:rsidRPr="00374954">
        <w:rPr>
          <w:rFonts w:eastAsia="Calibri"/>
          <w:sz w:val="14"/>
        </w:rPr>
        <w:t xml:space="preserve"> and that one of the above views is correct. </w:t>
      </w:r>
      <w:r w:rsidRPr="003D026D">
        <w:rPr>
          <w:rStyle w:val="StyleUnderline"/>
        </w:rPr>
        <w:t>Even if they were 90% sure that their view is the correct one</w:t>
      </w:r>
      <w:r w:rsidRPr="00374954">
        <w:rPr>
          <w:rFonts w:eastAsia="Calibri"/>
          <w:sz w:val="14"/>
        </w:rPr>
        <w:t xml:space="preserve"> (and 10% sure that one of these other ones is correct), </w:t>
      </w:r>
      <w:r w:rsidRPr="003D026D">
        <w:rPr>
          <w:rStyle w:val="StyleUnderline"/>
        </w:rPr>
        <w:t>they would have pretty strong reason, from the standpoint of moral uncertainty, to reduce existential risk</w:t>
      </w:r>
      <w:r w:rsidRPr="00374954">
        <w:rPr>
          <w:rFonts w:eastAsia="Calibri"/>
          <w:sz w:val="14"/>
        </w:rPr>
        <w:t xml:space="preserve">. Perhaps most disturbingly still, </w:t>
      </w:r>
      <w:r w:rsidRPr="001725C3">
        <w:rPr>
          <w:rStyle w:val="StyleUnderline"/>
          <w:highlight w:val="green"/>
        </w:rPr>
        <w:t xml:space="preserve">even if we are only 1% sure that </w:t>
      </w:r>
      <w:r w:rsidRPr="003D026D">
        <w:rPr>
          <w:rStyle w:val="StyleUnderline"/>
        </w:rPr>
        <w:t xml:space="preserve">the well-being of possible </w:t>
      </w:r>
      <w:r w:rsidRPr="001725C3">
        <w:rPr>
          <w:rStyle w:val="StyleUnderline"/>
          <w:highlight w:val="green"/>
        </w:rPr>
        <w:t>future people matters</w:t>
      </w:r>
      <w:r w:rsidRPr="003D026D">
        <w:rPr>
          <w:rStyle w:val="StyleUnderline"/>
        </w:rPr>
        <w:t>,</w:t>
      </w:r>
      <w:r w:rsidRPr="00374954">
        <w:rPr>
          <w:rFonts w:eastAsia="Calibri"/>
          <w:sz w:val="14"/>
        </w:rPr>
        <w:t xml:space="preserve"> it is at least arguable that, from the standpoint of moral uncertainty, </w:t>
      </w:r>
      <w:r w:rsidRPr="001725C3">
        <w:rPr>
          <w:rStyle w:val="StyleUnderline"/>
          <w:highlight w:val="green"/>
        </w:rPr>
        <w:t xml:space="preserve">reducing existential risk is the most important </w:t>
      </w:r>
      <w:r w:rsidRPr="005F4B03">
        <w:rPr>
          <w:rStyle w:val="StyleUnderline"/>
        </w:rPr>
        <w:t>thing in the world</w:t>
      </w:r>
      <w:r w:rsidRPr="00374954">
        <w:rPr>
          <w:rFonts w:eastAsia="Calibri"/>
          <w:sz w:val="14"/>
        </w:rPr>
        <w:t xml:space="preserve">. Again, this is largely </w:t>
      </w:r>
      <w:r w:rsidRPr="003D026D">
        <w:rPr>
          <w:rStyle w:val="StyleUnderline"/>
        </w:rPr>
        <w:t xml:space="preserve">for the reason that </w:t>
      </w:r>
      <w:r w:rsidRPr="005F4B03">
        <w:rPr>
          <w:rStyle w:val="StyleUnderline"/>
        </w:rPr>
        <w:t xml:space="preserve">there are </w:t>
      </w:r>
      <w:r w:rsidRPr="001725C3">
        <w:rPr>
          <w:rStyle w:val="StyleUnderline"/>
          <w:highlight w:val="green"/>
        </w:rPr>
        <w:t xml:space="preserve">so many people who could exist </w:t>
      </w:r>
      <w:r w:rsidRPr="005F4B03">
        <w:rPr>
          <w:rStyle w:val="StyleUnderline"/>
        </w:rPr>
        <w:t>in the future</w:t>
      </w:r>
      <w:r w:rsidRPr="003D026D">
        <w:rPr>
          <w:rStyle w:val="StyleUnderline"/>
        </w:rPr>
        <w:t xml:space="preserve"> –</w:t>
      </w:r>
      <w:r w:rsidRPr="00374954">
        <w:rPr>
          <w:rFonts w:eastAsia="Calibri"/>
          <w:sz w:val="14"/>
        </w:rPr>
        <w:t xml:space="preserve"> there are trillions upon trillions… upon trillions. (For more on this and other related issues, see this excellent dissertation</w:t>
      </w:r>
      <w:r w:rsidRPr="00467FC5">
        <w:rPr>
          <w:rFonts w:eastAsia="Calibri"/>
          <w:b/>
          <w:u w:val="single"/>
        </w:rPr>
        <w:t xml:space="preserve">). </w:t>
      </w:r>
      <w:r w:rsidRPr="003D026D">
        <w:rPr>
          <w:rStyle w:val="StyleUnderline"/>
        </w:rPr>
        <w:t>Of course, it is uncertain whether these untold trillions would, in general, have good lives</w:t>
      </w:r>
      <w:r w:rsidRPr="00374954">
        <w:rPr>
          <w:rFonts w:eastAsia="Calibri"/>
          <w:sz w:val="14"/>
        </w:rPr>
        <w:t>. It’s possible they’ll be miserable</w:t>
      </w:r>
      <w:r w:rsidRPr="003D026D">
        <w:rPr>
          <w:rStyle w:val="StyleUnderline"/>
        </w:rPr>
        <w:t>. It is enough</w:t>
      </w:r>
      <w:r w:rsidRPr="00374954">
        <w:rPr>
          <w:rFonts w:eastAsia="Calibri"/>
          <w:sz w:val="14"/>
        </w:rPr>
        <w:t xml:space="preserve"> for my claim </w:t>
      </w:r>
      <w:r w:rsidRPr="003D026D">
        <w:rPr>
          <w:rStyle w:val="StyleUnderline"/>
        </w:rPr>
        <w:t xml:space="preserve">that there is moral agreement in the relevant sense if, at least given certain empirical claims about what future lives would most likely be like, </w:t>
      </w:r>
      <w:r w:rsidRPr="001725C3">
        <w:rPr>
          <w:rStyle w:val="StyleUnderline"/>
          <w:highlight w:val="green"/>
        </w:rPr>
        <w:t xml:space="preserve">all </w:t>
      </w:r>
      <w:r w:rsidRPr="005F4B03">
        <w:rPr>
          <w:rStyle w:val="StyleUnderline"/>
        </w:rPr>
        <w:t xml:space="preserve">minimally plausible </w:t>
      </w:r>
      <w:r w:rsidRPr="001725C3">
        <w:rPr>
          <w:rStyle w:val="StyleUnderline"/>
          <w:highlight w:val="green"/>
        </w:rPr>
        <w:t xml:space="preserve">moral views </w:t>
      </w:r>
      <w:r w:rsidRPr="005F4B03">
        <w:rPr>
          <w:rStyle w:val="StyleUnderline"/>
        </w:rPr>
        <w:t xml:space="preserve">would </w:t>
      </w:r>
      <w:r w:rsidRPr="001725C3">
        <w:rPr>
          <w:rStyle w:val="StyleUnderline"/>
          <w:highlight w:val="green"/>
        </w:rPr>
        <w:t xml:space="preserve">converge on the conclusion </w:t>
      </w:r>
      <w:r w:rsidRPr="005F4B03">
        <w:rPr>
          <w:rStyle w:val="StyleUnderline"/>
        </w:rPr>
        <w:t xml:space="preserve">that </w:t>
      </w:r>
      <w:r w:rsidRPr="001725C3">
        <w:rPr>
          <w:rStyle w:val="StyleUnderline"/>
          <w:highlight w:val="green"/>
        </w:rPr>
        <w:t>we should try to save the world</w:t>
      </w:r>
      <w:r w:rsidRPr="003D026D">
        <w:rPr>
          <w:rStyle w:val="StyleUnderline"/>
        </w:rPr>
        <w:t>.</w:t>
      </w:r>
      <w:r w:rsidRPr="00374954">
        <w:rPr>
          <w:rFonts w:eastAsia="Calibri"/>
          <w:sz w:val="14"/>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026D">
        <w:rPr>
          <w:rStyle w:val="StyleUnderline"/>
        </w:rPr>
        <w:t>even if things did not go well for our ancestors, I am optimistic that they will overall go fantastically well for our descendants, if we allow them to.</w:t>
      </w:r>
      <w:r w:rsidRPr="00374954">
        <w:rPr>
          <w:rFonts w:eastAsia="Calibri"/>
          <w:sz w:val="14"/>
        </w:rPr>
        <w:t xml:space="preserve"> I suspect that </w:t>
      </w:r>
      <w:r w:rsidRPr="003D026D">
        <w:rPr>
          <w:rStyle w:val="StyleUnderline"/>
        </w:rPr>
        <w:t>most of us alive today</w:t>
      </w:r>
      <w:r w:rsidRPr="00374954">
        <w:rPr>
          <w:rFonts w:eastAsia="Calibri"/>
          <w:sz w:val="14"/>
        </w:rPr>
        <w:t xml:space="preserve"> – at least those of us not suffering from extreme illness or poverty – </w:t>
      </w:r>
      <w:r w:rsidRPr="003D026D">
        <w:rPr>
          <w:rStyle w:val="StyleUnderline"/>
        </w:rPr>
        <w:t>have lives that are well worth living, and that things will continue to improve</w:t>
      </w:r>
      <w:r w:rsidRPr="00374954">
        <w:rPr>
          <w:rFonts w:eastAsia="Calibri"/>
          <w:sz w:val="14"/>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06313C6B" w14:textId="063F8172" w:rsidR="00586B05" w:rsidRDefault="00B11479" w:rsidP="00586B05">
      <w:pPr>
        <w:pStyle w:val="Heading4"/>
      </w:pPr>
      <w:r>
        <w:rPr>
          <w:rFonts w:cs="Calibri"/>
        </w:rPr>
        <w:lastRenderedPageBreak/>
        <w:t>6</w:t>
      </w:r>
      <w:r w:rsidR="00621294">
        <w:rPr>
          <w:rFonts w:cs="Calibri"/>
        </w:rPr>
        <w:t xml:space="preserve">] </w:t>
      </w:r>
      <w:r w:rsidR="00586B05" w:rsidRPr="008C2485">
        <w:rPr>
          <w:rFonts w:cs="Calibri"/>
        </w:rPr>
        <w:t>No intent-foresight distinction –</w:t>
      </w:r>
      <w:r w:rsidR="00586B05" w:rsidRPr="008C2485">
        <w:rPr>
          <w:rFonts w:eastAsia="Calibri" w:cs="Calibri"/>
        </w:rPr>
        <w:t xml:space="preserve"> If</w:t>
      </w:r>
      <w:r w:rsidR="00586B05" w:rsidRPr="008C2485">
        <w:rPr>
          <w:rFonts w:cs="Calibri"/>
        </w:rPr>
        <w:t xml:space="preserve"> </w:t>
      </w:r>
      <w:r w:rsidR="00586B05" w:rsidRPr="008C2485">
        <w:rPr>
          <w:rFonts w:eastAsia="Calibri" w:cs="Calibri"/>
        </w:rPr>
        <w:t>we</w:t>
      </w:r>
      <w:r w:rsidR="00586B05" w:rsidRPr="008C2485">
        <w:rPr>
          <w:rFonts w:cs="Calibri"/>
        </w:rPr>
        <w:t xml:space="preserve"> </w:t>
      </w:r>
      <w:r w:rsidR="00586B05" w:rsidRPr="008C2485">
        <w:rPr>
          <w:rFonts w:eastAsia="Calibri" w:cs="Calibri"/>
        </w:rPr>
        <w:t>foresee</w:t>
      </w:r>
      <w:r w:rsidR="00586B05" w:rsidRPr="008C2485">
        <w:rPr>
          <w:rFonts w:cs="Calibri"/>
        </w:rPr>
        <w:t xml:space="preserve"> </w:t>
      </w:r>
      <w:r w:rsidR="00586B05" w:rsidRPr="008C2485">
        <w:rPr>
          <w:rFonts w:eastAsia="Calibri" w:cs="Calibri"/>
        </w:rPr>
        <w:t>a</w:t>
      </w:r>
      <w:r w:rsidR="00586B05" w:rsidRPr="008C2485">
        <w:rPr>
          <w:rFonts w:cs="Calibri"/>
        </w:rPr>
        <w:t xml:space="preserve"> </w:t>
      </w:r>
      <w:r w:rsidR="00586B05" w:rsidRPr="008C2485">
        <w:rPr>
          <w:rFonts w:eastAsia="Calibri" w:cs="Calibri"/>
        </w:rPr>
        <w:t>consequence</w:t>
      </w:r>
      <w:r w:rsidR="00586B05" w:rsidRPr="008C2485">
        <w:rPr>
          <w:rFonts w:cs="Calibri"/>
        </w:rPr>
        <w:t xml:space="preserve">, </w:t>
      </w:r>
      <w:r w:rsidR="00586B05" w:rsidRPr="008C2485">
        <w:rPr>
          <w:rFonts w:eastAsia="Calibri" w:cs="Calibri"/>
        </w:rPr>
        <w:t>then</w:t>
      </w:r>
      <w:r w:rsidR="00586B05" w:rsidRPr="008C2485">
        <w:rPr>
          <w:rFonts w:cs="Calibri"/>
        </w:rPr>
        <w:t xml:space="preserve"> </w:t>
      </w:r>
      <w:r w:rsidR="00586B05" w:rsidRPr="008C2485">
        <w:rPr>
          <w:rFonts w:eastAsia="Calibri" w:cs="Calibri"/>
        </w:rPr>
        <w:t>it</w:t>
      </w:r>
      <w:r w:rsidR="00586B05" w:rsidRPr="008C2485">
        <w:rPr>
          <w:rFonts w:cs="Calibri"/>
        </w:rPr>
        <w:t xml:space="preserve"> </w:t>
      </w:r>
      <w:r w:rsidR="00586B05" w:rsidRPr="008C2485">
        <w:rPr>
          <w:rFonts w:eastAsia="Calibri" w:cs="Calibri"/>
        </w:rPr>
        <w:t>becomes</w:t>
      </w:r>
      <w:r w:rsidR="00586B05" w:rsidRPr="008C2485">
        <w:rPr>
          <w:rFonts w:cs="Calibri"/>
        </w:rPr>
        <w:t xml:space="preserve"> </w:t>
      </w:r>
      <w:r w:rsidR="00586B05" w:rsidRPr="008C2485">
        <w:rPr>
          <w:rFonts w:eastAsia="Calibri" w:cs="Calibri"/>
        </w:rPr>
        <w:t>part</w:t>
      </w:r>
      <w:r w:rsidR="00586B05" w:rsidRPr="008C2485">
        <w:rPr>
          <w:rFonts w:cs="Calibri"/>
        </w:rPr>
        <w:t xml:space="preserve"> </w:t>
      </w:r>
      <w:r w:rsidR="00586B05" w:rsidRPr="008C2485">
        <w:rPr>
          <w:rFonts w:eastAsia="Calibri" w:cs="Calibri"/>
        </w:rPr>
        <w:t>of</w:t>
      </w:r>
      <w:r w:rsidR="00586B05" w:rsidRPr="008C2485">
        <w:rPr>
          <w:rFonts w:cs="Calibri"/>
        </w:rPr>
        <w:t xml:space="preserve"> </w:t>
      </w:r>
      <w:r w:rsidR="00586B05" w:rsidRPr="008C2485">
        <w:rPr>
          <w:rFonts w:eastAsia="Calibri" w:cs="Calibri"/>
        </w:rPr>
        <w:t>our</w:t>
      </w:r>
      <w:r w:rsidR="00586B05" w:rsidRPr="008C2485">
        <w:rPr>
          <w:rFonts w:cs="Calibri"/>
        </w:rPr>
        <w:t xml:space="preserve"> </w:t>
      </w:r>
      <w:r w:rsidR="00586B05" w:rsidRPr="008C2485">
        <w:rPr>
          <w:rFonts w:eastAsia="Calibri" w:cs="Calibri"/>
        </w:rPr>
        <w:t>deliberation</w:t>
      </w:r>
      <w:r w:rsidR="00586B05" w:rsidRPr="008C2485">
        <w:rPr>
          <w:rFonts w:cs="Calibri"/>
        </w:rPr>
        <w:t xml:space="preserve"> </w:t>
      </w:r>
      <w:r w:rsidR="00586B05" w:rsidRPr="008C2485">
        <w:rPr>
          <w:rFonts w:eastAsia="Calibri" w:cs="Calibri"/>
        </w:rPr>
        <w:t>which</w:t>
      </w:r>
      <w:r w:rsidR="00586B05" w:rsidRPr="008C2485">
        <w:rPr>
          <w:rFonts w:cs="Calibri"/>
        </w:rPr>
        <w:t xml:space="preserve"> </w:t>
      </w:r>
      <w:r w:rsidR="00586B05" w:rsidRPr="008C2485">
        <w:rPr>
          <w:rFonts w:eastAsia="Calibri" w:cs="Calibri"/>
        </w:rPr>
        <w:t>makes</w:t>
      </w:r>
      <w:r w:rsidR="00586B05" w:rsidRPr="008C2485">
        <w:rPr>
          <w:rFonts w:cs="Calibri"/>
        </w:rPr>
        <w:t xml:space="preserve"> </w:t>
      </w:r>
      <w:r w:rsidR="00586B05" w:rsidRPr="008C2485">
        <w:rPr>
          <w:rFonts w:eastAsia="Calibri" w:cs="Calibri"/>
        </w:rPr>
        <w:t>it</w:t>
      </w:r>
      <w:r w:rsidR="00586B05" w:rsidRPr="008C2485">
        <w:rPr>
          <w:rFonts w:cs="Calibri"/>
        </w:rPr>
        <w:t xml:space="preserve"> </w:t>
      </w:r>
      <w:r w:rsidR="00586B05" w:rsidRPr="008C2485">
        <w:rPr>
          <w:rFonts w:eastAsia="Calibri" w:cs="Calibri"/>
        </w:rPr>
        <w:t>intrinsic</w:t>
      </w:r>
      <w:r w:rsidR="00586B05" w:rsidRPr="008C2485">
        <w:rPr>
          <w:rFonts w:cs="Calibri"/>
        </w:rPr>
        <w:t xml:space="preserve"> </w:t>
      </w:r>
      <w:r w:rsidR="00586B05" w:rsidRPr="008C2485">
        <w:rPr>
          <w:rFonts w:eastAsia="Calibri" w:cs="Calibri"/>
        </w:rPr>
        <w:t>to</w:t>
      </w:r>
      <w:r w:rsidR="00586B05" w:rsidRPr="008C2485">
        <w:rPr>
          <w:rFonts w:cs="Calibri"/>
        </w:rPr>
        <w:t xml:space="preserve"> </w:t>
      </w:r>
      <w:r w:rsidR="00586B05" w:rsidRPr="008C2485">
        <w:rPr>
          <w:rFonts w:eastAsia="Calibri" w:cs="Calibri"/>
        </w:rPr>
        <w:t>our</w:t>
      </w:r>
      <w:r w:rsidR="00586B05" w:rsidRPr="008C2485">
        <w:rPr>
          <w:rFonts w:cs="Calibri"/>
        </w:rPr>
        <w:t xml:space="preserve"> </w:t>
      </w:r>
      <w:r w:rsidR="00586B05" w:rsidRPr="008C2485">
        <w:rPr>
          <w:rFonts w:eastAsia="Calibri" w:cs="Calibri"/>
        </w:rPr>
        <w:t>action</w:t>
      </w:r>
      <w:r w:rsidR="00586B05" w:rsidRPr="008C2485">
        <w:rPr>
          <w:rFonts w:cs="Calibri"/>
        </w:rPr>
        <w:t xml:space="preserve"> </w:t>
      </w:r>
      <w:r w:rsidR="00586B05" w:rsidRPr="008C2485">
        <w:rPr>
          <w:rFonts w:eastAsia="Calibri" w:cs="Calibri"/>
        </w:rPr>
        <w:t>since</w:t>
      </w:r>
      <w:r w:rsidR="00586B05" w:rsidRPr="008C2485">
        <w:rPr>
          <w:rFonts w:cs="Calibri"/>
        </w:rPr>
        <w:t xml:space="preserve"> </w:t>
      </w:r>
      <w:r w:rsidR="00586B05" w:rsidRPr="008C2485">
        <w:rPr>
          <w:rFonts w:eastAsia="Calibri" w:cs="Calibri"/>
        </w:rPr>
        <w:t>we</w:t>
      </w:r>
      <w:r w:rsidR="00586B05" w:rsidRPr="008C2485">
        <w:rPr>
          <w:rFonts w:cs="Calibri"/>
        </w:rPr>
        <w:t xml:space="preserve"> </w:t>
      </w:r>
      <w:r w:rsidR="00586B05" w:rsidRPr="008C2485">
        <w:rPr>
          <w:rFonts w:eastAsia="Calibri" w:cs="Calibri"/>
        </w:rPr>
        <w:t>intend</w:t>
      </w:r>
      <w:r w:rsidR="00586B05" w:rsidRPr="008C2485">
        <w:rPr>
          <w:rFonts w:cs="Calibri"/>
        </w:rPr>
        <w:t xml:space="preserve"> </w:t>
      </w:r>
      <w:r w:rsidR="00586B05" w:rsidRPr="008C2485">
        <w:rPr>
          <w:rFonts w:eastAsia="Calibri" w:cs="Calibri"/>
        </w:rPr>
        <w:t>it</w:t>
      </w:r>
      <w:r w:rsidR="00586B05" w:rsidRPr="008C2485">
        <w:rPr>
          <w:rFonts w:cs="Calibri"/>
        </w:rPr>
        <w:t xml:space="preserve"> </w:t>
      </w:r>
      <w:r w:rsidR="00586B05" w:rsidRPr="008C2485">
        <w:rPr>
          <w:rFonts w:eastAsia="Calibri" w:cs="Calibri"/>
        </w:rPr>
        <w:t>to</w:t>
      </w:r>
      <w:r w:rsidR="00586B05" w:rsidRPr="008C2485">
        <w:rPr>
          <w:rFonts w:cs="Calibri"/>
        </w:rPr>
        <w:t xml:space="preserve"> </w:t>
      </w:r>
      <w:r w:rsidR="00586B05" w:rsidRPr="008C2485">
        <w:rPr>
          <w:rFonts w:eastAsia="Calibri" w:cs="Calibri"/>
        </w:rPr>
        <w:t>happen</w:t>
      </w:r>
      <w:r w:rsidR="004E6AD2">
        <w:rPr>
          <w:rFonts w:eastAsia="Calibri" w:cs="Calibri"/>
        </w:rPr>
        <w:t xml:space="preserve">. </w:t>
      </w:r>
    </w:p>
    <w:p w14:paraId="1BBC24AC" w14:textId="67DE639D" w:rsidR="004E6AD2" w:rsidRPr="004E6AD2" w:rsidRDefault="00B11479" w:rsidP="004E6AD2">
      <w:pPr>
        <w:pStyle w:val="Heading4"/>
      </w:pPr>
      <w:r>
        <w:t>7</w:t>
      </w:r>
      <w:r w:rsidR="00621294">
        <w:t xml:space="preserve">] </w:t>
      </w:r>
      <w:r w:rsidR="004E6AD2" w:rsidRPr="008C2485">
        <w:t xml:space="preserve">No </w:t>
      </w:r>
      <w:r w:rsidR="004E6AD2">
        <w:t>act-omission</w:t>
      </w:r>
      <w:r w:rsidR="004E6AD2" w:rsidRPr="008C2485">
        <w:t xml:space="preserve"> distinction</w:t>
      </w:r>
      <w:r w:rsidR="004E6AD2">
        <w:t xml:space="preserve"> for private entities</w:t>
      </w:r>
      <w:r w:rsidR="004E6AD2" w:rsidRPr="008C2485">
        <w:t xml:space="preserve"> –</w:t>
      </w:r>
      <w:r w:rsidR="004E6AD2" w:rsidRPr="008C2485">
        <w:rPr>
          <w:rFonts w:eastAsia="Calibri"/>
        </w:rPr>
        <w:t xml:space="preserve"> </w:t>
      </w:r>
      <w:r w:rsidR="004E6AD2">
        <w:rPr>
          <w:rFonts w:eastAsia="Calibri"/>
        </w:rPr>
        <w:t>they need to manage limited resources and manage tradeoffs</w:t>
      </w:r>
    </w:p>
    <w:p w14:paraId="19C02A97" w14:textId="79660661" w:rsidR="004E6AD2" w:rsidRPr="004E6AD2" w:rsidRDefault="00B11479" w:rsidP="004E6AD2">
      <w:pPr>
        <w:pStyle w:val="Heading4"/>
      </w:pPr>
      <w:r>
        <w:t>8</w:t>
      </w:r>
      <w:r w:rsidR="00621294">
        <w:t xml:space="preserve">] </w:t>
      </w:r>
      <w:r w:rsidR="00586B05">
        <w:t>Reject consequentialism indicts</w:t>
      </w:r>
    </w:p>
    <w:p w14:paraId="550E49F4" w14:textId="77777777" w:rsidR="00586B05" w:rsidRDefault="00586B05" w:rsidP="00586B05">
      <w:pPr>
        <w:pStyle w:val="Heading4"/>
      </w:pPr>
      <w:r>
        <w:t>A] empirics prove governments and individuals make accurate predictions all the time</w:t>
      </w:r>
    </w:p>
    <w:p w14:paraId="2037EE22" w14:textId="77777777" w:rsidR="00586B05" w:rsidRDefault="00586B05" w:rsidP="00586B05">
      <w:pPr>
        <w:pStyle w:val="Heading4"/>
      </w:pPr>
      <w:r>
        <w:t>B] indicts are all reasons why consequentialism is imperfect and difficult, not a reason they’re impossible or bad</w:t>
      </w:r>
    </w:p>
    <w:p w14:paraId="1CB755B0" w14:textId="77777777" w:rsidR="00586B05" w:rsidRDefault="00586B05" w:rsidP="00586B05">
      <w:pPr>
        <w:pStyle w:val="Heading4"/>
      </w:pPr>
      <w:r>
        <w:t xml:space="preserve">C] ALL </w:t>
      </w:r>
      <w:proofErr w:type="spellStart"/>
      <w:r>
        <w:t>phil</w:t>
      </w:r>
      <w:proofErr w:type="spellEnd"/>
      <w:r>
        <w:t xml:space="preserve"> cares about consequentialism, they use past causal events to determine the nature of reality and ethics</w:t>
      </w:r>
    </w:p>
    <w:p w14:paraId="0B0157CB" w14:textId="0F48E3DE" w:rsidR="00586B05" w:rsidRDefault="00586B05" w:rsidP="00586B05">
      <w:pPr>
        <w:pStyle w:val="Heading2"/>
      </w:pPr>
      <w:r>
        <w:lastRenderedPageBreak/>
        <w:t>OFF</w:t>
      </w:r>
    </w:p>
    <w:p w14:paraId="7A5A7903" w14:textId="100F06B8" w:rsidR="00381BD9" w:rsidRPr="00381BD9" w:rsidRDefault="00381BD9" w:rsidP="00381BD9">
      <w:pPr>
        <w:pStyle w:val="Heading4"/>
      </w:pPr>
      <w:r>
        <w:t>CP: The People’s Republic of China ought to condition the appropriation of outer space by private entities given that appropriation does not preclude another’s appropriation</w:t>
      </w:r>
    </w:p>
    <w:p w14:paraId="38D3FEAC" w14:textId="77777777" w:rsidR="00586B05" w:rsidRPr="00C43880" w:rsidRDefault="00586B05" w:rsidP="00586B05">
      <w:pPr>
        <w:pStyle w:val="Heading4"/>
      </w:pPr>
      <w:r>
        <w:t>Xi’s regime is stable now, but its success depends on strong growth and private sector development.</w:t>
      </w:r>
    </w:p>
    <w:p w14:paraId="37DDDCF5" w14:textId="77777777" w:rsidR="00586B05" w:rsidRPr="00C43880" w:rsidRDefault="00586B05" w:rsidP="00586B0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55727FFD" w14:textId="77777777" w:rsidR="00586B05" w:rsidRPr="00607D72" w:rsidRDefault="00586B05" w:rsidP="00586B05">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4A4F6B6" w14:textId="77777777" w:rsidR="00586B05" w:rsidRPr="00607D72" w:rsidRDefault="00586B05" w:rsidP="00586B05">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679969E0" w14:textId="77777777" w:rsidR="00586B05" w:rsidRDefault="00586B05" w:rsidP="00586B05">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37F9457" w14:textId="77777777" w:rsidR="00586B05" w:rsidRDefault="00586B05" w:rsidP="00586B05">
      <w:pPr>
        <w:pStyle w:val="Heading4"/>
      </w:pPr>
      <w:r>
        <w:t>Shifts in regime perception threatens CCP’s legitimacy from nationalist hardliners</w:t>
      </w:r>
    </w:p>
    <w:p w14:paraId="506A788A" w14:textId="77777777" w:rsidR="00586B05" w:rsidRPr="00F82438" w:rsidRDefault="00586B05" w:rsidP="00586B0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F9F230C" w14:textId="77777777" w:rsidR="00586B05" w:rsidRPr="00F64DA8" w:rsidRDefault="00586B05" w:rsidP="00586B05">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highlight w:val="green"/>
        </w:rPr>
        <w:t>incentives in international crises.</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7103FD4" w14:textId="77777777" w:rsidR="00586B05" w:rsidRDefault="00586B05" w:rsidP="00586B05">
      <w:pPr>
        <w:pStyle w:val="Heading4"/>
      </w:pPr>
      <w:r>
        <w:t xml:space="preserve">Xi will launch diversionary war to domestic backlash – escalates in </w:t>
      </w:r>
      <w:r w:rsidRPr="00B4266E">
        <w:rPr>
          <w:u w:val="single"/>
        </w:rPr>
        <w:t>multiple hotspots</w:t>
      </w:r>
      <w:r w:rsidRPr="00B4266E">
        <w:t xml:space="preserve"> </w:t>
      </w:r>
    </w:p>
    <w:p w14:paraId="056D71E6" w14:textId="77777777" w:rsidR="00586B05" w:rsidRPr="009521F3" w:rsidRDefault="00586B05" w:rsidP="00586B0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2B73BC7" w14:textId="77777777" w:rsidR="00586B05" w:rsidRPr="009243AC" w:rsidRDefault="00586B05" w:rsidP="00586B0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lastRenderedPageBreak/>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A7D161C" w14:textId="77777777" w:rsidR="00586B05" w:rsidRPr="0032337C" w:rsidRDefault="00586B05" w:rsidP="00586B05">
      <w:pPr>
        <w:pStyle w:val="Heading4"/>
        <w:rPr>
          <w:rStyle w:val="Style13ptBold"/>
          <w:b/>
        </w:rPr>
      </w:pPr>
      <w:r w:rsidRPr="0032337C">
        <w:rPr>
          <w:rStyle w:val="Style13ptBold"/>
          <w:b/>
        </w:rPr>
        <w:t>US–China war goes nuclear – crisis mis-management ensures conventional escalation - extinction</w:t>
      </w:r>
    </w:p>
    <w:p w14:paraId="0BC621B1" w14:textId="77777777" w:rsidR="00586B05" w:rsidRPr="007D7E20" w:rsidRDefault="00586B05" w:rsidP="00586B05">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States?, Thediplomat.com, https://thediplomat.com/2020/04/would-china-use-nuclear-weapons-first-in-a-war-with-the-united-states/] </w:t>
      </w:r>
      <w:proofErr w:type="spellStart"/>
      <w:r w:rsidRPr="0060794A">
        <w:t>srey</w:t>
      </w:r>
      <w:proofErr w:type="spellEnd"/>
    </w:p>
    <w:p w14:paraId="4B073DE5" w14:textId="77777777" w:rsidR="00586B05" w:rsidRPr="00FE4E91" w:rsidRDefault="00586B05" w:rsidP="00586B05">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w:t>
      </w:r>
      <w:r w:rsidRPr="00EB5F0D">
        <w:rPr>
          <w:sz w:val="16"/>
        </w:rPr>
        <w:lastRenderedPageBreak/>
        <w:t xml:space="preserve">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w:t>
      </w:r>
      <w:r w:rsidRPr="00EB5F0D">
        <w:rPr>
          <w:sz w:val="16"/>
        </w:rPr>
        <w:lastRenderedPageBreak/>
        <w:t xml:space="preserve">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w:t>
      </w:r>
      <w:proofErr w:type="spellStart"/>
      <w:r w:rsidRPr="00EB5F0D">
        <w:rPr>
          <w:sz w:val="16"/>
        </w:rPr>
        <w:t>likely.</w:t>
      </w:r>
      <w:r>
        <w:rPr>
          <w:sz w:val="16"/>
        </w:rPr>
        <w:t>s</w:t>
      </w:r>
      <w:proofErr w:type="spellEnd"/>
    </w:p>
    <w:p w14:paraId="25F811EA" w14:textId="77777777" w:rsidR="00586B05" w:rsidRPr="00586B05" w:rsidRDefault="00586B05" w:rsidP="00586B05"/>
    <w:p w14:paraId="0F6AF11D" w14:textId="0D03A557" w:rsidR="00586B05" w:rsidRDefault="00586B05" w:rsidP="00586B05">
      <w:pPr>
        <w:pStyle w:val="Heading2"/>
      </w:pPr>
      <w:r>
        <w:lastRenderedPageBreak/>
        <w:t>Case</w:t>
      </w:r>
    </w:p>
    <w:p w14:paraId="6727BE66" w14:textId="20F46CDE" w:rsidR="00381BD9" w:rsidRDefault="00381BD9" w:rsidP="00586B05">
      <w:pPr>
        <w:pStyle w:val="Heading3"/>
      </w:pPr>
      <w:r>
        <w:lastRenderedPageBreak/>
        <w:t>FWK</w:t>
      </w:r>
    </w:p>
    <w:p w14:paraId="38A919B9" w14:textId="77777777" w:rsidR="00381BD9" w:rsidRDefault="00381BD9" w:rsidP="00381BD9">
      <w:pPr>
        <w:pStyle w:val="Heading4"/>
      </w:pPr>
      <w:r>
        <w:t xml:space="preserve">A priori ethics </w:t>
      </w:r>
      <w:r w:rsidRPr="008B4257">
        <w:rPr>
          <w:u w:val="single"/>
        </w:rPr>
        <w:t>doesn’t exclude util</w:t>
      </w:r>
      <w:r>
        <w:t xml:space="preserve">—the first principle of maximizing wellbeing is </w:t>
      </w:r>
      <w:r w:rsidRPr="008B4257">
        <w:rPr>
          <w:u w:val="single"/>
        </w:rPr>
        <w:t>just as a priori</w:t>
      </w:r>
      <w:r>
        <w:t xml:space="preserve"> as the categorical imperative—evaluation does require experience, but </w:t>
      </w:r>
      <w:r w:rsidRPr="008B4257">
        <w:rPr>
          <w:u w:val="single"/>
        </w:rPr>
        <w:t>so does Kant</w:t>
      </w:r>
      <w:r>
        <w:t xml:space="preserve">—that an action fulfills a promise is </w:t>
      </w:r>
      <w:r w:rsidRPr="008B4257">
        <w:rPr>
          <w:u w:val="single"/>
        </w:rPr>
        <w:t>just as empirical</w:t>
      </w:r>
      <w:r>
        <w:t xml:space="preserve"> as whether it produces pleasure—also we solve reason 1</w:t>
      </w:r>
      <w:r w:rsidRPr="008B4257">
        <w:rPr>
          <w:vertAlign w:val="superscript"/>
        </w:rPr>
        <w:t>st</w:t>
      </w:r>
      <w:r>
        <w:t xml:space="preserve"> since it just proves our arguments have to be logical </w:t>
      </w:r>
    </w:p>
    <w:p w14:paraId="5C014B0D" w14:textId="77777777" w:rsidR="00381BD9" w:rsidRPr="00381BD9" w:rsidRDefault="00381BD9" w:rsidP="00381BD9"/>
    <w:p w14:paraId="0E083E50" w14:textId="45DA6A2B" w:rsidR="00586B05" w:rsidRDefault="00586B05" w:rsidP="00586B05">
      <w:pPr>
        <w:pStyle w:val="Heading3"/>
      </w:pPr>
      <w:r>
        <w:lastRenderedPageBreak/>
        <w:t>T/l</w:t>
      </w:r>
    </w:p>
    <w:p w14:paraId="7AA41E9E" w14:textId="6F07B22D" w:rsidR="00E16BEB" w:rsidRPr="00E16BEB" w:rsidRDefault="00E16BEB" w:rsidP="00C25F92">
      <w:pPr>
        <w:pStyle w:val="Heading4"/>
      </w:pPr>
      <w:proofErr w:type="spellStart"/>
      <w:r>
        <w:t>Theres</w:t>
      </w:r>
      <w:proofErr w:type="spellEnd"/>
      <w:r>
        <w:t xml:space="preserve"> no private key warrant in this aff</w:t>
      </w:r>
      <w:r w:rsidR="00526153">
        <w:t xml:space="preserve"> every single scenario that they’ve identified is about the military, scientists, or the Chinese space industry</w:t>
      </w:r>
    </w:p>
    <w:p w14:paraId="07C60255" w14:textId="77777777" w:rsidR="00586B05" w:rsidRPr="00631F47" w:rsidRDefault="00586B05" w:rsidP="00526153">
      <w:pPr>
        <w:pStyle w:val="Heading4"/>
      </w:pPr>
      <w:bookmarkStart w:id="0" w:name="_Hlk90485027"/>
      <w:r>
        <w:t>Massive barriers to mining now which disincentivizes private companies – this is their most recent piece of evidence</w:t>
      </w:r>
    </w:p>
    <w:p w14:paraId="52542E40" w14:textId="77777777" w:rsidR="00586B05" w:rsidRPr="00631F47" w:rsidRDefault="00586B05" w:rsidP="00586B05">
      <w:pPr>
        <w:rPr>
          <w:rFonts w:asciiTheme="majorHAnsi" w:hAnsiTheme="majorHAnsi" w:cstheme="majorHAnsi"/>
        </w:rPr>
      </w:pPr>
      <w:r>
        <w:rPr>
          <w:rStyle w:val="Heading4Char"/>
          <w:rFonts w:asciiTheme="majorHAnsi" w:hAnsiTheme="majorHAnsi" w:cstheme="majorHAnsi"/>
        </w:rPr>
        <w:t xml:space="preserve">1AC </w:t>
      </w:r>
      <w:r w:rsidRPr="00631F47">
        <w:rPr>
          <w:rStyle w:val="Heading4Char"/>
          <w:rFonts w:asciiTheme="majorHAnsi" w:hAnsiTheme="majorHAnsi" w:cstheme="majorHAnsi"/>
        </w:rPr>
        <w:t>Campo 21</w:t>
      </w:r>
      <w:r w:rsidRPr="00631F47">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027F3002" w14:textId="25D69E48" w:rsidR="00586B05" w:rsidRPr="00461ADF" w:rsidRDefault="00586B05" w:rsidP="00461ADF">
      <w:pPr>
        <w:rPr>
          <w:rFonts w:asciiTheme="majorHAnsi" w:hAnsiTheme="majorHAnsi" w:cstheme="majorHAnsi"/>
          <w:sz w:val="16"/>
        </w:rPr>
      </w:pPr>
      <w:r w:rsidRPr="00461ADF">
        <w:rPr>
          <w:rFonts w:asciiTheme="majorHAnsi" w:hAnsiTheme="majorHAnsi" w:cstheme="majorHAnsi"/>
          <w:sz w:val="16"/>
        </w:rPr>
        <w:t xml:space="preserve">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461ADF">
        <w:rPr>
          <w:rStyle w:val="StyleUnderline"/>
          <w:rFonts w:asciiTheme="majorHAnsi" w:hAnsiTheme="majorHAnsi" w:cstheme="majorHAnsi"/>
        </w:rPr>
        <w:t>entrepreneurs</w:t>
      </w:r>
      <w:r w:rsidRPr="00461ADF">
        <w:rPr>
          <w:rFonts w:asciiTheme="majorHAnsi" w:hAnsiTheme="majorHAnsi" w:cstheme="majorHAnsi"/>
          <w:sz w:val="16"/>
        </w:rPr>
        <w:t xml:space="preserve">, </w:t>
      </w:r>
      <w:r w:rsidRPr="00461ADF">
        <w:rPr>
          <w:rStyle w:val="StyleUnderline"/>
          <w:rFonts w:asciiTheme="majorHAnsi" w:hAnsiTheme="majorHAnsi" w:cstheme="majorHAnsi"/>
        </w:rPr>
        <w:t>like</w:t>
      </w:r>
      <w:r w:rsidRPr="00461ADF">
        <w:rPr>
          <w:rFonts w:asciiTheme="majorHAnsi" w:hAnsiTheme="majorHAnsi" w:cstheme="majorHAnsi"/>
          <w:sz w:val="16"/>
        </w:rPr>
        <w:t xml:space="preserve"> Elon </w:t>
      </w:r>
      <w:r w:rsidRPr="00461ADF">
        <w:rPr>
          <w:rStyle w:val="StyleUnderline"/>
          <w:rFonts w:asciiTheme="majorHAnsi" w:hAnsiTheme="majorHAnsi" w:cstheme="majorHAnsi"/>
        </w:rPr>
        <w:t>Musk and</w:t>
      </w:r>
      <w:r w:rsidRPr="00461ADF">
        <w:rPr>
          <w:rFonts w:asciiTheme="majorHAnsi" w:hAnsiTheme="majorHAnsi" w:cstheme="majorHAnsi"/>
          <w:sz w:val="16"/>
        </w:rPr>
        <w:t xml:space="preserve"> Jeff </w:t>
      </w:r>
      <w:r w:rsidRPr="00461ADF">
        <w:rPr>
          <w:rStyle w:val="StyleUnderline"/>
          <w:rFonts w:asciiTheme="majorHAnsi" w:hAnsiTheme="majorHAnsi" w:cstheme="majorHAnsi"/>
        </w:rPr>
        <w:t>Bezos</w:t>
      </w:r>
      <w:r w:rsidRPr="00461ADF">
        <w:rPr>
          <w:rFonts w:asciiTheme="majorHAnsi" w:hAnsiTheme="majorHAnsi" w:cstheme="majorHAnsi"/>
          <w:sz w:val="16"/>
        </w:rPr>
        <w:t xml:space="preserve">, </w:t>
      </w:r>
      <w:r w:rsidRPr="00461ADF">
        <w:rPr>
          <w:rStyle w:val="StyleUnderline"/>
          <w:rFonts w:asciiTheme="majorHAnsi" w:hAnsiTheme="majorHAnsi" w:cstheme="majorHAnsi"/>
        </w:rPr>
        <w:t>propels the search for extraterrestrial materials such as water and minerals</w:t>
      </w:r>
      <w:r w:rsidRPr="00461ADF">
        <w:rPr>
          <w:rFonts w:asciiTheme="majorHAnsi" w:hAnsiTheme="majorHAnsi" w:cstheme="majorHAnsi"/>
          <w:sz w:val="16"/>
        </w:rPr>
        <w:t xml:space="preserve">.4 </w:t>
      </w:r>
      <w:r w:rsidRPr="00461ADF">
        <w:rPr>
          <w:rStyle w:val="StyleUnderline"/>
          <w:rFonts w:asciiTheme="majorHAnsi" w:hAnsiTheme="majorHAnsi" w:cstheme="majorHAnsi"/>
        </w:rPr>
        <w:t>According to NASA</w:t>
      </w:r>
      <w:r w:rsidRPr="00461ADF">
        <w:rPr>
          <w:rFonts w:asciiTheme="majorHAnsi" w:hAnsiTheme="majorHAnsi" w:cstheme="majorHAnsi"/>
          <w:sz w:val="16"/>
        </w:rPr>
        <w:t xml:space="preserve">, </w:t>
      </w:r>
      <w:r w:rsidRPr="00461ADF">
        <w:rPr>
          <w:rStyle w:val="StyleUnderline"/>
          <w:rFonts w:asciiTheme="majorHAnsi" w:hAnsiTheme="majorHAnsi" w:cstheme="majorHAnsi"/>
        </w:rPr>
        <w:t>minerals</w:t>
      </w:r>
      <w:r w:rsidRPr="00461ADF">
        <w:rPr>
          <w:rFonts w:asciiTheme="majorHAnsi" w:hAnsiTheme="majorHAnsi" w:cstheme="majorHAnsi"/>
          <w:sz w:val="16"/>
        </w:rPr>
        <w:t xml:space="preserve"> found </w:t>
      </w:r>
      <w:r w:rsidRPr="00461ADF">
        <w:rPr>
          <w:rStyle w:val="StyleUnderline"/>
          <w:rFonts w:asciiTheme="majorHAnsi" w:hAnsiTheme="majorHAnsi" w:cstheme="majorHAnsi"/>
        </w:rPr>
        <w:t>in the asteroid</w:t>
      </w:r>
      <w:r w:rsidRPr="00461ADF">
        <w:rPr>
          <w:rFonts w:asciiTheme="majorHAnsi" w:hAnsiTheme="majorHAnsi" w:cstheme="majorHAnsi"/>
          <w:sz w:val="16"/>
        </w:rPr>
        <w:t xml:space="preserve"> </w:t>
      </w:r>
      <w:r w:rsidRPr="00461ADF">
        <w:rPr>
          <w:rStyle w:val="StyleUnderline"/>
          <w:rFonts w:asciiTheme="majorHAnsi" w:hAnsiTheme="majorHAnsi" w:cstheme="majorHAnsi"/>
        </w:rPr>
        <w:t>belt</w:t>
      </w:r>
      <w:r w:rsidRPr="00461ADF">
        <w:rPr>
          <w:rFonts w:asciiTheme="majorHAnsi" w:hAnsiTheme="majorHAnsi" w:cstheme="majorHAnsi"/>
          <w:sz w:val="16"/>
        </w:rPr>
        <w:t xml:space="preserve"> between Mars and Jupiter </w:t>
      </w:r>
      <w:r w:rsidRPr="00461ADF">
        <w:rPr>
          <w:rStyle w:val="StyleUnderline"/>
          <w:rFonts w:asciiTheme="majorHAnsi" w:hAnsiTheme="majorHAnsi" w:cstheme="majorHAnsi"/>
        </w:rPr>
        <w:t>contain an estimated value of</w:t>
      </w:r>
      <w:r w:rsidRPr="00461ADF">
        <w:rPr>
          <w:rFonts w:asciiTheme="majorHAnsi" w:hAnsiTheme="majorHAnsi" w:cstheme="majorHAnsi"/>
          <w:sz w:val="16"/>
        </w:rPr>
        <w:t xml:space="preserve"> approximately $</w:t>
      </w:r>
      <w:r w:rsidRPr="00461ADF">
        <w:rPr>
          <w:rStyle w:val="StyleUnderline"/>
          <w:rFonts w:asciiTheme="majorHAnsi" w:hAnsiTheme="majorHAnsi" w:cstheme="majorHAnsi"/>
        </w:rPr>
        <w:t>100 billion for every person on Earth</w:t>
      </w:r>
      <w:r w:rsidRPr="00461ADF">
        <w:rPr>
          <w:rFonts w:asciiTheme="majorHAnsi" w:hAnsiTheme="majorHAnsi" w:cstheme="majorHAnsi"/>
          <w:sz w:val="16"/>
        </w:rPr>
        <w:t xml:space="preserve">.5 However, </w:t>
      </w:r>
      <w:r w:rsidRPr="00461ADF">
        <w:rPr>
          <w:rStyle w:val="Emphasis"/>
          <w:rFonts w:asciiTheme="majorHAnsi" w:hAnsiTheme="majorHAnsi" w:cstheme="majorHAnsi"/>
          <w:highlight w:val="cyan"/>
        </w:rPr>
        <w:t>uncertainty</w:t>
      </w:r>
      <w:r w:rsidRPr="00461ADF">
        <w:rPr>
          <w:rStyle w:val="StyleUnderline"/>
          <w:rFonts w:asciiTheme="majorHAnsi" w:hAnsiTheme="majorHAnsi" w:cstheme="majorHAnsi"/>
          <w:highlight w:val="cyan"/>
        </w:rPr>
        <w:t xml:space="preserve"> lingers because private entities are </w:t>
      </w:r>
      <w:r w:rsidRPr="00461ADF">
        <w:rPr>
          <w:rStyle w:val="Emphasis"/>
          <w:rFonts w:asciiTheme="majorHAnsi" w:hAnsiTheme="majorHAnsi" w:cstheme="majorHAnsi"/>
          <w:highlight w:val="cyan"/>
        </w:rPr>
        <w:t>unsure</w:t>
      </w:r>
      <w:r w:rsidRPr="00461ADF">
        <w:rPr>
          <w:rStyle w:val="StyleUnderline"/>
          <w:rFonts w:asciiTheme="majorHAnsi" w:hAnsiTheme="majorHAnsi" w:cstheme="majorHAnsi"/>
        </w:rPr>
        <w:t xml:space="preserve"> that </w:t>
      </w:r>
      <w:r w:rsidRPr="00461ADF">
        <w:rPr>
          <w:rStyle w:val="StyleUnderline"/>
          <w:rFonts w:asciiTheme="majorHAnsi" w:hAnsiTheme="majorHAnsi" w:cstheme="majorHAnsi"/>
          <w:highlight w:val="green"/>
        </w:rPr>
        <w:t xml:space="preserve">they </w:t>
      </w:r>
      <w:r w:rsidRPr="00461ADF">
        <w:rPr>
          <w:rStyle w:val="StyleUnderline"/>
          <w:rFonts w:asciiTheme="majorHAnsi" w:hAnsiTheme="majorHAnsi" w:cstheme="majorHAnsi"/>
        </w:rPr>
        <w:t xml:space="preserve">will </w:t>
      </w:r>
      <w:r w:rsidRPr="00461ADF">
        <w:rPr>
          <w:rStyle w:val="StyleUnderline"/>
          <w:rFonts w:asciiTheme="majorHAnsi" w:hAnsiTheme="majorHAnsi" w:cstheme="majorHAnsi"/>
          <w:highlight w:val="green"/>
        </w:rPr>
        <w:t>possess</w:t>
      </w:r>
      <w:r w:rsidRPr="00461ADF">
        <w:rPr>
          <w:rStyle w:val="StyleUnderline"/>
          <w:rFonts w:asciiTheme="majorHAnsi" w:hAnsiTheme="majorHAnsi" w:cstheme="majorHAnsi"/>
        </w:rPr>
        <w:t xml:space="preserve"> </w:t>
      </w:r>
      <w:r w:rsidRPr="00461ADF">
        <w:rPr>
          <w:rStyle w:val="Emphasis"/>
          <w:rFonts w:asciiTheme="majorHAnsi" w:hAnsiTheme="majorHAnsi" w:cstheme="majorHAnsi"/>
          <w:highlight w:val="green"/>
        </w:rPr>
        <w:t>property rights</w:t>
      </w:r>
      <w:r w:rsidRPr="00461ADF">
        <w:rPr>
          <w:rStyle w:val="StyleUnderline"/>
          <w:rFonts w:asciiTheme="majorHAnsi" w:hAnsiTheme="majorHAnsi" w:cstheme="majorHAnsi"/>
        </w:rPr>
        <w:t xml:space="preserve"> to their payload or the mined celestial body</w:t>
      </w:r>
      <w:r w:rsidRPr="00461ADF">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461ADF">
        <w:rPr>
          <w:rStyle w:val="Emphasis"/>
          <w:rFonts w:asciiTheme="majorHAnsi" w:hAnsiTheme="majorHAnsi" w:cstheme="majorHAnsi"/>
          <w:highlight w:val="cyan"/>
        </w:rPr>
        <w:t>Article II</w:t>
      </w:r>
      <w:r w:rsidRPr="00461ADF">
        <w:rPr>
          <w:rStyle w:val="StyleUnderline"/>
          <w:rFonts w:asciiTheme="majorHAnsi" w:hAnsiTheme="majorHAnsi" w:cstheme="majorHAnsi"/>
          <w:highlight w:val="cyan"/>
        </w:rPr>
        <w:t xml:space="preserve"> of the </w:t>
      </w:r>
      <w:r w:rsidRPr="00461ADF">
        <w:rPr>
          <w:rStyle w:val="Emphasis"/>
          <w:rFonts w:asciiTheme="majorHAnsi" w:hAnsiTheme="majorHAnsi" w:cstheme="majorHAnsi"/>
          <w:highlight w:val="cyan"/>
        </w:rPr>
        <w:t>O</w:t>
      </w:r>
      <w:r w:rsidRPr="00461ADF">
        <w:rPr>
          <w:rStyle w:val="StyleUnderline"/>
          <w:rFonts w:asciiTheme="majorHAnsi" w:hAnsiTheme="majorHAnsi" w:cstheme="majorHAnsi"/>
          <w:highlight w:val="cyan"/>
        </w:rPr>
        <w:t xml:space="preserve">uter </w:t>
      </w:r>
      <w:r w:rsidRPr="00461ADF">
        <w:rPr>
          <w:rStyle w:val="Emphasis"/>
          <w:rFonts w:asciiTheme="majorHAnsi" w:hAnsiTheme="majorHAnsi" w:cstheme="majorHAnsi"/>
          <w:highlight w:val="cyan"/>
        </w:rPr>
        <w:t>S</w:t>
      </w:r>
      <w:r w:rsidRPr="00461ADF">
        <w:rPr>
          <w:rStyle w:val="StyleUnderline"/>
          <w:rFonts w:asciiTheme="majorHAnsi" w:hAnsiTheme="majorHAnsi" w:cstheme="majorHAnsi"/>
          <w:highlight w:val="cyan"/>
        </w:rPr>
        <w:t xml:space="preserve">pace </w:t>
      </w:r>
      <w:r w:rsidRPr="00461ADF">
        <w:rPr>
          <w:rStyle w:val="Emphasis"/>
          <w:rFonts w:asciiTheme="majorHAnsi" w:hAnsiTheme="majorHAnsi" w:cstheme="majorHAnsi"/>
          <w:highlight w:val="cyan"/>
        </w:rPr>
        <w:t>T</w:t>
      </w:r>
      <w:r w:rsidRPr="00461ADF">
        <w:rPr>
          <w:rStyle w:val="StyleUnderline"/>
          <w:rFonts w:asciiTheme="majorHAnsi" w:hAnsiTheme="majorHAnsi" w:cstheme="majorHAnsi"/>
          <w:highlight w:val="cyan"/>
        </w:rPr>
        <w:t>reaty</w:t>
      </w:r>
      <w:r w:rsidRPr="00461ADF">
        <w:rPr>
          <w:rStyle w:val="StyleUnderline"/>
          <w:rFonts w:asciiTheme="majorHAnsi" w:hAnsiTheme="majorHAnsi" w:cstheme="majorHAnsi"/>
        </w:rPr>
        <w:t xml:space="preserve"> contains the bane of private property rights in outer space</w:t>
      </w:r>
      <w:r w:rsidRPr="00461ADF">
        <w:rPr>
          <w:rFonts w:asciiTheme="majorHAnsi" w:hAnsiTheme="majorHAnsi" w:cstheme="majorHAnsi"/>
          <w:sz w:val="16"/>
        </w:rPr>
        <w:t xml:space="preserve">, </w:t>
      </w:r>
      <w:r w:rsidRPr="00461ADF">
        <w:rPr>
          <w:rStyle w:val="StyleUnderline"/>
          <w:rFonts w:asciiTheme="majorHAnsi" w:hAnsiTheme="majorHAnsi" w:cstheme="majorHAnsi"/>
        </w:rPr>
        <w:t xml:space="preserve">which </w:t>
      </w:r>
      <w:r w:rsidRPr="00461ADF">
        <w:rPr>
          <w:rStyle w:val="Emphasis"/>
          <w:rFonts w:asciiTheme="majorHAnsi" w:hAnsiTheme="majorHAnsi" w:cstheme="majorHAnsi"/>
          <w:highlight w:val="green"/>
        </w:rPr>
        <w:t>forbids</w:t>
      </w:r>
      <w:r w:rsidRPr="00461ADF">
        <w:rPr>
          <w:rStyle w:val="StyleUnderline"/>
          <w:rFonts w:asciiTheme="majorHAnsi" w:hAnsiTheme="majorHAnsi" w:cstheme="majorHAnsi"/>
        </w:rPr>
        <w:t xml:space="preserve"> the </w:t>
      </w:r>
      <w:r w:rsidRPr="00461ADF">
        <w:rPr>
          <w:rStyle w:val="Emphasis"/>
          <w:rFonts w:asciiTheme="majorHAnsi" w:hAnsiTheme="majorHAnsi" w:cstheme="majorHAnsi"/>
          <w:highlight w:val="green"/>
        </w:rPr>
        <w:t>national appropriation</w:t>
      </w:r>
      <w:r w:rsidRPr="00461ADF">
        <w:rPr>
          <w:rStyle w:val="StyleUnderline"/>
          <w:rFonts w:asciiTheme="majorHAnsi" w:hAnsiTheme="majorHAnsi" w:cstheme="majorHAnsi"/>
        </w:rPr>
        <w:t xml:space="preserve"> of the moon and other celestial</w:t>
      </w:r>
      <w:r w:rsidRPr="00461ADF">
        <w:rPr>
          <w:rFonts w:asciiTheme="majorHAnsi" w:hAnsiTheme="majorHAnsi" w:cstheme="majorHAnsi"/>
          <w:sz w:val="16"/>
        </w:rPr>
        <w:t xml:space="preserve"> </w:t>
      </w:r>
      <w:r w:rsidRPr="00461ADF">
        <w:rPr>
          <w:rStyle w:val="StyleUnderline"/>
          <w:rFonts w:asciiTheme="majorHAnsi" w:hAnsiTheme="majorHAnsi" w:cstheme="majorHAnsi"/>
        </w:rPr>
        <w:t>bodies</w:t>
      </w:r>
      <w:r w:rsidRPr="00461ADF">
        <w:rPr>
          <w:rFonts w:asciiTheme="majorHAnsi" w:hAnsiTheme="majorHAnsi" w:cstheme="majorHAnsi"/>
          <w:sz w:val="16"/>
        </w:rPr>
        <w:t xml:space="preserve">.11 While the Outer Space Treaty explicitly mentions the prohibition of public entities claiming celestial bodies, </w:t>
      </w:r>
      <w:r w:rsidRPr="00461ADF">
        <w:rPr>
          <w:rStyle w:val="StyleUnderline"/>
          <w:rFonts w:asciiTheme="majorHAnsi" w:hAnsiTheme="majorHAnsi" w:cstheme="majorHAnsi"/>
          <w:highlight w:val="cyan"/>
        </w:rPr>
        <w:t xml:space="preserve">private enterprises risk </w:t>
      </w:r>
      <w:r w:rsidRPr="00461ADF">
        <w:rPr>
          <w:rStyle w:val="Emphasis"/>
          <w:rFonts w:asciiTheme="majorHAnsi" w:hAnsiTheme="majorHAnsi" w:cstheme="majorHAnsi"/>
          <w:highlight w:val="cyan"/>
        </w:rPr>
        <w:t>failing</w:t>
      </w:r>
      <w:r w:rsidRPr="00461ADF">
        <w:rPr>
          <w:rStyle w:val="StyleUnderline"/>
          <w:rFonts w:asciiTheme="majorHAnsi" w:hAnsiTheme="majorHAnsi" w:cstheme="majorHAnsi"/>
          <w:highlight w:val="cyan"/>
        </w:rPr>
        <w:t xml:space="preserve"> to have </w:t>
      </w:r>
      <w:r w:rsidRPr="00461ADF">
        <w:rPr>
          <w:rStyle w:val="StyleUnderline"/>
          <w:rFonts w:asciiTheme="majorHAnsi" w:hAnsiTheme="majorHAnsi" w:cstheme="majorHAnsi"/>
          <w:highlight w:val="green"/>
        </w:rPr>
        <w:t>their</w:t>
      </w:r>
      <w:r w:rsidRPr="00461ADF">
        <w:rPr>
          <w:rStyle w:val="StyleUnderline"/>
          <w:rFonts w:asciiTheme="majorHAnsi" w:hAnsiTheme="majorHAnsi" w:cstheme="majorHAnsi"/>
        </w:rPr>
        <w:t xml:space="preserve"> interest in </w:t>
      </w:r>
      <w:r w:rsidRPr="00461ADF">
        <w:rPr>
          <w:rStyle w:val="StyleUnderline"/>
          <w:rFonts w:asciiTheme="majorHAnsi" w:hAnsiTheme="majorHAnsi" w:cstheme="majorHAnsi"/>
          <w:highlight w:val="green"/>
        </w:rPr>
        <w:t xml:space="preserve">property </w:t>
      </w:r>
      <w:r w:rsidRPr="00461ADF">
        <w:rPr>
          <w:rStyle w:val="StyleUnderline"/>
          <w:rFonts w:asciiTheme="majorHAnsi" w:hAnsiTheme="majorHAnsi" w:cstheme="majorHAnsi"/>
          <w:highlight w:val="cyan"/>
        </w:rPr>
        <w:t xml:space="preserve">rights </w:t>
      </w:r>
      <w:r w:rsidRPr="00461ADF">
        <w:rPr>
          <w:rStyle w:val="Emphasis"/>
          <w:rFonts w:asciiTheme="majorHAnsi" w:hAnsiTheme="majorHAnsi" w:cstheme="majorHAnsi"/>
          <w:highlight w:val="cyan"/>
        </w:rPr>
        <w:t>recognized</w:t>
      </w:r>
      <w:r w:rsidRPr="00461ADF">
        <w:rPr>
          <w:rStyle w:val="StyleUnderline"/>
          <w:rFonts w:asciiTheme="majorHAnsi" w:hAnsiTheme="majorHAnsi" w:cstheme="majorHAnsi"/>
        </w:rPr>
        <w:t xml:space="preserve"> by the global community</w:t>
      </w:r>
      <w:r w:rsidRPr="00461ADF">
        <w:rPr>
          <w:rFonts w:asciiTheme="majorHAnsi" w:hAnsiTheme="majorHAnsi" w:cstheme="majorHAnsi"/>
          <w:sz w:val="16"/>
        </w:rPr>
        <w:t xml:space="preserve">. </w:t>
      </w:r>
      <w:r w:rsidRPr="00461ADF">
        <w:rPr>
          <w:rStyle w:val="StyleUnderline"/>
          <w:rFonts w:asciiTheme="majorHAnsi" w:hAnsiTheme="majorHAnsi" w:cstheme="majorHAnsi"/>
        </w:rPr>
        <w:t>Private entities and investors grapple with the issues pertaining to their rights to mine and extract resources from outer space legally</w:t>
      </w:r>
      <w:r w:rsidRPr="00461ADF">
        <w:rPr>
          <w:rFonts w:asciiTheme="majorHAnsi" w:hAnsiTheme="majorHAnsi" w:cstheme="majorHAnsi"/>
          <w:sz w:val="16"/>
        </w:rPr>
        <w:t xml:space="preserve">. </w:t>
      </w:r>
      <w:r w:rsidRPr="00461ADF">
        <w:rPr>
          <w:rStyle w:val="StyleUnderline"/>
          <w:rFonts w:asciiTheme="majorHAnsi" w:hAnsiTheme="majorHAnsi" w:cstheme="majorHAnsi"/>
          <w:highlight w:val="green"/>
        </w:rPr>
        <w:t>Without</w:t>
      </w:r>
      <w:r w:rsidRPr="00461ADF">
        <w:rPr>
          <w:rStyle w:val="StyleUnderline"/>
          <w:rFonts w:asciiTheme="majorHAnsi" w:hAnsiTheme="majorHAnsi" w:cstheme="majorHAnsi"/>
        </w:rPr>
        <w:t xml:space="preserve"> further international </w:t>
      </w:r>
      <w:r w:rsidRPr="00461ADF">
        <w:rPr>
          <w:rStyle w:val="Emphasis"/>
          <w:rFonts w:asciiTheme="majorHAnsi" w:hAnsiTheme="majorHAnsi" w:cstheme="majorHAnsi"/>
          <w:highlight w:val="green"/>
        </w:rPr>
        <w:t>recognition</w:t>
      </w:r>
      <w:r w:rsidRPr="00461ADF">
        <w:rPr>
          <w:rStyle w:val="StyleUnderline"/>
          <w:rFonts w:asciiTheme="majorHAnsi" w:hAnsiTheme="majorHAnsi" w:cstheme="majorHAnsi"/>
        </w:rPr>
        <w:t xml:space="preserve"> of their property rights, </w:t>
      </w:r>
      <w:r w:rsidRPr="00461ADF">
        <w:rPr>
          <w:rStyle w:val="StyleUnderline"/>
          <w:rFonts w:asciiTheme="majorHAnsi" w:hAnsiTheme="majorHAnsi" w:cstheme="majorHAnsi"/>
          <w:b/>
          <w:bCs/>
          <w:highlight w:val="cyan"/>
        </w:rPr>
        <w:t>private</w:t>
      </w:r>
      <w:r w:rsidRPr="00461ADF">
        <w:rPr>
          <w:rStyle w:val="StyleUnderline"/>
          <w:rFonts w:asciiTheme="majorHAnsi" w:hAnsiTheme="majorHAnsi" w:cstheme="majorHAnsi"/>
          <w:highlight w:val="cyan"/>
        </w:rPr>
        <w:t xml:space="preserve"> entities </w:t>
      </w:r>
      <w:r w:rsidRPr="00461ADF">
        <w:rPr>
          <w:rStyle w:val="StyleUnderline"/>
          <w:rFonts w:asciiTheme="majorHAnsi" w:hAnsiTheme="majorHAnsi" w:cstheme="majorHAnsi"/>
          <w:highlight w:val="green"/>
        </w:rPr>
        <w:t xml:space="preserve">may </w:t>
      </w:r>
      <w:r w:rsidRPr="00461ADF">
        <w:rPr>
          <w:rStyle w:val="Emphasis"/>
          <w:rFonts w:asciiTheme="majorHAnsi" w:hAnsiTheme="majorHAnsi" w:cstheme="majorHAnsi"/>
          <w:highlight w:val="cyan"/>
        </w:rPr>
        <w:t>shy away from</w:t>
      </w:r>
      <w:r w:rsidRPr="00461ADF">
        <w:rPr>
          <w:rStyle w:val="StyleUnderline"/>
          <w:rFonts w:asciiTheme="majorHAnsi" w:hAnsiTheme="majorHAnsi" w:cstheme="majorHAnsi"/>
          <w:highlight w:val="cyan"/>
        </w:rPr>
        <w:t xml:space="preserve"> exploring</w:t>
      </w:r>
      <w:r w:rsidRPr="00461ADF">
        <w:rPr>
          <w:rStyle w:val="StyleUnderline"/>
          <w:rFonts w:asciiTheme="majorHAnsi" w:hAnsiTheme="majorHAnsi" w:cstheme="majorHAnsi"/>
        </w:rPr>
        <w:t xml:space="preserve"> the concept of </w:t>
      </w:r>
      <w:r w:rsidRPr="00461ADF">
        <w:rPr>
          <w:rStyle w:val="StyleUnderline"/>
          <w:rFonts w:asciiTheme="majorHAnsi" w:hAnsiTheme="majorHAnsi" w:cstheme="majorHAnsi"/>
          <w:highlight w:val="green"/>
        </w:rPr>
        <w:t xml:space="preserve">celestial </w:t>
      </w:r>
      <w:r w:rsidRPr="00461ADF">
        <w:rPr>
          <w:rStyle w:val="StyleUnderline"/>
          <w:rFonts w:asciiTheme="majorHAnsi" w:hAnsiTheme="majorHAnsi" w:cstheme="majorHAnsi"/>
          <w:highlight w:val="cyan"/>
        </w:rPr>
        <w:t>mining</w:t>
      </w:r>
      <w:r w:rsidRPr="00461ADF">
        <w:rPr>
          <w:rFonts w:asciiTheme="majorHAnsi" w:hAnsiTheme="majorHAnsi" w:cstheme="majorHAnsi"/>
          <w:sz w:val="16"/>
        </w:rPr>
        <w:t xml:space="preserve">. </w:t>
      </w:r>
      <w:r w:rsidRPr="00461ADF">
        <w:rPr>
          <w:rStyle w:val="StyleUnderline"/>
          <w:rFonts w:asciiTheme="majorHAnsi" w:hAnsiTheme="majorHAnsi" w:cstheme="majorHAnsi"/>
          <w:highlight w:val="green"/>
        </w:rPr>
        <w:t xml:space="preserve">The issue of </w:t>
      </w:r>
      <w:r w:rsidRPr="00461ADF">
        <w:rPr>
          <w:rStyle w:val="StyleUnderline"/>
          <w:rFonts w:asciiTheme="majorHAnsi" w:hAnsiTheme="majorHAnsi" w:cstheme="majorHAnsi"/>
          <w:highlight w:val="cyan"/>
        </w:rPr>
        <w:t xml:space="preserve">not knowing what laws are </w:t>
      </w:r>
      <w:r w:rsidRPr="00461ADF">
        <w:rPr>
          <w:rStyle w:val="Emphasis"/>
          <w:rFonts w:asciiTheme="majorHAnsi" w:hAnsiTheme="majorHAnsi" w:cstheme="majorHAnsi"/>
          <w:highlight w:val="cyan"/>
        </w:rPr>
        <w:t>applicable</w:t>
      </w:r>
      <w:r w:rsidRPr="00461ADF">
        <w:rPr>
          <w:rStyle w:val="StyleUnderline"/>
          <w:rFonts w:asciiTheme="majorHAnsi" w:hAnsiTheme="majorHAnsi" w:cstheme="majorHAnsi"/>
        </w:rPr>
        <w:t xml:space="preserve">, </w:t>
      </w:r>
      <w:r w:rsidRPr="00461ADF">
        <w:rPr>
          <w:rStyle w:val="StyleUnderline"/>
          <w:rFonts w:asciiTheme="majorHAnsi" w:hAnsiTheme="majorHAnsi" w:cstheme="majorHAnsi"/>
          <w:highlight w:val="green"/>
        </w:rPr>
        <w:t>or</w:t>
      </w:r>
      <w:r w:rsidRPr="00461ADF">
        <w:rPr>
          <w:rStyle w:val="StyleUnderline"/>
          <w:rFonts w:asciiTheme="majorHAnsi" w:hAnsiTheme="majorHAnsi" w:cstheme="majorHAnsi"/>
        </w:rPr>
        <w:t xml:space="preserve"> </w:t>
      </w:r>
      <w:r w:rsidRPr="00461ADF">
        <w:rPr>
          <w:rStyle w:val="StyleUnderline"/>
          <w:rFonts w:asciiTheme="majorHAnsi" w:hAnsiTheme="majorHAnsi" w:cstheme="majorHAnsi"/>
          <w:highlight w:val="green"/>
        </w:rPr>
        <w:t>to whom private companies are accountable</w:t>
      </w:r>
      <w:r w:rsidRPr="00461ADF">
        <w:rPr>
          <w:rStyle w:val="StyleUnderline"/>
          <w:rFonts w:asciiTheme="majorHAnsi" w:hAnsiTheme="majorHAnsi" w:cstheme="majorHAnsi"/>
        </w:rPr>
        <w:t xml:space="preserve">, </w:t>
      </w:r>
      <w:r w:rsidRPr="00461ADF">
        <w:rPr>
          <w:rStyle w:val="Emphasis"/>
          <w:rFonts w:asciiTheme="majorHAnsi" w:hAnsiTheme="majorHAnsi" w:cstheme="majorHAnsi"/>
          <w:highlight w:val="cyan"/>
        </w:rPr>
        <w:t>impedes</w:t>
      </w:r>
      <w:r w:rsidRPr="00461ADF">
        <w:rPr>
          <w:rStyle w:val="StyleUnderline"/>
          <w:rFonts w:asciiTheme="majorHAnsi" w:hAnsiTheme="majorHAnsi" w:cstheme="majorHAnsi"/>
          <w:highlight w:val="cyan"/>
        </w:rPr>
        <w:t xml:space="preserve"> the </w:t>
      </w:r>
      <w:r w:rsidRPr="00461ADF">
        <w:rPr>
          <w:rStyle w:val="Emphasis"/>
          <w:rFonts w:asciiTheme="majorHAnsi" w:hAnsiTheme="majorHAnsi" w:cstheme="majorHAnsi"/>
          <w:highlight w:val="cyan"/>
        </w:rPr>
        <w:t>progress</w:t>
      </w:r>
      <w:r w:rsidRPr="00461ADF">
        <w:rPr>
          <w:rStyle w:val="StyleUnderline"/>
          <w:rFonts w:asciiTheme="majorHAnsi" w:hAnsiTheme="majorHAnsi" w:cstheme="majorHAnsi"/>
          <w:highlight w:val="cyan"/>
        </w:rPr>
        <w:t xml:space="preserve"> private entities make</w:t>
      </w:r>
      <w:r w:rsidRPr="00461ADF">
        <w:rPr>
          <w:rStyle w:val="StyleUnderline"/>
          <w:rFonts w:asciiTheme="majorHAnsi" w:hAnsiTheme="majorHAnsi" w:cstheme="majorHAnsi"/>
        </w:rPr>
        <w:t xml:space="preserve"> in</w:t>
      </w:r>
      <w:r w:rsidRPr="00461ADF">
        <w:rPr>
          <w:rFonts w:asciiTheme="majorHAnsi" w:hAnsiTheme="majorHAnsi" w:cstheme="majorHAnsi"/>
          <w:sz w:val="16"/>
        </w:rPr>
        <w:t xml:space="preserve"> achieving their goal of </w:t>
      </w:r>
      <w:r w:rsidRPr="00461ADF">
        <w:rPr>
          <w:rStyle w:val="StyleUnderline"/>
          <w:rFonts w:asciiTheme="majorHAnsi" w:hAnsiTheme="majorHAnsi" w:cstheme="majorHAnsi"/>
        </w:rPr>
        <w:t>harvesting extraterrestrial resources</w:t>
      </w:r>
      <w:r w:rsidRPr="00461ADF">
        <w:rPr>
          <w:rFonts w:asciiTheme="majorHAnsi" w:hAnsiTheme="majorHAnsi" w:cstheme="majorHAnsi"/>
          <w:sz w:val="16"/>
        </w:rPr>
        <w:t xml:space="preserve">. </w:t>
      </w:r>
      <w:r w:rsidRPr="00461ADF">
        <w:rPr>
          <w:rStyle w:val="StyleUnderline"/>
          <w:rFonts w:asciiTheme="majorHAnsi" w:hAnsiTheme="majorHAnsi" w:cstheme="majorHAnsi"/>
          <w:highlight w:val="green"/>
        </w:rPr>
        <w:t>Private entities</w:t>
      </w:r>
      <w:r w:rsidRPr="00461ADF">
        <w:rPr>
          <w:rFonts w:asciiTheme="majorHAnsi" w:hAnsiTheme="majorHAnsi" w:cstheme="majorHAnsi"/>
          <w:sz w:val="16"/>
          <w:highlight w:val="green"/>
        </w:rPr>
        <w:t xml:space="preserve"> </w:t>
      </w:r>
      <w:r w:rsidRPr="00461ADF">
        <w:rPr>
          <w:rStyle w:val="StyleUnderline"/>
          <w:rFonts w:asciiTheme="majorHAnsi" w:hAnsiTheme="majorHAnsi" w:cstheme="majorHAnsi"/>
          <w:highlight w:val="green"/>
        </w:rPr>
        <w:t>fear</w:t>
      </w:r>
      <w:r w:rsidRPr="00461ADF">
        <w:rPr>
          <w:rFonts w:asciiTheme="majorHAnsi" w:hAnsiTheme="majorHAnsi" w:cstheme="majorHAnsi"/>
          <w:sz w:val="16"/>
        </w:rPr>
        <w:t xml:space="preserve"> that </w:t>
      </w:r>
      <w:r w:rsidRPr="00461ADF">
        <w:rPr>
          <w:rStyle w:val="StyleUnderline"/>
          <w:rFonts w:asciiTheme="majorHAnsi" w:hAnsiTheme="majorHAnsi" w:cstheme="majorHAnsi"/>
        </w:rPr>
        <w:t xml:space="preserve">the </w:t>
      </w:r>
      <w:r w:rsidRPr="00461ADF">
        <w:rPr>
          <w:rStyle w:val="Emphasis"/>
          <w:rFonts w:asciiTheme="majorHAnsi" w:hAnsiTheme="majorHAnsi" w:cstheme="majorHAnsi"/>
          <w:highlight w:val="green"/>
        </w:rPr>
        <w:t>non-appropriation</w:t>
      </w:r>
      <w:r w:rsidRPr="00461ADF">
        <w:rPr>
          <w:rStyle w:val="StyleUnderline"/>
          <w:rFonts w:asciiTheme="majorHAnsi" w:hAnsiTheme="majorHAnsi" w:cstheme="majorHAnsi"/>
        </w:rPr>
        <w:t xml:space="preserve"> clause</w:t>
      </w:r>
      <w:r w:rsidRPr="00461ADF">
        <w:rPr>
          <w:rFonts w:asciiTheme="majorHAnsi" w:hAnsiTheme="majorHAnsi" w:cstheme="majorHAnsi"/>
          <w:sz w:val="16"/>
        </w:rPr>
        <w:t xml:space="preserve"> of Article II of the Outer Space Treaty, the epicenter of the issue, </w:t>
      </w:r>
      <w:r w:rsidRPr="00461ADF">
        <w:rPr>
          <w:rStyle w:val="StyleUnderline"/>
          <w:rFonts w:asciiTheme="majorHAnsi" w:hAnsiTheme="majorHAnsi" w:cstheme="majorHAnsi"/>
          <w:highlight w:val="green"/>
        </w:rPr>
        <w:t xml:space="preserve">will </w:t>
      </w:r>
      <w:r w:rsidRPr="00461ADF">
        <w:rPr>
          <w:rStyle w:val="Emphasis"/>
          <w:rFonts w:asciiTheme="majorHAnsi" w:hAnsiTheme="majorHAnsi" w:cstheme="majorHAnsi"/>
          <w:highlight w:val="green"/>
        </w:rPr>
        <w:t>strip</w:t>
      </w:r>
      <w:r w:rsidRPr="00461ADF">
        <w:rPr>
          <w:rStyle w:val="StyleUnderline"/>
          <w:rFonts w:asciiTheme="majorHAnsi" w:hAnsiTheme="majorHAnsi" w:cstheme="majorHAnsi"/>
          <w:highlight w:val="green"/>
        </w:rPr>
        <w:t xml:space="preserve"> them of the right to</w:t>
      </w:r>
      <w:r w:rsidRPr="00461ADF">
        <w:rPr>
          <w:rStyle w:val="StyleUnderline"/>
          <w:rFonts w:asciiTheme="majorHAnsi" w:hAnsiTheme="majorHAnsi" w:cstheme="majorHAnsi"/>
        </w:rPr>
        <w:t xml:space="preserve"> transport </w:t>
      </w:r>
      <w:r w:rsidRPr="00461ADF">
        <w:rPr>
          <w:rStyle w:val="StyleUnderline"/>
          <w:rFonts w:asciiTheme="majorHAnsi" w:hAnsiTheme="majorHAnsi" w:cstheme="majorHAnsi"/>
          <w:highlight w:val="green"/>
        </w:rPr>
        <w:t>their mined resources</w:t>
      </w:r>
      <w:r w:rsidRPr="00461ADF">
        <w:rPr>
          <w:rStyle w:val="StyleUnderline"/>
          <w:rFonts w:asciiTheme="majorHAnsi" w:hAnsiTheme="majorHAnsi" w:cstheme="majorHAnsi"/>
        </w:rPr>
        <w:t xml:space="preserve"> back to Earth</w:t>
      </w:r>
      <w:r w:rsidRPr="00461ADF">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461ADF">
        <w:rPr>
          <w:rStyle w:val="StyleUnderline"/>
          <w:rFonts w:asciiTheme="majorHAnsi" w:hAnsiTheme="majorHAnsi" w:cstheme="majorHAnsi"/>
        </w:rPr>
        <w:t>Space law is once again relevant due to its inadequacies in protecting the property rights of said entities in space</w:t>
      </w:r>
      <w:r w:rsidRPr="00461ADF">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64C7A199" w14:textId="2B138388" w:rsidR="00586B05" w:rsidRPr="00631F47" w:rsidRDefault="00586B05" w:rsidP="00526153">
      <w:pPr>
        <w:pStyle w:val="Heading4"/>
      </w:pPr>
      <w:r>
        <w:t>Public Sector Thumps</w:t>
      </w:r>
    </w:p>
    <w:p w14:paraId="598F5E45" w14:textId="670046A0" w:rsidR="00586B05" w:rsidRPr="00631F47" w:rsidRDefault="00586B05" w:rsidP="00586B05">
      <w:pPr>
        <w:rPr>
          <w:rFonts w:asciiTheme="majorHAnsi" w:hAnsiTheme="majorHAnsi" w:cstheme="majorHAnsi"/>
          <w:sz w:val="18"/>
          <w:szCs w:val="18"/>
        </w:rPr>
      </w:pPr>
      <w:r>
        <w:rPr>
          <w:rFonts w:asciiTheme="majorHAnsi" w:eastAsiaTheme="majorEastAsia" w:hAnsiTheme="majorHAnsi" w:cstheme="majorHAnsi"/>
          <w:b/>
          <w:iCs/>
          <w:sz w:val="26"/>
        </w:rPr>
        <w:t xml:space="preserve">1AC </w:t>
      </w:r>
      <w:proofErr w:type="spellStart"/>
      <w:r w:rsidRPr="00631F47">
        <w:rPr>
          <w:rFonts w:asciiTheme="majorHAnsi" w:eastAsiaTheme="majorEastAsia" w:hAnsiTheme="majorHAnsi" w:cstheme="majorHAnsi"/>
          <w:b/>
          <w:iCs/>
          <w:sz w:val="26"/>
        </w:rPr>
        <w:t>Kharpal</w:t>
      </w:r>
      <w:proofErr w:type="spellEnd"/>
      <w:r w:rsidRPr="00631F47">
        <w:rPr>
          <w:rFonts w:asciiTheme="majorHAnsi" w:eastAsiaTheme="majorEastAsia" w:hAnsiTheme="majorHAnsi" w:cstheme="majorHAnsi"/>
          <w:b/>
          <w:iCs/>
          <w:sz w:val="26"/>
        </w:rPr>
        <w:t xml:space="preserve"> 21</w:t>
      </w:r>
      <w:r w:rsidRPr="00631F47">
        <w:rPr>
          <w:rFonts w:asciiTheme="majorHAnsi" w:hAnsiTheme="majorHAnsi" w:cstheme="majorHAnsi"/>
        </w:rPr>
        <w:t xml:space="preserve"> </w:t>
      </w:r>
      <w:r w:rsidRPr="00631F47">
        <w:rPr>
          <w:rFonts w:asciiTheme="majorHAnsi" w:hAnsiTheme="majorHAnsi" w:cstheme="majorHAnsi"/>
          <w:sz w:val="18"/>
          <w:szCs w:val="18"/>
        </w:rPr>
        <w:t xml:space="preserve">[Arjun </w:t>
      </w:r>
      <w:proofErr w:type="spellStart"/>
      <w:r w:rsidRPr="00631F47">
        <w:rPr>
          <w:rFonts w:asciiTheme="majorHAnsi" w:hAnsiTheme="majorHAnsi" w:cstheme="majorHAnsi"/>
          <w:sz w:val="18"/>
          <w:szCs w:val="18"/>
        </w:rPr>
        <w:t>Kharpal</w:t>
      </w:r>
      <w:proofErr w:type="spellEnd"/>
      <w:r w:rsidRPr="00631F47">
        <w:rPr>
          <w:rFonts w:asciiTheme="majorHAnsi" w:hAnsiTheme="majorHAnsi" w:cstheme="majorHAnsi"/>
          <w:sz w:val="18"/>
          <w:szCs w:val="18"/>
        </w:rPr>
        <w:t xml:space="preserve">, 5-29-2021, “China once said it couldn’t put a potato in space. Now it’s eyeing Mars,” CNBC, </w:t>
      </w:r>
      <w:hyperlink r:id="rId13" w:history="1">
        <w:r w:rsidRPr="00631F47">
          <w:rPr>
            <w:rStyle w:val="Hyperlink"/>
            <w:rFonts w:asciiTheme="majorHAnsi" w:hAnsiTheme="majorHAnsi" w:cstheme="majorHAnsi"/>
            <w:sz w:val="18"/>
            <w:szCs w:val="18"/>
          </w:rPr>
          <w:t>https://www.cnbc.com/2021/06/30/china-space-goals-ccp-100th-anniversary.html //</w:t>
        </w:r>
      </w:hyperlink>
      <w:r w:rsidRPr="00631F47">
        <w:rPr>
          <w:rFonts w:asciiTheme="majorHAnsi" w:hAnsiTheme="majorHAnsi" w:cstheme="majorHAnsi"/>
          <w:sz w:val="18"/>
          <w:szCs w:val="18"/>
        </w:rPr>
        <w:t xml:space="preserve"> JB]</w:t>
      </w:r>
    </w:p>
    <w:p w14:paraId="6C206849" w14:textId="77777777" w:rsidR="00586B05" w:rsidRDefault="00586B05" w:rsidP="00586B05">
      <w:pPr>
        <w:rPr>
          <w:rFonts w:asciiTheme="majorHAnsi" w:hAnsiTheme="majorHAnsi" w:cstheme="majorHAnsi"/>
          <w:u w:val="single"/>
        </w:rPr>
      </w:pPr>
      <w:r w:rsidRPr="00631F47">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w:t>
      </w:r>
      <w:r w:rsidRPr="00631F47">
        <w:rPr>
          <w:rFonts w:asciiTheme="majorHAnsi" w:hAnsiTheme="majorHAnsi" w:cstheme="majorHAnsi"/>
          <w:sz w:val="16"/>
        </w:rPr>
        <w:lastRenderedPageBreak/>
        <w:t xml:space="preserve">founders of the </w:t>
      </w:r>
      <w:r w:rsidRPr="00631F47">
        <w:rPr>
          <w:rFonts w:asciiTheme="majorHAnsi" w:hAnsiTheme="majorHAnsi" w:cstheme="majorHAnsi"/>
          <w:u w:val="single"/>
        </w:rPr>
        <w:t>Chinese Communist Party (</w:t>
      </w:r>
      <w:r w:rsidRPr="00631F47">
        <w:rPr>
          <w:rFonts w:asciiTheme="majorHAnsi" w:hAnsiTheme="majorHAnsi" w:cstheme="majorHAnsi"/>
          <w:b/>
          <w:bCs/>
          <w:u w:val="single"/>
        </w:rPr>
        <w:t>CCP</w:t>
      </w:r>
      <w:r w:rsidRPr="00631F47">
        <w:rPr>
          <w:rFonts w:asciiTheme="majorHAnsi" w:hAnsiTheme="majorHAnsi" w:cstheme="majorHAnsi"/>
          <w:u w:val="single"/>
        </w:rPr>
        <w:t xml:space="preserve">), reportedly </w:t>
      </w:r>
      <w:r w:rsidRPr="00631F47">
        <w:rPr>
          <w:rFonts w:asciiTheme="majorHAnsi" w:hAnsiTheme="majorHAnsi" w:cstheme="majorHAnsi"/>
          <w:b/>
          <w:bCs/>
          <w:u w:val="single"/>
        </w:rPr>
        <w:t>said</w:t>
      </w:r>
      <w:r w:rsidRPr="00631F47">
        <w:rPr>
          <w:rFonts w:asciiTheme="majorHAnsi" w:hAnsiTheme="majorHAnsi" w:cstheme="majorHAnsi"/>
          <w:u w:val="single"/>
        </w:rPr>
        <w:t>: “</w:t>
      </w:r>
      <w:r w:rsidRPr="00631F47">
        <w:rPr>
          <w:rFonts w:asciiTheme="majorHAnsi" w:hAnsiTheme="majorHAnsi" w:cstheme="majorHAnsi"/>
          <w:b/>
          <w:bCs/>
          <w:u w:val="single"/>
        </w:rPr>
        <w:t>China cannot even put a potato in space</w:t>
      </w:r>
      <w:r w:rsidRPr="00631F47">
        <w:rPr>
          <w:rFonts w:asciiTheme="majorHAnsi" w:hAnsiTheme="majorHAnsi" w:cstheme="majorHAnsi"/>
          <w:u w:val="single"/>
        </w:rPr>
        <w:t>.”</w:t>
      </w:r>
      <w:r w:rsidRPr="00631F47">
        <w:rPr>
          <w:rFonts w:asciiTheme="majorHAnsi" w:hAnsiTheme="majorHAnsi" w:cstheme="majorHAnsi"/>
          <w:sz w:val="16"/>
        </w:rPr>
        <w:t xml:space="preserve"> Fast forward more than six decades and President </w:t>
      </w:r>
      <w:hyperlink r:id="rId14" w:history="1">
        <w:r w:rsidRPr="00631F47">
          <w:rPr>
            <w:rFonts w:asciiTheme="majorHAnsi" w:hAnsiTheme="majorHAnsi" w:cstheme="majorHAnsi"/>
            <w:b/>
            <w:bCs/>
            <w:u w:val="single"/>
          </w:rPr>
          <w:t>Xi</w:t>
        </w:r>
        <w:r w:rsidRPr="00631F47">
          <w:rPr>
            <w:rFonts w:asciiTheme="majorHAnsi" w:hAnsiTheme="majorHAnsi" w:cstheme="majorHAnsi"/>
            <w:u w:val="single"/>
          </w:rPr>
          <w:t xml:space="preserve"> Jinping</w:t>
        </w:r>
      </w:hyperlink>
      <w:r w:rsidRPr="00631F47">
        <w:rPr>
          <w:rFonts w:asciiTheme="majorHAnsi" w:hAnsiTheme="majorHAnsi" w:cstheme="majorHAnsi"/>
          <w:u w:val="single"/>
        </w:rPr>
        <w:t xml:space="preserve">, China’s current leader, </w:t>
      </w:r>
      <w:r w:rsidRPr="00631F47">
        <w:rPr>
          <w:rFonts w:asciiTheme="majorHAnsi" w:hAnsiTheme="majorHAnsi" w:cstheme="majorHAnsi"/>
          <w:b/>
          <w:bCs/>
          <w:u w:val="single"/>
        </w:rPr>
        <w:t>is seen congratulating</w:t>
      </w:r>
      <w:r w:rsidRPr="00631F47">
        <w:rPr>
          <w:rFonts w:asciiTheme="majorHAnsi" w:hAnsiTheme="majorHAnsi" w:cstheme="majorHAnsi"/>
          <w:u w:val="single"/>
        </w:rPr>
        <w:t> </w:t>
      </w:r>
      <w:hyperlink r:id="rId15" w:history="1">
        <w:r w:rsidRPr="00631F47">
          <w:rPr>
            <w:rFonts w:asciiTheme="majorHAnsi" w:hAnsiTheme="majorHAnsi" w:cstheme="majorHAnsi"/>
            <w:u w:val="single"/>
          </w:rPr>
          <w:t xml:space="preserve">three </w:t>
        </w:r>
        <w:r w:rsidRPr="00631F47">
          <w:rPr>
            <w:rFonts w:asciiTheme="majorHAnsi" w:hAnsiTheme="majorHAnsi" w:cstheme="majorHAnsi"/>
            <w:b/>
            <w:bCs/>
            <w:u w:val="single"/>
          </w:rPr>
          <w:t>astronauts</w:t>
        </w:r>
        <w:r w:rsidRPr="00631F47">
          <w:rPr>
            <w:rFonts w:asciiTheme="majorHAnsi" w:hAnsiTheme="majorHAnsi" w:cstheme="majorHAnsi"/>
            <w:u w:val="single"/>
          </w:rPr>
          <w:t xml:space="preserve"> who were sent</w:t>
        </w:r>
      </w:hyperlink>
      <w:r w:rsidRPr="00631F47">
        <w:rPr>
          <w:rFonts w:asciiTheme="majorHAnsi" w:hAnsiTheme="majorHAnsi" w:cstheme="majorHAnsi"/>
          <w:u w:val="single"/>
        </w:rPr>
        <w:t xml:space="preserve"> to the country’s own </w:t>
      </w:r>
      <w:r w:rsidRPr="00631F47">
        <w:rPr>
          <w:rFonts w:asciiTheme="majorHAnsi" w:hAnsiTheme="majorHAnsi" w:cstheme="majorHAnsi"/>
          <w:b/>
          <w:bCs/>
          <w:u w:val="single"/>
        </w:rPr>
        <w:t>space station</w:t>
      </w:r>
      <w:r w:rsidRPr="00631F47">
        <w:rPr>
          <w:rFonts w:asciiTheme="majorHAnsi" w:hAnsiTheme="majorHAnsi" w:cstheme="majorHAnsi"/>
          <w:u w:val="single"/>
        </w:rPr>
        <w:t xml:space="preserve"> earlier this month</w:t>
      </w:r>
      <w:r w:rsidRPr="00631F47">
        <w:rPr>
          <w:rFonts w:asciiTheme="majorHAnsi" w:hAnsiTheme="majorHAnsi" w:cstheme="majorHAnsi"/>
          <w:sz w:val="16"/>
        </w:rPr>
        <w:t>. Since Mao’s comments, </w:t>
      </w:r>
      <w:hyperlink r:id="rId16" w:history="1">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has </w:t>
        </w:r>
        <w:r w:rsidRPr="00BA5FE5">
          <w:rPr>
            <w:rFonts w:asciiTheme="majorHAnsi" w:hAnsiTheme="majorHAnsi" w:cstheme="majorHAnsi"/>
            <w:b/>
            <w:bCs/>
            <w:highlight w:val="green"/>
            <w:u w:val="single"/>
          </w:rPr>
          <w:t>launched satellites</w:t>
        </w:r>
      </w:hyperlink>
      <w:r w:rsidRPr="00631F47">
        <w:rPr>
          <w:rFonts w:asciiTheme="majorHAnsi" w:hAnsiTheme="majorHAnsi" w:cstheme="majorHAnsi"/>
          <w:u w:val="single"/>
        </w:rPr>
        <w:t xml:space="preserve">, sent </w:t>
      </w:r>
      <w:r w:rsidRPr="00BA5FE5">
        <w:rPr>
          <w:rFonts w:asciiTheme="majorHAnsi" w:hAnsiTheme="majorHAnsi" w:cstheme="majorHAnsi"/>
          <w:u w:val="single"/>
        </w:rPr>
        <w:t>humans</w:t>
      </w:r>
      <w:r w:rsidRPr="00631F47">
        <w:rPr>
          <w:rFonts w:asciiTheme="majorHAnsi" w:hAnsiTheme="majorHAnsi" w:cstheme="majorHAnsi"/>
          <w:u w:val="single"/>
        </w:rPr>
        <w:t xml:space="preserve"> to space and is </w:t>
      </w:r>
      <w:r w:rsidRPr="00BA5FE5">
        <w:rPr>
          <w:rFonts w:asciiTheme="majorHAnsi" w:hAnsiTheme="majorHAnsi" w:cstheme="majorHAnsi"/>
          <w:b/>
          <w:bCs/>
          <w:u w:val="single"/>
        </w:rPr>
        <w:t>now </w:t>
      </w:r>
      <w:hyperlink r:id="rId17" w:history="1">
        <w:r w:rsidRPr="00BA5FE5">
          <w:rPr>
            <w:rFonts w:asciiTheme="majorHAnsi" w:hAnsiTheme="majorHAnsi" w:cstheme="majorHAnsi"/>
            <w:b/>
            <w:bCs/>
            <w:highlight w:val="green"/>
            <w:u w:val="single"/>
          </w:rPr>
          <w:t>planning</w:t>
        </w:r>
        <w:r w:rsidRPr="00BA5FE5">
          <w:rPr>
            <w:rFonts w:asciiTheme="majorHAnsi" w:hAnsiTheme="majorHAnsi" w:cstheme="majorHAnsi"/>
            <w:b/>
            <w:bCs/>
            <w:u w:val="single"/>
          </w:rPr>
          <w:t xml:space="preserve"> to build a </w:t>
        </w:r>
        <w:r w:rsidRPr="00BA5FE5">
          <w:rPr>
            <w:rFonts w:asciiTheme="majorHAnsi" w:hAnsiTheme="majorHAnsi" w:cstheme="majorHAnsi"/>
            <w:b/>
            <w:bCs/>
            <w:highlight w:val="green"/>
            <w:u w:val="single"/>
          </w:rPr>
          <w:t>base on Mars</w:t>
        </w:r>
      </w:hyperlink>
      <w:r w:rsidRPr="00BA5FE5">
        <w:rPr>
          <w:rFonts w:asciiTheme="majorHAnsi" w:hAnsiTheme="majorHAnsi" w:cstheme="majorHAnsi"/>
          <w:b/>
          <w:bCs/>
          <w:u w:val="single"/>
        </w:rPr>
        <w:t>, achievements</w:t>
      </w:r>
      <w:r w:rsidRPr="00BA5FE5">
        <w:rPr>
          <w:rFonts w:asciiTheme="majorHAnsi" w:hAnsiTheme="majorHAnsi" w:cstheme="majorHAnsi"/>
          <w:u w:val="single"/>
        </w:rPr>
        <w:t xml:space="preserve"> and ambitions Beijing has highlighted as the</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centennial of the CCP’s</w:t>
      </w:r>
      <w:r w:rsidRPr="00631F47">
        <w:rPr>
          <w:rFonts w:asciiTheme="majorHAnsi" w:hAnsiTheme="majorHAnsi" w:cstheme="majorHAnsi"/>
          <w:b/>
          <w:bCs/>
          <w:u w:val="single"/>
        </w:rPr>
        <w:t xml:space="preserve"> founding </w:t>
      </w:r>
      <w:r w:rsidRPr="00BA5FE5">
        <w:rPr>
          <w:rFonts w:asciiTheme="majorHAnsi" w:hAnsiTheme="majorHAnsi" w:cstheme="majorHAnsi"/>
          <w:b/>
          <w:bCs/>
          <w:highlight w:val="green"/>
          <w:u w:val="single"/>
        </w:rPr>
        <w:t>approaches</w:t>
      </w:r>
      <w:r w:rsidRPr="00BA5FE5">
        <w:rPr>
          <w:rFonts w:asciiTheme="majorHAnsi" w:hAnsiTheme="majorHAnsi" w:cstheme="majorHAnsi"/>
          <w:highlight w:val="green"/>
          <w:u w:val="single"/>
        </w:rPr>
        <w:t>. Space</w:t>
      </w:r>
      <w:r w:rsidRPr="00BA5FE5">
        <w:rPr>
          <w:rFonts w:asciiTheme="majorHAnsi" w:hAnsiTheme="majorHAnsi" w:cstheme="majorHAnsi"/>
          <w:u w:val="single"/>
        </w:rPr>
        <w:t xml:space="preserve"> is now another</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 xml:space="preserve">battleground </w:t>
      </w:r>
      <w:r w:rsidRPr="00EA0E87">
        <w:rPr>
          <w:rFonts w:asciiTheme="majorHAnsi" w:hAnsiTheme="majorHAnsi" w:cstheme="majorHAnsi"/>
          <w:b/>
          <w:bCs/>
          <w:highlight w:val="cyan"/>
          <w:u w:val="single"/>
        </w:rPr>
        <w:t>between the U.S. and China</w:t>
      </w:r>
      <w:r w:rsidRPr="00631F47">
        <w:rPr>
          <w:rFonts w:asciiTheme="majorHAnsi" w:hAnsiTheme="majorHAnsi" w:cstheme="majorHAnsi"/>
          <w:u w:val="single"/>
        </w:rPr>
        <w:t xml:space="preserve"> amid a </w:t>
      </w:r>
      <w:r w:rsidRPr="00631F47">
        <w:rPr>
          <w:rFonts w:asciiTheme="majorHAnsi" w:hAnsiTheme="majorHAnsi" w:cstheme="majorHAnsi"/>
          <w:b/>
          <w:bCs/>
          <w:u w:val="single"/>
        </w:rPr>
        <w:t>broader technological rivalry for supremacy</w:t>
      </w:r>
      <w:r w:rsidRPr="00631F47">
        <w:rPr>
          <w:rFonts w:asciiTheme="majorHAnsi" w:hAnsiTheme="majorHAnsi" w:cstheme="majorHAnsi"/>
          <w:u w:val="single"/>
        </w:rPr>
        <w:t xml:space="preserve">, one that could have </w:t>
      </w:r>
      <w:r w:rsidRPr="00631F47">
        <w:rPr>
          <w:rFonts w:asciiTheme="majorHAnsi" w:hAnsiTheme="majorHAnsi" w:cstheme="majorHAnsi"/>
          <w:b/>
          <w:bCs/>
          <w:u w:val="single"/>
        </w:rPr>
        <w:t xml:space="preserve">scientific and </w:t>
      </w:r>
      <w:r w:rsidRPr="00EA0E87">
        <w:rPr>
          <w:rFonts w:asciiTheme="majorHAnsi" w:hAnsiTheme="majorHAnsi" w:cstheme="majorHAnsi"/>
          <w:b/>
          <w:bCs/>
          <w:highlight w:val="cyan"/>
          <w:u w:val="single"/>
        </w:rPr>
        <w:t xml:space="preserve">military </w:t>
      </w:r>
      <w:r w:rsidRPr="00BA5FE5">
        <w:rPr>
          <w:rFonts w:asciiTheme="majorHAnsi" w:hAnsiTheme="majorHAnsi" w:cstheme="majorHAnsi"/>
          <w:b/>
          <w:bCs/>
          <w:highlight w:val="green"/>
          <w:u w:val="single"/>
        </w:rPr>
        <w:t>implications on Earth</w:t>
      </w:r>
      <w:r w:rsidRPr="00631F47">
        <w:rPr>
          <w:rFonts w:asciiTheme="majorHAnsi" w:hAnsiTheme="majorHAnsi" w:cstheme="majorHAnsi"/>
          <w:u w:val="single"/>
        </w:rPr>
        <w:t xml:space="preserve">. “President </w:t>
      </w:r>
      <w:r w:rsidRPr="00BA5FE5">
        <w:rPr>
          <w:rFonts w:asciiTheme="majorHAnsi" w:hAnsiTheme="majorHAnsi" w:cstheme="majorHAnsi"/>
          <w:b/>
          <w:bCs/>
          <w:highlight w:val="green"/>
          <w:u w:val="single"/>
        </w:rPr>
        <w:t>Xi</w:t>
      </w:r>
      <w:r w:rsidRPr="00631F47">
        <w:rPr>
          <w:rFonts w:asciiTheme="majorHAnsi" w:hAnsiTheme="majorHAnsi" w:cstheme="majorHAnsi"/>
          <w:u w:val="single"/>
        </w:rPr>
        <w:t xml:space="preserve"> Jinping has </w:t>
      </w:r>
      <w:r w:rsidRPr="00BA5FE5">
        <w:rPr>
          <w:rFonts w:asciiTheme="majorHAnsi" w:hAnsiTheme="majorHAnsi" w:cstheme="majorHAnsi"/>
          <w:b/>
          <w:bCs/>
          <w:highlight w:val="green"/>
          <w:u w:val="single"/>
        </w:rPr>
        <w:t>declared</w:t>
      </w:r>
      <w:r w:rsidRPr="00631F47">
        <w:rPr>
          <w:rFonts w:asciiTheme="majorHAnsi" w:hAnsiTheme="majorHAnsi" w:cstheme="majorHAnsi"/>
          <w:b/>
          <w:bCs/>
          <w:u w:val="single"/>
        </w:rPr>
        <w:t xml:space="preserve"> that </w:t>
      </w:r>
      <w:r w:rsidRPr="00BA5FE5">
        <w:rPr>
          <w:rFonts w:asciiTheme="majorHAnsi" w:hAnsiTheme="majorHAnsi" w:cstheme="majorHAnsi"/>
          <w:b/>
          <w:bCs/>
          <w:highlight w:val="green"/>
          <w:u w:val="single"/>
        </w:rPr>
        <w:t>China’s</w:t>
      </w:r>
      <w:r w:rsidRPr="00631F47">
        <w:rPr>
          <w:rFonts w:asciiTheme="majorHAnsi" w:hAnsiTheme="majorHAnsi" w:cstheme="majorHAnsi"/>
          <w:b/>
          <w:bCs/>
          <w:u w:val="single"/>
        </w:rPr>
        <w:t xml:space="preserve"> ‘Space </w:t>
      </w:r>
      <w:r w:rsidRPr="00BA5FE5">
        <w:rPr>
          <w:rFonts w:asciiTheme="majorHAnsi" w:hAnsiTheme="majorHAnsi" w:cstheme="majorHAnsi"/>
          <w:b/>
          <w:bCs/>
          <w:highlight w:val="green"/>
          <w:u w:val="single"/>
        </w:rPr>
        <w:t>Dream</w:t>
      </w:r>
      <w:r w:rsidRPr="00631F47">
        <w:rPr>
          <w:rFonts w:asciiTheme="majorHAnsi" w:hAnsiTheme="majorHAnsi" w:cstheme="majorHAnsi"/>
          <w:b/>
          <w:bCs/>
          <w:u w:val="single"/>
        </w:rPr>
        <w:t xml:space="preserve">’ is to </w:t>
      </w:r>
      <w:r w:rsidRPr="00BA5FE5">
        <w:rPr>
          <w:rFonts w:asciiTheme="majorHAnsi" w:hAnsiTheme="majorHAnsi" w:cstheme="majorHAnsi"/>
          <w:b/>
          <w:bCs/>
          <w:highlight w:val="green"/>
          <w:u w:val="single"/>
        </w:rPr>
        <w:t>overtake all nations</w:t>
      </w:r>
      <w:r w:rsidRPr="00631F47">
        <w:rPr>
          <w:rFonts w:asciiTheme="majorHAnsi" w:hAnsiTheme="majorHAnsi" w:cstheme="majorHAnsi"/>
          <w:b/>
          <w:bCs/>
          <w:u w:val="single"/>
        </w:rPr>
        <w:t xml:space="preserve"> and become the leading space power by 2045</w:t>
      </w:r>
      <w:r w:rsidRPr="00631F47">
        <w:rPr>
          <w:rFonts w:asciiTheme="majorHAnsi" w:hAnsiTheme="majorHAnsi" w:cstheme="majorHAnsi"/>
          <w:sz w:val="16"/>
        </w:rPr>
        <w:t xml:space="preserve">,” said Christopher Newman, professor of space law and policy at the U.K.’s </w:t>
      </w:r>
      <w:proofErr w:type="spellStart"/>
      <w:r w:rsidRPr="00631F47">
        <w:rPr>
          <w:rFonts w:asciiTheme="majorHAnsi" w:hAnsiTheme="majorHAnsi" w:cstheme="majorHAnsi"/>
          <w:sz w:val="16"/>
        </w:rPr>
        <w:t>Northumbria</w:t>
      </w:r>
      <w:proofErr w:type="spellEnd"/>
      <w:r w:rsidRPr="00631F47">
        <w:rPr>
          <w:rFonts w:asciiTheme="majorHAnsi" w:hAnsiTheme="majorHAnsi" w:cstheme="majorHAnsi"/>
          <w:sz w:val="16"/>
        </w:rPr>
        <w:t> University. “</w:t>
      </w:r>
      <w:r w:rsidRPr="00631F47">
        <w:rPr>
          <w:rFonts w:asciiTheme="majorHAnsi" w:hAnsiTheme="majorHAnsi" w:cstheme="majorHAnsi"/>
          <w:u w:val="single"/>
        </w:rPr>
        <w:t xml:space="preserve">This all feeds into </w:t>
      </w:r>
      <w:r w:rsidRPr="00631F47">
        <w:rPr>
          <w:rFonts w:asciiTheme="majorHAnsi" w:hAnsiTheme="majorHAnsi" w:cstheme="majorHAnsi"/>
          <w:b/>
          <w:bCs/>
          <w:u w:val="single"/>
        </w:rPr>
        <w:t>China’s ambition to be the world’s single science and technology superpower</w:t>
      </w:r>
      <w:r w:rsidRPr="00631F47">
        <w:rPr>
          <w:rFonts w:asciiTheme="majorHAnsi" w:hAnsiTheme="majorHAnsi" w:cstheme="majorHAnsi"/>
          <w:sz w:val="16"/>
        </w:rPr>
        <w:t>.” In March, </w:t>
      </w:r>
      <w:hyperlink r:id="rId18" w:history="1">
        <w:r w:rsidRPr="00631F47">
          <w:rPr>
            <w:rFonts w:asciiTheme="majorHAnsi" w:hAnsiTheme="majorHAnsi" w:cstheme="majorHAnsi"/>
            <w:u w:val="single"/>
          </w:rPr>
          <w:t>China highlighted space as a “frontier technology”</w:t>
        </w:r>
      </w:hyperlink>
      <w:r w:rsidRPr="00631F47">
        <w:rPr>
          <w:rFonts w:asciiTheme="majorHAnsi" w:hAnsiTheme="majorHAnsi" w:cstheme="majorHAnsi"/>
          <w:u w:val="single"/>
        </w:rPr>
        <w:t> it would focus on and research into the “origin and evolution of the universe.”</w:t>
      </w:r>
      <w:r w:rsidRPr="00631F47">
        <w:rPr>
          <w:rFonts w:asciiTheme="majorHAnsi" w:hAnsiTheme="majorHAnsi" w:cstheme="majorHAnsi"/>
          <w:sz w:val="16"/>
        </w:rPr>
        <w:t xml:space="preserve"> But there are other implications too. “</w:t>
      </w:r>
      <w:r w:rsidRPr="00631F47">
        <w:rPr>
          <w:rFonts w:asciiTheme="majorHAnsi" w:hAnsiTheme="majorHAnsi" w:cstheme="majorHAnsi"/>
          <w:u w:val="single"/>
        </w:rPr>
        <w:t xml:space="preserve">It is important for China and the US </w:t>
      </w:r>
      <w:r w:rsidRPr="00BA5FE5">
        <w:rPr>
          <w:rFonts w:asciiTheme="majorHAnsi" w:hAnsiTheme="majorHAnsi" w:cstheme="majorHAnsi"/>
          <w:u w:val="single"/>
        </w:rPr>
        <w:t>because it can advance </w:t>
      </w:r>
      <w:r w:rsidRPr="00BA5FE5">
        <w:rPr>
          <w:rFonts w:asciiTheme="majorHAnsi" w:hAnsiTheme="majorHAnsi" w:cstheme="majorHAnsi"/>
          <w:b/>
          <w:bCs/>
          <w:highlight w:val="green"/>
          <w:u w:val="single"/>
        </w:rPr>
        <w:t>technological development</w:t>
      </w:r>
      <w:r w:rsidRPr="00631F47">
        <w:rPr>
          <w:rFonts w:asciiTheme="majorHAnsi" w:hAnsiTheme="majorHAnsi" w:cstheme="majorHAnsi"/>
          <w:u w:val="single"/>
        </w:rPr>
        <w:t>”</w:t>
      </w:r>
      <w:r w:rsidRPr="00631F47">
        <w:rPr>
          <w:rFonts w:asciiTheme="majorHAnsi" w:hAnsiTheme="majorHAnsi" w:cstheme="majorHAnsi"/>
          <w:sz w:val="16"/>
        </w:rPr>
        <w:t xml:space="preserve"> in areas such as “</w:t>
      </w:r>
      <w:r w:rsidRPr="00EA0E87">
        <w:rPr>
          <w:rFonts w:asciiTheme="majorHAnsi" w:hAnsiTheme="majorHAnsi" w:cstheme="majorHAnsi"/>
          <w:b/>
          <w:bCs/>
          <w:highlight w:val="cyan"/>
          <w:u w:val="single"/>
        </w:rPr>
        <w:t xml:space="preserve">national </w:t>
      </w:r>
      <w:r w:rsidRPr="00BA5FE5">
        <w:rPr>
          <w:rFonts w:asciiTheme="majorHAnsi" w:hAnsiTheme="majorHAnsi" w:cstheme="majorHAnsi"/>
          <w:b/>
          <w:bCs/>
          <w:highlight w:val="green"/>
          <w:u w:val="single"/>
        </w:rPr>
        <w:t>security</w:t>
      </w:r>
      <w:r w:rsidRPr="00BA5FE5">
        <w:rPr>
          <w:rFonts w:asciiTheme="majorHAnsi" w:hAnsiTheme="majorHAnsi" w:cstheme="majorHAnsi"/>
          <w:highlight w:val="green"/>
          <w:u w:val="single"/>
        </w:rPr>
        <w:t xml:space="preserve"> and</w:t>
      </w:r>
      <w:r w:rsidRPr="00631F47">
        <w:rPr>
          <w:rFonts w:asciiTheme="majorHAnsi" w:hAnsiTheme="majorHAnsi" w:cstheme="majorHAnsi"/>
          <w:u w:val="single"/>
        </w:rPr>
        <w:t xml:space="preserve"> some </w:t>
      </w:r>
      <w:r w:rsidRPr="00BA5FE5">
        <w:rPr>
          <w:rFonts w:asciiTheme="majorHAnsi" w:hAnsiTheme="majorHAnsi" w:cstheme="majorHAnsi"/>
          <w:b/>
          <w:bCs/>
          <w:highlight w:val="green"/>
          <w:u w:val="single"/>
        </w:rPr>
        <w:t>socioeconomic development</w:t>
      </w:r>
      <w:r w:rsidRPr="00631F47">
        <w:rPr>
          <w:rFonts w:asciiTheme="majorHAnsi" w:hAnsiTheme="majorHAnsi" w:cstheme="majorHAnsi"/>
          <w:sz w:val="16"/>
        </w:rPr>
        <w:t xml:space="preserve">,” according to </w:t>
      </w:r>
      <w:proofErr w:type="spellStart"/>
      <w:r w:rsidRPr="00631F47">
        <w:rPr>
          <w:rFonts w:asciiTheme="majorHAnsi" w:hAnsiTheme="majorHAnsi" w:cstheme="majorHAnsi"/>
          <w:sz w:val="16"/>
        </w:rPr>
        <w:t>Sa’id</w:t>
      </w:r>
      <w:proofErr w:type="spellEnd"/>
      <w:r w:rsidRPr="00631F47">
        <w:rPr>
          <w:rFonts w:asciiTheme="majorHAnsi" w:hAnsiTheme="majorHAnsi" w:cstheme="majorHAnsi"/>
          <w:sz w:val="16"/>
        </w:rPr>
        <w:t xml:space="preserve"> </w:t>
      </w:r>
      <w:proofErr w:type="spellStart"/>
      <w:r w:rsidRPr="00631F47">
        <w:rPr>
          <w:rFonts w:asciiTheme="majorHAnsi" w:hAnsiTheme="majorHAnsi" w:cstheme="majorHAnsi"/>
          <w:sz w:val="16"/>
        </w:rPr>
        <w:t>Mosteshar</w:t>
      </w:r>
      <w:proofErr w:type="spellEnd"/>
      <w:r w:rsidRPr="00631F47">
        <w:rPr>
          <w:rFonts w:asciiTheme="majorHAnsi" w:hAnsiTheme="majorHAnsi" w:cstheme="majorHAnsi"/>
          <w:sz w:val="16"/>
        </w:rPr>
        <w:t xml:space="preserve">, director of the London Institute of Space Policy and Law, and research fellow Christoph </w:t>
      </w:r>
      <w:proofErr w:type="spellStart"/>
      <w:r w:rsidRPr="00631F47">
        <w:rPr>
          <w:rFonts w:asciiTheme="majorHAnsi" w:hAnsiTheme="majorHAnsi" w:cstheme="majorHAnsi"/>
          <w:sz w:val="16"/>
        </w:rPr>
        <w:t>Beischl</w:t>
      </w:r>
      <w:proofErr w:type="spellEnd"/>
      <w:r w:rsidRPr="00631F47">
        <w:rPr>
          <w:rFonts w:asciiTheme="majorHAnsi" w:hAnsiTheme="majorHAnsi" w:cstheme="majorHAnsi"/>
          <w:sz w:val="16"/>
        </w:rPr>
        <w:t xml:space="preserve">. While experts doubt it could spiral into war in space, </w:t>
      </w:r>
      <w:r w:rsidRPr="00BA5FE5">
        <w:rPr>
          <w:rFonts w:asciiTheme="majorHAnsi" w:hAnsiTheme="majorHAnsi" w:cstheme="majorHAnsi"/>
          <w:b/>
          <w:bCs/>
          <w:highlight w:val="green"/>
          <w:u w:val="single"/>
        </w:rPr>
        <w:t>extra-terrestrial activities</w:t>
      </w:r>
      <w:r w:rsidRPr="00631F47">
        <w:rPr>
          <w:rFonts w:asciiTheme="majorHAnsi" w:hAnsiTheme="majorHAnsi" w:cstheme="majorHAnsi"/>
          <w:u w:val="single"/>
        </w:rPr>
        <w:t xml:space="preserve"> can </w:t>
      </w:r>
      <w:r w:rsidRPr="00BA5FE5">
        <w:rPr>
          <w:rFonts w:asciiTheme="majorHAnsi" w:hAnsiTheme="majorHAnsi" w:cstheme="majorHAnsi"/>
          <w:highlight w:val="green"/>
          <w:u w:val="single"/>
        </w:rPr>
        <w:t xml:space="preserve">support </w:t>
      </w:r>
      <w:r w:rsidRPr="00EA0E87">
        <w:rPr>
          <w:rFonts w:asciiTheme="majorHAnsi" w:hAnsiTheme="majorHAnsi" w:cstheme="majorHAnsi"/>
          <w:b/>
          <w:bCs/>
          <w:highlight w:val="cyan"/>
          <w:u w:val="single"/>
        </w:rPr>
        <w:t>military</w:t>
      </w:r>
      <w:r w:rsidRPr="00631F47">
        <w:rPr>
          <w:rFonts w:asciiTheme="majorHAnsi" w:hAnsiTheme="majorHAnsi" w:cstheme="majorHAnsi"/>
          <w:b/>
          <w:bCs/>
          <w:u w:val="single"/>
        </w:rPr>
        <w:t xml:space="preserve"> operations </w:t>
      </w:r>
      <w:r w:rsidRPr="00BA5FE5">
        <w:rPr>
          <w:rFonts w:asciiTheme="majorHAnsi" w:hAnsiTheme="majorHAnsi" w:cstheme="majorHAnsi"/>
          <w:b/>
          <w:bCs/>
          <w:highlight w:val="green"/>
          <w:u w:val="single"/>
        </w:rPr>
        <w:t>on Earth</w:t>
      </w:r>
      <w:r w:rsidRPr="00631F47">
        <w:rPr>
          <w:rFonts w:asciiTheme="majorHAnsi" w:hAnsiTheme="majorHAnsi" w:cstheme="majorHAnsi"/>
          <w:sz w:val="16"/>
        </w:rPr>
        <w:t xml:space="preserve">. Space achievements are also about the optics. </w:t>
      </w:r>
      <w:r w:rsidRPr="00631F47">
        <w:rPr>
          <w:rFonts w:asciiTheme="majorHAnsi" w:hAnsiTheme="majorHAnsi" w:cstheme="majorHAnsi"/>
          <w:u w:val="single"/>
        </w:rPr>
        <w:t xml:space="preserve">Through </w:t>
      </w:r>
      <w:r w:rsidRPr="00BA5FE5">
        <w:rPr>
          <w:rFonts w:asciiTheme="majorHAnsi" w:hAnsiTheme="majorHAnsi" w:cstheme="majorHAnsi"/>
          <w:b/>
          <w:bCs/>
          <w:highlight w:val="green"/>
          <w:u w:val="single"/>
        </w:rPr>
        <w:t>space exploration</w:t>
      </w:r>
      <w:r w:rsidRPr="00631F47">
        <w:rPr>
          <w:rFonts w:asciiTheme="majorHAnsi" w:hAnsiTheme="majorHAnsi" w:cstheme="majorHAnsi"/>
          <w:u w:val="single"/>
        </w:rPr>
        <w:t xml:space="preserve"> to the Moon or to Mars</w:t>
      </w:r>
      <w:r w:rsidRPr="006961D8">
        <w:rPr>
          <w:rFonts w:asciiTheme="majorHAnsi" w:hAnsiTheme="majorHAnsi" w:cstheme="majorHAnsi"/>
          <w:u w:val="single"/>
        </w:rPr>
        <w:t>, “China and the U.S. display their technological sophistication to the domestic audience and the</w:t>
      </w:r>
      <w:r w:rsidRPr="00631F47">
        <w:rPr>
          <w:rFonts w:asciiTheme="majorHAnsi" w:hAnsiTheme="majorHAnsi" w:cstheme="majorHAnsi"/>
          <w:u w:val="single"/>
        </w:rPr>
        <w:t xml:space="preserve"> world, </w:t>
      </w:r>
      <w:r w:rsidRPr="00BA5FE5">
        <w:rPr>
          <w:rFonts w:asciiTheme="majorHAnsi" w:hAnsiTheme="majorHAnsi" w:cstheme="majorHAnsi"/>
          <w:highlight w:val="green"/>
          <w:u w:val="single"/>
        </w:rPr>
        <w:t>increasing</w:t>
      </w:r>
      <w:r w:rsidRPr="00631F47">
        <w:rPr>
          <w:rFonts w:asciiTheme="majorHAnsi" w:hAnsiTheme="majorHAnsi" w:cstheme="majorHAnsi"/>
          <w:u w:val="single"/>
        </w:rPr>
        <w:t xml:space="preserve"> their </w:t>
      </w:r>
      <w:r w:rsidRPr="00BA5FE5">
        <w:rPr>
          <w:rFonts w:asciiTheme="majorHAnsi" w:hAnsiTheme="majorHAnsi" w:cstheme="majorHAnsi"/>
          <w:highlight w:val="green"/>
          <w:u w:val="single"/>
        </w:rPr>
        <w:t>domestic</w:t>
      </w:r>
      <w:r w:rsidRPr="00631F47">
        <w:rPr>
          <w:rFonts w:asciiTheme="majorHAnsi" w:hAnsiTheme="majorHAnsi" w:cstheme="majorHAnsi"/>
          <w:u w:val="single"/>
        </w:rPr>
        <w:t xml:space="preserve"> and </w:t>
      </w:r>
      <w:r w:rsidRPr="00631F47">
        <w:rPr>
          <w:rFonts w:asciiTheme="majorHAnsi" w:hAnsiTheme="majorHAnsi" w:cstheme="majorHAnsi"/>
          <w:b/>
          <w:bCs/>
          <w:u w:val="single"/>
        </w:rPr>
        <w:t xml:space="preserve">international </w:t>
      </w:r>
      <w:r w:rsidRPr="00BA5FE5">
        <w:rPr>
          <w:rFonts w:asciiTheme="majorHAnsi" w:hAnsiTheme="majorHAnsi" w:cstheme="majorHAnsi"/>
          <w:b/>
          <w:bCs/>
          <w:highlight w:val="green"/>
          <w:u w:val="single"/>
        </w:rPr>
        <w:t>prestige</w:t>
      </w:r>
      <w:r w:rsidRPr="00631F47">
        <w:rPr>
          <w:rFonts w:asciiTheme="majorHAnsi" w:hAnsiTheme="majorHAnsi" w:cstheme="majorHAnsi"/>
          <w:b/>
          <w:bCs/>
          <w:u w:val="single"/>
        </w:rPr>
        <w:t xml:space="preserve">, </w:t>
      </w:r>
      <w:r w:rsidRPr="00EA0E87">
        <w:rPr>
          <w:rFonts w:asciiTheme="majorHAnsi" w:hAnsiTheme="majorHAnsi" w:cstheme="majorHAnsi"/>
          <w:b/>
          <w:bCs/>
          <w:highlight w:val="cyan"/>
          <w:u w:val="single"/>
        </w:rPr>
        <w:t>domestic</w:t>
      </w:r>
      <w:r w:rsidRPr="006961D8">
        <w:rPr>
          <w:rFonts w:asciiTheme="majorHAnsi" w:hAnsiTheme="majorHAnsi" w:cstheme="majorHAnsi"/>
          <w:b/>
          <w:bCs/>
          <w:u w:val="single"/>
        </w:rPr>
        <w:t xml:space="preserve"> legitimacy</w:t>
      </w:r>
      <w:r w:rsidRPr="006961D8">
        <w:rPr>
          <w:rFonts w:asciiTheme="majorHAnsi" w:hAnsiTheme="majorHAnsi" w:cstheme="majorHAnsi"/>
          <w:u w:val="single"/>
        </w:rPr>
        <w:t xml:space="preserve"> </w:t>
      </w:r>
      <w:r w:rsidRPr="00BA5FE5">
        <w:rPr>
          <w:rFonts w:asciiTheme="majorHAnsi" w:hAnsiTheme="majorHAnsi" w:cstheme="majorHAnsi"/>
          <w:highlight w:val="green"/>
          <w:u w:val="single"/>
        </w:rPr>
        <w:t xml:space="preserve">and </w:t>
      </w:r>
      <w:r w:rsidRPr="00EA0E87">
        <w:rPr>
          <w:rFonts w:asciiTheme="majorHAnsi" w:hAnsiTheme="majorHAnsi" w:cstheme="majorHAnsi"/>
          <w:b/>
          <w:bCs/>
          <w:highlight w:val="cyan"/>
          <w:u w:val="single"/>
        </w:rPr>
        <w:t xml:space="preserve">international </w:t>
      </w:r>
      <w:r w:rsidRPr="00BA5FE5">
        <w:rPr>
          <w:rFonts w:asciiTheme="majorHAnsi" w:hAnsiTheme="majorHAnsi" w:cstheme="majorHAnsi"/>
          <w:b/>
          <w:bCs/>
          <w:highlight w:val="green"/>
          <w:u w:val="single"/>
        </w:rPr>
        <w:t>influence</w:t>
      </w:r>
      <w:r w:rsidRPr="00631F47">
        <w:rPr>
          <w:rFonts w:asciiTheme="majorHAnsi" w:hAnsiTheme="majorHAnsi" w:cstheme="majorHAnsi"/>
          <w:u w:val="single"/>
        </w:rPr>
        <w:t>,”</w:t>
      </w:r>
      <w:r w:rsidRPr="00631F47">
        <w:rPr>
          <w:rFonts w:asciiTheme="majorHAnsi" w:hAnsiTheme="majorHAnsi" w:cstheme="majorHAnsi"/>
          <w:sz w:val="16"/>
        </w:rPr>
        <w:t xml:space="preserve"> </w:t>
      </w:r>
      <w:proofErr w:type="spellStart"/>
      <w:r w:rsidRPr="00631F47">
        <w:rPr>
          <w:rFonts w:asciiTheme="majorHAnsi" w:hAnsiTheme="majorHAnsi" w:cstheme="majorHAnsi"/>
          <w:sz w:val="16"/>
        </w:rPr>
        <w:t>Mosteshar</w:t>
      </w:r>
      <w:proofErr w:type="spellEnd"/>
      <w:r w:rsidRPr="00631F47">
        <w:rPr>
          <w:rFonts w:asciiTheme="majorHAnsi" w:hAnsiTheme="majorHAnsi" w:cstheme="majorHAnsi"/>
          <w:sz w:val="16"/>
        </w:rPr>
        <w:t xml:space="preserve"> and </w:t>
      </w:r>
      <w:proofErr w:type="spellStart"/>
      <w:r w:rsidRPr="00631F47">
        <w:rPr>
          <w:rFonts w:asciiTheme="majorHAnsi" w:hAnsiTheme="majorHAnsi" w:cstheme="majorHAnsi"/>
          <w:sz w:val="16"/>
        </w:rPr>
        <w:t>Beischl</w:t>
      </w:r>
      <w:proofErr w:type="spellEnd"/>
      <w:r w:rsidRPr="00631F47">
        <w:rPr>
          <w:rFonts w:asciiTheme="majorHAnsi" w:hAnsiTheme="majorHAnsi" w:cstheme="majorHAnsi"/>
          <w:sz w:val="16"/>
        </w:rPr>
        <w:t xml:space="preserve"> said. China’s space program kicked off in the late 1950s but it was only recently that the world’s second-largest economy was able to tout major successes. In June last year, </w:t>
      </w:r>
      <w:r w:rsidRPr="00BA5FE5">
        <w:rPr>
          <w:rFonts w:asciiTheme="majorHAnsi" w:hAnsiTheme="majorHAnsi" w:cstheme="majorHAnsi"/>
          <w:b/>
          <w:bCs/>
          <w:highlight w:val="green"/>
          <w:u w:val="single"/>
        </w:rPr>
        <w:t>China</w:t>
      </w:r>
      <w:r w:rsidRPr="00BA5FE5">
        <w:rPr>
          <w:rFonts w:asciiTheme="majorHAnsi" w:hAnsiTheme="majorHAnsi" w:cstheme="majorHAnsi"/>
          <w:highlight w:val="green"/>
          <w:u w:val="single"/>
        </w:rPr>
        <w:t> </w:t>
      </w:r>
      <w:hyperlink r:id="rId19" w:history="1">
        <w:r w:rsidRPr="00BA5FE5">
          <w:rPr>
            <w:rFonts w:asciiTheme="majorHAnsi" w:hAnsiTheme="majorHAnsi" w:cstheme="majorHAnsi"/>
            <w:highlight w:val="green"/>
            <w:u w:val="single"/>
          </w:rPr>
          <w:t>completed</w:t>
        </w:r>
        <w:r w:rsidRPr="006961D8">
          <w:rPr>
            <w:rFonts w:asciiTheme="majorHAnsi" w:hAnsiTheme="majorHAnsi" w:cstheme="majorHAnsi"/>
            <w:u w:val="single"/>
          </w:rPr>
          <w:t xml:space="preserve"> its own global </w:t>
        </w:r>
        <w:r w:rsidRPr="006961D8">
          <w:rPr>
            <w:rFonts w:asciiTheme="majorHAnsi" w:hAnsiTheme="majorHAnsi" w:cstheme="majorHAnsi"/>
            <w:b/>
            <w:bCs/>
            <w:u w:val="single"/>
          </w:rPr>
          <w:t>satellite</w:t>
        </w:r>
        <w:r w:rsidRPr="006961D8">
          <w:rPr>
            <w:rFonts w:asciiTheme="majorHAnsi" w:hAnsiTheme="majorHAnsi" w:cstheme="majorHAnsi"/>
            <w:u w:val="single"/>
          </w:rPr>
          <w:t xml:space="preserve"> navigation system called </w:t>
        </w:r>
        <w:proofErr w:type="spellStart"/>
        <w:r w:rsidRPr="00BA5FE5">
          <w:rPr>
            <w:rFonts w:asciiTheme="majorHAnsi" w:hAnsiTheme="majorHAnsi" w:cstheme="majorHAnsi"/>
            <w:b/>
            <w:bCs/>
            <w:highlight w:val="green"/>
            <w:u w:val="single"/>
          </w:rPr>
          <w:t>Beidou</w:t>
        </w:r>
        <w:proofErr w:type="spellEnd"/>
      </w:hyperlink>
      <w:r w:rsidRPr="00631F47">
        <w:rPr>
          <w:rFonts w:asciiTheme="majorHAnsi" w:hAnsiTheme="majorHAnsi" w:cstheme="majorHAnsi"/>
          <w:sz w:val="16"/>
        </w:rPr>
        <w:t>, a rival to the U.S. government-owned Global Positioning System (GPS). </w:t>
      </w:r>
      <w:hyperlink r:id="rId20" w:history="1">
        <w:r w:rsidRPr="00631F47">
          <w:rPr>
            <w:rStyle w:val="Hyperlink"/>
            <w:rFonts w:asciiTheme="majorHAnsi" w:hAnsiTheme="majorHAnsi" w:cstheme="majorHAnsi"/>
            <w:sz w:val="16"/>
          </w:rPr>
          <w:t>Experts said</w:t>
        </w:r>
      </w:hyperlink>
      <w:r w:rsidRPr="00631F47">
        <w:rPr>
          <w:rFonts w:asciiTheme="majorHAnsi" w:hAnsiTheme="majorHAnsi" w:cstheme="majorHAnsi"/>
          <w:sz w:val="16"/>
        </w:rPr>
        <w:t> </w:t>
      </w:r>
      <w:r w:rsidRPr="00631F47">
        <w:rPr>
          <w:rFonts w:asciiTheme="majorHAnsi" w:hAnsiTheme="majorHAnsi" w:cstheme="majorHAnsi"/>
          <w:u w:val="single"/>
        </w:rPr>
        <w:t xml:space="preserve">it will </w:t>
      </w:r>
      <w:r w:rsidRPr="00BA5FE5">
        <w:rPr>
          <w:rFonts w:asciiTheme="majorHAnsi" w:hAnsiTheme="majorHAnsi" w:cstheme="majorHAnsi"/>
          <w:b/>
          <w:bCs/>
          <w:highlight w:val="green"/>
          <w:u w:val="single"/>
        </w:rPr>
        <w:t>help China’s military systems</w:t>
      </w:r>
      <w:r w:rsidRPr="00BA5FE5">
        <w:rPr>
          <w:rFonts w:asciiTheme="majorHAnsi" w:hAnsiTheme="majorHAnsi" w:cstheme="majorHAnsi"/>
          <w:highlight w:val="green"/>
          <w:u w:val="single"/>
        </w:rPr>
        <w:t xml:space="preserve"> stay </w:t>
      </w:r>
      <w:r w:rsidRPr="00BA5FE5">
        <w:rPr>
          <w:rFonts w:asciiTheme="majorHAnsi" w:hAnsiTheme="majorHAnsi" w:cstheme="majorHAnsi"/>
          <w:b/>
          <w:bCs/>
          <w:highlight w:val="green"/>
          <w:u w:val="single"/>
        </w:rPr>
        <w:t>online in</w:t>
      </w:r>
      <w:r w:rsidRPr="00631F47">
        <w:rPr>
          <w:rFonts w:asciiTheme="majorHAnsi" w:hAnsiTheme="majorHAnsi" w:cstheme="majorHAnsi"/>
          <w:b/>
          <w:bCs/>
          <w:u w:val="single"/>
        </w:rPr>
        <w:t xml:space="preserve"> the event of a </w:t>
      </w:r>
      <w:r w:rsidRPr="00BA5FE5">
        <w:rPr>
          <w:rFonts w:asciiTheme="majorHAnsi" w:hAnsiTheme="majorHAnsi" w:cstheme="majorHAnsi"/>
          <w:b/>
          <w:bCs/>
          <w:highlight w:val="green"/>
          <w:u w:val="single"/>
        </w:rPr>
        <w:t>conflict</w:t>
      </w:r>
      <w:r w:rsidRPr="00631F47">
        <w:rPr>
          <w:rFonts w:asciiTheme="majorHAnsi" w:hAnsiTheme="majorHAnsi" w:cstheme="majorHAnsi"/>
          <w:sz w:val="16"/>
        </w:rPr>
        <w:t xml:space="preserve">. In December, a </w:t>
      </w:r>
      <w:r w:rsidRPr="00EA0E87">
        <w:rPr>
          <w:rFonts w:asciiTheme="majorHAnsi" w:hAnsiTheme="majorHAnsi" w:cstheme="majorHAnsi"/>
          <w:highlight w:val="cyan"/>
          <w:u w:val="single"/>
        </w:rPr>
        <w:t>Chinese spacecraft</w:t>
      </w:r>
      <w:r w:rsidRPr="00631F47">
        <w:rPr>
          <w:rFonts w:asciiTheme="majorHAnsi" w:hAnsiTheme="majorHAnsi" w:cstheme="majorHAnsi"/>
          <w:u w:val="single"/>
        </w:rPr>
        <w:t xml:space="preserve"> returned to Earth </w:t>
      </w:r>
      <w:hyperlink r:id="rId21" w:history="1">
        <w:r w:rsidRPr="00631F47">
          <w:rPr>
            <w:rFonts w:asciiTheme="majorHAnsi" w:hAnsiTheme="majorHAnsi" w:cstheme="majorHAnsi"/>
            <w:u w:val="single"/>
          </w:rPr>
          <w:t>carrying rock samples from the moon</w:t>
        </w:r>
      </w:hyperlink>
      <w:r w:rsidRPr="00631F47">
        <w:rPr>
          <w:rFonts w:asciiTheme="majorHAnsi" w:hAnsiTheme="majorHAnsi" w:cstheme="majorHAnsi"/>
          <w:sz w:val="16"/>
        </w:rPr>
        <w:t>, a first for the country. Last month, </w:t>
      </w:r>
      <w:hyperlink r:id="rId22" w:history="1">
        <w:r w:rsidRPr="00631F47">
          <w:rPr>
            <w:rStyle w:val="Hyperlink"/>
            <w:rFonts w:asciiTheme="majorHAnsi" w:hAnsiTheme="majorHAnsi" w:cstheme="majorHAnsi"/>
            <w:sz w:val="16"/>
          </w:rPr>
          <w:t>China sent a crewed mission</w:t>
        </w:r>
      </w:hyperlink>
      <w:r w:rsidRPr="00631F47">
        <w:rPr>
          <w:rFonts w:asciiTheme="majorHAnsi" w:hAnsiTheme="majorHAnsi" w:cstheme="majorHAnsi"/>
          <w:sz w:val="16"/>
        </w:rPr>
        <w:t> to its self-developed space station which is </w:t>
      </w:r>
      <w:hyperlink r:id="rId23" w:history="1">
        <w:r w:rsidRPr="00631F47">
          <w:rPr>
            <w:rStyle w:val="Hyperlink"/>
            <w:rFonts w:asciiTheme="majorHAnsi" w:hAnsiTheme="majorHAnsi" w:cstheme="majorHAnsi"/>
            <w:sz w:val="16"/>
          </w:rPr>
          <w:t>still being built</w:t>
        </w:r>
      </w:hyperlink>
      <w:r w:rsidRPr="00631F47">
        <w:rPr>
          <w:rFonts w:asciiTheme="majorHAnsi" w:hAnsiTheme="majorHAnsi" w:cstheme="majorHAnsi"/>
          <w:sz w:val="16"/>
        </w:rPr>
        <w:t xml:space="preserve">. It was China’s first time sending humans to space since 2016. </w:t>
      </w:r>
      <w:r w:rsidRPr="00631F47">
        <w:rPr>
          <w:rFonts w:asciiTheme="majorHAnsi" w:hAnsiTheme="majorHAnsi" w:cstheme="majorHAnsi"/>
          <w:u w:val="single"/>
        </w:rPr>
        <w:t>Beijing has now turned its sight on Mars</w:t>
      </w:r>
      <w:r w:rsidRPr="00631F47">
        <w:rPr>
          <w:rFonts w:asciiTheme="majorHAnsi" w:hAnsiTheme="majorHAnsi" w:cstheme="majorHAnsi"/>
          <w:sz w:val="16"/>
        </w:rPr>
        <w:t>. </w:t>
      </w:r>
      <w:hyperlink r:id="rId24" w:history="1">
        <w:r w:rsidRPr="00631F47">
          <w:rPr>
            <w:rStyle w:val="Hyperlink"/>
            <w:rFonts w:asciiTheme="majorHAnsi" w:hAnsiTheme="majorHAnsi" w:cstheme="majorHAnsi"/>
            <w:sz w:val="16"/>
          </w:rPr>
          <w:t>China hopes to send its first crewed mission to the Red Planet in 2033</w:t>
        </w:r>
      </w:hyperlink>
      <w:r w:rsidRPr="00631F47">
        <w:rPr>
          <w:rFonts w:asciiTheme="majorHAnsi" w:hAnsiTheme="majorHAnsi" w:cstheme="majorHAnsi"/>
          <w:sz w:val="16"/>
        </w:rPr>
        <w:t> after landing a </w:t>
      </w:r>
      <w:hyperlink r:id="rId25" w:history="1">
        <w:r w:rsidRPr="00631F47">
          <w:rPr>
            <w:rStyle w:val="Hyperlink"/>
            <w:rFonts w:asciiTheme="majorHAnsi" w:hAnsiTheme="majorHAnsi" w:cstheme="majorHAnsi"/>
            <w:sz w:val="16"/>
          </w:rPr>
          <w:t>spacecraft there in May</w:t>
        </w:r>
      </w:hyperlink>
      <w:r w:rsidRPr="00631F47">
        <w:rPr>
          <w:rFonts w:asciiTheme="majorHAnsi" w:hAnsiTheme="majorHAnsi" w:cstheme="majorHAnsi"/>
          <w:sz w:val="16"/>
        </w:rPr>
        <w:t xml:space="preserve">. </w:t>
      </w:r>
      <w:r w:rsidRPr="00BA5FE5">
        <w:rPr>
          <w:rFonts w:asciiTheme="majorHAnsi" w:hAnsiTheme="majorHAnsi" w:cstheme="majorHAnsi"/>
          <w:highlight w:val="green"/>
          <w:u w:val="single"/>
        </w:rPr>
        <w:t>China</w:t>
      </w:r>
      <w:r w:rsidRPr="00631F47">
        <w:rPr>
          <w:rFonts w:asciiTheme="majorHAnsi" w:hAnsiTheme="majorHAnsi" w:cstheme="majorHAnsi"/>
          <w:u w:val="single"/>
        </w:rPr>
        <w:t xml:space="preserve"> has been a lot more aggressive in recent years in </w:t>
      </w:r>
      <w:r w:rsidRPr="00BA5FE5">
        <w:rPr>
          <w:rFonts w:asciiTheme="majorHAnsi" w:hAnsiTheme="majorHAnsi" w:cstheme="majorHAnsi"/>
          <w:b/>
          <w:bCs/>
          <w:highlight w:val="green"/>
          <w:u w:val="single"/>
        </w:rPr>
        <w:t>filing for patents</w:t>
      </w:r>
      <w:r w:rsidRPr="00BA5FE5">
        <w:rPr>
          <w:rFonts w:asciiTheme="majorHAnsi" w:hAnsiTheme="majorHAnsi" w:cstheme="majorHAnsi"/>
          <w:highlight w:val="green"/>
          <w:u w:val="single"/>
        </w:rPr>
        <w:t xml:space="preserve"> </w:t>
      </w:r>
      <w:r w:rsidRPr="006961D8">
        <w:rPr>
          <w:rFonts w:asciiTheme="majorHAnsi" w:hAnsiTheme="majorHAnsi" w:cstheme="majorHAnsi"/>
          <w:u w:val="single"/>
        </w:rPr>
        <w:t>related to space technologies</w:t>
      </w:r>
      <w:r w:rsidRPr="00631F47">
        <w:rPr>
          <w:rFonts w:asciiTheme="majorHAnsi" w:hAnsiTheme="majorHAnsi" w:cstheme="majorHAnsi"/>
          <w:u w:val="single"/>
        </w:rPr>
        <w:t xml:space="preserve"> as it </w:t>
      </w:r>
      <w:r w:rsidRPr="00631F47">
        <w:rPr>
          <w:rFonts w:asciiTheme="majorHAnsi" w:hAnsiTheme="majorHAnsi" w:cstheme="majorHAnsi"/>
          <w:b/>
          <w:bCs/>
          <w:u w:val="single"/>
        </w:rPr>
        <w:t>sets up for</w:t>
      </w:r>
      <w:r w:rsidRPr="00631F47">
        <w:rPr>
          <w:rFonts w:asciiTheme="majorHAnsi" w:hAnsiTheme="majorHAnsi" w:cstheme="majorHAnsi"/>
          <w:u w:val="single"/>
        </w:rPr>
        <w:t xml:space="preserve"> some of these </w:t>
      </w:r>
      <w:r w:rsidRPr="00631F47">
        <w:rPr>
          <w:rFonts w:asciiTheme="majorHAnsi" w:hAnsiTheme="majorHAnsi" w:cstheme="majorHAnsi"/>
          <w:b/>
          <w:bCs/>
          <w:u w:val="single"/>
        </w:rPr>
        <w:t>future missions</w:t>
      </w:r>
      <w:r w:rsidRPr="00631F47">
        <w:rPr>
          <w:rFonts w:asciiTheme="majorHAnsi" w:hAnsiTheme="majorHAnsi" w:cstheme="majorHAnsi"/>
          <w:u w:val="single"/>
        </w:rPr>
        <w:t xml:space="preserve">. Between January 2000 and June 2021, </w:t>
      </w:r>
      <w:r w:rsidRPr="00631F47">
        <w:rPr>
          <w:rFonts w:asciiTheme="majorHAnsi" w:hAnsiTheme="majorHAnsi" w:cstheme="majorHAnsi"/>
          <w:b/>
          <w:bCs/>
          <w:u w:val="single"/>
        </w:rPr>
        <w:t xml:space="preserve">Chinese entities filed 6,634 patents </w:t>
      </w:r>
      <w:r w:rsidRPr="00BA5FE5">
        <w:rPr>
          <w:rFonts w:asciiTheme="majorHAnsi" w:hAnsiTheme="majorHAnsi" w:cstheme="majorHAnsi"/>
          <w:b/>
          <w:bCs/>
          <w:highlight w:val="green"/>
          <w:u w:val="single"/>
        </w:rPr>
        <w:t>related to space travel</w:t>
      </w:r>
      <w:r w:rsidRPr="00631F47">
        <w:rPr>
          <w:rFonts w:asciiTheme="majorHAnsi" w:hAnsiTheme="majorHAnsi" w:cstheme="majorHAnsi"/>
          <w:u w:val="single"/>
        </w:rPr>
        <w:t xml:space="preserve">, including vehicles and equipment, according to data compiled for CNBC by </w:t>
      </w:r>
      <w:proofErr w:type="spellStart"/>
      <w:r w:rsidRPr="00631F47">
        <w:rPr>
          <w:rFonts w:asciiTheme="majorHAnsi" w:hAnsiTheme="majorHAnsi" w:cstheme="majorHAnsi"/>
          <w:u w:val="single"/>
        </w:rPr>
        <w:t>GreyB</w:t>
      </w:r>
      <w:proofErr w:type="spellEnd"/>
      <w:r w:rsidRPr="00631F47">
        <w:rPr>
          <w:rFonts w:asciiTheme="majorHAnsi" w:hAnsiTheme="majorHAnsi" w:cstheme="majorHAnsi"/>
          <w:u w:val="single"/>
        </w:rPr>
        <w:t>, a patent research firm</w:t>
      </w:r>
      <w:r w:rsidRPr="00631F47">
        <w:rPr>
          <w:rFonts w:asciiTheme="majorHAnsi" w:hAnsiTheme="majorHAnsi" w:cstheme="majorHAnsi"/>
          <w:sz w:val="16"/>
        </w:rPr>
        <w:t xml:space="preserve">. But nearly 90% of those patent requests were submitted in the last five-and-a-half years. Between January 2016 and June 2021, the top three patent requests came from Chinese entities, followed by U.S. </w:t>
      </w:r>
      <w:proofErr w:type="spellStart"/>
      <w:r w:rsidRPr="00631F47">
        <w:rPr>
          <w:rFonts w:asciiTheme="majorHAnsi" w:hAnsiTheme="majorHAnsi" w:cstheme="majorHAnsi"/>
          <w:sz w:val="16"/>
        </w:rPr>
        <w:t>planemaker</w:t>
      </w:r>
      <w:proofErr w:type="spellEnd"/>
      <w:r w:rsidRPr="00631F47">
        <w:rPr>
          <w:rFonts w:asciiTheme="majorHAnsi" w:hAnsiTheme="majorHAnsi" w:cstheme="majorHAnsi"/>
          <w:sz w:val="16"/>
        </w:rPr>
        <w:t> </w:t>
      </w:r>
      <w:hyperlink r:id="rId26" w:tgtFrame="_blank" w:history="1">
        <w:r w:rsidRPr="00631F47">
          <w:rPr>
            <w:rStyle w:val="Hyperlink"/>
            <w:rFonts w:asciiTheme="majorHAnsi" w:hAnsiTheme="majorHAnsi" w:cstheme="majorHAnsi"/>
            <w:sz w:val="16"/>
          </w:rPr>
          <w:t>Boeing</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It highlights how rapidly </w:t>
      </w:r>
      <w:r w:rsidRPr="00631F47">
        <w:rPr>
          <w:rFonts w:asciiTheme="majorHAnsi" w:hAnsiTheme="majorHAnsi" w:cstheme="majorHAnsi"/>
          <w:b/>
          <w:bCs/>
          <w:u w:val="single"/>
        </w:rPr>
        <w:t>China</w:t>
      </w:r>
      <w:r w:rsidRPr="00631F47">
        <w:rPr>
          <w:rFonts w:asciiTheme="majorHAnsi" w:hAnsiTheme="majorHAnsi" w:cstheme="majorHAnsi"/>
          <w:u w:val="single"/>
        </w:rPr>
        <w:t xml:space="preserve"> is hoping to </w:t>
      </w:r>
      <w:r w:rsidRPr="00631F47">
        <w:rPr>
          <w:rFonts w:asciiTheme="majorHAnsi" w:hAnsiTheme="majorHAnsi" w:cstheme="majorHAnsi"/>
          <w:b/>
          <w:bCs/>
          <w:u w:val="single"/>
        </w:rPr>
        <w:t>develop the technologies</w:t>
      </w:r>
      <w:r w:rsidRPr="00631F47">
        <w:rPr>
          <w:rFonts w:asciiTheme="majorHAnsi" w:hAnsiTheme="majorHAnsi" w:cstheme="majorHAnsi"/>
          <w:u w:val="single"/>
        </w:rPr>
        <w:t xml:space="preserve"> required for more advanced space flights. </w:t>
      </w:r>
      <w:r w:rsidRPr="00BA5FE5">
        <w:rPr>
          <w:rFonts w:asciiTheme="majorHAnsi" w:hAnsiTheme="majorHAnsi" w:cstheme="majorHAnsi"/>
          <w:b/>
          <w:bCs/>
          <w:highlight w:val="green"/>
          <w:u w:val="single"/>
        </w:rPr>
        <w:t>Patents</w:t>
      </w:r>
      <w:r w:rsidRPr="00631F47">
        <w:rPr>
          <w:rFonts w:asciiTheme="majorHAnsi" w:hAnsiTheme="majorHAnsi" w:cstheme="majorHAnsi"/>
          <w:b/>
          <w:bCs/>
          <w:u w:val="single"/>
        </w:rPr>
        <w:t xml:space="preserve"> are seen as one way to help </w:t>
      </w:r>
      <w:r w:rsidRPr="00BA5FE5">
        <w:rPr>
          <w:rFonts w:asciiTheme="majorHAnsi" w:hAnsiTheme="majorHAnsi" w:cstheme="majorHAnsi"/>
          <w:b/>
          <w:bCs/>
          <w:highlight w:val="green"/>
          <w:u w:val="single"/>
        </w:rPr>
        <w:t>define</w:t>
      </w:r>
      <w:r w:rsidRPr="00631F47">
        <w:rPr>
          <w:rFonts w:asciiTheme="majorHAnsi" w:hAnsiTheme="majorHAnsi" w:cstheme="majorHAnsi"/>
          <w:u w:val="single"/>
        </w:rPr>
        <w:t xml:space="preserve"> and </w:t>
      </w:r>
      <w:r w:rsidRPr="006961D8">
        <w:rPr>
          <w:rFonts w:asciiTheme="majorHAnsi" w:hAnsiTheme="majorHAnsi" w:cstheme="majorHAnsi"/>
          <w:u w:val="single"/>
        </w:rPr>
        <w:t xml:space="preserve">control standards for </w:t>
      </w:r>
      <w:r w:rsidRPr="00BA5FE5">
        <w:rPr>
          <w:rFonts w:asciiTheme="majorHAnsi" w:hAnsiTheme="majorHAnsi" w:cstheme="majorHAnsi"/>
          <w:highlight w:val="green"/>
          <w:u w:val="single"/>
        </w:rPr>
        <w:t>next-generation technologies</w:t>
      </w:r>
      <w:r w:rsidRPr="00631F47">
        <w:rPr>
          <w:rFonts w:asciiTheme="majorHAnsi" w:hAnsiTheme="majorHAnsi" w:cstheme="majorHAnsi"/>
          <w:sz w:val="16"/>
        </w:rPr>
        <w:t xml:space="preserve"> — </w:t>
      </w:r>
      <w:hyperlink r:id="rId27" w:history="1">
        <w:r w:rsidRPr="00631F47">
          <w:rPr>
            <w:rStyle w:val="Hyperlink"/>
            <w:rFonts w:asciiTheme="majorHAnsi" w:hAnsiTheme="majorHAnsi" w:cstheme="majorHAnsi"/>
            <w:sz w:val="16"/>
          </w:rPr>
          <w:t>a goal for China in many different sectors</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including telecommunications to </w:t>
      </w:r>
      <w:r w:rsidRPr="00631F47">
        <w:rPr>
          <w:rFonts w:asciiTheme="majorHAnsi" w:hAnsiTheme="majorHAnsi" w:cstheme="majorHAnsi"/>
          <w:b/>
          <w:bCs/>
          <w:u w:val="single"/>
        </w:rPr>
        <w:t>artificial intelligence</w:t>
      </w:r>
      <w:r w:rsidRPr="00631F47">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w:t>
      </w:r>
      <w:proofErr w:type="spellStart"/>
      <w:r w:rsidRPr="00631F47">
        <w:rPr>
          <w:rFonts w:asciiTheme="majorHAnsi" w:hAnsiTheme="majorHAnsi" w:cstheme="majorHAnsi"/>
          <w:sz w:val="16"/>
        </w:rPr>
        <w:t>GreyB</w:t>
      </w:r>
      <w:proofErr w:type="spellEnd"/>
      <w:r w:rsidRPr="00631F47">
        <w:rPr>
          <w:rFonts w:asciiTheme="majorHAnsi" w:hAnsiTheme="majorHAnsi" w:cstheme="majorHAnsi"/>
          <w:sz w:val="16"/>
        </w:rPr>
        <w:t xml:space="preserve">. “In the near future, </w:t>
      </w:r>
      <w:r w:rsidRPr="00BA5FE5">
        <w:rPr>
          <w:rFonts w:asciiTheme="majorHAnsi" w:hAnsiTheme="majorHAnsi" w:cstheme="majorHAnsi"/>
          <w:b/>
          <w:bCs/>
          <w:highlight w:val="green"/>
          <w:u w:val="single"/>
        </w:rPr>
        <w:t>most</w:t>
      </w:r>
      <w:r w:rsidRPr="00631F47">
        <w:rPr>
          <w:rFonts w:asciiTheme="majorHAnsi" w:hAnsiTheme="majorHAnsi" w:cstheme="majorHAnsi"/>
          <w:u w:val="single"/>
        </w:rPr>
        <w:t xml:space="preserve"> of the </w:t>
      </w:r>
      <w:r w:rsidRPr="00631F47">
        <w:rPr>
          <w:rFonts w:asciiTheme="majorHAnsi" w:hAnsiTheme="majorHAnsi" w:cstheme="majorHAnsi"/>
          <w:b/>
          <w:bCs/>
          <w:u w:val="single"/>
        </w:rPr>
        <w:t>patents</w:t>
      </w:r>
      <w:r w:rsidRPr="00631F47">
        <w:rPr>
          <w:rFonts w:asciiTheme="majorHAnsi" w:hAnsiTheme="majorHAnsi" w:cstheme="majorHAnsi"/>
          <w:u w:val="single"/>
        </w:rPr>
        <w:t xml:space="preserve"> in cosmonautics </w:t>
      </w:r>
      <w:r w:rsidRPr="00BA5FE5">
        <w:rPr>
          <w:rFonts w:asciiTheme="majorHAnsi" w:hAnsiTheme="majorHAnsi" w:cstheme="majorHAnsi"/>
          <w:highlight w:val="green"/>
          <w:u w:val="single"/>
        </w:rPr>
        <w:t xml:space="preserve">will be </w:t>
      </w:r>
      <w:r w:rsidRPr="00EA0E87">
        <w:rPr>
          <w:rFonts w:asciiTheme="majorHAnsi" w:hAnsiTheme="majorHAnsi" w:cstheme="majorHAnsi"/>
          <w:b/>
          <w:bCs/>
          <w:highlight w:val="cyan"/>
          <w:u w:val="single"/>
        </w:rPr>
        <w:t>owned by China</w:t>
      </w:r>
      <w:r w:rsidRPr="00631F47">
        <w:rPr>
          <w:rFonts w:asciiTheme="majorHAnsi" w:hAnsiTheme="majorHAnsi" w:cstheme="majorHAnsi"/>
          <w:sz w:val="16"/>
        </w:rPr>
        <w:t xml:space="preserve"> (unless others follow suit), </w:t>
      </w:r>
      <w:r w:rsidRPr="00631F47">
        <w:rPr>
          <w:rFonts w:asciiTheme="majorHAnsi" w:hAnsiTheme="majorHAnsi" w:cstheme="majorHAnsi"/>
          <w:u w:val="single"/>
        </w:rPr>
        <w:t xml:space="preserve">meaning </w:t>
      </w:r>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can become </w:t>
      </w:r>
      <w:r w:rsidRPr="00BA5FE5">
        <w:rPr>
          <w:rFonts w:asciiTheme="majorHAnsi" w:hAnsiTheme="majorHAnsi" w:cstheme="majorHAnsi"/>
          <w:highlight w:val="green"/>
          <w:u w:val="single"/>
        </w:rPr>
        <w:t xml:space="preserve">a </w:t>
      </w:r>
      <w:r w:rsidRPr="00BA5FE5">
        <w:rPr>
          <w:rFonts w:asciiTheme="majorHAnsi" w:hAnsiTheme="majorHAnsi" w:cstheme="majorHAnsi"/>
          <w:b/>
          <w:bCs/>
          <w:highlight w:val="green"/>
          <w:u w:val="single"/>
        </w:rPr>
        <w:t>gatekeeper for the use of space tech for</w:t>
      </w:r>
      <w:r w:rsidRPr="00631F47">
        <w:rPr>
          <w:rFonts w:asciiTheme="majorHAnsi" w:hAnsiTheme="majorHAnsi" w:cstheme="majorHAnsi"/>
          <w:b/>
          <w:bCs/>
          <w:u w:val="single"/>
        </w:rPr>
        <w:t xml:space="preserve"> both </w:t>
      </w:r>
      <w:r w:rsidRPr="00BA5FE5">
        <w:rPr>
          <w:rFonts w:asciiTheme="majorHAnsi" w:hAnsiTheme="majorHAnsi" w:cstheme="majorHAnsi"/>
          <w:b/>
          <w:bCs/>
          <w:highlight w:val="green"/>
          <w:u w:val="single"/>
        </w:rPr>
        <w:t>private players</w:t>
      </w:r>
      <w:r w:rsidRPr="00631F47">
        <w:rPr>
          <w:rFonts w:asciiTheme="majorHAnsi" w:hAnsiTheme="majorHAnsi" w:cstheme="majorHAnsi"/>
          <w:b/>
          <w:bCs/>
          <w:u w:val="single"/>
        </w:rPr>
        <w:t xml:space="preserve"> </w:t>
      </w:r>
      <w:r w:rsidRPr="00EA0E87">
        <w:rPr>
          <w:rFonts w:asciiTheme="majorHAnsi" w:hAnsiTheme="majorHAnsi" w:cstheme="majorHAnsi"/>
          <w:b/>
          <w:bCs/>
          <w:highlight w:val="cyan"/>
          <w:u w:val="single"/>
        </w:rPr>
        <w:t>and governments</w:t>
      </w:r>
      <w:r w:rsidRPr="00631F47">
        <w:rPr>
          <w:rFonts w:asciiTheme="majorHAnsi" w:hAnsiTheme="majorHAnsi" w:cstheme="majorHAnsi"/>
          <w:u w:val="single"/>
        </w:rPr>
        <w:t xml:space="preserve">. This is in line with the </w:t>
      </w:r>
      <w:r w:rsidRPr="00631F47">
        <w:rPr>
          <w:rFonts w:asciiTheme="majorHAnsi" w:hAnsiTheme="majorHAnsi" w:cstheme="majorHAnsi"/>
          <w:b/>
          <w:bCs/>
          <w:u w:val="single"/>
        </w:rPr>
        <w:t>Chinese strategy</w:t>
      </w:r>
      <w:r w:rsidRPr="00631F47">
        <w:rPr>
          <w:rFonts w:asciiTheme="majorHAnsi" w:hAnsiTheme="majorHAnsi" w:cstheme="majorHAnsi"/>
          <w:u w:val="single"/>
        </w:rPr>
        <w:t xml:space="preserve"> of become a superpower not just on Earth, but also in space.”</w:t>
      </w:r>
      <w:r w:rsidRPr="00631F47">
        <w:rPr>
          <w:rFonts w:asciiTheme="majorHAnsi" w:hAnsiTheme="majorHAnsi" w:cstheme="majorHAnsi"/>
          <w:sz w:val="16"/>
        </w:rPr>
        <w:t xml:space="preserve"> The </w:t>
      </w:r>
      <w:r w:rsidRPr="00631F47">
        <w:rPr>
          <w:rFonts w:asciiTheme="majorHAnsi" w:hAnsiTheme="majorHAnsi" w:cstheme="majorHAnsi"/>
          <w:b/>
          <w:bCs/>
          <w:u w:val="single"/>
        </w:rPr>
        <w:t>U.S. and China are already</w:t>
      </w:r>
      <w:r w:rsidRPr="00631F47">
        <w:rPr>
          <w:rFonts w:asciiTheme="majorHAnsi" w:hAnsiTheme="majorHAnsi" w:cstheme="majorHAnsi"/>
          <w:u w:val="single"/>
        </w:rPr>
        <w:t xml:space="preserve"> battling for </w:t>
      </w:r>
      <w:r w:rsidRPr="00631F47">
        <w:rPr>
          <w:rFonts w:asciiTheme="majorHAnsi" w:hAnsiTheme="majorHAnsi" w:cstheme="majorHAnsi"/>
          <w:b/>
          <w:bCs/>
          <w:u w:val="single"/>
        </w:rPr>
        <w:t>dominance</w:t>
      </w:r>
      <w:r w:rsidRPr="00631F47">
        <w:rPr>
          <w:rFonts w:asciiTheme="majorHAnsi" w:hAnsiTheme="majorHAnsi" w:cstheme="majorHAnsi"/>
          <w:u w:val="single"/>
        </w:rPr>
        <w:t xml:space="preserve"> in areas </w:t>
      </w:r>
      <w:r w:rsidRPr="00631F47">
        <w:rPr>
          <w:rFonts w:asciiTheme="majorHAnsi" w:hAnsiTheme="majorHAnsi" w:cstheme="majorHAnsi"/>
          <w:b/>
          <w:bCs/>
          <w:u w:val="single"/>
        </w:rPr>
        <w:t>from semiconductor development to artificial intelligence</w:t>
      </w:r>
      <w:r w:rsidRPr="00631F47">
        <w:rPr>
          <w:rFonts w:asciiTheme="majorHAnsi" w:hAnsiTheme="majorHAnsi" w:cstheme="majorHAnsi"/>
          <w:sz w:val="16"/>
        </w:rPr>
        <w:t>. Space will be another frontier, even as the U.S. is dominating in that area for now. “</w:t>
      </w:r>
      <w:r w:rsidRPr="00BA5FE5">
        <w:rPr>
          <w:rFonts w:asciiTheme="majorHAnsi" w:hAnsiTheme="majorHAnsi" w:cstheme="majorHAnsi"/>
          <w:b/>
          <w:bCs/>
          <w:highlight w:val="green"/>
          <w:u w:val="single"/>
        </w:rPr>
        <w:t>The United States</w:t>
      </w:r>
      <w:r w:rsidRPr="00631F47">
        <w:rPr>
          <w:rFonts w:asciiTheme="majorHAnsi" w:hAnsiTheme="majorHAnsi" w:cstheme="majorHAnsi"/>
          <w:u w:val="single"/>
        </w:rPr>
        <w:t xml:space="preserve"> remains </w:t>
      </w:r>
      <w:r w:rsidRPr="00BA5FE5">
        <w:rPr>
          <w:rFonts w:asciiTheme="majorHAnsi" w:hAnsiTheme="majorHAnsi" w:cstheme="majorHAnsi"/>
          <w:b/>
          <w:bCs/>
          <w:highlight w:val="green"/>
          <w:u w:val="single"/>
        </w:rPr>
        <w:t>ahead</w:t>
      </w:r>
      <w:r w:rsidRPr="00631F47">
        <w:rPr>
          <w:rFonts w:asciiTheme="majorHAnsi" w:hAnsiTheme="majorHAnsi" w:cstheme="majorHAnsi"/>
          <w:u w:val="single"/>
        </w:rPr>
        <w:t xml:space="preserve"> overall in all areas of space capability, </w:t>
      </w:r>
      <w:r w:rsidRPr="00BA5FE5">
        <w:rPr>
          <w:rFonts w:asciiTheme="majorHAnsi" w:hAnsiTheme="majorHAnsi" w:cstheme="majorHAnsi"/>
          <w:b/>
          <w:bCs/>
          <w:highlight w:val="green"/>
          <w:u w:val="single"/>
        </w:rPr>
        <w:t>but China</w:t>
      </w:r>
      <w:r w:rsidRPr="00631F47">
        <w:rPr>
          <w:rFonts w:asciiTheme="majorHAnsi" w:hAnsiTheme="majorHAnsi" w:cstheme="majorHAnsi"/>
          <w:b/>
          <w:bCs/>
          <w:u w:val="single"/>
        </w:rPr>
        <w:t xml:space="preserve"> is rapidly </w:t>
      </w:r>
      <w:r w:rsidRPr="00BA5FE5">
        <w:rPr>
          <w:rFonts w:asciiTheme="majorHAnsi" w:hAnsiTheme="majorHAnsi" w:cstheme="majorHAnsi"/>
          <w:b/>
          <w:bCs/>
          <w:highlight w:val="green"/>
          <w:u w:val="single"/>
        </w:rPr>
        <w:t>closing that lead</w:t>
      </w:r>
      <w:r w:rsidRPr="00631F47">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631F47">
        <w:rPr>
          <w:rFonts w:asciiTheme="majorHAnsi" w:hAnsiTheme="majorHAnsi" w:cstheme="majorHAnsi"/>
          <w:u w:val="single"/>
        </w:rPr>
        <w:t xml:space="preserve">The challenge for the United States is not so much what China does, but how well and </w:t>
      </w:r>
      <w:r w:rsidRPr="00631F47">
        <w:rPr>
          <w:rFonts w:asciiTheme="majorHAnsi" w:hAnsiTheme="majorHAnsi" w:cstheme="majorHAnsi"/>
          <w:b/>
          <w:bCs/>
          <w:u w:val="single"/>
        </w:rPr>
        <w:t>how quickly the United States implements its own plans</w:t>
      </w:r>
      <w:r w:rsidRPr="00631F47">
        <w:rPr>
          <w:rFonts w:asciiTheme="majorHAnsi" w:hAnsiTheme="majorHAnsi" w:cstheme="majorHAnsi"/>
          <w:sz w:val="16"/>
        </w:rPr>
        <w:t xml:space="preserve">.” But </w:t>
      </w:r>
      <w:r w:rsidRPr="00631F47">
        <w:rPr>
          <w:rFonts w:asciiTheme="majorHAnsi" w:hAnsiTheme="majorHAnsi" w:cstheme="majorHAnsi"/>
          <w:u w:val="single"/>
        </w:rPr>
        <w:t xml:space="preserve">widening </w:t>
      </w:r>
      <w:r w:rsidRPr="00BA5FE5">
        <w:rPr>
          <w:rFonts w:asciiTheme="majorHAnsi" w:hAnsiTheme="majorHAnsi" w:cstheme="majorHAnsi"/>
          <w:b/>
          <w:bCs/>
          <w:highlight w:val="green"/>
          <w:u w:val="single"/>
        </w:rPr>
        <w:t>political differences</w:t>
      </w:r>
      <w:r w:rsidRPr="00631F47">
        <w:rPr>
          <w:rFonts w:asciiTheme="majorHAnsi" w:hAnsiTheme="majorHAnsi" w:cstheme="majorHAnsi"/>
          <w:b/>
          <w:bCs/>
          <w:u w:val="single"/>
        </w:rPr>
        <w:t xml:space="preserve"> between China and the U.S. can </w:t>
      </w:r>
      <w:r w:rsidRPr="00BA5FE5">
        <w:rPr>
          <w:rFonts w:asciiTheme="majorHAnsi" w:hAnsiTheme="majorHAnsi" w:cstheme="majorHAnsi"/>
          <w:highlight w:val="green"/>
          <w:u w:val="single"/>
        </w:rPr>
        <w:t xml:space="preserve">also </w:t>
      </w:r>
      <w:r w:rsidRPr="00BA5FE5">
        <w:rPr>
          <w:rFonts w:asciiTheme="majorHAnsi" w:hAnsiTheme="majorHAnsi" w:cstheme="majorHAnsi"/>
          <w:b/>
          <w:bCs/>
          <w:highlight w:val="green"/>
          <w:u w:val="single"/>
        </w:rPr>
        <w:t>spill</w:t>
      </w:r>
      <w:r w:rsidRPr="00BA5FE5">
        <w:rPr>
          <w:rFonts w:asciiTheme="majorHAnsi" w:hAnsiTheme="majorHAnsi" w:cstheme="majorHAnsi"/>
          <w:highlight w:val="green"/>
          <w:u w:val="single"/>
        </w:rPr>
        <w:t xml:space="preserve"> into the space arena</w:t>
      </w:r>
      <w:r w:rsidRPr="00631F47">
        <w:rPr>
          <w:rFonts w:asciiTheme="majorHAnsi" w:hAnsiTheme="majorHAnsi" w:cstheme="majorHAnsi"/>
          <w:sz w:val="16"/>
        </w:rPr>
        <w:t xml:space="preserve">. One example is a disagreement last year between </w:t>
      </w:r>
      <w:r w:rsidRPr="00631F47">
        <w:rPr>
          <w:rFonts w:asciiTheme="majorHAnsi" w:hAnsiTheme="majorHAnsi" w:cstheme="majorHAnsi"/>
          <w:u w:val="single"/>
        </w:rPr>
        <w:t xml:space="preserve">the </w:t>
      </w:r>
      <w:r w:rsidRPr="00631F47">
        <w:rPr>
          <w:rFonts w:asciiTheme="majorHAnsi" w:hAnsiTheme="majorHAnsi" w:cstheme="majorHAnsi"/>
          <w:b/>
          <w:bCs/>
          <w:u w:val="single"/>
        </w:rPr>
        <w:t xml:space="preserve">two nations </w:t>
      </w:r>
      <w:r w:rsidRPr="00BA5FE5">
        <w:rPr>
          <w:rFonts w:asciiTheme="majorHAnsi" w:hAnsiTheme="majorHAnsi" w:cstheme="majorHAnsi"/>
          <w:b/>
          <w:bCs/>
          <w:highlight w:val="green"/>
          <w:u w:val="single"/>
        </w:rPr>
        <w:t>over</w:t>
      </w:r>
      <w:r w:rsidRPr="00631F47">
        <w:rPr>
          <w:rFonts w:asciiTheme="majorHAnsi" w:hAnsiTheme="majorHAnsi" w:cstheme="majorHAnsi"/>
          <w:u w:val="single"/>
        </w:rPr>
        <w:t xml:space="preserve"> the so-called </w:t>
      </w:r>
      <w:r w:rsidRPr="00BA5FE5">
        <w:rPr>
          <w:rFonts w:asciiTheme="majorHAnsi" w:hAnsiTheme="majorHAnsi" w:cstheme="majorHAnsi"/>
          <w:b/>
          <w:bCs/>
          <w:highlight w:val="green"/>
          <w:u w:val="single"/>
        </w:rPr>
        <w:t>Artemis Accords</w:t>
      </w:r>
      <w:r w:rsidRPr="00631F47">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proofErr w:type="spellStart"/>
      <w:r w:rsidRPr="00BA5FE5">
        <w:rPr>
          <w:rFonts w:asciiTheme="majorHAnsi" w:hAnsiTheme="majorHAnsi" w:cstheme="majorHAnsi"/>
          <w:b/>
          <w:bCs/>
          <w:highlight w:val="green"/>
          <w:u w:val="single"/>
        </w:rPr>
        <w:t>polarisation</w:t>
      </w:r>
      <w:proofErr w:type="spellEnd"/>
      <w:r w:rsidRPr="00BA5FE5">
        <w:rPr>
          <w:rFonts w:asciiTheme="majorHAnsi" w:hAnsiTheme="majorHAnsi" w:cstheme="majorHAnsi"/>
          <w:b/>
          <w:bCs/>
          <w:highlight w:val="green"/>
          <w:u w:val="single"/>
        </w:rPr>
        <w:t xml:space="preserve"> of space activity</w:t>
      </w:r>
      <w:r w:rsidRPr="00BA5FE5">
        <w:rPr>
          <w:rFonts w:asciiTheme="majorHAnsi" w:hAnsiTheme="majorHAnsi" w:cstheme="majorHAnsi"/>
          <w:highlight w:val="green"/>
          <w:u w:val="single"/>
        </w:rPr>
        <w:t xml:space="preserve"> </w:t>
      </w:r>
      <w:r w:rsidRPr="00EA0E87">
        <w:rPr>
          <w:rFonts w:asciiTheme="majorHAnsi" w:hAnsiTheme="majorHAnsi" w:cstheme="majorHAnsi"/>
          <w:highlight w:val="cyan"/>
          <w:u w:val="single"/>
        </w:rPr>
        <w:t xml:space="preserve">along geopolitical lines </w:t>
      </w:r>
      <w:r w:rsidRPr="00BA5FE5">
        <w:rPr>
          <w:rFonts w:asciiTheme="majorHAnsi" w:hAnsiTheme="majorHAnsi" w:cstheme="majorHAnsi"/>
          <w:highlight w:val="green"/>
          <w:u w:val="single"/>
        </w:rPr>
        <w:t xml:space="preserve">pause </w:t>
      </w:r>
      <w:r w:rsidRPr="00BA5FE5">
        <w:rPr>
          <w:rFonts w:asciiTheme="majorHAnsi" w:hAnsiTheme="majorHAnsi" w:cstheme="majorHAnsi"/>
          <w:b/>
          <w:bCs/>
          <w:highlight w:val="green"/>
          <w:u w:val="single"/>
        </w:rPr>
        <w:t>is a key</w:t>
      </w:r>
      <w:r w:rsidRPr="006961D8">
        <w:rPr>
          <w:rFonts w:asciiTheme="majorHAnsi" w:hAnsiTheme="majorHAnsi" w:cstheme="majorHAnsi"/>
          <w:b/>
          <w:bCs/>
          <w:u w:val="single"/>
        </w:rPr>
        <w:t xml:space="preserve"> and possibly </w:t>
      </w:r>
      <w:r w:rsidRPr="00BA5FE5">
        <w:rPr>
          <w:rFonts w:asciiTheme="majorHAnsi" w:hAnsiTheme="majorHAnsi" w:cstheme="majorHAnsi"/>
          <w:b/>
          <w:bCs/>
          <w:highlight w:val="green"/>
          <w:u w:val="single"/>
        </w:rPr>
        <w:t>existential threat to human space activity</w:t>
      </w:r>
      <w:r w:rsidRPr="00631F47">
        <w:rPr>
          <w:rFonts w:asciiTheme="majorHAnsi" w:hAnsiTheme="majorHAnsi" w:cstheme="majorHAnsi"/>
          <w:u w:val="single"/>
        </w:rPr>
        <w:t>,”</w:t>
      </w:r>
      <w:r w:rsidRPr="00631F47">
        <w:rPr>
          <w:rFonts w:asciiTheme="majorHAnsi" w:hAnsiTheme="majorHAnsi" w:cstheme="majorHAnsi"/>
          <w:sz w:val="16"/>
        </w:rPr>
        <w:t xml:space="preserve"> </w:t>
      </w:r>
      <w:proofErr w:type="spellStart"/>
      <w:r w:rsidRPr="00631F47">
        <w:rPr>
          <w:rFonts w:asciiTheme="majorHAnsi" w:hAnsiTheme="majorHAnsi" w:cstheme="majorHAnsi"/>
          <w:sz w:val="16"/>
        </w:rPr>
        <w:t>Northumbria</w:t>
      </w:r>
      <w:proofErr w:type="spellEnd"/>
      <w:r w:rsidRPr="00631F47">
        <w:rPr>
          <w:rFonts w:asciiTheme="majorHAnsi" w:hAnsiTheme="majorHAnsi" w:cstheme="majorHAnsi"/>
          <w:sz w:val="16"/>
        </w:rPr>
        <w:t xml:space="preserve"> University’s Newman said. “To China and its allies, the </w:t>
      </w:r>
      <w:r w:rsidRPr="00631F47">
        <w:rPr>
          <w:rFonts w:asciiTheme="majorHAnsi" w:hAnsiTheme="majorHAnsi" w:cstheme="majorHAnsi"/>
          <w:sz w:val="16"/>
        </w:rPr>
        <w:lastRenderedPageBreak/>
        <w:t>Accords represent an attempt to bypass traditional forum for international decision making,” he added. “</w:t>
      </w:r>
      <w:r w:rsidRPr="00631F47">
        <w:rPr>
          <w:rFonts w:asciiTheme="majorHAnsi" w:hAnsiTheme="majorHAnsi" w:cstheme="majorHAnsi"/>
          <w:u w:val="single"/>
        </w:rPr>
        <w:t>It is</w:t>
      </w:r>
      <w:r w:rsidRPr="00631F47">
        <w:rPr>
          <w:rFonts w:asciiTheme="majorHAnsi" w:hAnsiTheme="majorHAnsi" w:cstheme="majorHAnsi"/>
          <w:sz w:val="16"/>
        </w:rPr>
        <w:t xml:space="preserve"> therefore becoming </w:t>
      </w:r>
      <w:r w:rsidRPr="00631F47">
        <w:rPr>
          <w:rFonts w:asciiTheme="majorHAnsi" w:hAnsiTheme="majorHAnsi" w:cstheme="majorHAnsi"/>
          <w:u w:val="single"/>
        </w:rPr>
        <w:t xml:space="preserve">increasingly </w:t>
      </w:r>
      <w:r w:rsidRPr="00BA5FE5">
        <w:rPr>
          <w:rFonts w:asciiTheme="majorHAnsi" w:hAnsiTheme="majorHAnsi" w:cstheme="majorHAnsi"/>
          <w:b/>
          <w:bCs/>
          <w:highlight w:val="green"/>
          <w:u w:val="single"/>
        </w:rPr>
        <w:t>difficult to achieve</w:t>
      </w:r>
      <w:r w:rsidRPr="00631F47">
        <w:rPr>
          <w:rFonts w:asciiTheme="majorHAnsi" w:hAnsiTheme="majorHAnsi" w:cstheme="majorHAnsi"/>
          <w:u w:val="single"/>
        </w:rPr>
        <w:t xml:space="preserve"> the kind of unified </w:t>
      </w:r>
      <w:r w:rsidRPr="00BA5FE5">
        <w:rPr>
          <w:rFonts w:asciiTheme="majorHAnsi" w:hAnsiTheme="majorHAnsi" w:cstheme="majorHAnsi"/>
          <w:b/>
          <w:bCs/>
          <w:highlight w:val="green"/>
          <w:u w:val="single"/>
        </w:rPr>
        <w:t>agreements</w:t>
      </w:r>
      <w:r w:rsidRPr="00631F47">
        <w:rPr>
          <w:rFonts w:asciiTheme="majorHAnsi" w:hAnsiTheme="majorHAnsi" w:cstheme="majorHAnsi"/>
          <w:u w:val="single"/>
        </w:rPr>
        <w:t xml:space="preserve"> that are necessary in order </w:t>
      </w:r>
      <w:r w:rsidRPr="00BA5FE5">
        <w:rPr>
          <w:rFonts w:asciiTheme="majorHAnsi" w:hAnsiTheme="majorHAnsi" w:cstheme="majorHAnsi"/>
          <w:b/>
          <w:bCs/>
          <w:highlight w:val="green"/>
          <w:u w:val="single"/>
        </w:rPr>
        <w:t>to deal with</w:t>
      </w:r>
      <w:r w:rsidRPr="00631F47">
        <w:rPr>
          <w:rFonts w:asciiTheme="majorHAnsi" w:hAnsiTheme="majorHAnsi" w:cstheme="majorHAnsi"/>
          <w:u w:val="single"/>
        </w:rPr>
        <w:t xml:space="preserve"> problems such as </w:t>
      </w:r>
      <w:r w:rsidRPr="00BA5FE5">
        <w:rPr>
          <w:rFonts w:asciiTheme="majorHAnsi" w:hAnsiTheme="majorHAnsi" w:cstheme="majorHAnsi"/>
          <w:b/>
          <w:bCs/>
          <w:highlight w:val="green"/>
          <w:u w:val="single"/>
        </w:rPr>
        <w:t>space debris</w:t>
      </w:r>
      <w:r w:rsidRPr="00631F47">
        <w:rPr>
          <w:rFonts w:asciiTheme="majorHAnsi" w:hAnsiTheme="majorHAnsi" w:cstheme="majorHAnsi"/>
          <w:u w:val="single"/>
        </w:rPr>
        <w:t xml:space="preserve">, space traffic management </w:t>
      </w:r>
      <w:r w:rsidRPr="00BA5FE5">
        <w:rPr>
          <w:rFonts w:asciiTheme="majorHAnsi" w:hAnsiTheme="majorHAnsi" w:cstheme="majorHAnsi"/>
          <w:highlight w:val="green"/>
          <w:u w:val="single"/>
        </w:rPr>
        <w:t>and</w:t>
      </w:r>
      <w:r w:rsidRPr="00631F47">
        <w:rPr>
          <w:rFonts w:asciiTheme="majorHAnsi" w:hAnsiTheme="majorHAnsi" w:cstheme="majorHAnsi"/>
          <w:u w:val="single"/>
        </w:rPr>
        <w:t xml:space="preserve"> the </w:t>
      </w:r>
      <w:r w:rsidRPr="00631F47">
        <w:rPr>
          <w:rFonts w:asciiTheme="majorHAnsi" w:hAnsiTheme="majorHAnsi" w:cstheme="majorHAnsi"/>
          <w:b/>
          <w:bCs/>
          <w:u w:val="single"/>
        </w:rPr>
        <w:t xml:space="preserve">exploitation of </w:t>
      </w:r>
      <w:r w:rsidRPr="00BA5FE5">
        <w:rPr>
          <w:rFonts w:asciiTheme="majorHAnsi" w:hAnsiTheme="majorHAnsi" w:cstheme="majorHAnsi"/>
          <w:b/>
          <w:bCs/>
          <w:highlight w:val="green"/>
          <w:u w:val="single"/>
        </w:rPr>
        <w:t>extra-terrestrial resources</w:t>
      </w:r>
      <w:r w:rsidRPr="00631F47">
        <w:rPr>
          <w:rFonts w:asciiTheme="majorHAnsi" w:hAnsiTheme="majorHAnsi" w:cstheme="majorHAnsi"/>
          <w:u w:val="single"/>
        </w:rPr>
        <w:t>.”</w:t>
      </w:r>
    </w:p>
    <w:p w14:paraId="70D3D66A" w14:textId="4DC5B012" w:rsidR="00586B05" w:rsidRDefault="00586B05" w:rsidP="00461ADF">
      <w:pPr>
        <w:rPr>
          <w:rFonts w:asciiTheme="majorHAnsi" w:hAnsiTheme="majorHAnsi" w:cstheme="majorHAnsi"/>
          <w:sz w:val="16"/>
        </w:rPr>
      </w:pPr>
    </w:p>
    <w:p w14:paraId="340093AF" w14:textId="3F6F8FEF" w:rsidR="00461ADF" w:rsidRDefault="00461ADF" w:rsidP="00461ADF">
      <w:pPr>
        <w:pStyle w:val="Heading4"/>
      </w:pPr>
      <w:r>
        <w:t>Jiang Zhao #1 – about private sector being disincentivized</w:t>
      </w:r>
    </w:p>
    <w:p w14:paraId="35F18AC8" w14:textId="22EB1675" w:rsidR="00461ADF" w:rsidRDefault="00461ADF" w:rsidP="00461ADF">
      <w:pPr>
        <w:pStyle w:val="Heading4"/>
      </w:pPr>
      <w:r>
        <w:t>Jiang Zhao #2 – About military activities</w:t>
      </w:r>
    </w:p>
    <w:p w14:paraId="2FC94A8A" w14:textId="20F70D3F" w:rsidR="00461ADF" w:rsidRPr="00461ADF" w:rsidRDefault="00461ADF" w:rsidP="00461ADF">
      <w:pPr>
        <w:pStyle w:val="Heading4"/>
      </w:pPr>
      <w:proofErr w:type="spellStart"/>
      <w:r>
        <w:t>Jasmamie</w:t>
      </w:r>
      <w:proofErr w:type="spellEnd"/>
      <w:r>
        <w:t xml:space="preserve"> is about broad military competition b/w states not the private and its about insecurity does not make a claim about war</w:t>
      </w:r>
      <w:r w:rsidR="00C2560D">
        <w:br/>
      </w:r>
      <w:proofErr w:type="spellStart"/>
      <w:r w:rsidR="00C2560D">
        <w:t>Asats</w:t>
      </w:r>
      <w:proofErr w:type="spellEnd"/>
      <w:r w:rsidR="00C2560D">
        <w:t>/Taiwan Scenario – all about Chinese military ambitions which isn’t something banned</w:t>
      </w:r>
    </w:p>
    <w:p w14:paraId="13F0C79E" w14:textId="77777777" w:rsidR="00586B05" w:rsidRDefault="00586B05" w:rsidP="00586B05">
      <w:pPr>
        <w:rPr>
          <w:rFonts w:eastAsia="Cambria"/>
          <w:sz w:val="16"/>
        </w:rPr>
      </w:pPr>
    </w:p>
    <w:p w14:paraId="1726C4C1" w14:textId="77777777" w:rsidR="00586B05" w:rsidRDefault="00586B05" w:rsidP="00586B05">
      <w:pPr>
        <w:rPr>
          <w:rFonts w:eastAsia="Cambria"/>
          <w:sz w:val="16"/>
        </w:rPr>
      </w:pPr>
    </w:p>
    <w:p w14:paraId="4556D71C" w14:textId="77777777" w:rsidR="00A95652" w:rsidRPr="00586B05" w:rsidRDefault="00A95652" w:rsidP="00586B05"/>
    <w:sectPr w:rsidR="00A95652" w:rsidRPr="00586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Futura">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Neue">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827DC0"/>
    <w:multiLevelType w:val="hybridMultilevel"/>
    <w:tmpl w:val="4DB201FE"/>
    <w:lvl w:ilvl="0" w:tplc="02E681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4"/>
  </w:num>
  <w:num w:numId="14">
    <w:abstractNumId w:val="24"/>
  </w:num>
  <w:num w:numId="15">
    <w:abstractNumId w:val="22"/>
  </w:num>
  <w:num w:numId="16">
    <w:abstractNumId w:val="19"/>
  </w:num>
  <w:num w:numId="17">
    <w:abstractNumId w:val="23"/>
  </w:num>
  <w:num w:numId="18">
    <w:abstractNumId w:val="16"/>
  </w:num>
  <w:num w:numId="19">
    <w:abstractNumId w:val="12"/>
  </w:num>
  <w:num w:numId="20">
    <w:abstractNumId w:val="13"/>
  </w:num>
  <w:num w:numId="21">
    <w:abstractNumId w:val="26"/>
  </w:num>
  <w:num w:numId="22">
    <w:abstractNumId w:val="11"/>
  </w:num>
  <w:num w:numId="23">
    <w:abstractNumId w:val="25"/>
  </w:num>
  <w:num w:numId="24">
    <w:abstractNumId w:val="21"/>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6B05"/>
    <w:rsid w:val="000139A3"/>
    <w:rsid w:val="000B21F1"/>
    <w:rsid w:val="00100833"/>
    <w:rsid w:val="00100922"/>
    <w:rsid w:val="00104529"/>
    <w:rsid w:val="00105942"/>
    <w:rsid w:val="00107396"/>
    <w:rsid w:val="00114F52"/>
    <w:rsid w:val="00144A4C"/>
    <w:rsid w:val="0016276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1BD9"/>
    <w:rsid w:val="003902BA"/>
    <w:rsid w:val="003A09E2"/>
    <w:rsid w:val="00407037"/>
    <w:rsid w:val="004605D6"/>
    <w:rsid w:val="00461ADF"/>
    <w:rsid w:val="00474FFF"/>
    <w:rsid w:val="004C60E8"/>
    <w:rsid w:val="004E3579"/>
    <w:rsid w:val="004E6AD2"/>
    <w:rsid w:val="004E728B"/>
    <w:rsid w:val="004F39E0"/>
    <w:rsid w:val="00526153"/>
    <w:rsid w:val="00537BD5"/>
    <w:rsid w:val="0057268A"/>
    <w:rsid w:val="00586B05"/>
    <w:rsid w:val="005D2912"/>
    <w:rsid w:val="006065BD"/>
    <w:rsid w:val="00621294"/>
    <w:rsid w:val="00645FA9"/>
    <w:rsid w:val="00647866"/>
    <w:rsid w:val="00665003"/>
    <w:rsid w:val="00685627"/>
    <w:rsid w:val="006A2AD0"/>
    <w:rsid w:val="006C2375"/>
    <w:rsid w:val="006D4ECC"/>
    <w:rsid w:val="00722258"/>
    <w:rsid w:val="007243E5"/>
    <w:rsid w:val="007579D0"/>
    <w:rsid w:val="00766EA0"/>
    <w:rsid w:val="007A2226"/>
    <w:rsid w:val="007A4B4C"/>
    <w:rsid w:val="007F5B66"/>
    <w:rsid w:val="00823A1C"/>
    <w:rsid w:val="00845B9D"/>
    <w:rsid w:val="00860984"/>
    <w:rsid w:val="008B3ECB"/>
    <w:rsid w:val="008B4E85"/>
    <w:rsid w:val="008C1B2E"/>
    <w:rsid w:val="009072AE"/>
    <w:rsid w:val="0091627E"/>
    <w:rsid w:val="0097032B"/>
    <w:rsid w:val="009D2EAD"/>
    <w:rsid w:val="009D54B2"/>
    <w:rsid w:val="009E1922"/>
    <w:rsid w:val="009F7ED2"/>
    <w:rsid w:val="00A93661"/>
    <w:rsid w:val="00A955F2"/>
    <w:rsid w:val="00A95652"/>
    <w:rsid w:val="00AC0AB8"/>
    <w:rsid w:val="00B11479"/>
    <w:rsid w:val="00B33C6D"/>
    <w:rsid w:val="00B4508F"/>
    <w:rsid w:val="00B55AD5"/>
    <w:rsid w:val="00B8057C"/>
    <w:rsid w:val="00BD6238"/>
    <w:rsid w:val="00BF593B"/>
    <w:rsid w:val="00BF773A"/>
    <w:rsid w:val="00BF7E81"/>
    <w:rsid w:val="00C13773"/>
    <w:rsid w:val="00C17CC8"/>
    <w:rsid w:val="00C2560D"/>
    <w:rsid w:val="00C25F92"/>
    <w:rsid w:val="00C83417"/>
    <w:rsid w:val="00C9604F"/>
    <w:rsid w:val="00CA19AA"/>
    <w:rsid w:val="00CC5298"/>
    <w:rsid w:val="00CD736E"/>
    <w:rsid w:val="00CD798D"/>
    <w:rsid w:val="00CE161E"/>
    <w:rsid w:val="00CF59A8"/>
    <w:rsid w:val="00D325A9"/>
    <w:rsid w:val="00D36A8A"/>
    <w:rsid w:val="00D61409"/>
    <w:rsid w:val="00D6691E"/>
    <w:rsid w:val="00D71170"/>
    <w:rsid w:val="00D7614E"/>
    <w:rsid w:val="00D86C35"/>
    <w:rsid w:val="00DA1C92"/>
    <w:rsid w:val="00DA25D4"/>
    <w:rsid w:val="00DA6538"/>
    <w:rsid w:val="00E15E75"/>
    <w:rsid w:val="00E16BEB"/>
    <w:rsid w:val="00E5262C"/>
    <w:rsid w:val="00EA1105"/>
    <w:rsid w:val="00EC7DC4"/>
    <w:rsid w:val="00ED30CF"/>
    <w:rsid w:val="00F176EF"/>
    <w:rsid w:val="00F45E10"/>
    <w:rsid w:val="00F6364A"/>
    <w:rsid w:val="00F9113A"/>
    <w:rsid w:val="00FC1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2FF6"/>
  <w15:chartTrackingRefBased/>
  <w15:docId w15:val="{0130C4ED-FA58-4C2C-A34C-A33E755C5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6B05"/>
    <w:pPr>
      <w:spacing w:after="0" w:line="240" w:lineRule="auto"/>
    </w:pPr>
    <w:rPr>
      <w:rFonts w:ascii="Georgia" w:hAnsi="Georgia"/>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qFormat/>
    <w:rsid w:val="00586B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 Char Char,Heading 2 Char Char Char Char Char Char Char Char Char Char Char,Heading 2 Char1 Char1,Super Script,BlockText,Char2,Cha, 1,Char Char Char Char1, Char Char Char Char1"/>
    <w:basedOn w:val="Normal"/>
    <w:next w:val="Normal"/>
    <w:link w:val="Heading2Char"/>
    <w:uiPriority w:val="1"/>
    <w:unhideWhenUsed/>
    <w:qFormat/>
    <w:rsid w:val="00586B0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586B0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3"/>
    <w:unhideWhenUsed/>
    <w:qFormat/>
    <w:rsid w:val="00586B05"/>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nhideWhenUsed/>
    <w:qFormat/>
    <w:rsid w:val="004E6AD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qFormat/>
    <w:rsid w:val="004E6AD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E6AD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E6AD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E6AD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86B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6B05"/>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rsid w:val="00586B05"/>
    <w:rPr>
      <w:rFonts w:ascii="Georgia" w:eastAsiaTheme="majorEastAsia" w:hAnsi="Georgia" w:cstheme="majorBidi"/>
      <w:b/>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1"/>
    <w:rsid w:val="00586B05"/>
    <w:rPr>
      <w:rFonts w:ascii="Georgia" w:eastAsiaTheme="majorEastAsia" w:hAnsi="Georg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586B05"/>
    <w:rPr>
      <w:rFonts w:ascii="Georgia" w:eastAsiaTheme="majorEastAsia" w:hAnsi="Georgia"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86B05"/>
    <w:rPr>
      <w:rFonts w:ascii="Georgia" w:eastAsiaTheme="majorEastAsia" w:hAnsi="Georgia"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586B05"/>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586B05"/>
    <w:rPr>
      <w:b/>
      <w:bCs/>
      <w:sz w:val="26"/>
      <w:u w:val="singl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586B0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nhideWhenUsed/>
    <w:qFormat/>
    <w:rsid w:val="00586B05"/>
    <w:rPr>
      <w:color w:val="auto"/>
      <w:u w:val="none"/>
    </w:rPr>
  </w:style>
  <w:style w:type="character" w:styleId="FollowedHyperlink">
    <w:name w:val="FollowedHyperlink"/>
    <w:basedOn w:val="DefaultParagraphFont"/>
    <w:uiPriority w:val="99"/>
    <w:unhideWhenUsed/>
    <w:rsid w:val="00586B05"/>
    <w:rPr>
      <w:color w:val="auto"/>
      <w:u w:val="none"/>
    </w:rPr>
  </w:style>
  <w:style w:type="paragraph" w:customStyle="1" w:styleId="Emphasize">
    <w:name w:val="Emphasize"/>
    <w:basedOn w:val="Normal"/>
    <w:link w:val="Emphasis"/>
    <w:autoRedefine/>
    <w:uiPriority w:val="7"/>
    <w:qFormat/>
    <w:rsid w:val="00586B0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ca"/>
    <w:basedOn w:val="Heading1"/>
    <w:link w:val="Hyperlink"/>
    <w:autoRedefine/>
    <w:uiPriority w:val="99"/>
    <w:qFormat/>
    <w:rsid w:val="00586B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86B05"/>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unhideWhenUsed/>
    <w:qFormat/>
    <w:rsid w:val="00586B05"/>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86B05"/>
    <w:pPr>
      <w:spacing w:before="100" w:beforeAutospacing="1" w:after="100" w:afterAutospacing="1"/>
    </w:pPr>
    <w:rPr>
      <w:rFonts w:ascii="Times New Roman" w:eastAsia="Times New Roman" w:hAnsi="Times New Roman" w:cs="Times New Roman"/>
      <w:sz w:val="24"/>
      <w:szCs w:val="24"/>
    </w:rPr>
  </w:style>
  <w:style w:type="paragraph" w:customStyle="1" w:styleId="Cards">
    <w:name w:val="Cards"/>
    <w:next w:val="Normal"/>
    <w:qFormat/>
    <w:rsid w:val="00586B05"/>
    <w:pPr>
      <w:widowControl w:val="0"/>
      <w:spacing w:after="0" w:line="240" w:lineRule="auto"/>
      <w:ind w:left="432" w:right="432"/>
      <w:jc w:val="both"/>
    </w:pPr>
    <w:rPr>
      <w:rFonts w:ascii="Times New Roman" w:eastAsia="Times New Roman" w:hAnsi="Times New Roman" w:cs="Times New Roman"/>
      <w:sz w:val="20"/>
      <w:szCs w:val="24"/>
    </w:rPr>
  </w:style>
  <w:style w:type="paragraph" w:customStyle="1" w:styleId="textbold">
    <w:name w:val="text bold"/>
    <w:autoRedefine/>
    <w:uiPriority w:val="7"/>
    <w:qFormat/>
    <w:rsid w:val="00586B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Georgia" w:eastAsiaTheme="minorEastAsia" w:hAnsi="Georgia"/>
      <w:b/>
      <w:iCs/>
      <w:szCs w:val="24"/>
      <w:u w:val="single"/>
    </w:rPr>
  </w:style>
  <w:style w:type="character" w:customStyle="1" w:styleId="Heading5Char">
    <w:name w:val="Heading 5 Char"/>
    <w:basedOn w:val="DefaultParagraphFont"/>
    <w:link w:val="Heading5"/>
    <w:rsid w:val="004E6AD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4E6AD2"/>
    <w:rPr>
      <w:rFonts w:ascii="Cambria" w:eastAsia="Times New Roman" w:hAnsi="Cambria"/>
      <w:b/>
      <w:bCs/>
      <w:i/>
      <w:iCs/>
      <w:sz w:val="20"/>
      <w:lang w:bidi="en-US"/>
    </w:rPr>
  </w:style>
  <w:style w:type="character" w:customStyle="1" w:styleId="Heading7Char">
    <w:name w:val="Heading 7 Char"/>
    <w:basedOn w:val="DefaultParagraphFont"/>
    <w:link w:val="Heading7"/>
    <w:rsid w:val="004E6AD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E6AD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E6AD2"/>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4E6AD2"/>
    <w:rPr>
      <w:rFonts w:ascii="Lucida Grande" w:hAnsi="Lucida Grande" w:cs="Lucida Grande"/>
      <w:sz w:val="24"/>
    </w:rPr>
  </w:style>
  <w:style w:type="character" w:customStyle="1" w:styleId="DocumentMapChar">
    <w:name w:val="Document Map Char"/>
    <w:basedOn w:val="DefaultParagraphFont"/>
    <w:link w:val="DocumentMap"/>
    <w:uiPriority w:val="99"/>
    <w:rsid w:val="004E6AD2"/>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E6AD2"/>
    <w:pPr>
      <w:spacing w:after="0" w:line="240" w:lineRule="auto"/>
    </w:pPr>
    <w:rPr>
      <w:rFonts w:eastAsiaTheme="minorEastAsia"/>
      <w:szCs w:val="24"/>
      <w:u w:val="single"/>
    </w:rPr>
  </w:style>
  <w:style w:type="character" w:styleId="UnresolvedMention">
    <w:name w:val="Unresolved Mention"/>
    <w:basedOn w:val="DefaultParagraphFont"/>
    <w:uiPriority w:val="99"/>
    <w:semiHidden/>
    <w:unhideWhenUsed/>
    <w:rsid w:val="004E6AD2"/>
    <w:rPr>
      <w:color w:val="605E5C"/>
      <w:shd w:val="clear" w:color="auto" w:fill="E1DFDD"/>
    </w:rPr>
  </w:style>
  <w:style w:type="character" w:customStyle="1" w:styleId="Heading4Char1">
    <w:name w:val="Heading 4 Char1"/>
    <w:aliases w:val="Tag Char1,Normal Tag Char1,small text Char1,Big card Char1,body Char1,heading 2 Char1,no read Char1,No Spacing11111 Char1,Underlined Char2"/>
    <w:rsid w:val="004E6AD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E6AD2"/>
    <w:rPr>
      <w:rFonts w:ascii="Calibri" w:hAnsi="Calibri"/>
      <w:b/>
      <w:sz w:val="26"/>
    </w:rPr>
  </w:style>
  <w:style w:type="character" w:customStyle="1" w:styleId="Heading4Char3">
    <w:name w:val="Heading 4 Char3"/>
    <w:aliases w:val="Tag Char3,heading 2 Char3,Heading 2 Char2 Char Char1,Heading 2 Char1 Char Char Char1,ta Char"/>
    <w:rsid w:val="004E6AD2"/>
    <w:rPr>
      <w:rFonts w:ascii="Calibri" w:hAnsi="Calibri"/>
      <w:b/>
      <w:sz w:val="26"/>
    </w:rPr>
  </w:style>
  <w:style w:type="paragraph" w:customStyle="1" w:styleId="Citation">
    <w:name w:val="Citation"/>
    <w:basedOn w:val="Normal"/>
    <w:autoRedefine/>
    <w:uiPriority w:val="1"/>
    <w:qFormat/>
    <w:rsid w:val="004E6AD2"/>
    <w:rPr>
      <w:rFonts w:asciiTheme="minorHAnsi" w:hAnsiTheme="minorHAnsi"/>
      <w:u w:val="single"/>
    </w:rPr>
  </w:style>
  <w:style w:type="character" w:customStyle="1" w:styleId="UnderlineBold">
    <w:name w:val="Underline + Bold"/>
    <w:uiPriority w:val="1"/>
    <w:qFormat/>
    <w:rsid w:val="004E6AD2"/>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E6AD2"/>
    <w:rPr>
      <w:rFonts w:ascii="Garamond" w:eastAsia="Times New Roman" w:hAnsi="Garamond" w:cs="Garamond"/>
      <w:bCs/>
      <w:u w:val="single"/>
    </w:rPr>
  </w:style>
  <w:style w:type="paragraph" w:customStyle="1" w:styleId="underlined">
    <w:name w:val="underlined"/>
    <w:next w:val="Normal"/>
    <w:link w:val="underlinedChar"/>
    <w:autoRedefine/>
    <w:qFormat/>
    <w:rsid w:val="004E6AD2"/>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4E6AD2"/>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4E6AD2"/>
    <w:rPr>
      <w:rFonts w:ascii="Times New Roman" w:eastAsia="Calibri" w:hAnsi="Times New Roman"/>
      <w:sz w:val="24"/>
      <w:u w:val="single"/>
      <w:lang w:val="x-none"/>
    </w:rPr>
  </w:style>
  <w:style w:type="character" w:customStyle="1" w:styleId="Style4Char">
    <w:name w:val="Style4 Char"/>
    <w:link w:val="Style4"/>
    <w:qFormat/>
    <w:rsid w:val="004E6AD2"/>
    <w:rPr>
      <w:rFonts w:ascii="Times New Roman" w:eastAsia="Calibri" w:hAnsi="Times New Roman"/>
      <w:sz w:val="24"/>
      <w:u w:val="single"/>
      <w:lang w:val="x-none"/>
    </w:rPr>
  </w:style>
  <w:style w:type="paragraph" w:customStyle="1" w:styleId="Analytics">
    <w:name w:val="Analytics"/>
    <w:basedOn w:val="Heading4"/>
    <w:link w:val="AnalyticsChar"/>
    <w:qFormat/>
    <w:rsid w:val="004E6AD2"/>
    <w:rPr>
      <w:bCs/>
    </w:rPr>
  </w:style>
  <w:style w:type="character" w:customStyle="1" w:styleId="AnalyticsChar">
    <w:name w:val="Analytics Char"/>
    <w:basedOn w:val="DefaultParagraphFont"/>
    <w:link w:val="Analytics"/>
    <w:rsid w:val="004E6AD2"/>
    <w:rPr>
      <w:rFonts w:ascii="Georgia" w:eastAsiaTheme="majorEastAsia" w:hAnsi="Georgia" w:cstheme="majorBidi"/>
      <w:b/>
      <w:bCs/>
      <w:iCs/>
      <w:sz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4E6AD2"/>
    <w:rPr>
      <w:rFonts w:cs="Arial"/>
      <w:b/>
      <w:bCs/>
      <w:iCs/>
      <w:szCs w:val="28"/>
      <w:lang w:val="en-US" w:eastAsia="en-US" w:bidi="ar-SA"/>
    </w:rPr>
  </w:style>
  <w:style w:type="numbering" w:customStyle="1" w:styleId="NoList1">
    <w:name w:val="No List1"/>
    <w:next w:val="NoList"/>
    <w:semiHidden/>
    <w:unhideWhenUsed/>
    <w:rsid w:val="004E6AD2"/>
  </w:style>
  <w:style w:type="paragraph" w:styleId="Title">
    <w:name w:val="Title"/>
    <w:aliases w:val="UNDERLINE,Bold Underlined,Cites and Cards,title,Block Heading,Read This"/>
    <w:basedOn w:val="Normal"/>
    <w:next w:val="Subtitle"/>
    <w:link w:val="TitleChar"/>
    <w:autoRedefine/>
    <w:uiPriority w:val="6"/>
    <w:qFormat/>
    <w:rsid w:val="004E6AD2"/>
    <w:pPr>
      <w:suppressAutoHyphens/>
      <w:spacing w:line="360" w:lineRule="auto"/>
    </w:pPr>
    <w:rPr>
      <w:rFonts w:ascii="Garamond" w:eastAsia="Times New Roman" w:hAnsi="Garamond" w:cs="Garamond"/>
      <w:bCs/>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E6AD2"/>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4E6AD2"/>
    <w:rPr>
      <w:rFonts w:ascii="Times New Roman" w:hAnsi="Times New Roman" w:cs="Times New Roman" w:hint="default"/>
      <w:u w:val="single"/>
    </w:rPr>
  </w:style>
  <w:style w:type="character" w:customStyle="1" w:styleId="Style11ptUnderline">
    <w:name w:val="Style 11 pt Underline"/>
    <w:basedOn w:val="DefaultParagraphFont"/>
    <w:qFormat/>
    <w:rsid w:val="004E6AD2"/>
    <w:rPr>
      <w:sz w:val="20"/>
      <w:u w:val="single"/>
    </w:rPr>
  </w:style>
  <w:style w:type="character" w:customStyle="1" w:styleId="Style11pt">
    <w:name w:val="Style 11 pt"/>
    <w:basedOn w:val="DefaultParagraphFont"/>
    <w:qFormat/>
    <w:rsid w:val="004E6AD2"/>
    <w:rPr>
      <w:sz w:val="20"/>
    </w:rPr>
  </w:style>
  <w:style w:type="character" w:customStyle="1" w:styleId="Style1Char1">
    <w:name w:val="Style1 Char1"/>
    <w:basedOn w:val="DefaultParagraphFont"/>
    <w:qFormat/>
    <w:rsid w:val="004E6AD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E6AD2"/>
    <w:rPr>
      <w:sz w:val="18"/>
      <w:szCs w:val="18"/>
    </w:rPr>
  </w:style>
  <w:style w:type="paragraph" w:styleId="CommentText">
    <w:name w:val="annotation text"/>
    <w:basedOn w:val="Normal"/>
    <w:link w:val="CommentTextChar"/>
    <w:uiPriority w:val="99"/>
    <w:unhideWhenUsed/>
    <w:rsid w:val="004E6AD2"/>
    <w:rPr>
      <w:rFonts w:ascii="Times New Roman" w:hAnsi="Times New Roman"/>
      <w:sz w:val="24"/>
    </w:rPr>
  </w:style>
  <w:style w:type="character" w:customStyle="1" w:styleId="CommentTextChar">
    <w:name w:val="Comment Text Char"/>
    <w:basedOn w:val="DefaultParagraphFont"/>
    <w:link w:val="CommentText"/>
    <w:uiPriority w:val="99"/>
    <w:rsid w:val="004E6AD2"/>
    <w:rPr>
      <w:rFonts w:ascii="Times New Roman" w:hAnsi="Times New Roman"/>
      <w:sz w:val="24"/>
    </w:rPr>
  </w:style>
  <w:style w:type="paragraph" w:styleId="CommentSubject">
    <w:name w:val="annotation subject"/>
    <w:basedOn w:val="CommentText"/>
    <w:next w:val="CommentText"/>
    <w:link w:val="CommentSubjectChar"/>
    <w:unhideWhenUsed/>
    <w:rsid w:val="004E6AD2"/>
    <w:rPr>
      <w:b/>
      <w:bCs/>
      <w:sz w:val="20"/>
      <w:szCs w:val="20"/>
    </w:rPr>
  </w:style>
  <w:style w:type="character" w:customStyle="1" w:styleId="CommentSubjectChar">
    <w:name w:val="Comment Subject Char"/>
    <w:basedOn w:val="CommentTextChar"/>
    <w:link w:val="CommentSubject"/>
    <w:rsid w:val="004E6AD2"/>
    <w:rPr>
      <w:rFonts w:ascii="Times New Roman" w:hAnsi="Times New Roman"/>
      <w:b/>
      <w:bCs/>
      <w:sz w:val="20"/>
      <w:szCs w:val="20"/>
    </w:rPr>
  </w:style>
  <w:style w:type="paragraph" w:styleId="BalloonText">
    <w:name w:val="Balloon Text"/>
    <w:basedOn w:val="Normal"/>
    <w:link w:val="BalloonTextChar"/>
    <w:uiPriority w:val="99"/>
    <w:unhideWhenUsed/>
    <w:qFormat/>
    <w:rsid w:val="004E6AD2"/>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4E6AD2"/>
    <w:rPr>
      <w:rFonts w:ascii="Lucida Grande" w:hAnsi="Lucida Grande" w:cs="Lucida Grande"/>
      <w:sz w:val="18"/>
      <w:szCs w:val="18"/>
    </w:rPr>
  </w:style>
  <w:style w:type="character" w:customStyle="1" w:styleId="StyleDate">
    <w:name w:val="Style Date"/>
    <w:aliases w:val="Author"/>
    <w:qFormat/>
    <w:rsid w:val="004E6AD2"/>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E6AD2"/>
    <w:rPr>
      <w:b/>
      <w:bCs/>
    </w:rPr>
  </w:style>
  <w:style w:type="character" w:customStyle="1" w:styleId="apple-converted-space">
    <w:name w:val="apple-converted-space"/>
    <w:basedOn w:val="DefaultParagraphFont"/>
    <w:qFormat/>
    <w:rsid w:val="004E6AD2"/>
  </w:style>
  <w:style w:type="character" w:customStyle="1" w:styleId="st">
    <w:name w:val="st"/>
    <w:rsid w:val="004E6AD2"/>
  </w:style>
  <w:style w:type="paragraph" w:customStyle="1" w:styleId="CitationCharChar">
    <w:name w:val="Citation Char Char"/>
    <w:basedOn w:val="Normal"/>
    <w:uiPriority w:val="6"/>
    <w:qFormat/>
    <w:rsid w:val="004E6AD2"/>
    <w:pPr>
      <w:ind w:left="1440" w:right="1440"/>
    </w:pPr>
    <w:rPr>
      <w:rFonts w:asciiTheme="minorHAnsi" w:hAnsiTheme="minorHAnsi"/>
      <w:bCs/>
      <w:sz w:val="24"/>
      <w:u w:val="single"/>
    </w:rPr>
  </w:style>
  <w:style w:type="character" w:customStyle="1" w:styleId="CharChar11">
    <w:name w:val="Char Char11"/>
    <w:rsid w:val="004E6AD2"/>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4E6AD2"/>
    <w:rPr>
      <w:b/>
      <w:sz w:val="22"/>
      <w:u w:val="single"/>
    </w:rPr>
  </w:style>
  <w:style w:type="character" w:customStyle="1" w:styleId="DebateHighlighted">
    <w:name w:val="Debate Highlighted"/>
    <w:basedOn w:val="DefaultParagraphFont"/>
    <w:qFormat/>
    <w:rsid w:val="004E6AD2"/>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4E6AD2"/>
    <w:rPr>
      <w:rFonts w:ascii="Times New Roman" w:eastAsia="MS Mincho" w:hAnsi="Times New Roman" w:cs="Times New Roman"/>
      <w:sz w:val="16"/>
    </w:rPr>
  </w:style>
  <w:style w:type="character" w:customStyle="1" w:styleId="Highlightedunderline">
    <w:name w:val="Highlighted underline"/>
    <w:qFormat/>
    <w:rsid w:val="004E6AD2"/>
    <w:rPr>
      <w:rFonts w:ascii="Times New Roman" w:hAnsi="Times New Roman"/>
      <w:sz w:val="20"/>
      <w:shd w:val="clear" w:color="auto" w:fill="C0C0C0"/>
    </w:rPr>
  </w:style>
  <w:style w:type="paragraph" w:customStyle="1" w:styleId="CITE">
    <w:name w:val="CITE"/>
    <w:basedOn w:val="Normal"/>
    <w:next w:val="Normal"/>
    <w:link w:val="CITEChar"/>
    <w:qFormat/>
    <w:rsid w:val="004E6AD2"/>
    <w:pPr>
      <w:suppressAutoHyphens/>
    </w:pPr>
    <w:rPr>
      <w:rFonts w:ascii="Liberation Sans" w:eastAsia="Droid Sans Fallback" w:hAnsi="Liberation Sans"/>
      <w:b/>
      <w:i/>
      <w:color w:val="00000A"/>
      <w:sz w:val="21"/>
    </w:rPr>
  </w:style>
  <w:style w:type="character" w:customStyle="1" w:styleId="DebateUnderline">
    <w:name w:val="Debate Underline"/>
    <w:qFormat/>
    <w:rsid w:val="004E6AD2"/>
    <w:rPr>
      <w:rFonts w:ascii="Liberation Sans" w:hAnsi="Liberation Sans" w:cs="Georgia"/>
      <w:sz w:val="20"/>
      <w:szCs w:val="20"/>
      <w:u w:val="single"/>
    </w:rPr>
  </w:style>
  <w:style w:type="paragraph" w:customStyle="1" w:styleId="cardtext">
    <w:name w:val="card text"/>
    <w:basedOn w:val="Normal"/>
    <w:link w:val="cardtextChar"/>
    <w:qFormat/>
    <w:rsid w:val="004E6AD2"/>
    <w:pPr>
      <w:widowControl w:val="0"/>
      <w:ind w:left="288" w:right="288"/>
    </w:pPr>
    <w:rPr>
      <w:rFonts w:eastAsia="Calibri"/>
      <w:sz w:val="24"/>
    </w:rPr>
  </w:style>
  <w:style w:type="character" w:customStyle="1" w:styleId="cardtextChar">
    <w:name w:val="card text Char"/>
    <w:basedOn w:val="DefaultParagraphFont"/>
    <w:link w:val="cardtext"/>
    <w:rsid w:val="004E6AD2"/>
    <w:rPr>
      <w:rFonts w:ascii="Georgia" w:eastAsia="Calibri" w:hAnsi="Georgia"/>
      <w:sz w:val="24"/>
    </w:rPr>
  </w:style>
  <w:style w:type="character" w:customStyle="1" w:styleId="UnderlineBold0">
    <w:name w:val="Underline Bold"/>
    <w:basedOn w:val="DefaultParagraphFont"/>
    <w:uiPriority w:val="6"/>
    <w:qFormat/>
    <w:rsid w:val="004E6AD2"/>
    <w:rPr>
      <w:b/>
      <w:sz w:val="20"/>
      <w:u w:val="single"/>
    </w:rPr>
  </w:style>
  <w:style w:type="paragraph" w:styleId="BodyText">
    <w:name w:val="Body Text"/>
    <w:basedOn w:val="Normal"/>
    <w:link w:val="BodyTextChar"/>
    <w:uiPriority w:val="99"/>
    <w:unhideWhenUsed/>
    <w:qFormat/>
    <w:rsid w:val="004E6AD2"/>
    <w:pPr>
      <w:spacing w:after="120"/>
    </w:pPr>
  </w:style>
  <w:style w:type="character" w:customStyle="1" w:styleId="BodyTextChar">
    <w:name w:val="Body Text Char"/>
    <w:basedOn w:val="DefaultParagraphFont"/>
    <w:link w:val="BodyText"/>
    <w:uiPriority w:val="99"/>
    <w:qFormat/>
    <w:rsid w:val="004E6AD2"/>
    <w:rPr>
      <w:rFonts w:ascii="Georgia" w:hAnsi="Georgia"/>
    </w:rPr>
  </w:style>
  <w:style w:type="paragraph" w:customStyle="1" w:styleId="UnderlinePara">
    <w:name w:val="Underline Para"/>
    <w:basedOn w:val="Normal"/>
    <w:uiPriority w:val="6"/>
    <w:qFormat/>
    <w:rsid w:val="004E6AD2"/>
    <w:pPr>
      <w:widowControl w:val="0"/>
      <w:suppressAutoHyphens/>
      <w:spacing w:after="200"/>
      <w:contextualSpacing/>
    </w:pPr>
    <w:rPr>
      <w:rFonts w:asciiTheme="minorHAnsi" w:hAnsiTheme="minorHAnsi"/>
      <w:u w:val="single"/>
    </w:rPr>
  </w:style>
  <w:style w:type="character" w:customStyle="1" w:styleId="titlechar0">
    <w:name w:val="titlechar"/>
    <w:basedOn w:val="DefaultParagraphFont"/>
    <w:rsid w:val="004E6AD2"/>
  </w:style>
  <w:style w:type="paragraph" w:customStyle="1" w:styleId="tiny">
    <w:name w:val="tiny"/>
    <w:next w:val="Normal"/>
    <w:link w:val="tinyChar"/>
    <w:autoRedefine/>
    <w:qFormat/>
    <w:rsid w:val="004E6AD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4E6AD2"/>
    <w:rPr>
      <w:rFonts w:ascii="Times New Roman" w:eastAsia="Malgun Gothic" w:hAnsi="Times New Roman" w:cs="Times New Roman"/>
      <w:sz w:val="12"/>
      <w:szCs w:val="24"/>
    </w:rPr>
  </w:style>
  <w:style w:type="character" w:customStyle="1" w:styleId="DocumentMapChar1">
    <w:name w:val="Document Map Char1"/>
    <w:basedOn w:val="DefaultParagraphFont"/>
    <w:uiPriority w:val="99"/>
    <w:rsid w:val="004E6AD2"/>
    <w:rPr>
      <w:rFonts w:ascii="Segoe UI" w:hAnsi="Segoe UI" w:cs="Segoe UI"/>
      <w:sz w:val="16"/>
      <w:szCs w:val="16"/>
    </w:rPr>
  </w:style>
  <w:style w:type="character" w:customStyle="1" w:styleId="CommentSubjectChar1">
    <w:name w:val="Comment Subject Char1"/>
    <w:basedOn w:val="CommentTextChar"/>
    <w:uiPriority w:val="99"/>
    <w:semiHidden/>
    <w:rsid w:val="004E6AD2"/>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E6AD2"/>
    <w:rPr>
      <w:rFonts w:ascii="Lucida Grande" w:eastAsiaTheme="minorHAnsi" w:hAnsi="Lucida Grande" w:cs="Lucida Grande"/>
      <w:sz w:val="18"/>
      <w:szCs w:val="18"/>
    </w:rPr>
  </w:style>
  <w:style w:type="character" w:customStyle="1" w:styleId="Style1Char">
    <w:name w:val="Style1 Char"/>
    <w:basedOn w:val="DefaultParagraphFont"/>
    <w:qFormat/>
    <w:rsid w:val="004E6AD2"/>
    <w:rPr>
      <w:rFonts w:eastAsia="SimSun"/>
      <w:sz w:val="20"/>
      <w:szCs w:val="24"/>
      <w:u w:val="single"/>
      <w:lang w:val="en-US" w:eastAsia="zh-CN" w:bidi="ar-SA"/>
    </w:rPr>
  </w:style>
  <w:style w:type="paragraph" w:customStyle="1" w:styleId="Tag2">
    <w:name w:val="Tag2"/>
    <w:basedOn w:val="Normal"/>
    <w:autoRedefine/>
    <w:qFormat/>
    <w:rsid w:val="004E6AD2"/>
    <w:rPr>
      <w:rFonts w:eastAsia="Calibri" w:cs="Arial"/>
      <w:b/>
    </w:rPr>
  </w:style>
  <w:style w:type="character" w:customStyle="1" w:styleId="CommentTextChar1">
    <w:name w:val="Comment Text Char1"/>
    <w:basedOn w:val="DefaultParagraphFont"/>
    <w:uiPriority w:val="99"/>
    <w:rsid w:val="004E6AD2"/>
    <w:rPr>
      <w:rFonts w:ascii="Calibri" w:hAnsi="Calibri"/>
    </w:rPr>
  </w:style>
  <w:style w:type="character" w:customStyle="1" w:styleId="apple-style-span">
    <w:name w:val="apple-style-span"/>
    <w:basedOn w:val="DefaultParagraphFont"/>
    <w:qFormat/>
    <w:rsid w:val="004E6AD2"/>
  </w:style>
  <w:style w:type="character" w:customStyle="1" w:styleId="FootnoteTextChar">
    <w:name w:val="Footnote Text Char"/>
    <w:basedOn w:val="DefaultParagraphFont"/>
    <w:link w:val="FootnoteText"/>
    <w:rsid w:val="004E6AD2"/>
    <w:rPr>
      <w:rFonts w:ascii="Calibri" w:hAnsi="Calibri"/>
    </w:rPr>
  </w:style>
  <w:style w:type="paragraph" w:styleId="FootnoteText">
    <w:name w:val="footnote text"/>
    <w:basedOn w:val="Normal"/>
    <w:link w:val="FootnoteTextChar"/>
    <w:unhideWhenUsed/>
    <w:qFormat/>
    <w:rsid w:val="004E6AD2"/>
    <w:rPr>
      <w:rFonts w:ascii="Calibri" w:hAnsi="Calibri"/>
    </w:rPr>
  </w:style>
  <w:style w:type="character" w:customStyle="1" w:styleId="FootnoteTextChar1">
    <w:name w:val="Footnote Text Char1"/>
    <w:basedOn w:val="DefaultParagraphFont"/>
    <w:rsid w:val="004E6AD2"/>
    <w:rPr>
      <w:rFonts w:ascii="Georgia" w:hAnsi="Georgia"/>
      <w:sz w:val="20"/>
      <w:szCs w:val="20"/>
    </w:rPr>
  </w:style>
  <w:style w:type="paragraph" w:customStyle="1" w:styleId="p">
    <w:name w:val="p"/>
    <w:basedOn w:val="Normal"/>
    <w:rsid w:val="004E6AD2"/>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4E6AD2"/>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4E6AD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E6AD2"/>
    <w:rPr>
      <w:vertAlign w:val="superscript"/>
    </w:rPr>
  </w:style>
  <w:style w:type="paragraph" w:customStyle="1" w:styleId="para">
    <w:name w:val="para"/>
    <w:basedOn w:val="Normal"/>
    <w:rsid w:val="004E6AD2"/>
    <w:pPr>
      <w:spacing w:before="100" w:beforeAutospacing="1" w:after="100" w:afterAutospacing="1"/>
    </w:pPr>
    <w:rPr>
      <w:rFonts w:cs="Times New Roman"/>
    </w:rPr>
  </w:style>
  <w:style w:type="paragraph" w:customStyle="1" w:styleId="selectionshareable">
    <w:name w:val="selectionshareable"/>
    <w:basedOn w:val="Normal"/>
    <w:uiPriority w:val="99"/>
    <w:qFormat/>
    <w:rsid w:val="004E6AD2"/>
    <w:pPr>
      <w:spacing w:before="100" w:beforeAutospacing="1" w:after="100" w:afterAutospacing="1"/>
    </w:pPr>
    <w:rPr>
      <w:rFonts w:cs="Times New Roman"/>
    </w:rPr>
  </w:style>
  <w:style w:type="character" w:customStyle="1" w:styleId="vm-hook">
    <w:name w:val="vm-hook"/>
    <w:basedOn w:val="DefaultParagraphFont"/>
    <w:rsid w:val="004E6AD2"/>
  </w:style>
  <w:style w:type="character" w:customStyle="1" w:styleId="dfm-title">
    <w:name w:val="dfm-title"/>
    <w:basedOn w:val="DefaultParagraphFont"/>
    <w:rsid w:val="004E6AD2"/>
  </w:style>
  <w:style w:type="paragraph" w:customStyle="1" w:styleId="evidencetext">
    <w:name w:val="evidence text"/>
    <w:basedOn w:val="Normal"/>
    <w:link w:val="evidencetextChar1"/>
    <w:qFormat/>
    <w:rsid w:val="004E6AD2"/>
    <w:pPr>
      <w:ind w:left="432" w:right="432"/>
    </w:pPr>
    <w:rPr>
      <w:rFonts w:ascii="Arial" w:hAnsi="Arial" w:cs="Arial"/>
      <w:color w:val="000000"/>
      <w:lang w:val="x-none" w:eastAsia="x-none"/>
    </w:rPr>
  </w:style>
  <w:style w:type="character" w:customStyle="1" w:styleId="evidencetextChar1">
    <w:name w:val="evidence text Char1"/>
    <w:link w:val="evidencetext"/>
    <w:rsid w:val="004E6AD2"/>
    <w:rPr>
      <w:rFonts w:ascii="Arial" w:hAnsi="Arial" w:cs="Arial"/>
      <w:color w:val="000000"/>
      <w:lang w:val="x-none" w:eastAsia="x-none"/>
    </w:rPr>
  </w:style>
  <w:style w:type="paragraph" w:customStyle="1" w:styleId="CardIndented">
    <w:name w:val="Card (Indented)"/>
    <w:basedOn w:val="Normal"/>
    <w:link w:val="CardIndentedChar"/>
    <w:qFormat/>
    <w:rsid w:val="004E6AD2"/>
    <w:pPr>
      <w:ind w:left="288"/>
    </w:pPr>
    <w:rPr>
      <w:rFonts w:ascii="Arial" w:hAnsi="Arial" w:cs="Arial"/>
    </w:rPr>
  </w:style>
  <w:style w:type="character" w:customStyle="1" w:styleId="StyleLatinBodyCalibri8pt">
    <w:name w:val="Style (Latin) +Body (Calibri) 8 pt"/>
    <w:basedOn w:val="DefaultParagraphFont"/>
    <w:rsid w:val="004E6AD2"/>
    <w:rPr>
      <w:rFonts w:asciiTheme="minorHAnsi" w:hAnsiTheme="minorHAnsi"/>
      <w:sz w:val="22"/>
    </w:rPr>
  </w:style>
  <w:style w:type="character" w:customStyle="1" w:styleId="UnresolvedMention1">
    <w:name w:val="Unresolved Mention1"/>
    <w:basedOn w:val="DefaultParagraphFont"/>
    <w:uiPriority w:val="99"/>
    <w:unhideWhenUsed/>
    <w:rsid w:val="004E6AD2"/>
    <w:rPr>
      <w:color w:val="808080"/>
      <w:shd w:val="clear" w:color="auto" w:fill="E6E6E6"/>
    </w:rPr>
  </w:style>
  <w:style w:type="character" w:customStyle="1" w:styleId="BodyTextChar1">
    <w:name w:val="Body Text Char1"/>
    <w:aliases w:val="Very Small Text Char1"/>
    <w:basedOn w:val="DefaultParagraphFont"/>
    <w:uiPriority w:val="99"/>
    <w:rsid w:val="004E6AD2"/>
    <w:rPr>
      <w:rFonts w:ascii="Times New Roman" w:hAnsi="Times New Roman"/>
      <w:sz w:val="24"/>
    </w:rPr>
  </w:style>
  <w:style w:type="character" w:customStyle="1" w:styleId="UnresolvedMention2">
    <w:name w:val="Unresolved Mention2"/>
    <w:basedOn w:val="DefaultParagraphFont"/>
    <w:uiPriority w:val="99"/>
    <w:unhideWhenUsed/>
    <w:rsid w:val="004E6AD2"/>
    <w:rPr>
      <w:color w:val="808080"/>
      <w:shd w:val="clear" w:color="auto" w:fill="E6E6E6"/>
    </w:rPr>
  </w:style>
  <w:style w:type="character" w:customStyle="1" w:styleId="Author-Date">
    <w:name w:val="Author-Date"/>
    <w:qFormat/>
    <w:rsid w:val="004E6AD2"/>
    <w:rPr>
      <w:b/>
      <w:sz w:val="24"/>
    </w:rPr>
  </w:style>
  <w:style w:type="character" w:customStyle="1" w:styleId="ListLabel12">
    <w:name w:val="ListLabel 12"/>
    <w:qFormat/>
    <w:rsid w:val="004E6AD2"/>
    <w:rPr>
      <w:strike w:val="0"/>
      <w:dstrike w:val="0"/>
      <w:color w:val="000000"/>
      <w:spacing w:val="0"/>
      <w:w w:val="100"/>
      <w:sz w:val="16"/>
      <w:lang w:val="en-US"/>
    </w:rPr>
  </w:style>
  <w:style w:type="character" w:customStyle="1" w:styleId="ListLabel11">
    <w:name w:val="ListLabel 11"/>
    <w:qFormat/>
    <w:rsid w:val="004E6AD2"/>
    <w:rPr>
      <w:strike w:val="0"/>
      <w:dstrike w:val="0"/>
      <w:color w:val="000000"/>
      <w:spacing w:val="70"/>
      <w:w w:val="100"/>
      <w:sz w:val="16"/>
      <w:lang w:val="en-US"/>
    </w:rPr>
  </w:style>
  <w:style w:type="character" w:customStyle="1" w:styleId="ListLabel10">
    <w:name w:val="ListLabel 10"/>
    <w:qFormat/>
    <w:rsid w:val="004E6AD2"/>
    <w:rPr>
      <w:strike w:val="0"/>
      <w:dstrike w:val="0"/>
      <w:color w:val="000000"/>
      <w:spacing w:val="0"/>
      <w:w w:val="100"/>
      <w:sz w:val="18"/>
      <w:lang w:val="en-US"/>
    </w:rPr>
  </w:style>
  <w:style w:type="character" w:customStyle="1" w:styleId="ListLabel9">
    <w:name w:val="ListLabel 9"/>
    <w:qFormat/>
    <w:rsid w:val="004E6AD2"/>
    <w:rPr>
      <w:strike w:val="0"/>
      <w:dstrike w:val="0"/>
      <w:color w:val="000000"/>
      <w:spacing w:val="0"/>
      <w:w w:val="100"/>
      <w:sz w:val="21"/>
      <w:lang w:val="en-US"/>
    </w:rPr>
  </w:style>
  <w:style w:type="character" w:customStyle="1" w:styleId="ListLabel8">
    <w:name w:val="ListLabel 8"/>
    <w:qFormat/>
    <w:rsid w:val="004E6AD2"/>
    <w:rPr>
      <w:strike w:val="0"/>
      <w:dstrike w:val="0"/>
      <w:color w:val="000000"/>
      <w:spacing w:val="0"/>
      <w:w w:val="100"/>
      <w:sz w:val="20"/>
      <w:lang w:val="en-US"/>
    </w:rPr>
  </w:style>
  <w:style w:type="character" w:customStyle="1" w:styleId="ListLabel7">
    <w:name w:val="ListLabel 7"/>
    <w:qFormat/>
    <w:rsid w:val="004E6AD2"/>
    <w:rPr>
      <w:strike w:val="0"/>
      <w:dstrike w:val="0"/>
      <w:color w:val="000000"/>
      <w:spacing w:val="0"/>
      <w:w w:val="100"/>
      <w:sz w:val="20"/>
      <w:lang w:val="en-US"/>
    </w:rPr>
  </w:style>
  <w:style w:type="character" w:customStyle="1" w:styleId="ListLabel6">
    <w:name w:val="ListLabel 6"/>
    <w:qFormat/>
    <w:rsid w:val="004E6AD2"/>
    <w:rPr>
      <w:i/>
      <w:strike w:val="0"/>
      <w:dstrike w:val="0"/>
      <w:color w:val="000000"/>
      <w:spacing w:val="0"/>
      <w:w w:val="100"/>
      <w:sz w:val="20"/>
      <w:lang w:val="en-US"/>
    </w:rPr>
  </w:style>
  <w:style w:type="character" w:customStyle="1" w:styleId="ListLabel5">
    <w:name w:val="ListLabel 5"/>
    <w:qFormat/>
    <w:rsid w:val="004E6AD2"/>
    <w:rPr>
      <w:strike w:val="0"/>
      <w:dstrike w:val="0"/>
      <w:color w:val="000000"/>
      <w:spacing w:val="0"/>
      <w:w w:val="100"/>
      <w:sz w:val="20"/>
      <w:lang w:val="en-US"/>
    </w:rPr>
  </w:style>
  <w:style w:type="character" w:customStyle="1" w:styleId="ListLabel4">
    <w:name w:val="ListLabel 4"/>
    <w:qFormat/>
    <w:rsid w:val="004E6AD2"/>
    <w:rPr>
      <w:strike w:val="0"/>
      <w:dstrike w:val="0"/>
      <w:color w:val="000000"/>
      <w:spacing w:val="0"/>
      <w:w w:val="100"/>
      <w:sz w:val="19"/>
      <w:lang w:val="en-US"/>
    </w:rPr>
  </w:style>
  <w:style w:type="character" w:customStyle="1" w:styleId="ListLabel3">
    <w:name w:val="ListLabel 3"/>
    <w:qFormat/>
    <w:rsid w:val="004E6AD2"/>
    <w:rPr>
      <w:i/>
      <w:strike w:val="0"/>
      <w:dstrike w:val="0"/>
      <w:color w:val="000000"/>
      <w:spacing w:val="0"/>
      <w:w w:val="100"/>
      <w:sz w:val="20"/>
      <w:lang w:val="en-US"/>
    </w:rPr>
  </w:style>
  <w:style w:type="character" w:customStyle="1" w:styleId="ListLabel2">
    <w:name w:val="ListLabel 2"/>
    <w:qFormat/>
    <w:rsid w:val="004E6AD2"/>
    <w:rPr>
      <w:strike w:val="0"/>
      <w:dstrike w:val="0"/>
      <w:color w:val="000000"/>
      <w:spacing w:val="0"/>
      <w:w w:val="100"/>
      <w:sz w:val="20"/>
      <w:lang w:val="en-US"/>
    </w:rPr>
  </w:style>
  <w:style w:type="character" w:customStyle="1" w:styleId="ListLabel1">
    <w:name w:val="ListLabel 1"/>
    <w:qFormat/>
    <w:rsid w:val="004E6AD2"/>
    <w:rPr>
      <w:i/>
      <w:strike w:val="0"/>
      <w:dstrike w:val="0"/>
      <w:color w:val="000000"/>
      <w:spacing w:val="0"/>
      <w:w w:val="100"/>
      <w:sz w:val="18"/>
      <w:lang w:val="en-US"/>
    </w:rPr>
  </w:style>
  <w:style w:type="character" w:customStyle="1" w:styleId="verdana">
    <w:name w:val="verdana"/>
    <w:basedOn w:val="DefaultParagraphFont"/>
    <w:qFormat/>
    <w:rsid w:val="004E6AD2"/>
    <w:rPr>
      <w:rFonts w:cs="Times New Roman"/>
    </w:rPr>
  </w:style>
  <w:style w:type="character" w:customStyle="1" w:styleId="italic">
    <w:name w:val="italic"/>
    <w:basedOn w:val="DefaultParagraphFont"/>
    <w:qFormat/>
    <w:rsid w:val="004E6AD2"/>
    <w:rPr>
      <w:rFonts w:cs="Times New Roman"/>
    </w:rPr>
  </w:style>
  <w:style w:type="character" w:customStyle="1" w:styleId="hit">
    <w:name w:val="hit"/>
    <w:basedOn w:val="DefaultParagraphFont"/>
    <w:qFormat/>
    <w:rsid w:val="004E6AD2"/>
    <w:rPr>
      <w:rFonts w:cs="Times New Roman"/>
    </w:rPr>
  </w:style>
  <w:style w:type="character" w:customStyle="1" w:styleId="blue">
    <w:name w:val="blue"/>
    <w:basedOn w:val="DefaultParagraphFont"/>
    <w:qFormat/>
    <w:rsid w:val="004E6AD2"/>
    <w:rPr>
      <w:rFonts w:cs="Times New Roman"/>
    </w:rPr>
  </w:style>
  <w:style w:type="character" w:customStyle="1" w:styleId="copyrightdescription">
    <w:name w:val="copyrightdescription"/>
    <w:basedOn w:val="DefaultParagraphFont"/>
    <w:qFormat/>
    <w:rsid w:val="004E6AD2"/>
    <w:rPr>
      <w:rFonts w:cs="Times New Roman"/>
    </w:rPr>
  </w:style>
  <w:style w:type="character" w:customStyle="1" w:styleId="tabtitle">
    <w:name w:val="tabtitle"/>
    <w:basedOn w:val="DefaultParagraphFont"/>
    <w:qFormat/>
    <w:rsid w:val="004E6AD2"/>
    <w:rPr>
      <w:rFonts w:cs="Times New Roman"/>
    </w:rPr>
  </w:style>
  <w:style w:type="character" w:customStyle="1" w:styleId="resultbodyblack">
    <w:name w:val="resultbodyblack"/>
    <w:basedOn w:val="DefaultParagraphFont"/>
    <w:qFormat/>
    <w:rsid w:val="004E6AD2"/>
    <w:rPr>
      <w:rFonts w:cs="Times New Roman"/>
    </w:rPr>
  </w:style>
  <w:style w:type="character" w:customStyle="1" w:styleId="resultbody">
    <w:name w:val="resultbody"/>
    <w:basedOn w:val="DefaultParagraphFont"/>
    <w:qFormat/>
    <w:rsid w:val="004E6AD2"/>
    <w:rPr>
      <w:rFonts w:cs="Times New Roman"/>
    </w:rPr>
  </w:style>
  <w:style w:type="character" w:customStyle="1" w:styleId="resultbodysmallitalic">
    <w:name w:val="resultbodysmallitalic"/>
    <w:basedOn w:val="DefaultParagraphFont"/>
    <w:qFormat/>
    <w:rsid w:val="004E6AD2"/>
    <w:rPr>
      <w:rFonts w:cs="Times New Roman"/>
    </w:rPr>
  </w:style>
  <w:style w:type="character" w:customStyle="1" w:styleId="resultpron">
    <w:name w:val="resultpron"/>
    <w:basedOn w:val="DefaultParagraphFont"/>
    <w:qFormat/>
    <w:rsid w:val="004E6AD2"/>
    <w:rPr>
      <w:rFonts w:cs="Times New Roman"/>
    </w:rPr>
  </w:style>
  <w:style w:type="character" w:customStyle="1" w:styleId="NumberingSymbols">
    <w:name w:val="Numbering Symbols"/>
    <w:qFormat/>
    <w:rsid w:val="004E6AD2"/>
  </w:style>
  <w:style w:type="character" w:customStyle="1" w:styleId="StrongEmphasis">
    <w:name w:val="Strong Emphasis"/>
    <w:qFormat/>
    <w:rsid w:val="004E6AD2"/>
    <w:rPr>
      <w:b/>
      <w:bCs/>
    </w:rPr>
  </w:style>
  <w:style w:type="character" w:customStyle="1" w:styleId="Emphasis2">
    <w:name w:val="Emphasis2"/>
    <w:basedOn w:val="DefaultParagraphFont"/>
    <w:qFormat/>
    <w:rsid w:val="004E6AD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E6AD2"/>
    <w:rPr>
      <w:rFonts w:ascii="Times New Roman" w:hAnsi="Times New Roman"/>
      <w:sz w:val="20"/>
      <w:szCs w:val="24"/>
      <w:u w:val="single"/>
      <w:lang w:val="en-US" w:eastAsia="en-US" w:bidi="ar-SA"/>
    </w:rPr>
  </w:style>
  <w:style w:type="character" w:customStyle="1" w:styleId="pg">
    <w:name w:val="pg"/>
    <w:basedOn w:val="DefaultParagraphFont"/>
    <w:qFormat/>
    <w:rsid w:val="004E6AD2"/>
  </w:style>
  <w:style w:type="character" w:customStyle="1" w:styleId="ital-inline">
    <w:name w:val="ital-inline"/>
    <w:basedOn w:val="DefaultParagraphFont"/>
    <w:qFormat/>
    <w:rsid w:val="004E6AD2"/>
  </w:style>
  <w:style w:type="character" w:customStyle="1" w:styleId="senselabelstart">
    <w:name w:val="sense_label start"/>
    <w:basedOn w:val="DefaultParagraphFont"/>
    <w:qFormat/>
    <w:rsid w:val="004E6AD2"/>
  </w:style>
  <w:style w:type="character" w:customStyle="1" w:styleId="sensecontent">
    <w:name w:val="sense_content"/>
    <w:basedOn w:val="DefaultParagraphFont"/>
    <w:qFormat/>
    <w:rsid w:val="004E6AD2"/>
  </w:style>
  <w:style w:type="character" w:customStyle="1" w:styleId="vi">
    <w:name w:val="vi"/>
    <w:basedOn w:val="DefaultParagraphFont"/>
    <w:qFormat/>
    <w:rsid w:val="004E6AD2"/>
  </w:style>
  <w:style w:type="character" w:customStyle="1" w:styleId="senselabel">
    <w:name w:val="sense_label"/>
    <w:basedOn w:val="DefaultParagraphFont"/>
    <w:qFormat/>
    <w:rsid w:val="004E6AD2"/>
  </w:style>
  <w:style w:type="character" w:customStyle="1" w:styleId="Style11ptItalicUnderline">
    <w:name w:val="Style 11 pt Italic Underline"/>
    <w:basedOn w:val="DefaultParagraphFont"/>
    <w:qFormat/>
    <w:rsid w:val="004E6AD2"/>
    <w:rPr>
      <w:i/>
      <w:iCs/>
      <w:sz w:val="20"/>
      <w:u w:val="single"/>
    </w:rPr>
  </w:style>
  <w:style w:type="character" w:customStyle="1" w:styleId="Style11ptBoldUnderline">
    <w:name w:val="Style 11 pt Bold Underline"/>
    <w:basedOn w:val="DefaultParagraphFont"/>
    <w:qFormat/>
    <w:rsid w:val="004E6AD2"/>
    <w:rPr>
      <w:b/>
      <w:bCs/>
      <w:sz w:val="20"/>
      <w:u w:val="single"/>
    </w:rPr>
  </w:style>
  <w:style w:type="character" w:customStyle="1" w:styleId="StyleStyle4CharTimesNewRoman11ptItalic">
    <w:name w:val="Style Style4 Char + Times New Roman 11 pt Italic"/>
    <w:basedOn w:val="DefaultParagraphFont"/>
    <w:qFormat/>
    <w:rsid w:val="004E6AD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E6AD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E6AD2"/>
    <w:rPr>
      <w:color w:val="000000"/>
      <w:sz w:val="20"/>
    </w:rPr>
  </w:style>
  <w:style w:type="character" w:customStyle="1" w:styleId="Style11ptBlackUnderline">
    <w:name w:val="Style 11 pt Black Underline"/>
    <w:basedOn w:val="DefaultParagraphFont"/>
    <w:qFormat/>
    <w:rsid w:val="004E6AD2"/>
    <w:rPr>
      <w:color w:val="000000"/>
      <w:sz w:val="20"/>
      <w:u w:val="single"/>
    </w:rPr>
  </w:style>
  <w:style w:type="character" w:customStyle="1" w:styleId="pmterms1">
    <w:name w:val="pmterms1"/>
    <w:basedOn w:val="DefaultParagraphFont"/>
    <w:qFormat/>
    <w:rsid w:val="004E6AD2"/>
  </w:style>
  <w:style w:type="character" w:customStyle="1" w:styleId="HTMLTypewriter3">
    <w:name w:val="HTML Typewriter3"/>
    <w:basedOn w:val="DefaultParagraphFont"/>
    <w:qFormat/>
    <w:rsid w:val="004E6AD2"/>
    <w:rPr>
      <w:rFonts w:ascii="Courier New" w:eastAsia="SimSun" w:hAnsi="Courier New" w:cs="Courier New"/>
      <w:sz w:val="20"/>
      <w:szCs w:val="20"/>
    </w:rPr>
  </w:style>
  <w:style w:type="character" w:customStyle="1" w:styleId="CardsChar">
    <w:name w:val="Cards Char"/>
    <w:basedOn w:val="DefaultParagraphFont"/>
    <w:qFormat/>
    <w:rsid w:val="004E6AD2"/>
    <w:rPr>
      <w:rFonts w:ascii="Times New Roman" w:hAnsi="Times New Roman" w:cs="Times New Roman"/>
      <w:lang w:val="en-US" w:bidi="ar-SA"/>
    </w:rPr>
  </w:style>
  <w:style w:type="character" w:customStyle="1" w:styleId="CardsFont12pt0">
    <w:name w:val="Cards + Font 12pt"/>
    <w:basedOn w:val="CardsChar"/>
    <w:qFormat/>
    <w:rsid w:val="004E6AD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E6AD2"/>
    <w:rPr>
      <w:rFonts w:ascii="Times New Roman" w:hAnsi="Times New Roman" w:cs="Times New Roman"/>
      <w:b/>
      <w:sz w:val="24"/>
      <w:u w:val="single"/>
      <w:lang w:val="en-US" w:bidi="ar-SA"/>
    </w:rPr>
  </w:style>
  <w:style w:type="character" w:styleId="HTMLCite">
    <w:name w:val="HTML Cite"/>
    <w:basedOn w:val="DefaultParagraphFont"/>
    <w:uiPriority w:val="99"/>
    <w:qFormat/>
    <w:rsid w:val="004E6AD2"/>
    <w:rPr>
      <w:rFonts w:cs="Times New Roman"/>
      <w:i/>
    </w:rPr>
  </w:style>
  <w:style w:type="character" w:customStyle="1" w:styleId="VisitedInternetLink">
    <w:name w:val="Visited Internet Link"/>
    <w:basedOn w:val="DefaultParagraphFont"/>
    <w:rsid w:val="004E6AD2"/>
    <w:rPr>
      <w:color w:val="800080"/>
      <w:u w:val="single"/>
    </w:rPr>
  </w:style>
  <w:style w:type="character" w:customStyle="1" w:styleId="CitesChar">
    <w:name w:val="Cites Char"/>
    <w:basedOn w:val="DefaultParagraphFont"/>
    <w:qFormat/>
    <w:rsid w:val="004E6AD2"/>
    <w:rPr>
      <w:szCs w:val="24"/>
      <w:lang w:val="en-US" w:bidi="ar-SA"/>
    </w:rPr>
  </w:style>
  <w:style w:type="character" w:customStyle="1" w:styleId="loose">
    <w:name w:val="loose"/>
    <w:qFormat/>
    <w:rsid w:val="004E6AD2"/>
  </w:style>
  <w:style w:type="character" w:customStyle="1" w:styleId="domtooltips">
    <w:name w:val="domtooltips"/>
    <w:basedOn w:val="DefaultParagraphFont"/>
    <w:qFormat/>
    <w:rsid w:val="004E6AD2"/>
  </w:style>
  <w:style w:type="character" w:customStyle="1" w:styleId="caps">
    <w:name w:val="caps"/>
    <w:basedOn w:val="DefaultParagraphFont"/>
    <w:qFormat/>
    <w:rsid w:val="004E6AD2"/>
  </w:style>
  <w:style w:type="character" w:customStyle="1" w:styleId="Style11ptUnderlineBorderSinglesolidlineAuto05pt">
    <w:name w:val="Style 11 pt Underline Border: : (Single solid line Auto  0.5 pt..."/>
    <w:basedOn w:val="DefaultParagraphFont"/>
    <w:qFormat/>
    <w:rsid w:val="004E6AD2"/>
    <w:rPr>
      <w:sz w:val="20"/>
      <w:u w:val="single"/>
      <w:bdr w:val="single" w:sz="4" w:space="0" w:color="00000A"/>
    </w:rPr>
  </w:style>
  <w:style w:type="character" w:customStyle="1" w:styleId="StyleUnderlineChar11pt">
    <w:name w:val="Style Underline Char + 11 pt"/>
    <w:basedOn w:val="DefaultParagraphFont"/>
    <w:qFormat/>
    <w:rsid w:val="004E6AD2"/>
    <w:rPr>
      <w:rFonts w:ascii="Times New Roman" w:hAnsi="Times New Roman"/>
      <w:sz w:val="20"/>
      <w:szCs w:val="24"/>
      <w:u w:val="single"/>
      <w:lang w:val="en-US" w:eastAsia="en-US" w:bidi="ar-SA"/>
    </w:rPr>
  </w:style>
  <w:style w:type="paragraph" w:styleId="List">
    <w:name w:val="List"/>
    <w:basedOn w:val="BodyText"/>
    <w:uiPriority w:val="99"/>
    <w:rsid w:val="004E6AD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E6AD2"/>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4E6AD2"/>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4E6AD2"/>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E6AD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E6AD2"/>
    <w:rPr>
      <w:color w:val="5A5A5A" w:themeColor="text1" w:themeTint="A5"/>
      <w:spacing w:val="15"/>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E6AD2"/>
    <w:pPr>
      <w:suppressAutoHyphens/>
      <w:overflowPunct w:val="0"/>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E6AD2"/>
    <w:rPr>
      <w:rFonts w:ascii="Liberation Sans" w:eastAsia="Droid Sans Fallback" w:hAnsi="Liberation Sans"/>
      <w:color w:val="00000A"/>
    </w:rPr>
  </w:style>
  <w:style w:type="paragraph" w:customStyle="1" w:styleId="Analytic">
    <w:name w:val="Analytic"/>
    <w:basedOn w:val="Normal"/>
    <w:link w:val="AnalyticChar"/>
    <w:autoRedefine/>
    <w:uiPriority w:val="4"/>
    <w:qFormat/>
    <w:rsid w:val="004E6AD2"/>
    <w:pPr>
      <w:suppressAutoHyphens/>
      <w:overflowPunct w:val="0"/>
    </w:pPr>
    <w:rPr>
      <w:rFonts w:eastAsia="Droid Sans Fallback"/>
      <w:b/>
      <w:color w:val="00000A"/>
      <w:sz w:val="26"/>
      <w:szCs w:val="26"/>
    </w:rPr>
  </w:style>
  <w:style w:type="paragraph" w:customStyle="1" w:styleId="FrameContents">
    <w:name w:val="Frame Contents"/>
    <w:basedOn w:val="Normal"/>
    <w:qFormat/>
    <w:rsid w:val="004E6AD2"/>
    <w:pPr>
      <w:suppressAutoHyphens/>
      <w:overflowPunct w:val="0"/>
    </w:pPr>
    <w:rPr>
      <w:rFonts w:ascii="Liberation Sans" w:eastAsia="Droid Sans Fallback" w:hAnsi="Liberation Sans"/>
      <w:color w:val="00000A"/>
    </w:rPr>
  </w:style>
  <w:style w:type="paragraph" w:customStyle="1" w:styleId="Nothing">
    <w:name w:val="Nothing"/>
    <w:link w:val="NothingChar"/>
    <w:qFormat/>
    <w:rsid w:val="004E6AD2"/>
    <w:pPr>
      <w:suppressAutoHyphens/>
      <w:spacing w:after="0" w:line="240" w:lineRule="auto"/>
      <w:jc w:val="both"/>
    </w:pPr>
    <w:rPr>
      <w:rFonts w:ascii="Times New Roman" w:eastAsia="Times New Roman" w:hAnsi="Times New Roman" w:cs="Times New Roman"/>
      <w:color w:val="00000A"/>
      <w:sz w:val="20"/>
      <w:szCs w:val="24"/>
    </w:rPr>
  </w:style>
  <w:style w:type="paragraph" w:customStyle="1" w:styleId="BlockTitle">
    <w:name w:val="Block Title"/>
    <w:basedOn w:val="Heading1"/>
    <w:next w:val="Normal"/>
    <w:qFormat/>
    <w:rsid w:val="004E6AD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color w:val="00000A"/>
      <w:sz w:val="32"/>
      <w:u w:val="single"/>
    </w:rPr>
  </w:style>
  <w:style w:type="paragraph" w:customStyle="1" w:styleId="Cites">
    <w:name w:val="Cites"/>
    <w:link w:val="CitesChar2"/>
    <w:qFormat/>
    <w:rsid w:val="004E6AD2"/>
    <w:pPr>
      <w:widowControl w:val="0"/>
      <w:suppressAutoHyphens/>
      <w:spacing w:after="0" w:line="252" w:lineRule="auto"/>
      <w:jc w:val="both"/>
      <w:outlineLvl w:val="2"/>
    </w:pPr>
    <w:rPr>
      <w:rFonts w:ascii="Times New Roman" w:eastAsia="Calibri" w:hAnsi="Times New Roman" w:cs="Times New Roman"/>
      <w:b/>
      <w:color w:val="00000A"/>
      <w:sz w:val="20"/>
      <w:szCs w:val="20"/>
    </w:rPr>
  </w:style>
  <w:style w:type="paragraph" w:customStyle="1" w:styleId="AuthorDate">
    <w:name w:val="AuthorDate"/>
    <w:next w:val="Nothing"/>
    <w:qFormat/>
    <w:rsid w:val="004E6AD2"/>
    <w:pPr>
      <w:widowControl w:val="0"/>
      <w:suppressAutoHyphens/>
      <w:spacing w:after="0" w:line="252" w:lineRule="auto"/>
      <w:outlineLvl w:val="2"/>
    </w:pPr>
    <w:rPr>
      <w:rFonts w:ascii="Times New Roman" w:eastAsia="Calibri" w:hAnsi="Times New Roman" w:cs="Times New Roman"/>
      <w:b/>
      <w:color w:val="00000A"/>
      <w:sz w:val="24"/>
      <w:szCs w:val="20"/>
      <w:u w:val="single"/>
    </w:rPr>
  </w:style>
  <w:style w:type="paragraph" w:customStyle="1" w:styleId="CiteSpacing">
    <w:name w:val="Cite Spacing"/>
    <w:basedOn w:val="Normal"/>
    <w:uiPriority w:val="4"/>
    <w:qFormat/>
    <w:rsid w:val="004E6AD2"/>
    <w:pPr>
      <w:suppressAutoHyphens/>
      <w:overflowPunct w:val="0"/>
      <w:spacing w:before="60" w:after="60"/>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E6AD2"/>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4E6AD2"/>
    <w:pPr>
      <w:spacing w:after="0" w:line="240" w:lineRule="auto"/>
    </w:pPr>
    <w:rPr>
      <w:rFonts w:ascii="Times New Roman" w:eastAsia="Times New Roman" w:hAnsi="Times New Roman" w:cs="Arial"/>
      <w:bCs/>
      <w:caps/>
      <w:color w:val="00000A"/>
      <w:sz w:val="20"/>
      <w:szCs w:val="20"/>
    </w:rPr>
  </w:style>
  <w:style w:type="character" w:customStyle="1" w:styleId="Heading3Char1">
    <w:name w:val="Heading 3 Char1"/>
    <w:qFormat/>
    <w:rsid w:val="004E6AD2"/>
    <w:rPr>
      <w:rFonts w:cs="Arial"/>
      <w:bCs/>
      <w:szCs w:val="26"/>
      <w:u w:val="single"/>
      <w:lang w:val="en-US" w:eastAsia="en-US" w:bidi="ar-SA"/>
    </w:rPr>
  </w:style>
  <w:style w:type="paragraph" w:styleId="Revision">
    <w:name w:val="Revision"/>
    <w:hidden/>
    <w:uiPriority w:val="99"/>
    <w:semiHidden/>
    <w:rsid w:val="004E6AD2"/>
    <w:pPr>
      <w:spacing w:after="0" w:line="240" w:lineRule="auto"/>
    </w:pPr>
    <w:rPr>
      <w:rFonts w:ascii="Calibri" w:eastAsiaTheme="minorEastAsia" w:hAnsi="Calibri"/>
      <w:szCs w:val="24"/>
    </w:rPr>
  </w:style>
  <w:style w:type="paragraph" w:customStyle="1" w:styleId="Smalltext">
    <w:name w:val="Small text"/>
    <w:aliases w:val="Quote1,Quote11"/>
    <w:basedOn w:val="Normal"/>
    <w:link w:val="SmalltextChar"/>
    <w:qFormat/>
    <w:rsid w:val="004E6AD2"/>
    <w:rPr>
      <w:rFonts w:ascii="Times New Roman" w:eastAsia="MS Mincho" w:hAnsi="Times New Roman" w:cs="Times New Roman"/>
      <w:sz w:val="16"/>
    </w:rPr>
  </w:style>
  <w:style w:type="character" w:customStyle="1" w:styleId="BoldUnderlineChar">
    <w:name w:val="Bold Underline Char"/>
    <w:basedOn w:val="DefaultParagraphFont"/>
    <w:locked/>
    <w:rsid w:val="004E6AD2"/>
    <w:rPr>
      <w:rFonts w:ascii="Times New Roman" w:eastAsia="Times New Roman" w:hAnsi="Times New Roman" w:cs="Times New Roman"/>
      <w:b/>
      <w:bCs/>
      <w:sz w:val="20"/>
      <w:szCs w:val="24"/>
      <w:u w:val="single"/>
    </w:rPr>
  </w:style>
  <w:style w:type="character" w:customStyle="1" w:styleId="StyleGaramond">
    <w:name w:val="Style Garamond"/>
    <w:qFormat/>
    <w:rsid w:val="004E6AD2"/>
    <w:rPr>
      <w:rFonts w:ascii="Garamond" w:hAnsi="Garamond" w:cs="Garamond"/>
    </w:rPr>
  </w:style>
  <w:style w:type="character" w:customStyle="1" w:styleId="StyletagGaramondChar">
    <w:name w:val="Style tag + Garamond Char"/>
    <w:qFormat/>
    <w:rsid w:val="004E6AD2"/>
    <w:rPr>
      <w:rFonts w:ascii="Garamond" w:hAnsi="Garamond" w:cs="Garamond"/>
      <w:b/>
      <w:bCs/>
      <w:sz w:val="24"/>
      <w:szCs w:val="24"/>
      <w:lang w:val="en-US" w:bidi="ar-SA"/>
    </w:rPr>
  </w:style>
  <w:style w:type="character" w:customStyle="1" w:styleId="StylecardGaramond12ptUnderlineChar">
    <w:name w:val="Style card + Garamond 12 pt Underline Char"/>
    <w:qFormat/>
    <w:rsid w:val="004E6AD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E6AD2"/>
    <w:rPr>
      <w:rFonts w:ascii="Arial" w:hAnsi="Arial"/>
      <w:b/>
      <w:sz w:val="20"/>
      <w:u w:val="single"/>
    </w:rPr>
  </w:style>
  <w:style w:type="character" w:customStyle="1" w:styleId="WW8Num2z0">
    <w:name w:val="WW8Num2z0"/>
    <w:qFormat/>
    <w:rsid w:val="004E6AD2"/>
  </w:style>
  <w:style w:type="character" w:customStyle="1" w:styleId="WW8Num2z1">
    <w:name w:val="WW8Num2z1"/>
    <w:qFormat/>
    <w:rsid w:val="004E6AD2"/>
  </w:style>
  <w:style w:type="character" w:customStyle="1" w:styleId="WW8Num2z2">
    <w:name w:val="WW8Num2z2"/>
    <w:qFormat/>
    <w:rsid w:val="004E6AD2"/>
  </w:style>
  <w:style w:type="character" w:customStyle="1" w:styleId="WW8Num2z3">
    <w:name w:val="WW8Num2z3"/>
    <w:qFormat/>
    <w:rsid w:val="004E6AD2"/>
  </w:style>
  <w:style w:type="character" w:customStyle="1" w:styleId="WW8Num2z4">
    <w:name w:val="WW8Num2z4"/>
    <w:qFormat/>
    <w:rsid w:val="004E6AD2"/>
  </w:style>
  <w:style w:type="character" w:customStyle="1" w:styleId="WW8Num2z5">
    <w:name w:val="WW8Num2z5"/>
    <w:qFormat/>
    <w:rsid w:val="004E6AD2"/>
  </w:style>
  <w:style w:type="character" w:customStyle="1" w:styleId="WW8Num2z6">
    <w:name w:val="WW8Num2z6"/>
    <w:qFormat/>
    <w:rsid w:val="004E6AD2"/>
  </w:style>
  <w:style w:type="character" w:customStyle="1" w:styleId="WW8Num2z7">
    <w:name w:val="WW8Num2z7"/>
    <w:qFormat/>
    <w:rsid w:val="004E6AD2"/>
  </w:style>
  <w:style w:type="character" w:customStyle="1" w:styleId="WW8Num2z8">
    <w:name w:val="WW8Num2z8"/>
    <w:qFormat/>
    <w:rsid w:val="004E6AD2"/>
  </w:style>
  <w:style w:type="character" w:customStyle="1" w:styleId="WW8Num5z0">
    <w:name w:val="WW8Num5z0"/>
    <w:qFormat/>
    <w:rsid w:val="004E6AD2"/>
  </w:style>
  <w:style w:type="character" w:customStyle="1" w:styleId="WW8Num5z1">
    <w:name w:val="WW8Num5z1"/>
    <w:qFormat/>
    <w:rsid w:val="004E6AD2"/>
  </w:style>
  <w:style w:type="character" w:customStyle="1" w:styleId="WW8Num5z2">
    <w:name w:val="WW8Num5z2"/>
    <w:qFormat/>
    <w:rsid w:val="004E6AD2"/>
  </w:style>
  <w:style w:type="character" w:customStyle="1" w:styleId="WW8Num5z3">
    <w:name w:val="WW8Num5z3"/>
    <w:qFormat/>
    <w:rsid w:val="004E6AD2"/>
  </w:style>
  <w:style w:type="character" w:customStyle="1" w:styleId="WW8Num5z4">
    <w:name w:val="WW8Num5z4"/>
    <w:qFormat/>
    <w:rsid w:val="004E6AD2"/>
  </w:style>
  <w:style w:type="character" w:customStyle="1" w:styleId="WW8Num5z5">
    <w:name w:val="WW8Num5z5"/>
    <w:qFormat/>
    <w:rsid w:val="004E6AD2"/>
  </w:style>
  <w:style w:type="character" w:customStyle="1" w:styleId="WW8Num5z6">
    <w:name w:val="WW8Num5z6"/>
    <w:qFormat/>
    <w:rsid w:val="004E6AD2"/>
  </w:style>
  <w:style w:type="character" w:customStyle="1" w:styleId="WW8Num5z7">
    <w:name w:val="WW8Num5z7"/>
    <w:qFormat/>
    <w:rsid w:val="004E6AD2"/>
  </w:style>
  <w:style w:type="character" w:customStyle="1" w:styleId="WW8Num5z8">
    <w:name w:val="WW8Num5z8"/>
    <w:qFormat/>
    <w:rsid w:val="004E6AD2"/>
  </w:style>
  <w:style w:type="character" w:customStyle="1" w:styleId="CiteChar0">
    <w:name w:val="Cite Char"/>
    <w:aliases w:val="cite_tag Char,Char Char Char Char1 Char Char1,Char Char Char Char1 Char,Taglines Char Char, Cha"/>
    <w:basedOn w:val="DefaultParagraphFont"/>
    <w:qFormat/>
    <w:rsid w:val="004E6AD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E6AD2"/>
    <w:rPr>
      <w:rFonts w:ascii="Times New Roman" w:eastAsia="Times New Roman" w:hAnsi="Times New Roman" w:cs="Times New Roman"/>
      <w:u w:val="thick"/>
    </w:rPr>
  </w:style>
  <w:style w:type="character" w:customStyle="1" w:styleId="ListLabel19">
    <w:name w:val="ListLabel 19"/>
    <w:qFormat/>
    <w:rsid w:val="004E6AD2"/>
    <w:rPr>
      <w:b/>
      <w:i/>
      <w:strike w:val="0"/>
      <w:dstrike w:val="0"/>
      <w:spacing w:val="0"/>
      <w:w w:val="100"/>
      <w:sz w:val="26"/>
    </w:rPr>
  </w:style>
  <w:style w:type="paragraph" w:styleId="Footer">
    <w:name w:val="footer"/>
    <w:basedOn w:val="Normal"/>
    <w:link w:val="FooterChar"/>
    <w:uiPriority w:val="99"/>
    <w:rsid w:val="004E6AD2"/>
  </w:style>
  <w:style w:type="character" w:customStyle="1" w:styleId="FooterChar">
    <w:name w:val="Footer Char"/>
    <w:basedOn w:val="DefaultParagraphFont"/>
    <w:link w:val="Footer"/>
    <w:uiPriority w:val="99"/>
    <w:rsid w:val="004E6AD2"/>
    <w:rPr>
      <w:rFonts w:ascii="Georgia" w:hAnsi="Georgia"/>
    </w:rPr>
  </w:style>
  <w:style w:type="paragraph" w:customStyle="1" w:styleId="TagCite">
    <w:name w:val="Tag/Cite"/>
    <w:basedOn w:val="Normal"/>
    <w:qFormat/>
    <w:rsid w:val="004E6AD2"/>
    <w:rPr>
      <w:rFonts w:eastAsia="Times New Roman" w:cs="Times New Roman"/>
      <w:b/>
    </w:rPr>
  </w:style>
  <w:style w:type="paragraph" w:customStyle="1" w:styleId="NormalText">
    <w:name w:val="Normal Text"/>
    <w:basedOn w:val="Normal"/>
    <w:link w:val="NormalTextChar"/>
    <w:qFormat/>
    <w:rsid w:val="004E6AD2"/>
    <w:pPr>
      <w:jc w:val="both"/>
    </w:pPr>
    <w:rPr>
      <w:sz w:val="20"/>
      <w:szCs w:val="26"/>
    </w:rPr>
  </w:style>
  <w:style w:type="paragraph" w:customStyle="1" w:styleId="CardsFont6pt">
    <w:name w:val="Cards + Font: 6 pt"/>
    <w:basedOn w:val="Normal"/>
    <w:link w:val="CardsFont6ptChar1"/>
    <w:qFormat/>
    <w:rsid w:val="004E6AD2"/>
    <w:pPr>
      <w:ind w:left="432" w:right="432"/>
      <w:jc w:val="both"/>
    </w:pPr>
    <w:rPr>
      <w:rFonts w:eastAsia="Times New Roman" w:cs="Times New Roman"/>
      <w:sz w:val="12"/>
      <w:szCs w:val="20"/>
    </w:rPr>
  </w:style>
  <w:style w:type="paragraph" w:customStyle="1" w:styleId="Small">
    <w:name w:val="Small"/>
    <w:basedOn w:val="Normal"/>
    <w:uiPriority w:val="99"/>
    <w:qFormat/>
    <w:rsid w:val="004E6AD2"/>
    <w:rPr>
      <w:sz w:val="14"/>
    </w:rPr>
  </w:style>
  <w:style w:type="paragraph" w:customStyle="1" w:styleId="NotUnderlined">
    <w:name w:val="Not Underlined"/>
    <w:basedOn w:val="Normal"/>
    <w:uiPriority w:val="99"/>
    <w:qFormat/>
    <w:rsid w:val="004E6AD2"/>
  </w:style>
  <w:style w:type="numbering" w:customStyle="1" w:styleId="WW8Num2">
    <w:name w:val="WW8Num2"/>
    <w:qFormat/>
    <w:rsid w:val="004E6AD2"/>
  </w:style>
  <w:style w:type="numbering" w:customStyle="1" w:styleId="WW8Num5">
    <w:name w:val="WW8Num5"/>
    <w:qFormat/>
    <w:rsid w:val="004E6AD2"/>
  </w:style>
  <w:style w:type="paragraph" w:customStyle="1" w:styleId="citenon-bold">
    <w:name w:val="cite non-bold"/>
    <w:basedOn w:val="Normal"/>
    <w:link w:val="citenon-boldChar"/>
    <w:qFormat/>
    <w:rsid w:val="004E6AD2"/>
    <w:rPr>
      <w:rFonts w:eastAsia="Calibri"/>
    </w:rPr>
  </w:style>
  <w:style w:type="character" w:customStyle="1" w:styleId="citenon-boldChar">
    <w:name w:val="cite non-bold Char"/>
    <w:link w:val="citenon-bold"/>
    <w:rsid w:val="004E6AD2"/>
    <w:rPr>
      <w:rFonts w:ascii="Georgia" w:eastAsia="Calibri" w:hAnsi="Georgi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E6AD2"/>
    <w:rPr>
      <w:rFonts w:ascii="Times New Roman" w:eastAsia="Times New Roman" w:hAnsi="Times New Roman" w:cs="Times New Roman"/>
      <w:sz w:val="24"/>
      <w:szCs w:val="24"/>
    </w:rPr>
  </w:style>
  <w:style w:type="paragraph" w:customStyle="1" w:styleId="NewDebate">
    <w:name w:val="New Debate"/>
    <w:basedOn w:val="Heading4"/>
    <w:link w:val="NewDebateChar"/>
    <w:uiPriority w:val="4"/>
    <w:qFormat/>
    <w:rsid w:val="004E6AD2"/>
  </w:style>
  <w:style w:type="character" w:customStyle="1" w:styleId="NewDebateChar">
    <w:name w:val="New Debate Char"/>
    <w:basedOn w:val="DefaultParagraphFont"/>
    <w:link w:val="NewDebate"/>
    <w:uiPriority w:val="4"/>
    <w:rsid w:val="004E6AD2"/>
    <w:rPr>
      <w:rFonts w:ascii="Georgia" w:eastAsiaTheme="majorEastAsia" w:hAnsi="Georgia" w:cstheme="majorBidi"/>
      <w:b/>
      <w:iCs/>
      <w:sz w:val="26"/>
    </w:rPr>
  </w:style>
  <w:style w:type="paragraph" w:customStyle="1" w:styleId="Reallyfuckingsmall">
    <w:name w:val="Really fucking small"/>
    <w:basedOn w:val="Normal"/>
    <w:link w:val="ReallyfuckingsmallChar"/>
    <w:qFormat/>
    <w:rsid w:val="004E6AD2"/>
    <w:rPr>
      <w:rFonts w:eastAsia="Calibri"/>
      <w:sz w:val="10"/>
    </w:rPr>
  </w:style>
  <w:style w:type="character" w:customStyle="1" w:styleId="ReallyfuckingsmallChar">
    <w:name w:val="Really fucking small Char"/>
    <w:basedOn w:val="DefaultParagraphFont"/>
    <w:link w:val="Reallyfuckingsmall"/>
    <w:rsid w:val="004E6AD2"/>
    <w:rPr>
      <w:rFonts w:ascii="Georgia" w:eastAsia="Calibri" w:hAnsi="Georgia"/>
      <w:sz w:val="10"/>
    </w:rPr>
  </w:style>
  <w:style w:type="character" w:customStyle="1" w:styleId="NothingChar">
    <w:name w:val="Nothing Char"/>
    <w:link w:val="Nothing"/>
    <w:rsid w:val="004E6AD2"/>
    <w:rPr>
      <w:rFonts w:ascii="Times New Roman" w:eastAsia="Times New Roman" w:hAnsi="Times New Roman" w:cs="Times New Roman"/>
      <w:color w:val="00000A"/>
      <w:sz w:val="20"/>
      <w:szCs w:val="24"/>
    </w:rPr>
  </w:style>
  <w:style w:type="character" w:customStyle="1" w:styleId="Footnote2Char">
    <w:name w:val="Footnote2 Char"/>
    <w:link w:val="Footnote2"/>
    <w:locked/>
    <w:rsid w:val="004E6AD2"/>
  </w:style>
  <w:style w:type="paragraph" w:customStyle="1" w:styleId="Footnote2">
    <w:name w:val="Footnote2"/>
    <w:basedOn w:val="Normal"/>
    <w:next w:val="Normal"/>
    <w:link w:val="Footnote2Char"/>
    <w:autoRedefine/>
    <w:qFormat/>
    <w:rsid w:val="004E6AD2"/>
    <w:pPr>
      <w:spacing w:after="120" w:line="480" w:lineRule="auto"/>
    </w:pPr>
    <w:rPr>
      <w:rFonts w:asciiTheme="minorHAnsi" w:hAnsiTheme="minorHAnsi"/>
    </w:rPr>
  </w:style>
  <w:style w:type="character" w:customStyle="1" w:styleId="UnderlineCharChar">
    <w:name w:val="Underline Char Char"/>
    <w:basedOn w:val="DefaultParagraphFont"/>
    <w:rsid w:val="004E6AD2"/>
    <w:rPr>
      <w:noProof w:val="0"/>
      <w:u w:val="single"/>
      <w:lang w:val="en-US" w:eastAsia="en-US" w:bidi="ar-SA"/>
    </w:rPr>
  </w:style>
  <w:style w:type="character" w:customStyle="1" w:styleId="UnderlinesCharChar">
    <w:name w:val="Underlines Char Char"/>
    <w:basedOn w:val="DefaultParagraphFont"/>
    <w:rsid w:val="004E6AD2"/>
    <w:rPr>
      <w:rFonts w:cs="Arial"/>
      <w:b/>
      <w:bCs/>
      <w:noProof w:val="0"/>
      <w:sz w:val="22"/>
      <w:szCs w:val="26"/>
      <w:u w:val="single"/>
      <w:lang w:val="en-US" w:eastAsia="en-US" w:bidi="ar-SA"/>
    </w:rPr>
  </w:style>
  <w:style w:type="paragraph" w:customStyle="1" w:styleId="Style3">
    <w:name w:val="Style3"/>
    <w:basedOn w:val="Normal"/>
    <w:link w:val="Style3Char"/>
    <w:qFormat/>
    <w:rsid w:val="004E6AD2"/>
    <w:rPr>
      <w:rFonts w:ascii="Arial Narrow" w:eastAsia="Times New Roman" w:hAnsi="Arial Narrow" w:cs="Times New Roman"/>
      <w:b/>
      <w:sz w:val="20"/>
    </w:rPr>
  </w:style>
  <w:style w:type="character" w:customStyle="1" w:styleId="Style3Char">
    <w:name w:val="Style3 Char"/>
    <w:basedOn w:val="DefaultParagraphFont"/>
    <w:link w:val="Style3"/>
    <w:rsid w:val="004E6AD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E6AD2"/>
    <w:rPr>
      <w:rFonts w:eastAsia="Times New Roman"/>
      <w:sz w:val="20"/>
      <w:u w:val="single"/>
    </w:rPr>
  </w:style>
  <w:style w:type="character" w:customStyle="1" w:styleId="StyleStyle411ptChar">
    <w:name w:val="Style Style4 + 11 pt Char"/>
    <w:link w:val="StyleStyle411pt"/>
    <w:rsid w:val="004E6AD2"/>
    <w:rPr>
      <w:rFonts w:ascii="Georgia" w:eastAsia="Times New Roman" w:hAnsi="Georgia"/>
      <w:sz w:val="20"/>
      <w:u w:val="single"/>
    </w:rPr>
  </w:style>
  <w:style w:type="paragraph" w:customStyle="1" w:styleId="StyleStyle411ptBold">
    <w:name w:val="Style Style4 + 11 pt Bold"/>
    <w:basedOn w:val="Normal"/>
    <w:link w:val="StyleStyle411ptBoldChar"/>
    <w:qFormat/>
    <w:rsid w:val="004E6AD2"/>
    <w:rPr>
      <w:b/>
      <w:bCs/>
      <w:sz w:val="20"/>
      <w:u w:val="single"/>
    </w:rPr>
  </w:style>
  <w:style w:type="character" w:customStyle="1" w:styleId="StyleStyle411ptBoldChar">
    <w:name w:val="Style Style4 + 11 pt Bold Char"/>
    <w:link w:val="StyleStyle411ptBold"/>
    <w:rsid w:val="004E6AD2"/>
    <w:rPr>
      <w:rFonts w:ascii="Georgia" w:hAnsi="Georgia"/>
      <w:b/>
      <w:bCs/>
      <w:sz w:val="20"/>
      <w:u w:val="single"/>
    </w:rPr>
  </w:style>
  <w:style w:type="paragraph" w:customStyle="1" w:styleId="Underlining">
    <w:name w:val="Underlining"/>
    <w:basedOn w:val="Normal"/>
    <w:link w:val="UnderliningChar"/>
    <w:qFormat/>
    <w:rsid w:val="004E6AD2"/>
    <w:rPr>
      <w:rFonts w:eastAsia="Times New Roman"/>
      <w:sz w:val="20"/>
      <w:u w:val="single"/>
    </w:rPr>
  </w:style>
  <w:style w:type="character" w:customStyle="1" w:styleId="UnderliningChar">
    <w:name w:val="Underlining Char"/>
    <w:basedOn w:val="DefaultParagraphFont"/>
    <w:link w:val="Underlining"/>
    <w:rsid w:val="004E6AD2"/>
    <w:rPr>
      <w:rFonts w:ascii="Georgia" w:eastAsia="Times New Roman" w:hAnsi="Georgia"/>
      <w:sz w:val="20"/>
      <w:u w:val="single"/>
    </w:rPr>
  </w:style>
  <w:style w:type="character" w:customStyle="1" w:styleId="StyleTimesNewRoman12ptBold">
    <w:name w:val="Style Times New Roman 12 pt Bold"/>
    <w:rsid w:val="004E6AD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E6AD2"/>
    <w:rPr>
      <w:rFonts w:ascii="Century Gothic" w:hAnsi="Century Gothic"/>
      <w:sz w:val="24"/>
      <w:u w:val="thick"/>
    </w:rPr>
  </w:style>
  <w:style w:type="paragraph" w:customStyle="1" w:styleId="Cardstyle">
    <w:name w:val="Cardstyle"/>
    <w:basedOn w:val="Normal"/>
    <w:next w:val="Normal"/>
    <w:qFormat/>
    <w:rsid w:val="004E6AD2"/>
    <w:rPr>
      <w:rFonts w:eastAsia="Times New Roman" w:cs="Times New Roman"/>
      <w:sz w:val="20"/>
    </w:rPr>
  </w:style>
  <w:style w:type="character" w:customStyle="1" w:styleId="Style8pt1">
    <w:name w:val="Style 8 pt1"/>
    <w:basedOn w:val="DefaultParagraphFont"/>
    <w:rsid w:val="004E6AD2"/>
    <w:rPr>
      <w:rFonts w:ascii="Georgia" w:hAnsi="Georgia"/>
      <w:sz w:val="16"/>
    </w:rPr>
  </w:style>
  <w:style w:type="character" w:customStyle="1" w:styleId="Style8pt">
    <w:name w:val="Style 8 pt"/>
    <w:basedOn w:val="DefaultParagraphFont"/>
    <w:rsid w:val="004E6AD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E6AD2"/>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E6AD2"/>
    <w:rPr>
      <w:rFonts w:ascii="Georgia" w:eastAsia="Times New Roman" w:hAnsi="Georgia" w:cs="Times New Roman"/>
      <w:u w:val="single"/>
      <w:bdr w:val="single" w:sz="4" w:space="0" w:color="auto"/>
    </w:rPr>
  </w:style>
  <w:style w:type="character" w:customStyle="1" w:styleId="StyleUnderlineChar11ptChar">
    <w:name w:val="Style Underline Char + 11 pt Char"/>
    <w:rsid w:val="004E6AD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E6AD2"/>
    <w:rPr>
      <w:rFonts w:eastAsia="Times New Roman" w:cs="Times New Roman"/>
      <w:b/>
      <w:bCs/>
      <w:sz w:val="20"/>
      <w:u w:val="single"/>
    </w:rPr>
  </w:style>
  <w:style w:type="character" w:customStyle="1" w:styleId="StyleUnderlineChar11ptBoldChar">
    <w:name w:val="Style Underline Char + 11 pt Bold Char"/>
    <w:link w:val="StyleUnderlineChar11ptBold"/>
    <w:rsid w:val="004E6AD2"/>
    <w:rPr>
      <w:rFonts w:ascii="Georgia" w:eastAsia="Times New Roman" w:hAnsi="Georgia" w:cs="Times New Roman"/>
      <w:b/>
      <w:bCs/>
      <w:sz w:val="20"/>
      <w:u w:val="single"/>
    </w:rPr>
  </w:style>
  <w:style w:type="character" w:customStyle="1" w:styleId="NormalTextChar">
    <w:name w:val="Normal Text Char"/>
    <w:link w:val="NormalText"/>
    <w:rsid w:val="004E6AD2"/>
    <w:rPr>
      <w:rFonts w:ascii="Georgia" w:hAnsi="Georgia"/>
      <w:sz w:val="20"/>
      <w:szCs w:val="26"/>
    </w:rPr>
  </w:style>
  <w:style w:type="character" w:customStyle="1" w:styleId="ShrinkChar">
    <w:name w:val="Shrink Char"/>
    <w:link w:val="Shrink"/>
    <w:rsid w:val="004E6AD2"/>
    <w:rPr>
      <w:rFonts w:ascii="Garamond" w:hAnsi="Garamond"/>
      <w:sz w:val="12"/>
    </w:rPr>
  </w:style>
  <w:style w:type="paragraph" w:customStyle="1" w:styleId="Shrink">
    <w:name w:val="Shrink"/>
    <w:link w:val="ShrinkChar"/>
    <w:qFormat/>
    <w:rsid w:val="004E6AD2"/>
    <w:pPr>
      <w:spacing w:after="0" w:line="240" w:lineRule="auto"/>
      <w:ind w:left="288" w:right="288"/>
    </w:pPr>
    <w:rPr>
      <w:rFonts w:ascii="Garamond" w:hAnsi="Garamond"/>
      <w:sz w:val="12"/>
    </w:rPr>
  </w:style>
  <w:style w:type="paragraph" w:customStyle="1" w:styleId="cites0">
    <w:name w:val="cites"/>
    <w:link w:val="citesChar0"/>
    <w:autoRedefine/>
    <w:qFormat/>
    <w:rsid w:val="004E6AD2"/>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4E6AD2"/>
    <w:rPr>
      <w:rFonts w:ascii="Times New Roman" w:eastAsia="Malgun Gothic" w:hAnsi="Times New Roman" w:cs="Times New Roman"/>
      <w:b/>
      <w:szCs w:val="24"/>
      <w:u w:val="single"/>
    </w:rPr>
  </w:style>
  <w:style w:type="character" w:customStyle="1" w:styleId="LanguageEditingChar">
    <w:name w:val="Language Editing Char"/>
    <w:link w:val="LanguageEditing"/>
    <w:locked/>
    <w:rsid w:val="004E6AD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E6AD2"/>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E6AD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E6AD2"/>
  </w:style>
  <w:style w:type="character" w:customStyle="1" w:styleId="CardsChar1">
    <w:name w:val="Cards Char1"/>
    <w:rsid w:val="004E6AD2"/>
    <w:rPr>
      <w:rFonts w:ascii="Times New Roman" w:hAnsi="Times New Roman" w:cs="Times New Roman"/>
      <w:sz w:val="20"/>
      <w:szCs w:val="20"/>
    </w:rPr>
  </w:style>
  <w:style w:type="character" w:customStyle="1" w:styleId="AuthorYear">
    <w:name w:val="AuthorYear"/>
    <w:uiPriority w:val="1"/>
    <w:qFormat/>
    <w:rsid w:val="004E6AD2"/>
    <w:rPr>
      <w:rFonts w:ascii="Georgia" w:hAnsi="Georgia"/>
      <w:b/>
      <w:sz w:val="24"/>
    </w:rPr>
  </w:style>
  <w:style w:type="paragraph" w:customStyle="1" w:styleId="Shrink8">
    <w:name w:val="Shrink8"/>
    <w:basedOn w:val="Normal"/>
    <w:qFormat/>
    <w:rsid w:val="004E6AD2"/>
    <w:rPr>
      <w:sz w:val="16"/>
    </w:rPr>
  </w:style>
  <w:style w:type="paragraph" w:customStyle="1" w:styleId="Normal1">
    <w:name w:val="Normal1"/>
    <w:qFormat/>
    <w:rsid w:val="004E6AD2"/>
    <w:pPr>
      <w:spacing w:after="0" w:line="240" w:lineRule="auto"/>
    </w:pPr>
    <w:rPr>
      <w:rFonts w:ascii="Calibri" w:eastAsia="Calibri" w:hAnsi="Calibri" w:cs="Calibri"/>
      <w:color w:val="000000"/>
      <w:szCs w:val="20"/>
      <w:lang w:val="es-US" w:eastAsia="es-US"/>
    </w:rPr>
  </w:style>
  <w:style w:type="character" w:customStyle="1" w:styleId="highlight2">
    <w:name w:val="highlight2"/>
    <w:rsid w:val="004E6AD2"/>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4E6AD2"/>
    <w:pPr>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4E6AD2"/>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4E6AD2"/>
    <w:pPr>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4E6AD2"/>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E6AD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E6AD2"/>
    <w:rPr>
      <w:rFonts w:cs="Arial"/>
      <w:b/>
      <w:bCs/>
      <w:kern w:val="32"/>
      <w:sz w:val="32"/>
      <w:szCs w:val="32"/>
      <w:u w:val="single"/>
      <w:lang w:val="en-US" w:eastAsia="en-US" w:bidi="ar-SA"/>
    </w:rPr>
  </w:style>
  <w:style w:type="character" w:customStyle="1" w:styleId="UNDERLINECharChar0">
    <w:name w:val="UNDERLINE Char Char"/>
    <w:basedOn w:val="DefaultParagraphFont"/>
    <w:rsid w:val="004E6AD2"/>
    <w:rPr>
      <w:bCs/>
      <w:kern w:val="28"/>
      <w:szCs w:val="32"/>
      <w:u w:val="single"/>
    </w:rPr>
  </w:style>
  <w:style w:type="character" w:customStyle="1" w:styleId="term">
    <w:name w:val="term"/>
    <w:basedOn w:val="DefaultParagraphFont"/>
    <w:rsid w:val="004E6AD2"/>
  </w:style>
  <w:style w:type="character" w:customStyle="1" w:styleId="SmallFontCharCharCharChar">
    <w:name w:val="Small Font Char Char Char Char"/>
    <w:basedOn w:val="DefaultParagraphFont"/>
    <w:rsid w:val="004E6AD2"/>
    <w:rPr>
      <w:rFonts w:ascii="Arial" w:hAnsi="Arial"/>
      <w:sz w:val="12"/>
      <w:szCs w:val="24"/>
    </w:rPr>
  </w:style>
  <w:style w:type="character" w:customStyle="1" w:styleId="vitstoryheadline">
    <w:name w:val="vitstoryheadline"/>
    <w:basedOn w:val="DefaultParagraphFont"/>
    <w:rsid w:val="004E6AD2"/>
  </w:style>
  <w:style w:type="character" w:customStyle="1" w:styleId="regtext">
    <w:name w:val="regtext"/>
    <w:basedOn w:val="DefaultParagraphFont"/>
    <w:rsid w:val="004E6AD2"/>
  </w:style>
  <w:style w:type="character" w:customStyle="1" w:styleId="bps-topic-ident">
    <w:name w:val="bps-topic-ident"/>
    <w:basedOn w:val="DefaultParagraphFont"/>
    <w:rsid w:val="004E6AD2"/>
  </w:style>
  <w:style w:type="character" w:customStyle="1" w:styleId="CharChar4">
    <w:name w:val="Char Char4"/>
    <w:basedOn w:val="DefaultParagraphFont"/>
    <w:rsid w:val="004E6AD2"/>
    <w:rPr>
      <w:b/>
      <w:bCs/>
      <w:sz w:val="28"/>
      <w:szCs w:val="28"/>
    </w:rPr>
  </w:style>
  <w:style w:type="character" w:customStyle="1" w:styleId="CharChar5">
    <w:name w:val="Char Char5"/>
    <w:basedOn w:val="DefaultParagraphFont"/>
    <w:rsid w:val="004E6AD2"/>
    <w:rPr>
      <w:rFonts w:ascii="Arial" w:hAnsi="Arial" w:cs="Arial"/>
      <w:b/>
      <w:bCs/>
      <w:sz w:val="26"/>
      <w:szCs w:val="26"/>
    </w:rPr>
  </w:style>
  <w:style w:type="paragraph" w:customStyle="1" w:styleId="tagcite0">
    <w:name w:val="tagcite"/>
    <w:basedOn w:val="Normal"/>
    <w:qFormat/>
    <w:rsid w:val="004E6AD2"/>
    <w:rPr>
      <w:rFonts w:eastAsia="Times New Roman" w:cs="Times New Roman"/>
      <w:b/>
    </w:rPr>
  </w:style>
  <w:style w:type="paragraph" w:customStyle="1" w:styleId="Regular">
    <w:name w:val="Regular"/>
    <w:link w:val="RegularChar"/>
    <w:rsid w:val="004E6AD2"/>
    <w:pPr>
      <w:spacing w:after="0" w:line="240" w:lineRule="auto"/>
    </w:pPr>
    <w:rPr>
      <w:rFonts w:ascii="Garamond" w:eastAsia="Times New Roman" w:hAnsi="Garamond" w:cs="Arial"/>
      <w:bCs/>
      <w:kern w:val="20"/>
      <w:sz w:val="20"/>
      <w:szCs w:val="32"/>
    </w:rPr>
  </w:style>
  <w:style w:type="paragraph" w:customStyle="1" w:styleId="Boldunderline0">
    <w:name w:val="Bold underline"/>
    <w:basedOn w:val="Normal"/>
    <w:rsid w:val="004E6AD2"/>
    <w:rPr>
      <w:rFonts w:eastAsia="Times New Roman" w:cs="Arial"/>
      <w:b/>
      <w:bCs/>
      <w:kern w:val="20"/>
      <w:sz w:val="20"/>
      <w:szCs w:val="32"/>
      <w:u w:val="single"/>
    </w:rPr>
  </w:style>
  <w:style w:type="character" w:customStyle="1" w:styleId="BoldunderlineChar0">
    <w:name w:val="Bold underline Char"/>
    <w:basedOn w:val="DefaultParagraphFont"/>
    <w:rsid w:val="004E6AD2"/>
    <w:rPr>
      <w:rFonts w:ascii="Garamond" w:hAnsi="Garamond" w:cs="Arial"/>
      <w:b/>
      <w:bCs/>
      <w:kern w:val="20"/>
      <w:szCs w:val="32"/>
      <w:u w:val="single"/>
      <w:lang w:val="en-US" w:eastAsia="en-US" w:bidi="ar-SA"/>
    </w:rPr>
  </w:style>
  <w:style w:type="paragraph" w:customStyle="1" w:styleId="tag1">
    <w:name w:val="tag1"/>
    <w:basedOn w:val="Normal"/>
    <w:qFormat/>
    <w:rsid w:val="004E6AD2"/>
    <w:rPr>
      <w:rFonts w:eastAsia="Times New Roman" w:cs="Times New Roman"/>
      <w:b/>
      <w:szCs w:val="20"/>
    </w:rPr>
  </w:style>
  <w:style w:type="character" w:customStyle="1" w:styleId="byline">
    <w:name w:val="byline"/>
    <w:basedOn w:val="DefaultParagraphFont"/>
    <w:rsid w:val="004E6AD2"/>
  </w:style>
  <w:style w:type="character" w:customStyle="1" w:styleId="7TimesNewRoman">
    <w:name w:val="7 Times New Roman"/>
    <w:rsid w:val="004E6AD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E6AD2"/>
    <w:rPr>
      <w:rFonts w:ascii="Cambria" w:eastAsia="Times New Roman" w:hAnsi="Cambria" w:cs="Times New Roman"/>
      <w:sz w:val="18"/>
      <w:szCs w:val="20"/>
    </w:rPr>
  </w:style>
  <w:style w:type="character" w:customStyle="1" w:styleId="Boxed">
    <w:name w:val="Boxed"/>
    <w:qFormat/>
    <w:rsid w:val="004E6AD2"/>
    <w:rPr>
      <w:rFonts w:ascii="Garamond" w:hAnsi="Garamond"/>
      <w:sz w:val="20"/>
      <w:bdr w:val="single" w:sz="6" w:space="0" w:color="auto"/>
    </w:rPr>
  </w:style>
  <w:style w:type="character" w:customStyle="1" w:styleId="CardtextChar0">
    <w:name w:val="Card text Char"/>
    <w:basedOn w:val="DefaultParagraphFont"/>
    <w:link w:val="Cardtext0"/>
    <w:rsid w:val="004E6AD2"/>
    <w:rPr>
      <w:rFonts w:ascii="Garamond" w:hAnsi="Garamond"/>
      <w:u w:val="single"/>
    </w:rPr>
  </w:style>
  <w:style w:type="paragraph" w:styleId="Date">
    <w:name w:val="Date"/>
    <w:aliases w:val="date"/>
    <w:basedOn w:val="Normal"/>
    <w:next w:val="Normal"/>
    <w:link w:val="DateChar"/>
    <w:uiPriority w:val="99"/>
    <w:rsid w:val="004E6AD2"/>
    <w:rPr>
      <w:rFonts w:eastAsia="Times New Roman" w:cs="Times New Roman"/>
      <w:sz w:val="16"/>
    </w:rPr>
  </w:style>
  <w:style w:type="character" w:customStyle="1" w:styleId="DateChar">
    <w:name w:val="Date Char"/>
    <w:aliases w:val="date Char"/>
    <w:basedOn w:val="DefaultParagraphFont"/>
    <w:link w:val="Date"/>
    <w:uiPriority w:val="99"/>
    <w:rsid w:val="004E6AD2"/>
    <w:rPr>
      <w:rFonts w:ascii="Georgia" w:eastAsia="Times New Roman" w:hAnsi="Georgia" w:cs="Times New Roman"/>
      <w:sz w:val="16"/>
    </w:rPr>
  </w:style>
  <w:style w:type="character" w:customStyle="1" w:styleId="CharChar2">
    <w:name w:val="Char Char2"/>
    <w:basedOn w:val="DefaultParagraphFont"/>
    <w:rsid w:val="004E6AD2"/>
  </w:style>
  <w:style w:type="paragraph" w:customStyle="1" w:styleId="DebateCardSmall">
    <w:name w:val="Debate Card Small"/>
    <w:basedOn w:val="Normal"/>
    <w:link w:val="DebateCardSmallChar"/>
    <w:qFormat/>
    <w:rsid w:val="004E6AD2"/>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E6AD2"/>
    <w:rPr>
      <w:rFonts w:ascii="Georgia" w:eastAsia="Times New Roman" w:hAnsi="Georgia" w:cs="Times New Roman"/>
      <w:sz w:val="16"/>
      <w:szCs w:val="16"/>
      <w:lang w:val="x-none" w:eastAsia="x-none"/>
    </w:rPr>
  </w:style>
  <w:style w:type="character" w:customStyle="1" w:styleId="reduce2">
    <w:name w:val="reduce2"/>
    <w:rsid w:val="004E6AD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E6AD2"/>
    <w:rPr>
      <w:rFonts w:eastAsia="Times New Roman" w:cs="Times New Roman"/>
      <w:b w:val="0"/>
      <w:bCs/>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E6AD2"/>
    <w:rPr>
      <w:rFonts w:ascii="Georgia" w:eastAsia="Times New Roman" w:hAnsi="Georgia" w:cs="Times New Roman"/>
      <w:bCs/>
      <w:iCs/>
      <w:sz w:val="20"/>
      <w:szCs w:val="20"/>
      <w:u w:val="single"/>
      <w:lang w:val="x-none" w:eastAsia="x-none"/>
    </w:rPr>
  </w:style>
  <w:style w:type="character" w:customStyle="1" w:styleId="AnalyticChar">
    <w:name w:val="Analytic Char"/>
    <w:basedOn w:val="DefaultParagraphFont"/>
    <w:link w:val="Analytic"/>
    <w:uiPriority w:val="4"/>
    <w:rsid w:val="004E6AD2"/>
    <w:rPr>
      <w:rFonts w:ascii="Georgia" w:eastAsia="Droid Sans Fallback" w:hAnsi="Georgia"/>
      <w:b/>
      <w:color w:val="00000A"/>
      <w:sz w:val="26"/>
      <w:szCs w:val="26"/>
    </w:rPr>
  </w:style>
  <w:style w:type="character" w:customStyle="1" w:styleId="asset-metabar-time">
    <w:name w:val="asset-metabar-time"/>
    <w:basedOn w:val="DefaultParagraphFont"/>
    <w:rsid w:val="004E6AD2"/>
  </w:style>
  <w:style w:type="character" w:customStyle="1" w:styleId="Style1CharChar">
    <w:name w:val="Style1 Char Char"/>
    <w:basedOn w:val="DefaultParagraphFont"/>
    <w:rsid w:val="004E6AD2"/>
    <w:rPr>
      <w:sz w:val="16"/>
      <w:szCs w:val="16"/>
      <w:lang w:val="en-US" w:eastAsia="en-US" w:bidi="ar-SA"/>
    </w:rPr>
  </w:style>
  <w:style w:type="character" w:customStyle="1" w:styleId="Style2CharChar">
    <w:name w:val="Style2 Char Char"/>
    <w:basedOn w:val="DefaultParagraphFont"/>
    <w:rsid w:val="004E6AD2"/>
    <w:rPr>
      <w:u w:val="thick"/>
      <w:lang w:val="en-US" w:eastAsia="en-US" w:bidi="ar-SA"/>
    </w:rPr>
  </w:style>
  <w:style w:type="character" w:customStyle="1" w:styleId="dateline">
    <w:name w:val="dateline"/>
    <w:basedOn w:val="DefaultParagraphFont"/>
    <w:rsid w:val="004E6AD2"/>
  </w:style>
  <w:style w:type="character" w:customStyle="1" w:styleId="date-display-single">
    <w:name w:val="date-display-single"/>
    <w:basedOn w:val="DefaultParagraphFont"/>
    <w:rsid w:val="004E6AD2"/>
  </w:style>
  <w:style w:type="character" w:customStyle="1" w:styleId="wikigeneratedlinkcontent">
    <w:name w:val="wikigeneratedlinkcontent"/>
    <w:basedOn w:val="DefaultParagraphFont"/>
    <w:rsid w:val="004E6AD2"/>
  </w:style>
  <w:style w:type="character" w:customStyle="1" w:styleId="Heading3CharCharChar3">
    <w:name w:val="Heading 3 Char Char Char3"/>
    <w:aliases w:val=" Char Char Char3,Char Char Char3,Heading 3 Char Char Char2, Char Char Char2,Char Char Char2"/>
    <w:basedOn w:val="DefaultParagraphFont"/>
    <w:rsid w:val="004E6AD2"/>
    <w:rPr>
      <w:rFonts w:cs="Arial"/>
      <w:bCs/>
      <w:szCs w:val="26"/>
      <w:u w:val="single"/>
      <w:lang w:val="en-US" w:eastAsia="en-US" w:bidi="ar-SA"/>
    </w:rPr>
  </w:style>
  <w:style w:type="character" w:customStyle="1" w:styleId="aqj">
    <w:name w:val="aqj"/>
    <w:rsid w:val="004E6AD2"/>
  </w:style>
  <w:style w:type="character" w:customStyle="1" w:styleId="CardTextChar1">
    <w:name w:val="CardText Char"/>
    <w:basedOn w:val="DefaultParagraphFont"/>
    <w:link w:val="CardText1"/>
    <w:locked/>
    <w:rsid w:val="004E6AD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E6AD2"/>
    <w:pPr>
      <w:ind w:left="288" w:right="288"/>
    </w:pPr>
    <w:rPr>
      <w:rFonts w:ascii="Times New Roman" w:eastAsia="Times New Roman" w:hAnsi="Times New Roman" w:cs="Times New Roman"/>
      <w:sz w:val="16"/>
    </w:rPr>
  </w:style>
  <w:style w:type="character" w:customStyle="1" w:styleId="ilad">
    <w:name w:val="il_ad"/>
    <w:rsid w:val="004E6AD2"/>
  </w:style>
  <w:style w:type="character" w:customStyle="1" w:styleId="CardsUnderlined">
    <w:name w:val="Cards Underlined"/>
    <w:qFormat/>
    <w:rsid w:val="004E6AD2"/>
    <w:rPr>
      <w:rFonts w:ascii="Helvetica" w:hAnsi="Helvetica"/>
      <w:sz w:val="22"/>
      <w:szCs w:val="24"/>
      <w:u w:val="thick"/>
    </w:rPr>
  </w:style>
  <w:style w:type="paragraph" w:customStyle="1" w:styleId="BBCite">
    <w:name w:val="BB Cite"/>
    <w:basedOn w:val="Normal"/>
    <w:autoRedefine/>
    <w:rsid w:val="004E6AD2"/>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E6AD2"/>
  </w:style>
  <w:style w:type="character" w:customStyle="1" w:styleId="StyleStyleUnderline411pt">
    <w:name w:val="Style Style Underline4 + 11 pt"/>
    <w:basedOn w:val="DefaultParagraphFont"/>
    <w:rsid w:val="004E6AD2"/>
    <w:rPr>
      <w:sz w:val="20"/>
      <w:u w:val="single"/>
    </w:rPr>
  </w:style>
  <w:style w:type="character" w:customStyle="1" w:styleId="StyleStyleUnderline411ptBold">
    <w:name w:val="Style Style Underline4 + 11 pt Bold"/>
    <w:basedOn w:val="DefaultParagraphFont"/>
    <w:rsid w:val="004E6AD2"/>
    <w:rPr>
      <w:b/>
      <w:bCs/>
      <w:sz w:val="20"/>
      <w:u w:val="single"/>
    </w:rPr>
  </w:style>
  <w:style w:type="character" w:customStyle="1" w:styleId="StyleStyleUnderline311pt">
    <w:name w:val="Style Style Underline3 + 11 pt"/>
    <w:basedOn w:val="DefaultParagraphFont"/>
    <w:rsid w:val="004E6AD2"/>
    <w:rPr>
      <w:sz w:val="20"/>
      <w:u w:val="single"/>
    </w:rPr>
  </w:style>
  <w:style w:type="character" w:customStyle="1" w:styleId="StyleStyleUnderline311ptBold">
    <w:name w:val="Style Style Underline3 + 11 pt Bold"/>
    <w:basedOn w:val="DefaultParagraphFont"/>
    <w:rsid w:val="004E6AD2"/>
    <w:rPr>
      <w:b/>
      <w:bCs/>
      <w:sz w:val="20"/>
      <w:u w:val="single"/>
    </w:rPr>
  </w:style>
  <w:style w:type="character" w:customStyle="1" w:styleId="red-subtitle">
    <w:name w:val="red-subtitle"/>
    <w:basedOn w:val="DefaultParagraphFont"/>
    <w:rsid w:val="004E6AD2"/>
  </w:style>
  <w:style w:type="character" w:styleId="PageNumber">
    <w:name w:val="page number"/>
    <w:aliases w:val="card ununderlined"/>
    <w:basedOn w:val="DefaultParagraphFont"/>
    <w:uiPriority w:val="99"/>
    <w:unhideWhenUsed/>
    <w:rsid w:val="004E6AD2"/>
  </w:style>
  <w:style w:type="character" w:customStyle="1" w:styleId="ft1">
    <w:name w:val="ft1"/>
    <w:basedOn w:val="DefaultParagraphFont"/>
    <w:rsid w:val="004E6AD2"/>
  </w:style>
  <w:style w:type="character" w:customStyle="1" w:styleId="dropcap">
    <w:name w:val="dropcap"/>
    <w:basedOn w:val="DefaultParagraphFont"/>
    <w:rsid w:val="004E6AD2"/>
  </w:style>
  <w:style w:type="paragraph" w:customStyle="1" w:styleId="TagText">
    <w:name w:val="TagText"/>
    <w:basedOn w:val="Normal"/>
    <w:uiPriority w:val="99"/>
    <w:qFormat/>
    <w:rsid w:val="004E6AD2"/>
    <w:pPr>
      <w:spacing w:before="200"/>
    </w:pPr>
    <w:rPr>
      <w:rFonts w:eastAsia="Calibri"/>
      <w:b/>
      <w:sz w:val="24"/>
    </w:rPr>
  </w:style>
  <w:style w:type="paragraph" w:customStyle="1" w:styleId="BreakTag">
    <w:name w:val="Break Tag"/>
    <w:basedOn w:val="Normal"/>
    <w:autoRedefine/>
    <w:uiPriority w:val="4"/>
    <w:qFormat/>
    <w:rsid w:val="004E6AD2"/>
    <w:pPr>
      <w:spacing w:before="240"/>
    </w:pPr>
    <w:rPr>
      <w:rFonts w:ascii="Arial" w:hAnsi="Arial" w:cs="Arial"/>
      <w:b/>
      <w:sz w:val="26"/>
    </w:rPr>
  </w:style>
  <w:style w:type="paragraph" w:customStyle="1" w:styleId="BreakBlock">
    <w:name w:val="Break Block"/>
    <w:basedOn w:val="Normal"/>
    <w:link w:val="BreakBlockChar"/>
    <w:autoRedefine/>
    <w:qFormat/>
    <w:rsid w:val="004E6AD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E6AD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E6AD2"/>
  </w:style>
  <w:style w:type="character" w:customStyle="1" w:styleId="Mention1">
    <w:name w:val="Mention1"/>
    <w:basedOn w:val="DefaultParagraphFont"/>
    <w:uiPriority w:val="99"/>
    <w:semiHidden/>
    <w:unhideWhenUsed/>
    <w:rsid w:val="004E6AD2"/>
    <w:rPr>
      <w:color w:val="2B579A"/>
      <w:shd w:val="clear" w:color="auto" w:fill="E6E6E6"/>
    </w:rPr>
  </w:style>
  <w:style w:type="character" w:customStyle="1" w:styleId="Styleunderline11pt">
    <w:name w:val="Style underline + 11 pt"/>
    <w:rsid w:val="004E6AD2"/>
    <w:rPr>
      <w:rFonts w:ascii="Times New Roman" w:hAnsi="Times New Roman"/>
      <w:sz w:val="20"/>
      <w:u w:val="single"/>
    </w:rPr>
  </w:style>
  <w:style w:type="paragraph" w:customStyle="1" w:styleId="Minimize">
    <w:name w:val="Minimize"/>
    <w:basedOn w:val="Normal"/>
    <w:next w:val="Normal"/>
    <w:link w:val="MinimizeChar"/>
    <w:qFormat/>
    <w:rsid w:val="004E6AD2"/>
    <w:pPr>
      <w:widowControl w:val="0"/>
      <w:autoSpaceDE w:val="0"/>
      <w:autoSpaceDN w:val="0"/>
      <w:adjustRightInd w:val="0"/>
      <w:spacing w:after="200" w:line="276" w:lineRule="auto"/>
      <w:ind w:left="288" w:right="288"/>
    </w:pPr>
    <w:rPr>
      <w:bCs/>
      <w:color w:val="000000"/>
      <w:sz w:val="12"/>
      <w:szCs w:val="20"/>
    </w:rPr>
  </w:style>
  <w:style w:type="character" w:customStyle="1" w:styleId="MinimizeChar">
    <w:name w:val="Minimize Char"/>
    <w:link w:val="Minimize"/>
    <w:rsid w:val="004E6AD2"/>
    <w:rPr>
      <w:rFonts w:ascii="Georgia" w:hAnsi="Georgia"/>
      <w:bCs/>
      <w:color w:val="000000"/>
      <w:sz w:val="12"/>
      <w:szCs w:val="20"/>
    </w:rPr>
  </w:style>
  <w:style w:type="character" w:customStyle="1" w:styleId="hilite1">
    <w:name w:val="hilite1"/>
    <w:basedOn w:val="DefaultParagraphFont"/>
    <w:rsid w:val="004E6AD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E6AD2"/>
    <w:rPr>
      <w:rFonts w:eastAsia="Times New Roman"/>
      <w:b/>
      <w:szCs w:val="20"/>
    </w:rPr>
  </w:style>
  <w:style w:type="character" w:customStyle="1" w:styleId="NormaltagChar">
    <w:name w:val="Normal tag Char"/>
    <w:basedOn w:val="DefaultParagraphFont"/>
    <w:link w:val="Normaltag"/>
    <w:uiPriority w:val="99"/>
    <w:locked/>
    <w:rsid w:val="004E6AD2"/>
    <w:rPr>
      <w:rFonts w:ascii="Georgia" w:eastAsia="Times New Roman" w:hAnsi="Georgia"/>
      <w:b/>
      <w:szCs w:val="20"/>
    </w:rPr>
  </w:style>
  <w:style w:type="character" w:customStyle="1" w:styleId="CitesChar2">
    <w:name w:val="Cites Char2"/>
    <w:link w:val="Cites"/>
    <w:rsid w:val="004E6AD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E6AD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E6AD2"/>
    <w:pPr>
      <w:spacing w:before="120" w:after="120"/>
    </w:pPr>
    <w:rPr>
      <w:rFonts w:eastAsia="Times New Roman"/>
      <w:b/>
      <w:u w:val="single"/>
      <w:lang w:bidi="en-US"/>
    </w:rPr>
  </w:style>
  <w:style w:type="paragraph" w:styleId="TOC9">
    <w:name w:val="toc 9"/>
    <w:basedOn w:val="Normal"/>
    <w:next w:val="Normal"/>
    <w:autoRedefine/>
    <w:rsid w:val="004E6AD2"/>
    <w:pPr>
      <w:ind w:left="1600"/>
    </w:pPr>
    <w:rPr>
      <w:rFonts w:eastAsia="Times New Roman"/>
      <w:sz w:val="20"/>
      <w:lang w:bidi="en-US"/>
    </w:rPr>
  </w:style>
  <w:style w:type="paragraph" w:customStyle="1" w:styleId="TxBrp1">
    <w:name w:val="TxBr_p1"/>
    <w:basedOn w:val="Normal"/>
    <w:qFormat/>
    <w:rsid w:val="004E6AD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E6AD2"/>
    <w:pPr>
      <w:spacing w:before="100" w:beforeAutospacing="1" w:after="100" w:afterAutospacing="1"/>
    </w:pPr>
    <w:rPr>
      <w:rFonts w:eastAsia="Times New Roman"/>
      <w:lang w:bidi="en-US"/>
    </w:rPr>
  </w:style>
  <w:style w:type="character" w:customStyle="1" w:styleId="standardcontent">
    <w:name w:val="standardcontent"/>
    <w:basedOn w:val="DefaultParagraphFont"/>
    <w:rsid w:val="004E6AD2"/>
  </w:style>
  <w:style w:type="paragraph" w:customStyle="1" w:styleId="hat">
    <w:name w:val="hat"/>
    <w:basedOn w:val="Normal"/>
    <w:next w:val="Normal"/>
    <w:link w:val="hatChar"/>
    <w:qFormat/>
    <w:rsid w:val="004E6AD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E6AD2"/>
  </w:style>
  <w:style w:type="paragraph" w:customStyle="1" w:styleId="HotRouteChar">
    <w:name w:val="Hot Route! Char"/>
    <w:basedOn w:val="Normal"/>
    <w:qFormat/>
    <w:rsid w:val="004E6AD2"/>
    <w:pPr>
      <w:ind w:left="144"/>
    </w:pPr>
    <w:rPr>
      <w:rFonts w:eastAsia="Times New Roman"/>
      <w:sz w:val="20"/>
      <w:lang w:bidi="en-US"/>
    </w:rPr>
  </w:style>
  <w:style w:type="paragraph" w:customStyle="1" w:styleId="Default">
    <w:name w:val="Default"/>
    <w:qFormat/>
    <w:rsid w:val="004E6A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E6AD2"/>
    <w:rPr>
      <w:rFonts w:ascii="Cambria" w:hAnsi="Cambria" w:cs="Times New Roman"/>
      <w:b/>
      <w:bCs/>
      <w:sz w:val="26"/>
      <w:szCs w:val="26"/>
    </w:rPr>
  </w:style>
  <w:style w:type="character" w:customStyle="1" w:styleId="CardCharChar1">
    <w:name w:val="Card Char Char1"/>
    <w:basedOn w:val="DefaultParagraphFont"/>
    <w:rsid w:val="004E6AD2"/>
    <w:rPr>
      <w:rFonts w:cs="Times New Roman"/>
      <w:b/>
      <w:bCs/>
      <w:sz w:val="28"/>
      <w:szCs w:val="28"/>
    </w:rPr>
  </w:style>
  <w:style w:type="paragraph" w:customStyle="1" w:styleId="SmallFont">
    <w:name w:val="Small Font"/>
    <w:basedOn w:val="Normal"/>
    <w:link w:val="SmallFontChar"/>
    <w:qFormat/>
    <w:rsid w:val="004E6AD2"/>
    <w:pPr>
      <w:spacing w:after="200"/>
      <w:jc w:val="both"/>
    </w:pPr>
    <w:rPr>
      <w:rFonts w:eastAsia="Calibri"/>
      <w:szCs w:val="18"/>
    </w:rPr>
  </w:style>
  <w:style w:type="character" w:customStyle="1" w:styleId="SmallFontChar">
    <w:name w:val="Small Font Char"/>
    <w:basedOn w:val="DefaultParagraphFont"/>
    <w:link w:val="SmallFont"/>
    <w:locked/>
    <w:rsid w:val="004E6AD2"/>
    <w:rPr>
      <w:rFonts w:ascii="Georgia" w:eastAsia="Calibri" w:hAnsi="Georgia"/>
      <w:szCs w:val="18"/>
    </w:rPr>
  </w:style>
  <w:style w:type="character" w:customStyle="1" w:styleId="CircleChar1">
    <w:name w:val="Circle Char1"/>
    <w:basedOn w:val="DefaultParagraphFont"/>
    <w:rsid w:val="004E6AD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E6AD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E6AD2"/>
    <w:rPr>
      <w:rFonts w:ascii="Georgia" w:eastAsia="Times New Roman" w:hAnsi="Georgia" w:cs="Times New Roman"/>
      <w:b/>
      <w:sz w:val="20"/>
      <w:szCs w:val="20"/>
    </w:rPr>
  </w:style>
  <w:style w:type="character" w:customStyle="1" w:styleId="hit1">
    <w:name w:val="hit1"/>
    <w:basedOn w:val="DefaultParagraphFont"/>
    <w:rsid w:val="004E6AD2"/>
    <w:rPr>
      <w:b/>
      <w:bCs/>
      <w:color w:val="CC0033"/>
    </w:rPr>
  </w:style>
  <w:style w:type="character" w:customStyle="1" w:styleId="upper">
    <w:name w:val="upper"/>
    <w:basedOn w:val="DefaultParagraphFont"/>
    <w:rsid w:val="004E6AD2"/>
  </w:style>
  <w:style w:type="character" w:customStyle="1" w:styleId="SmallFont7pt">
    <w:name w:val="Small Font (7 pt)"/>
    <w:basedOn w:val="DefaultParagraphFont"/>
    <w:qFormat/>
    <w:rsid w:val="004E6AD2"/>
    <w:rPr>
      <w:sz w:val="14"/>
    </w:rPr>
  </w:style>
  <w:style w:type="paragraph" w:customStyle="1" w:styleId="UnderlinedText">
    <w:name w:val="Underlined Text"/>
    <w:basedOn w:val="Normal"/>
    <w:qFormat/>
    <w:rsid w:val="004E6AD2"/>
    <w:rPr>
      <w:rFonts w:eastAsia="Times New Roman"/>
      <w:b/>
      <w:szCs w:val="20"/>
    </w:rPr>
  </w:style>
  <w:style w:type="character" w:customStyle="1" w:styleId="SmallText-New">
    <w:name w:val="Small Text - New"/>
    <w:basedOn w:val="DefaultParagraphFont"/>
    <w:rsid w:val="004E6AD2"/>
    <w:rPr>
      <w:rFonts w:ascii="Arial Narrow" w:hAnsi="Arial Narrow"/>
      <w:sz w:val="14"/>
    </w:rPr>
  </w:style>
  <w:style w:type="character" w:customStyle="1" w:styleId="Underlined-New">
    <w:name w:val="Underlined - New"/>
    <w:basedOn w:val="DefaultParagraphFont"/>
    <w:rsid w:val="004E6AD2"/>
    <w:rPr>
      <w:rFonts w:ascii="Arial Narrow" w:hAnsi="Arial Narrow"/>
      <w:sz w:val="16"/>
      <w:u w:val="single"/>
    </w:rPr>
  </w:style>
  <w:style w:type="paragraph" w:styleId="TOC2">
    <w:name w:val="toc 2"/>
    <w:basedOn w:val="Normal"/>
    <w:next w:val="Normal"/>
    <w:autoRedefine/>
    <w:uiPriority w:val="39"/>
    <w:qFormat/>
    <w:rsid w:val="004E6AD2"/>
    <w:pPr>
      <w:ind w:left="200"/>
    </w:pPr>
    <w:rPr>
      <w:rFonts w:eastAsia="Times New Roman"/>
      <w:sz w:val="20"/>
      <w:lang w:bidi="en-US"/>
    </w:rPr>
  </w:style>
  <w:style w:type="paragraph" w:styleId="TOCHeading">
    <w:name w:val="TOC Heading"/>
    <w:basedOn w:val="Heading1"/>
    <w:next w:val="Normal"/>
    <w:uiPriority w:val="39"/>
    <w:qFormat/>
    <w:rsid w:val="004E6AD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E6AD2"/>
    <w:rPr>
      <w:rFonts w:ascii="Arial Narrow" w:hAnsi="Arial Narrow"/>
      <w:dstrike w:val="0"/>
      <w:sz w:val="20"/>
      <w:bdr w:val="single" w:sz="2" w:space="0" w:color="auto"/>
      <w:vertAlign w:val="baseline"/>
    </w:rPr>
  </w:style>
  <w:style w:type="character" w:customStyle="1" w:styleId="style65">
    <w:name w:val="style65"/>
    <w:basedOn w:val="DefaultParagraphFont"/>
    <w:rsid w:val="004E6AD2"/>
    <w:rPr>
      <w:rFonts w:cs="Times New Roman"/>
    </w:rPr>
  </w:style>
  <w:style w:type="character" w:customStyle="1" w:styleId="qlabel">
    <w:name w:val="q_label"/>
    <w:basedOn w:val="DefaultParagraphFont"/>
    <w:rsid w:val="004E6AD2"/>
  </w:style>
  <w:style w:type="character" w:customStyle="1" w:styleId="alabel">
    <w:name w:val="a_label"/>
    <w:basedOn w:val="DefaultParagraphFont"/>
    <w:rsid w:val="004E6AD2"/>
  </w:style>
  <w:style w:type="character" w:customStyle="1" w:styleId="BoldandUnderlineCharChar">
    <w:name w:val="Bold and Underline Char Char"/>
    <w:basedOn w:val="DefaultParagraphFont"/>
    <w:rsid w:val="004E6AD2"/>
    <w:rPr>
      <w:rFonts w:eastAsia="MS Mincho"/>
      <w:b/>
      <w:u w:val="single"/>
      <w:lang w:val="en-US" w:eastAsia="en-US" w:bidi="ar-SA"/>
    </w:rPr>
  </w:style>
  <w:style w:type="character" w:customStyle="1" w:styleId="CardTextChar2">
    <w:name w:val="Card Text Char"/>
    <w:basedOn w:val="DefaultParagraphFont"/>
    <w:rsid w:val="004E6AD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E6AD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E6AD2"/>
    <w:rPr>
      <w:rFonts w:cs="Arial"/>
      <w:bCs/>
      <w:szCs w:val="26"/>
      <w:u w:val="single"/>
      <w:lang w:val="en-US" w:eastAsia="en-US" w:bidi="ar-SA"/>
    </w:rPr>
  </w:style>
  <w:style w:type="paragraph" w:customStyle="1" w:styleId="evidencetextChar">
    <w:name w:val="evidence text Char"/>
    <w:basedOn w:val="Normal"/>
    <w:qFormat/>
    <w:rsid w:val="004E6AD2"/>
    <w:pPr>
      <w:ind w:left="1728" w:right="1008"/>
    </w:pPr>
    <w:rPr>
      <w:rFonts w:eastAsia="Times New Roman"/>
      <w:color w:val="000000"/>
      <w:sz w:val="18"/>
    </w:rPr>
  </w:style>
  <w:style w:type="character" w:customStyle="1" w:styleId="underline2">
    <w:name w:val="underline2"/>
    <w:basedOn w:val="DefaultParagraphFont"/>
    <w:rsid w:val="004E6AD2"/>
    <w:rPr>
      <w:u w:val="single"/>
    </w:rPr>
  </w:style>
  <w:style w:type="character" w:customStyle="1" w:styleId="UnderlineChar4Char">
    <w:name w:val="Underline Char4 Char"/>
    <w:basedOn w:val="DefaultParagraphFont"/>
    <w:link w:val="UnderlineChar4"/>
    <w:rsid w:val="004E6AD2"/>
    <w:rPr>
      <w:u w:val="single"/>
    </w:rPr>
  </w:style>
  <w:style w:type="paragraph" w:customStyle="1" w:styleId="UnderlineChar4">
    <w:name w:val="Underline Char4"/>
    <w:basedOn w:val="Normal"/>
    <w:link w:val="UnderlineChar4Char"/>
    <w:qFormat/>
    <w:rsid w:val="004E6AD2"/>
    <w:rPr>
      <w:rFonts w:asciiTheme="minorHAnsi" w:hAnsiTheme="minorHAnsi"/>
      <w:u w:val="single"/>
    </w:rPr>
  </w:style>
  <w:style w:type="character" w:customStyle="1" w:styleId="BoldandUnderlineChar3Char2">
    <w:name w:val="Bold and Underline Char3 Char2"/>
    <w:basedOn w:val="DefaultParagraphFont"/>
    <w:link w:val="BoldandUnderlineChar3"/>
    <w:rsid w:val="004E6AD2"/>
    <w:rPr>
      <w:b/>
      <w:u w:val="single"/>
    </w:rPr>
  </w:style>
  <w:style w:type="paragraph" w:customStyle="1" w:styleId="BoldandUnderlineChar3">
    <w:name w:val="Bold and Underline Char3"/>
    <w:basedOn w:val="Normal"/>
    <w:link w:val="BoldandUnderlineChar3Char2"/>
    <w:qFormat/>
    <w:rsid w:val="004E6AD2"/>
    <w:rPr>
      <w:rFonts w:asciiTheme="minorHAnsi" w:hAnsiTheme="minorHAnsi"/>
      <w:b/>
      <w:u w:val="single"/>
    </w:rPr>
  </w:style>
  <w:style w:type="character" w:customStyle="1" w:styleId="inside-head">
    <w:name w:val="inside-head"/>
    <w:basedOn w:val="DefaultParagraphFont"/>
    <w:rsid w:val="004E6AD2"/>
  </w:style>
  <w:style w:type="character" w:customStyle="1" w:styleId="officialstitle-">
    <w:name w:val="official_s_title-"/>
    <w:basedOn w:val="DefaultParagraphFont"/>
    <w:rsid w:val="004E6AD2"/>
  </w:style>
  <w:style w:type="character" w:customStyle="1" w:styleId="officialsbureau">
    <w:name w:val="official_s_bureau"/>
    <w:basedOn w:val="DefaultParagraphFont"/>
    <w:rsid w:val="004E6AD2"/>
  </w:style>
  <w:style w:type="paragraph" w:customStyle="1" w:styleId="Stylecard11ptBoldUnderline">
    <w:name w:val="Style card + 11 pt Bold Underline"/>
    <w:basedOn w:val="Normal"/>
    <w:link w:val="Stylecard11ptBoldUnderlineChar"/>
    <w:qFormat/>
    <w:rsid w:val="004E6AD2"/>
    <w:pPr>
      <w:ind w:left="288" w:right="288"/>
    </w:pPr>
    <w:rPr>
      <w:rFonts w:eastAsia="SimSun"/>
      <w:b/>
      <w:sz w:val="16"/>
      <w:lang w:eastAsia="zh-CN"/>
    </w:rPr>
  </w:style>
  <w:style w:type="character" w:customStyle="1" w:styleId="Stylecard11ptBoldUnderlineChar">
    <w:name w:val="Style card + 11 pt Bold Underline Char"/>
    <w:link w:val="Stylecard11ptBoldUnderline"/>
    <w:rsid w:val="004E6AD2"/>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E6AD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E6AD2"/>
    <w:pPr>
      <w:ind w:left="288" w:right="288"/>
    </w:pPr>
    <w:rPr>
      <w:rFonts w:eastAsia="SimSun"/>
      <w:bCs/>
      <w:sz w:val="16"/>
      <w:lang w:eastAsia="zh-CN"/>
    </w:rPr>
  </w:style>
  <w:style w:type="character" w:customStyle="1" w:styleId="StylecardLatinVerdana-BoldUnderlineChar">
    <w:name w:val="Style card + (Latin) Verdana-Bold Underline Char"/>
    <w:basedOn w:val="DefaultParagraphFont"/>
    <w:link w:val="StylecardLatinVerdana-BoldUnderline"/>
    <w:rsid w:val="004E6AD2"/>
    <w:rPr>
      <w:rFonts w:ascii="Georgia" w:eastAsia="SimSun" w:hAnsi="Georgia"/>
      <w:bCs/>
      <w:sz w:val="16"/>
      <w:lang w:eastAsia="zh-CN"/>
    </w:rPr>
  </w:style>
  <w:style w:type="paragraph" w:styleId="HTMLPreformatted">
    <w:name w:val="HTML Preformatted"/>
    <w:basedOn w:val="Normal"/>
    <w:link w:val="HTMLPreformattedChar"/>
    <w:rsid w:val="004E6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E6AD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E6AD2"/>
    <w:rPr>
      <w:u w:val="single"/>
    </w:rPr>
  </w:style>
  <w:style w:type="character" w:customStyle="1" w:styleId="StyleUnderlining11ptChar">
    <w:name w:val="Style Underlining + 11 pt Char"/>
    <w:basedOn w:val="DefaultParagraphFont"/>
    <w:link w:val="StyleUnderlining11pt"/>
    <w:rsid w:val="004E6AD2"/>
    <w:rPr>
      <w:rFonts w:ascii="Georgia" w:hAnsi="Georgia"/>
      <w:u w:val="single"/>
    </w:rPr>
  </w:style>
  <w:style w:type="paragraph" w:customStyle="1" w:styleId="StyleCardText9pt">
    <w:name w:val="Style Card Text + 9 pt"/>
    <w:basedOn w:val="Normal"/>
    <w:link w:val="StyleCardText9ptChar"/>
    <w:qFormat/>
    <w:rsid w:val="004E6AD2"/>
    <w:pPr>
      <w:spacing w:after="200"/>
      <w:contextualSpacing/>
    </w:pPr>
    <w:rPr>
      <w:rFonts w:eastAsia="Calibri"/>
    </w:rPr>
  </w:style>
  <w:style w:type="character" w:customStyle="1" w:styleId="StyleCardText9ptChar">
    <w:name w:val="Style Card Text + 9 pt Char"/>
    <w:basedOn w:val="DefaultParagraphFont"/>
    <w:link w:val="StyleCardText9pt"/>
    <w:rsid w:val="004E6AD2"/>
    <w:rPr>
      <w:rFonts w:ascii="Georgia" w:eastAsia="Calibri" w:hAnsi="Georgia"/>
    </w:rPr>
  </w:style>
  <w:style w:type="paragraph" w:styleId="Quote">
    <w:name w:val="Quote"/>
    <w:basedOn w:val="Normal"/>
    <w:next w:val="Normal"/>
    <w:link w:val="QuoteChar"/>
    <w:uiPriority w:val="29"/>
    <w:qFormat/>
    <w:rsid w:val="004E6AD2"/>
    <w:pPr>
      <w:widowControl w:val="0"/>
    </w:pPr>
    <w:rPr>
      <w:rFonts w:eastAsia="Times New Roman"/>
      <w:iCs/>
      <w:color w:val="000000"/>
      <w:lang w:bidi="en-US"/>
    </w:rPr>
  </w:style>
  <w:style w:type="character" w:customStyle="1" w:styleId="QuoteChar">
    <w:name w:val="Quote Char"/>
    <w:basedOn w:val="DefaultParagraphFont"/>
    <w:link w:val="Quote"/>
    <w:uiPriority w:val="29"/>
    <w:rsid w:val="004E6AD2"/>
    <w:rPr>
      <w:rFonts w:ascii="Georgia" w:eastAsia="Times New Roman" w:hAnsi="Georgia"/>
      <w:iCs/>
      <w:color w:val="000000"/>
      <w:lang w:bidi="en-US"/>
    </w:rPr>
  </w:style>
  <w:style w:type="character" w:customStyle="1" w:styleId="underlineChar">
    <w:name w:val="underline Char"/>
    <w:basedOn w:val="DefaultParagraphFont"/>
    <w:rsid w:val="004E6AD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E6AD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E6AD2"/>
    <w:rPr>
      <w:sz w:val="20"/>
      <w:u w:val="single"/>
    </w:rPr>
  </w:style>
  <w:style w:type="paragraph" w:styleId="BodyTextIndent2">
    <w:name w:val="Body Text Indent 2"/>
    <w:basedOn w:val="Normal"/>
    <w:link w:val="BodyTextIndent2Char"/>
    <w:unhideWhenUsed/>
    <w:rsid w:val="004E6AD2"/>
    <w:pPr>
      <w:spacing w:after="120" w:line="480" w:lineRule="auto"/>
      <w:ind w:left="360"/>
    </w:pPr>
  </w:style>
  <w:style w:type="character" w:customStyle="1" w:styleId="BodyTextIndent2Char">
    <w:name w:val="Body Text Indent 2 Char"/>
    <w:basedOn w:val="DefaultParagraphFont"/>
    <w:link w:val="BodyTextIndent2"/>
    <w:rsid w:val="004E6AD2"/>
    <w:rPr>
      <w:rFonts w:ascii="Georgia" w:hAnsi="Georgia"/>
    </w:rPr>
  </w:style>
  <w:style w:type="paragraph" w:styleId="BodyTextIndent3">
    <w:name w:val="Body Text Indent 3"/>
    <w:basedOn w:val="Normal"/>
    <w:link w:val="BodyTextIndent3Char"/>
    <w:uiPriority w:val="99"/>
    <w:unhideWhenUsed/>
    <w:rsid w:val="004E6AD2"/>
    <w:pPr>
      <w:spacing w:after="120"/>
      <w:ind w:left="360"/>
    </w:pPr>
    <w:rPr>
      <w:szCs w:val="16"/>
    </w:rPr>
  </w:style>
  <w:style w:type="character" w:customStyle="1" w:styleId="BodyTextIndent3Char">
    <w:name w:val="Body Text Indent 3 Char"/>
    <w:basedOn w:val="DefaultParagraphFont"/>
    <w:link w:val="BodyTextIndent3"/>
    <w:uiPriority w:val="99"/>
    <w:rsid w:val="004E6AD2"/>
    <w:rPr>
      <w:rFonts w:ascii="Georgia" w:hAnsi="Georgia"/>
      <w:szCs w:val="16"/>
    </w:rPr>
  </w:style>
  <w:style w:type="paragraph" w:styleId="BodyText2">
    <w:name w:val="Body Text 2"/>
    <w:basedOn w:val="Normal"/>
    <w:link w:val="BodyText2Char"/>
    <w:unhideWhenUsed/>
    <w:rsid w:val="004E6AD2"/>
    <w:pPr>
      <w:spacing w:after="120" w:line="480" w:lineRule="auto"/>
    </w:pPr>
  </w:style>
  <w:style w:type="character" w:customStyle="1" w:styleId="BodyText2Char">
    <w:name w:val="Body Text 2 Char"/>
    <w:basedOn w:val="DefaultParagraphFont"/>
    <w:link w:val="BodyText2"/>
    <w:rsid w:val="004E6AD2"/>
    <w:rPr>
      <w:rFonts w:ascii="Georgia" w:hAnsi="Georgia"/>
    </w:rPr>
  </w:style>
  <w:style w:type="paragraph" w:styleId="BodyTextIndent">
    <w:name w:val="Body Text Indent"/>
    <w:basedOn w:val="Normal"/>
    <w:link w:val="BodyTextIndentChar"/>
    <w:uiPriority w:val="99"/>
    <w:unhideWhenUsed/>
    <w:rsid w:val="004E6AD2"/>
    <w:pPr>
      <w:spacing w:after="120"/>
      <w:ind w:left="360"/>
    </w:pPr>
  </w:style>
  <w:style w:type="character" w:customStyle="1" w:styleId="BodyTextIndentChar">
    <w:name w:val="Body Text Indent Char"/>
    <w:basedOn w:val="DefaultParagraphFont"/>
    <w:link w:val="BodyTextIndent"/>
    <w:uiPriority w:val="99"/>
    <w:rsid w:val="004E6AD2"/>
    <w:rPr>
      <w:rFonts w:ascii="Georgia" w:hAnsi="Georgia"/>
    </w:rPr>
  </w:style>
  <w:style w:type="paragraph" w:styleId="BodyText3">
    <w:name w:val="Body Text 3"/>
    <w:basedOn w:val="Normal"/>
    <w:link w:val="BodyText3Char"/>
    <w:unhideWhenUsed/>
    <w:rsid w:val="004E6AD2"/>
    <w:pPr>
      <w:spacing w:after="120"/>
    </w:pPr>
    <w:rPr>
      <w:szCs w:val="16"/>
    </w:rPr>
  </w:style>
  <w:style w:type="character" w:customStyle="1" w:styleId="BodyText3Char">
    <w:name w:val="Body Text 3 Char"/>
    <w:basedOn w:val="DefaultParagraphFont"/>
    <w:link w:val="BodyText3"/>
    <w:rsid w:val="004E6AD2"/>
    <w:rPr>
      <w:rFonts w:ascii="Georgia" w:hAnsi="Georgia"/>
      <w:szCs w:val="16"/>
    </w:rPr>
  </w:style>
  <w:style w:type="character" w:customStyle="1" w:styleId="StyleBold">
    <w:name w:val="Style Bold"/>
    <w:basedOn w:val="DefaultParagraphFont"/>
    <w:uiPriority w:val="9"/>
    <w:semiHidden/>
    <w:rsid w:val="004E6AD2"/>
    <w:rPr>
      <w:b/>
      <w:bCs/>
    </w:rPr>
  </w:style>
  <w:style w:type="character" w:customStyle="1" w:styleId="body-text">
    <w:name w:val="body-text"/>
    <w:basedOn w:val="DefaultParagraphFont"/>
    <w:rsid w:val="004E6AD2"/>
  </w:style>
  <w:style w:type="paragraph" w:customStyle="1" w:styleId="StyleStyle411ptBoldBorderSinglesolidlineAuto0">
    <w:name w:val="Style Style4 + 11 pt Bold Border: : (Single solid line Auto  0...."/>
    <w:basedOn w:val="Normal"/>
    <w:link w:val="StyleStyle411ptBoldBorderSinglesolidlineAuto0Char"/>
    <w:qFormat/>
    <w:rsid w:val="004E6AD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E6AD2"/>
    <w:rPr>
      <w:rFonts w:ascii="Georgia" w:eastAsia="Times New Roman" w:hAnsi="Georgia"/>
      <w:b/>
      <w:bCs/>
      <w:u w:val="single"/>
      <w:bdr w:val="single" w:sz="4" w:space="0" w:color="auto"/>
    </w:rPr>
  </w:style>
  <w:style w:type="character" w:customStyle="1" w:styleId="globalcontentbody">
    <w:name w:val="globalcontentbody"/>
    <w:basedOn w:val="DefaultParagraphFont"/>
    <w:rsid w:val="004E6AD2"/>
  </w:style>
  <w:style w:type="paragraph" w:customStyle="1" w:styleId="StyleStyle112pt">
    <w:name w:val="Style Style1 + 12 pt"/>
    <w:basedOn w:val="Normal"/>
    <w:link w:val="StyleStyle112ptChar"/>
    <w:qFormat/>
    <w:rsid w:val="004E6AD2"/>
    <w:rPr>
      <w:rFonts w:eastAsia="SimSun"/>
      <w:u w:val="single"/>
      <w:lang w:eastAsia="zh-CN"/>
    </w:rPr>
  </w:style>
  <w:style w:type="character" w:customStyle="1" w:styleId="StyleStyle112ptChar">
    <w:name w:val="Style Style1 + 12 pt Char"/>
    <w:basedOn w:val="DefaultParagraphFont"/>
    <w:link w:val="StyleStyle112pt"/>
    <w:rsid w:val="004E6AD2"/>
    <w:rPr>
      <w:rFonts w:ascii="Georgia" w:eastAsia="SimSun" w:hAnsi="Georgia"/>
      <w:u w:val="single"/>
      <w:lang w:eastAsia="zh-CN"/>
    </w:rPr>
  </w:style>
  <w:style w:type="paragraph" w:customStyle="1" w:styleId="MinimizedText">
    <w:name w:val="Minimized Text"/>
    <w:basedOn w:val="Normal"/>
    <w:link w:val="MinimizedTextChar"/>
    <w:qFormat/>
    <w:rsid w:val="004E6AD2"/>
    <w:rPr>
      <w:rFonts w:eastAsia="Times New Roman"/>
    </w:rPr>
  </w:style>
  <w:style w:type="character" w:customStyle="1" w:styleId="MinimizedTextChar">
    <w:name w:val="Minimized Text Char"/>
    <w:basedOn w:val="DefaultParagraphFont"/>
    <w:link w:val="MinimizedText"/>
    <w:rsid w:val="004E6AD2"/>
    <w:rPr>
      <w:rFonts w:ascii="Georgia" w:eastAsia="Times New Roman" w:hAnsi="Georgia"/>
    </w:rPr>
  </w:style>
  <w:style w:type="character" w:customStyle="1" w:styleId="term1">
    <w:name w:val="term1"/>
    <w:basedOn w:val="DefaultParagraphFont"/>
    <w:rsid w:val="004E6AD2"/>
    <w:rPr>
      <w:b/>
      <w:bCs/>
    </w:rPr>
  </w:style>
  <w:style w:type="character" w:customStyle="1" w:styleId="Styleterm111ptUnderline">
    <w:name w:val="Style term1 + 11 pt Underline"/>
    <w:basedOn w:val="term1"/>
    <w:rsid w:val="004E6AD2"/>
    <w:rPr>
      <w:b/>
      <w:bCs/>
      <w:sz w:val="20"/>
      <w:u w:val="single"/>
    </w:rPr>
  </w:style>
  <w:style w:type="paragraph" w:customStyle="1" w:styleId="StyleMinimizedTextArialNarrow10pt">
    <w:name w:val="Style Minimized Text + Arial Narrow 10 pt"/>
    <w:basedOn w:val="MinimizedText"/>
    <w:link w:val="StyleMinimizedTextArialNarrow10ptChar"/>
    <w:qFormat/>
    <w:rsid w:val="004E6AD2"/>
    <w:rPr>
      <w:sz w:val="20"/>
    </w:rPr>
  </w:style>
  <w:style w:type="character" w:customStyle="1" w:styleId="StyleMinimizedTextArialNarrow10ptChar">
    <w:name w:val="Style Minimized Text + Arial Narrow 10 pt Char"/>
    <w:basedOn w:val="MinimizedTextChar"/>
    <w:link w:val="StyleMinimizedTextArialNarrow10pt"/>
    <w:rsid w:val="004E6AD2"/>
    <w:rPr>
      <w:rFonts w:ascii="Georgia" w:eastAsia="Times New Roman" w:hAnsi="Georgia"/>
      <w:sz w:val="20"/>
    </w:rPr>
  </w:style>
  <w:style w:type="character" w:customStyle="1" w:styleId="Styleunderline11ptBold">
    <w:name w:val="Style underline + 11 pt Bold"/>
    <w:basedOn w:val="underline"/>
    <w:rsid w:val="004E6AD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E6AD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E6AD2"/>
    <w:rPr>
      <w:rFonts w:ascii="Georgia" w:eastAsia="Times New Roman" w:hAnsi="Georgia"/>
      <w:u w:val="single"/>
      <w:bdr w:val="single" w:sz="4" w:space="0" w:color="auto"/>
    </w:rPr>
  </w:style>
  <w:style w:type="character" w:customStyle="1" w:styleId="Style9pt">
    <w:name w:val="Style 9 pt"/>
    <w:basedOn w:val="DefaultParagraphFont"/>
    <w:rsid w:val="004E6AD2"/>
    <w:rPr>
      <w:rFonts w:ascii="Times New Roman" w:hAnsi="Times New Roman"/>
      <w:sz w:val="20"/>
    </w:rPr>
  </w:style>
  <w:style w:type="paragraph" w:customStyle="1" w:styleId="StyleStyle49pt3">
    <w:name w:val="Style Style4 + 9 pt3"/>
    <w:basedOn w:val="Style4"/>
    <w:link w:val="StyleStyle49pt3Char"/>
    <w:qFormat/>
    <w:rsid w:val="004E6AD2"/>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E6AD2"/>
    <w:rPr>
      <w:rFonts w:ascii="Calibri" w:eastAsia="Times New Roman" w:hAnsi="Calibri" w:cs="Times New Roman"/>
      <w:sz w:val="24"/>
      <w:u w:val="single"/>
      <w:lang w:val="x-none"/>
    </w:rPr>
  </w:style>
  <w:style w:type="paragraph" w:customStyle="1" w:styleId="StyleStyle4Bold">
    <w:name w:val="Style Style4 + Bold"/>
    <w:basedOn w:val="Style4"/>
    <w:link w:val="StyleStyle4BoldChar"/>
    <w:qFormat/>
    <w:rsid w:val="004E6AD2"/>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E6AD2"/>
    <w:rPr>
      <w:rFonts w:ascii="Calibri" w:eastAsia="Times New Roman" w:hAnsi="Calibri" w:cs="Times New Roman"/>
      <w:b/>
      <w:bCs/>
      <w:sz w:val="24"/>
      <w:u w:val="single"/>
      <w:lang w:val="x-none"/>
    </w:rPr>
  </w:style>
  <w:style w:type="character" w:customStyle="1" w:styleId="authorbio">
    <w:name w:val="authorbio"/>
    <w:basedOn w:val="DefaultParagraphFont"/>
    <w:rsid w:val="004E6AD2"/>
  </w:style>
  <w:style w:type="character" w:customStyle="1" w:styleId="a">
    <w:name w:val="a"/>
    <w:basedOn w:val="DefaultParagraphFont"/>
    <w:rsid w:val="004E6AD2"/>
  </w:style>
  <w:style w:type="character" w:customStyle="1" w:styleId="StyleUnderline3">
    <w:name w:val="Style Underline3"/>
    <w:basedOn w:val="DefaultParagraphFont"/>
    <w:rsid w:val="004E6AD2"/>
    <w:rPr>
      <w:u w:val="single"/>
    </w:rPr>
  </w:style>
  <w:style w:type="paragraph" w:customStyle="1" w:styleId="StyleStyle111ptBorderSinglesolidlineAuto05ptL">
    <w:name w:val="Style Style1 + 11 pt Border: : (Single solid line Auto  0.5 pt L..."/>
    <w:link w:val="StyleStyle111ptBorderSinglesolidlineAuto05ptLChar"/>
    <w:qFormat/>
    <w:rsid w:val="004E6AD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E6AD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E6AD2"/>
    <w:rPr>
      <w:u w:val="single"/>
    </w:rPr>
  </w:style>
  <w:style w:type="paragraph" w:customStyle="1" w:styleId="Circled">
    <w:name w:val="Circled"/>
    <w:link w:val="CircledChar"/>
    <w:qFormat/>
    <w:rsid w:val="004E6AD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2"/>
    <w:link w:val="Circled"/>
    <w:rsid w:val="004E6AD2"/>
    <w:rPr>
      <w:rFonts w:ascii="Times New Roman" w:eastAsia="MS Mincho" w:hAnsi="Times New Roman" w:cs="Times New Roman"/>
      <w:b/>
      <w:szCs w:val="20"/>
      <w:u w:val="single"/>
      <w:lang w:eastAsia="ja-JP"/>
    </w:rPr>
  </w:style>
  <w:style w:type="character" w:customStyle="1" w:styleId="base">
    <w:name w:val="base"/>
    <w:basedOn w:val="DefaultParagraphFont"/>
    <w:rsid w:val="004E6AD2"/>
  </w:style>
  <w:style w:type="character" w:customStyle="1" w:styleId="part-of-speech">
    <w:name w:val="part-of-speech"/>
    <w:basedOn w:val="DefaultParagraphFont"/>
    <w:rsid w:val="004E6AD2"/>
  </w:style>
  <w:style w:type="character" w:customStyle="1" w:styleId="sep">
    <w:name w:val="sep"/>
    <w:basedOn w:val="DefaultParagraphFont"/>
    <w:rsid w:val="004E6AD2"/>
  </w:style>
  <w:style w:type="character" w:customStyle="1" w:styleId="pron">
    <w:name w:val="pron"/>
    <w:basedOn w:val="DefaultParagraphFont"/>
    <w:rsid w:val="004E6AD2"/>
  </w:style>
  <w:style w:type="paragraph" w:customStyle="1" w:styleId="StyleStyle4LatinTimesNewRomanAsianSimSun">
    <w:name w:val="Style Style4 + (Latin) Times New Roman (Asian) SimSun"/>
    <w:basedOn w:val="Normal"/>
    <w:link w:val="StyleStyle4LatinTimesNewRomanAsianSimSunChar"/>
    <w:qFormat/>
    <w:rsid w:val="004E6AD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E6AD2"/>
    <w:rPr>
      <w:rFonts w:ascii="Georgia" w:eastAsia="SimSun" w:hAnsi="Georgia"/>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E6AD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E6AD2"/>
    <w:rPr>
      <w:rFonts w:ascii="Georgia" w:eastAsia="SimSun" w:hAnsi="Georgia"/>
      <w:b/>
      <w:bCs/>
      <w:u w:val="single"/>
    </w:rPr>
  </w:style>
  <w:style w:type="character" w:customStyle="1" w:styleId="CharChar3">
    <w:name w:val="Char Char3"/>
    <w:basedOn w:val="DefaultParagraphFont"/>
    <w:rsid w:val="004E6AD2"/>
    <w:rPr>
      <w:rFonts w:cs="Arial"/>
      <w:b/>
      <w:bCs/>
      <w:iCs/>
      <w:lang w:val="en-US" w:eastAsia="en-US" w:bidi="ar-SA"/>
    </w:rPr>
  </w:style>
  <w:style w:type="character" w:customStyle="1" w:styleId="SubtitleChar1">
    <w:name w:val="Subtitle Char1"/>
    <w:aliases w:val="Underlined card text Char1"/>
    <w:basedOn w:val="DefaultParagraphFont"/>
    <w:rsid w:val="004E6AD2"/>
    <w:rPr>
      <w:color w:val="5A5A5A" w:themeColor="text1" w:themeTint="A5"/>
      <w:spacing w:val="15"/>
      <w:sz w:val="22"/>
      <w:szCs w:val="22"/>
    </w:rPr>
  </w:style>
  <w:style w:type="paragraph" w:customStyle="1" w:styleId="StyleStyle411pt1">
    <w:name w:val="Style Style4 + 11 pt1"/>
    <w:basedOn w:val="Style4"/>
    <w:link w:val="StyleStyle411pt1Char"/>
    <w:qFormat/>
    <w:rsid w:val="004E6AD2"/>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E6AD2"/>
    <w:rPr>
      <w:rFonts w:ascii="Calibri" w:eastAsia="Times New Roman" w:hAnsi="Calibri" w:cs="Times New Roman"/>
      <w:sz w:val="24"/>
      <w:u w:val="single"/>
      <w:lang w:val="x-none"/>
    </w:rPr>
  </w:style>
  <w:style w:type="character" w:customStyle="1" w:styleId="BoldandUnderlineCharChar2">
    <w:name w:val="Bold and Underline Char Char2"/>
    <w:basedOn w:val="DefaultParagraphFont"/>
    <w:rsid w:val="004E6AD2"/>
    <w:rPr>
      <w:b/>
      <w:u w:val="single"/>
      <w:lang w:val="en-US" w:eastAsia="en-US" w:bidi="ar-SA"/>
    </w:rPr>
  </w:style>
  <w:style w:type="character" w:customStyle="1" w:styleId="StyleUnderlineCharChar111pt">
    <w:name w:val="Style Underline Char Char1 + 11 pt"/>
    <w:basedOn w:val="DefaultParagraphFont"/>
    <w:rsid w:val="004E6AD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E6AD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E6AD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E6AD2"/>
    <w:rPr>
      <w:sz w:val="22"/>
      <w:u w:val="single"/>
    </w:rPr>
  </w:style>
  <w:style w:type="paragraph" w:customStyle="1" w:styleId="StyleMinimizedTextArialNarrow9pt">
    <w:name w:val="Style Minimized Text + Arial Narrow 9 pt"/>
    <w:basedOn w:val="Normal"/>
    <w:link w:val="StyleMinimizedTextArialNarrow9ptChar"/>
    <w:qFormat/>
    <w:rsid w:val="004E6AD2"/>
    <w:rPr>
      <w:rFonts w:eastAsia="Times New Roman"/>
    </w:rPr>
  </w:style>
  <w:style w:type="character" w:customStyle="1" w:styleId="StyleMinimizedTextArialNarrow9ptChar">
    <w:name w:val="Style Minimized Text + Arial Narrow 9 pt Char"/>
    <w:basedOn w:val="DefaultParagraphFont"/>
    <w:link w:val="StyleMinimizedTextArialNarrow9pt"/>
    <w:rsid w:val="004E6AD2"/>
    <w:rPr>
      <w:rFonts w:ascii="Georgia" w:eastAsia="Times New Roman" w:hAnsi="Georgia"/>
    </w:rPr>
  </w:style>
  <w:style w:type="paragraph" w:customStyle="1" w:styleId="StyleBoldandUnderlineChar11ptNotBold">
    <w:name w:val="Style Bold and Underline Char + 11 pt Not Bold"/>
    <w:link w:val="StyleBoldandUnderlineChar11ptNotBoldChar"/>
    <w:qFormat/>
    <w:rsid w:val="004E6AD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E6AD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E6AD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E6AD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E6AD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E6AD2"/>
    <w:rPr>
      <w:b w:val="0"/>
      <w:bCs/>
      <w:sz w:val="20"/>
      <w:u w:val="single"/>
      <w:lang w:val="en-US" w:eastAsia="en-US" w:bidi="ar-SA"/>
    </w:rPr>
  </w:style>
  <w:style w:type="character" w:customStyle="1" w:styleId="Styleunderline9pt">
    <w:name w:val="Style underline + 9 pt"/>
    <w:basedOn w:val="underline"/>
    <w:rsid w:val="004E6AD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E6AD2"/>
    <w:rPr>
      <w:rFonts w:ascii="Times New Roman" w:hAnsi="Times New Roman"/>
      <w:sz w:val="20"/>
    </w:rPr>
  </w:style>
  <w:style w:type="character" w:customStyle="1" w:styleId="Styleunderline9pt1">
    <w:name w:val="Style underline + 9 pt1"/>
    <w:basedOn w:val="underline"/>
    <w:rsid w:val="004E6AD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E6AD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E6AD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E6AD2"/>
    <w:rPr>
      <w:b/>
      <w:bCs/>
      <w:noProof w:val="0"/>
      <w:sz w:val="20"/>
      <w:u w:val="single"/>
      <w:lang w:val="en-US" w:eastAsia="en-US" w:bidi="ar-SA"/>
    </w:rPr>
  </w:style>
  <w:style w:type="character" w:customStyle="1" w:styleId="Hyperlink23">
    <w:name w:val="Hyperlink23"/>
    <w:basedOn w:val="DefaultParagraphFont"/>
    <w:rsid w:val="004E6AD2"/>
    <w:rPr>
      <w:color w:val="3300CC"/>
      <w:u w:val="single"/>
    </w:rPr>
  </w:style>
  <w:style w:type="paragraph" w:customStyle="1" w:styleId="cardCharChar">
    <w:name w:val="card Char Char"/>
    <w:basedOn w:val="Normal"/>
    <w:link w:val="cardCharCharChar"/>
    <w:qFormat/>
    <w:rsid w:val="004E6AD2"/>
    <w:pPr>
      <w:ind w:left="288" w:right="288"/>
    </w:pPr>
    <w:rPr>
      <w:rFonts w:eastAsia="Times New Roman"/>
      <w:szCs w:val="20"/>
    </w:rPr>
  </w:style>
  <w:style w:type="character" w:customStyle="1" w:styleId="cardCharCharChar">
    <w:name w:val="card Char Char Char"/>
    <w:basedOn w:val="DefaultParagraphFont"/>
    <w:link w:val="cardCharChar"/>
    <w:rsid w:val="004E6AD2"/>
    <w:rPr>
      <w:rFonts w:ascii="Georgia" w:eastAsia="Times New Roman" w:hAnsi="Georgia"/>
      <w:szCs w:val="20"/>
    </w:rPr>
  </w:style>
  <w:style w:type="character" w:customStyle="1" w:styleId="StyleunderlineArialNarrow9ptBold">
    <w:name w:val="Style underline + Arial Narrow 9 pt Bold"/>
    <w:basedOn w:val="underline"/>
    <w:rsid w:val="004E6AD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E6AD2"/>
  </w:style>
  <w:style w:type="character" w:customStyle="1" w:styleId="StylecardCharCharArialNarrow9ptChar">
    <w:name w:val="Style card Char Char + Arial Narrow 9 pt Char"/>
    <w:basedOn w:val="cardCharCharChar"/>
    <w:link w:val="StylecardCharCharArialNarrow9pt"/>
    <w:rsid w:val="004E6AD2"/>
    <w:rPr>
      <w:rFonts w:ascii="Georgia" w:eastAsia="Times New Roman" w:hAnsi="Georgia"/>
      <w:szCs w:val="20"/>
    </w:rPr>
  </w:style>
  <w:style w:type="character" w:customStyle="1" w:styleId="CardTextChar10">
    <w:name w:val="Card Text Char1"/>
    <w:basedOn w:val="DefaultParagraphFont"/>
    <w:rsid w:val="004E6AD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E6AD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4E6AD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E6AD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E6AD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E6AD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E6AD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4E6AD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E6AD2"/>
    <w:rPr>
      <w:rFonts w:eastAsia="Times New Roman"/>
    </w:rPr>
  </w:style>
  <w:style w:type="character" w:customStyle="1" w:styleId="TextsmallChar">
    <w:name w:val="Textsmall Char"/>
    <w:basedOn w:val="DefaultParagraphFont"/>
    <w:link w:val="Textsmall"/>
    <w:rsid w:val="004E6AD2"/>
    <w:rPr>
      <w:rFonts w:ascii="Georgia" w:eastAsia="Times New Roman" w:hAnsi="Georgia"/>
    </w:rPr>
  </w:style>
  <w:style w:type="character" w:customStyle="1" w:styleId="CharChar111">
    <w:name w:val="Char Char111"/>
    <w:basedOn w:val="DefaultParagraphFont"/>
    <w:rsid w:val="004E6AD2"/>
    <w:rPr>
      <w:rFonts w:cs="Arial"/>
      <w:bCs/>
      <w:szCs w:val="26"/>
      <w:u w:val="single"/>
      <w:lang w:val="en-US" w:eastAsia="en-US" w:bidi="ar-SA"/>
    </w:rPr>
  </w:style>
  <w:style w:type="paragraph" w:customStyle="1" w:styleId="cardtextsmall">
    <w:name w:val="card text small"/>
    <w:basedOn w:val="Normal"/>
    <w:qFormat/>
    <w:rsid w:val="004E6AD2"/>
    <w:rPr>
      <w:rFonts w:ascii="Arial Narrow" w:eastAsia="Times New Roman" w:hAnsi="Arial Narrow"/>
    </w:rPr>
  </w:style>
  <w:style w:type="character" w:customStyle="1" w:styleId="AUnterdline">
    <w:name w:val="AUnterdline"/>
    <w:qFormat/>
    <w:rsid w:val="004E6AD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E6AD2"/>
    <w:rPr>
      <w:rFonts w:ascii="Times New Roman" w:hAnsi="Times New Roman"/>
      <w:b/>
      <w:bCs/>
      <w:sz w:val="20"/>
      <w:u w:val="single"/>
      <w:bdr w:val="single" w:sz="4" w:space="0" w:color="auto"/>
    </w:rPr>
  </w:style>
  <w:style w:type="character" w:customStyle="1" w:styleId="highlightedsearchterm">
    <w:name w:val="highlightedsearchterm"/>
    <w:rsid w:val="004E6AD2"/>
  </w:style>
  <w:style w:type="character" w:customStyle="1" w:styleId="StyleUnderline1">
    <w:name w:val="Style Underline1"/>
    <w:basedOn w:val="DefaultParagraphFont"/>
    <w:rsid w:val="004E6AD2"/>
    <w:rPr>
      <w:rFonts w:ascii="Times New Roman" w:hAnsi="Times New Roman"/>
      <w:sz w:val="20"/>
      <w:u w:val="single"/>
    </w:rPr>
  </w:style>
  <w:style w:type="paragraph" w:customStyle="1" w:styleId="StyleStyle49pt10">
    <w:name w:val="Style Style4 + 9 pt10"/>
    <w:basedOn w:val="Style4"/>
    <w:link w:val="StyleStyle49pt10Char"/>
    <w:qFormat/>
    <w:rsid w:val="004E6AD2"/>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E6AD2"/>
    <w:rPr>
      <w:rFonts w:ascii="Calibri" w:eastAsia="Times New Roman" w:hAnsi="Calibri" w:cs="Times New Roman"/>
      <w:sz w:val="24"/>
      <w:u w:val="single"/>
      <w:lang w:val="x-none"/>
    </w:rPr>
  </w:style>
  <w:style w:type="paragraph" w:customStyle="1" w:styleId="StyleStyle49ptBold7">
    <w:name w:val="Style Style4 + 9 pt Bold7"/>
    <w:basedOn w:val="Style4"/>
    <w:link w:val="StyleStyle49ptBold7Char"/>
    <w:qFormat/>
    <w:rsid w:val="004E6AD2"/>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E6AD2"/>
    <w:rPr>
      <w:rFonts w:ascii="Calibri" w:eastAsia="Times New Roman" w:hAnsi="Calibri" w:cs="Times New Roman"/>
      <w:b/>
      <w:bCs/>
      <w:u w:val="single"/>
    </w:rPr>
  </w:style>
  <w:style w:type="paragraph" w:customStyle="1" w:styleId="NormalUnderline">
    <w:name w:val="Normal Underline"/>
    <w:basedOn w:val="Normal"/>
    <w:link w:val="NormalUnderlineChar"/>
    <w:qFormat/>
    <w:rsid w:val="004E6AD2"/>
    <w:pPr>
      <w:ind w:left="288"/>
    </w:pPr>
    <w:rPr>
      <w:rFonts w:eastAsia="Times New Roman"/>
      <w:u w:val="single"/>
    </w:rPr>
  </w:style>
  <w:style w:type="character" w:customStyle="1" w:styleId="NormalUnderlineChar">
    <w:name w:val="Normal Underline Char"/>
    <w:link w:val="NormalUnderline"/>
    <w:rsid w:val="004E6AD2"/>
    <w:rPr>
      <w:rFonts w:ascii="Georgia" w:eastAsia="Times New Roman" w:hAnsi="Georgia"/>
      <w:u w:val="single"/>
    </w:rPr>
  </w:style>
  <w:style w:type="character" w:customStyle="1" w:styleId="DontRead">
    <w:name w:val="Don't Read"/>
    <w:qFormat/>
    <w:rsid w:val="004E6AD2"/>
    <w:rPr>
      <w:rFonts w:ascii="Times New Roman" w:hAnsi="Times New Roman"/>
      <w:sz w:val="16"/>
    </w:rPr>
  </w:style>
  <w:style w:type="paragraph" w:customStyle="1" w:styleId="Underlinestyle">
    <w:name w:val="Underline style"/>
    <w:basedOn w:val="Normal"/>
    <w:qFormat/>
    <w:rsid w:val="004E6AD2"/>
    <w:rPr>
      <w:rFonts w:eastAsia="Times New Roman"/>
      <w:u w:val="single"/>
    </w:rPr>
  </w:style>
  <w:style w:type="character" w:customStyle="1" w:styleId="Style11ptUnderline3">
    <w:name w:val="Style 11 pt Underline3"/>
    <w:rsid w:val="004E6AD2"/>
    <w:rPr>
      <w:sz w:val="20"/>
      <w:u w:val="single"/>
    </w:rPr>
  </w:style>
  <w:style w:type="character" w:customStyle="1" w:styleId="27">
    <w:name w:val="27"/>
    <w:rsid w:val="004E6AD2"/>
    <w:rPr>
      <w:rFonts w:cs="Arial"/>
      <w:bCs/>
      <w:sz w:val="20"/>
      <w:u w:val="single"/>
      <w:lang w:val="en-US" w:eastAsia="en-US" w:bidi="ar-SA"/>
    </w:rPr>
  </w:style>
  <w:style w:type="character" w:customStyle="1" w:styleId="2">
    <w:name w:val="2"/>
    <w:rsid w:val="004E6AD2"/>
    <w:rPr>
      <w:rFonts w:cs="Arial"/>
      <w:bCs/>
      <w:sz w:val="20"/>
      <w:u w:val="single"/>
      <w:lang w:val="en-US" w:eastAsia="en-US" w:bidi="ar-SA"/>
    </w:rPr>
  </w:style>
  <w:style w:type="character" w:customStyle="1" w:styleId="Style9ptUnderline11">
    <w:name w:val="Style 9 pt Underline11"/>
    <w:basedOn w:val="DefaultParagraphFont"/>
    <w:rsid w:val="004E6AD2"/>
    <w:rPr>
      <w:sz w:val="20"/>
      <w:u w:val="single"/>
    </w:rPr>
  </w:style>
  <w:style w:type="character" w:customStyle="1" w:styleId="Style9ptBoldUnderline5">
    <w:name w:val="Style 9 pt Bold Underline5"/>
    <w:basedOn w:val="DefaultParagraphFont"/>
    <w:rsid w:val="004E6AD2"/>
    <w:rPr>
      <w:b/>
      <w:bCs/>
      <w:sz w:val="20"/>
      <w:u w:val="single"/>
    </w:rPr>
  </w:style>
  <w:style w:type="character" w:customStyle="1" w:styleId="CharChar114">
    <w:name w:val="Char Char114"/>
    <w:basedOn w:val="DefaultParagraphFont"/>
    <w:rsid w:val="004E6AD2"/>
    <w:rPr>
      <w:rFonts w:cs="Arial"/>
      <w:bCs/>
      <w:szCs w:val="26"/>
      <w:u w:val="single"/>
      <w:lang w:val="en-US" w:eastAsia="en-US" w:bidi="ar-SA"/>
    </w:rPr>
  </w:style>
  <w:style w:type="character" w:customStyle="1" w:styleId="CharChar113">
    <w:name w:val="Char Char113"/>
    <w:basedOn w:val="DefaultParagraphFont"/>
    <w:rsid w:val="004E6AD2"/>
    <w:rPr>
      <w:rFonts w:cs="Arial"/>
      <w:bCs/>
      <w:szCs w:val="26"/>
      <w:u w:val="single"/>
      <w:lang w:val="en-US" w:eastAsia="en-US" w:bidi="ar-SA"/>
    </w:rPr>
  </w:style>
  <w:style w:type="character" w:customStyle="1" w:styleId="CharChar112">
    <w:name w:val="Char Char112"/>
    <w:basedOn w:val="DefaultParagraphFont"/>
    <w:rsid w:val="004E6AD2"/>
    <w:rPr>
      <w:rFonts w:cs="Arial"/>
      <w:bCs/>
      <w:szCs w:val="26"/>
      <w:u w:val="single"/>
      <w:lang w:val="en-US" w:eastAsia="en-US" w:bidi="ar-SA"/>
    </w:rPr>
  </w:style>
  <w:style w:type="character" w:customStyle="1" w:styleId="ssl0">
    <w:name w:val="ss_l0"/>
    <w:basedOn w:val="DefaultParagraphFont"/>
    <w:rsid w:val="004E6AD2"/>
  </w:style>
  <w:style w:type="paragraph" w:customStyle="1" w:styleId="WW-Default1">
    <w:name w:val="WW-Default1"/>
    <w:basedOn w:val="Normal"/>
    <w:qFormat/>
    <w:rsid w:val="004E6AD2"/>
    <w:pPr>
      <w:suppressAutoHyphens/>
    </w:pPr>
    <w:rPr>
      <w:rFonts w:eastAsia="Times New Roman"/>
      <w:b/>
      <w:bCs/>
      <w:szCs w:val="20"/>
      <w:lang w:eastAsia="ar-SA"/>
    </w:rPr>
  </w:style>
  <w:style w:type="character" w:customStyle="1" w:styleId="zoomme">
    <w:name w:val="zoomme"/>
    <w:basedOn w:val="DefaultParagraphFont"/>
    <w:rsid w:val="004E6AD2"/>
  </w:style>
  <w:style w:type="character" w:customStyle="1" w:styleId="Date1">
    <w:name w:val="Date1"/>
    <w:basedOn w:val="DefaultParagraphFont"/>
    <w:rsid w:val="004E6AD2"/>
  </w:style>
  <w:style w:type="character" w:customStyle="1" w:styleId="classauthor">
    <w:name w:val="class=&quot;author&quot;"/>
    <w:basedOn w:val="DefaultParagraphFont"/>
    <w:rsid w:val="004E6AD2"/>
  </w:style>
  <w:style w:type="paragraph" w:customStyle="1" w:styleId="CardStyle0">
    <w:name w:val="Card Style"/>
    <w:basedOn w:val="Normal"/>
    <w:link w:val="CardStyleChar"/>
    <w:qFormat/>
    <w:rsid w:val="004E6AD2"/>
    <w:rPr>
      <w:rFonts w:eastAsia="Times New Roman"/>
    </w:rPr>
  </w:style>
  <w:style w:type="character" w:customStyle="1" w:styleId="texto1">
    <w:name w:val="texto1"/>
    <w:rsid w:val="004E6AD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E6AD2"/>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E6AD2"/>
    <w:rPr>
      <w:rFonts w:ascii="Georgia" w:eastAsia="Times New Roman" w:hAnsi="Georgia" w:cs="Arial"/>
      <w:b/>
      <w:bCs/>
      <w:sz w:val="24"/>
      <w:szCs w:val="28"/>
    </w:rPr>
  </w:style>
  <w:style w:type="paragraph" w:customStyle="1" w:styleId="Style23">
    <w:name w:val="Style23"/>
    <w:basedOn w:val="Normal"/>
    <w:uiPriority w:val="99"/>
    <w:qFormat/>
    <w:rsid w:val="004E6AD2"/>
    <w:pPr>
      <w:widowControl w:val="0"/>
      <w:autoSpaceDE w:val="0"/>
      <w:autoSpaceDN w:val="0"/>
      <w:adjustRightInd w:val="0"/>
      <w:spacing w:line="209" w:lineRule="exact"/>
    </w:pPr>
    <w:rPr>
      <w:rFonts w:eastAsia="SimSun"/>
    </w:rPr>
  </w:style>
  <w:style w:type="character" w:customStyle="1" w:styleId="gray">
    <w:name w:val="gray"/>
    <w:basedOn w:val="DefaultParagraphFont"/>
    <w:rsid w:val="004E6AD2"/>
  </w:style>
  <w:style w:type="paragraph" w:customStyle="1" w:styleId="Tagtemplate">
    <w:name w:val="Tagtemplate"/>
    <w:basedOn w:val="Normal"/>
    <w:link w:val="TagtemplateChar"/>
    <w:autoRedefine/>
    <w:qFormat/>
    <w:rsid w:val="004E6AD2"/>
    <w:pPr>
      <w:keepNext/>
      <w:keepLines/>
    </w:pPr>
    <w:rPr>
      <w:rFonts w:eastAsia="Calibri"/>
      <w:b/>
    </w:rPr>
  </w:style>
  <w:style w:type="character" w:customStyle="1" w:styleId="TagtemplateChar">
    <w:name w:val="Tagtemplate Char"/>
    <w:basedOn w:val="DefaultParagraphFont"/>
    <w:link w:val="Tagtemplate"/>
    <w:rsid w:val="004E6AD2"/>
    <w:rPr>
      <w:rFonts w:ascii="Georgia" w:eastAsia="Calibri" w:hAnsi="Georgia"/>
      <w:b/>
    </w:rPr>
  </w:style>
  <w:style w:type="character" w:customStyle="1" w:styleId="Styleunderline11ptBorderSinglesolidlineAuto05p">
    <w:name w:val="Style underline + 11 pt Border: : (Single solid line Auto  0.5 p..."/>
    <w:rsid w:val="004E6AD2"/>
    <w:rPr>
      <w:sz w:val="20"/>
      <w:u w:val="single"/>
      <w:bdr w:val="single" w:sz="4" w:space="0" w:color="auto"/>
    </w:rPr>
  </w:style>
  <w:style w:type="paragraph" w:customStyle="1" w:styleId="Citation-FirstLine">
    <w:name w:val="Citation - First Line"/>
    <w:basedOn w:val="Normal"/>
    <w:next w:val="Normal"/>
    <w:autoRedefine/>
    <w:qFormat/>
    <w:rsid w:val="004E6AD2"/>
    <w:pPr>
      <w:spacing w:line="240" w:lineRule="atLeast"/>
      <w:jc w:val="both"/>
    </w:pPr>
    <w:rPr>
      <w:rFonts w:ascii="Book Antiqua" w:eastAsia="Times New Roman" w:hAnsi="Book Antiqua"/>
    </w:rPr>
  </w:style>
  <w:style w:type="character" w:customStyle="1" w:styleId="CardText-Underlined">
    <w:name w:val="Card Text - Underlined"/>
    <w:rsid w:val="004E6AD2"/>
    <w:rPr>
      <w:b/>
      <w:sz w:val="20"/>
      <w:u w:val="single"/>
    </w:rPr>
  </w:style>
  <w:style w:type="paragraph" w:customStyle="1" w:styleId="Citation-Complete">
    <w:name w:val="Citation - Complete"/>
    <w:basedOn w:val="Normal"/>
    <w:next w:val="Normal"/>
    <w:link w:val="Citation-CompleteChar"/>
    <w:autoRedefine/>
    <w:qFormat/>
    <w:rsid w:val="004E6AD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E6AD2"/>
    <w:rPr>
      <w:rFonts w:ascii="Book Antiqua" w:eastAsia="Times New Roman" w:hAnsi="Book Antiqua"/>
    </w:rPr>
  </w:style>
  <w:style w:type="character" w:customStyle="1" w:styleId="MicroTextChar">
    <w:name w:val="MicroText Char"/>
    <w:link w:val="MicroText"/>
    <w:rsid w:val="004E6AD2"/>
    <w:rPr>
      <w:rFonts w:ascii="Arial Narrow" w:hAnsi="Arial Narrow"/>
      <w:sz w:val="12"/>
    </w:rPr>
  </w:style>
  <w:style w:type="character" w:customStyle="1" w:styleId="Style11ptItalic">
    <w:name w:val="Style 11 pt Italic"/>
    <w:basedOn w:val="DefaultParagraphFont"/>
    <w:rsid w:val="004E6AD2"/>
    <w:rPr>
      <w:rFonts w:ascii="Times New Roman" w:hAnsi="Times New Roman"/>
      <w:i/>
      <w:iCs/>
      <w:sz w:val="20"/>
    </w:rPr>
  </w:style>
  <w:style w:type="character" w:customStyle="1" w:styleId="BoldandUnderlineChar">
    <w:name w:val="Bold and Underline Char"/>
    <w:basedOn w:val="DefaultParagraphFont"/>
    <w:link w:val="BoldandUnderline"/>
    <w:locked/>
    <w:rsid w:val="004E6AD2"/>
    <w:rPr>
      <w:b/>
      <w:u w:val="single"/>
    </w:rPr>
  </w:style>
  <w:style w:type="paragraph" w:customStyle="1" w:styleId="BoldandUnderline">
    <w:name w:val="Bold and Underline"/>
    <w:basedOn w:val="Normal"/>
    <w:link w:val="BoldandUnderlineChar"/>
    <w:qFormat/>
    <w:rsid w:val="004E6AD2"/>
    <w:rPr>
      <w:rFonts w:asciiTheme="minorHAnsi" w:hAnsiTheme="minorHAnsi"/>
      <w:b/>
      <w:u w:val="single"/>
    </w:rPr>
  </w:style>
  <w:style w:type="character" w:customStyle="1" w:styleId="hdr">
    <w:name w:val="hdr"/>
    <w:basedOn w:val="DefaultParagraphFont"/>
    <w:rsid w:val="004E6AD2"/>
  </w:style>
  <w:style w:type="paragraph" w:customStyle="1" w:styleId="StyleStyle49ptBold3">
    <w:name w:val="Style Style4 + 9 pt Bold3"/>
    <w:basedOn w:val="Style4"/>
    <w:link w:val="StyleStyle49ptBold3Char"/>
    <w:qFormat/>
    <w:rsid w:val="004E6AD2"/>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E6AD2"/>
    <w:rPr>
      <w:rFonts w:ascii="Calibri" w:eastAsia="Times New Roman" w:hAnsi="Calibri" w:cs="Times New Roman"/>
      <w:b/>
      <w:bCs/>
      <w:sz w:val="24"/>
      <w:u w:val="single"/>
      <w:lang w:val="x-none"/>
    </w:rPr>
  </w:style>
  <w:style w:type="character" w:customStyle="1" w:styleId="Style9ptUnderline6">
    <w:name w:val="Style 9 pt Underline6"/>
    <w:basedOn w:val="DefaultParagraphFont"/>
    <w:rsid w:val="004E6AD2"/>
    <w:rPr>
      <w:sz w:val="20"/>
      <w:u w:val="single"/>
    </w:rPr>
  </w:style>
  <w:style w:type="character" w:customStyle="1" w:styleId="ct-with-fmlt">
    <w:name w:val="ct-with-fmlt"/>
    <w:basedOn w:val="DefaultParagraphFont"/>
    <w:rsid w:val="004E6AD2"/>
  </w:style>
  <w:style w:type="paragraph" w:customStyle="1" w:styleId="StyleStyle49pt">
    <w:name w:val="Style Style4 + 9 pt"/>
    <w:basedOn w:val="Normal"/>
    <w:link w:val="StyleStyle49ptChar"/>
    <w:qFormat/>
    <w:rsid w:val="004E6AD2"/>
    <w:rPr>
      <w:rFonts w:eastAsia="Times New Roman"/>
      <w:u w:val="single"/>
    </w:rPr>
  </w:style>
  <w:style w:type="character" w:customStyle="1" w:styleId="StyleStyle49ptChar">
    <w:name w:val="Style Style4 + 9 pt Char"/>
    <w:basedOn w:val="DefaultParagraphFont"/>
    <w:link w:val="StyleStyle49pt"/>
    <w:rsid w:val="004E6AD2"/>
    <w:rPr>
      <w:rFonts w:ascii="Georgia" w:eastAsia="Times New Roman" w:hAnsi="Georgia"/>
      <w:u w:val="single"/>
    </w:rPr>
  </w:style>
  <w:style w:type="paragraph" w:customStyle="1" w:styleId="StyleStyle49ptBold">
    <w:name w:val="Style Style4 + 9 pt Bold"/>
    <w:basedOn w:val="Normal"/>
    <w:link w:val="StyleStyle49ptBoldChar"/>
    <w:qFormat/>
    <w:rsid w:val="004E6AD2"/>
    <w:rPr>
      <w:rFonts w:eastAsia="Times New Roman"/>
      <w:b/>
      <w:bCs/>
      <w:u w:val="single"/>
    </w:rPr>
  </w:style>
  <w:style w:type="character" w:customStyle="1" w:styleId="StyleStyle49ptBoldChar">
    <w:name w:val="Style Style4 + 9 pt Bold Char"/>
    <w:basedOn w:val="DefaultParagraphFont"/>
    <w:link w:val="StyleStyle49ptBold"/>
    <w:rsid w:val="004E6AD2"/>
    <w:rPr>
      <w:rFonts w:ascii="Georgia" w:eastAsia="Times New Roman" w:hAnsi="Georgia"/>
      <w:b/>
      <w:bCs/>
      <w:u w:val="single"/>
    </w:rPr>
  </w:style>
  <w:style w:type="paragraph" w:customStyle="1" w:styleId="StyleStyle49ptBoldItalic">
    <w:name w:val="Style Style4 + 9 pt Bold Italic"/>
    <w:basedOn w:val="Normal"/>
    <w:link w:val="StyleStyle49ptBoldItalicChar"/>
    <w:qFormat/>
    <w:rsid w:val="004E6AD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E6AD2"/>
    <w:rPr>
      <w:rFonts w:ascii="Georgia" w:eastAsia="Times New Roman" w:hAnsi="Georgia"/>
      <w:b/>
      <w:bCs/>
      <w:i/>
      <w:iCs/>
      <w:u w:val="single"/>
    </w:rPr>
  </w:style>
  <w:style w:type="paragraph" w:customStyle="1" w:styleId="StyleUnderlined11ptBold">
    <w:name w:val="Style Underlined + 11 pt Bold"/>
    <w:link w:val="StyleUnderlined11ptBoldChar"/>
    <w:qFormat/>
    <w:rsid w:val="004E6AD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E6AD2"/>
    <w:rPr>
      <w:rFonts w:ascii="Arial" w:eastAsia="Times New Roman" w:hAnsi="Arial" w:cs="Arial"/>
      <w:b/>
      <w:bCs/>
      <w:szCs w:val="24"/>
      <w:u w:val="single"/>
    </w:rPr>
  </w:style>
  <w:style w:type="paragraph" w:customStyle="1" w:styleId="StyleUnderlined11pt">
    <w:name w:val="Style Underlined + 11 pt"/>
    <w:link w:val="StyleUnderlined11ptChar"/>
    <w:qFormat/>
    <w:rsid w:val="004E6AD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E6AD2"/>
    <w:rPr>
      <w:rFonts w:ascii="Arial" w:eastAsia="Times New Roman" w:hAnsi="Arial" w:cs="Arial"/>
      <w:szCs w:val="24"/>
      <w:u w:val="single"/>
    </w:rPr>
  </w:style>
  <w:style w:type="character" w:customStyle="1" w:styleId="newscontent">
    <w:name w:val="newscontent"/>
    <w:rsid w:val="004E6AD2"/>
  </w:style>
  <w:style w:type="character" w:customStyle="1" w:styleId="StyleUnderlinePatternClearYellow">
    <w:name w:val="Style Underline Pattern: Clear (Yellow)"/>
    <w:basedOn w:val="DefaultParagraphFont"/>
    <w:rsid w:val="004E6AD2"/>
    <w:rPr>
      <w:u w:val="single"/>
      <w:shd w:val="clear" w:color="auto" w:fill="00FF00"/>
    </w:rPr>
  </w:style>
  <w:style w:type="paragraph" w:customStyle="1" w:styleId="StyleUnderlineChar11pt3">
    <w:name w:val="Style Underline Char + 11 pt3"/>
    <w:link w:val="StyleUnderlineChar11pt3Char"/>
    <w:qFormat/>
    <w:rsid w:val="004E6AD2"/>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E6AD2"/>
    <w:rPr>
      <w:rFonts w:ascii="Arial Narrow" w:eastAsia="Times New Roman" w:hAnsi="Arial Narrow" w:cs="Arial"/>
      <w:noProof w:val="0"/>
      <w:szCs w:val="24"/>
      <w:u w:val="single"/>
      <w:lang w:val="en-US" w:eastAsia="en-US" w:bidi="ar-SA"/>
    </w:rPr>
  </w:style>
  <w:style w:type="character" w:customStyle="1" w:styleId="StyleBoldUnderline1">
    <w:name w:val="Style Bold Underline1"/>
    <w:basedOn w:val="DefaultParagraphFont"/>
    <w:rsid w:val="004E6AD2"/>
    <w:rPr>
      <w:b w:val="0"/>
      <w:bCs/>
      <w:u w:val="single"/>
    </w:rPr>
  </w:style>
  <w:style w:type="paragraph" w:customStyle="1" w:styleId="Cite2">
    <w:name w:val="Cite 2"/>
    <w:basedOn w:val="Normal"/>
    <w:qFormat/>
    <w:rsid w:val="004E6AD2"/>
    <w:rPr>
      <w:rFonts w:eastAsia="MS Mincho"/>
      <w:b/>
      <w:u w:val="single"/>
    </w:rPr>
  </w:style>
  <w:style w:type="character" w:customStyle="1" w:styleId="StyleunderlineBold">
    <w:name w:val="Style underline + Bold"/>
    <w:basedOn w:val="underline"/>
    <w:rsid w:val="004E6AD2"/>
    <w:rPr>
      <w:rFonts w:ascii="Times New Roman" w:hAnsi="Times New Roman" w:cs="Times New Roman" w:hint="default"/>
      <w:b w:val="0"/>
      <w:bCs/>
      <w:sz w:val="20"/>
      <w:u w:val="single"/>
    </w:rPr>
  </w:style>
  <w:style w:type="paragraph" w:customStyle="1" w:styleId="cards0">
    <w:name w:val="cards"/>
    <w:basedOn w:val="Cites"/>
    <w:qFormat/>
    <w:rsid w:val="004E6AD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E6AD2"/>
    <w:rPr>
      <w:sz w:val="20"/>
      <w:u w:val="single"/>
    </w:rPr>
  </w:style>
  <w:style w:type="character" w:customStyle="1" w:styleId="slug-pub-date">
    <w:name w:val="slug-pub-date"/>
    <w:basedOn w:val="DefaultParagraphFont"/>
    <w:rsid w:val="004E6AD2"/>
  </w:style>
  <w:style w:type="character" w:customStyle="1" w:styleId="slug-vol">
    <w:name w:val="slug-vol"/>
    <w:basedOn w:val="DefaultParagraphFont"/>
    <w:rsid w:val="004E6AD2"/>
  </w:style>
  <w:style w:type="character" w:customStyle="1" w:styleId="slug-issue">
    <w:name w:val="slug-issue"/>
    <w:basedOn w:val="DefaultParagraphFont"/>
    <w:rsid w:val="004E6AD2"/>
  </w:style>
  <w:style w:type="character" w:customStyle="1" w:styleId="slug-pages">
    <w:name w:val="slug-pages"/>
    <w:basedOn w:val="DefaultParagraphFont"/>
    <w:rsid w:val="004E6AD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E6AD2"/>
    <w:rPr>
      <w:b/>
      <w:bCs/>
      <w:strike w:val="0"/>
      <w:dstrike w:val="0"/>
      <w:sz w:val="24"/>
      <w:u w:val="none"/>
      <w:effect w:val="none"/>
    </w:rPr>
  </w:style>
  <w:style w:type="character" w:customStyle="1" w:styleId="tagchar">
    <w:name w:val="tagchar"/>
    <w:basedOn w:val="DefaultParagraphFont"/>
    <w:rsid w:val="004E6AD2"/>
  </w:style>
  <w:style w:type="character" w:customStyle="1" w:styleId="pmterms11">
    <w:name w:val="pmterms11"/>
    <w:basedOn w:val="DefaultParagraphFont"/>
    <w:rsid w:val="004E6AD2"/>
    <w:rPr>
      <w:b/>
      <w:bCs/>
      <w:i w:val="0"/>
      <w:iCs w:val="0"/>
      <w:color w:val="000000"/>
    </w:rPr>
  </w:style>
  <w:style w:type="character" w:customStyle="1" w:styleId="StyleUnderlineChar9ptBold">
    <w:name w:val="Style Underline Char + 9 pt Bold"/>
    <w:basedOn w:val="DefaultParagraphFont"/>
    <w:rsid w:val="004E6AD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E6AD2"/>
    <w:rPr>
      <w:szCs w:val="24"/>
      <w:u w:val="single"/>
      <w:lang w:val="en-US" w:eastAsia="en-US" w:bidi="ar-SA"/>
    </w:rPr>
  </w:style>
  <w:style w:type="character" w:customStyle="1" w:styleId="BoldandUnderlineChar2Char1">
    <w:name w:val="Bold and Underline Char2 Char1"/>
    <w:basedOn w:val="DefaultParagraphFont"/>
    <w:rsid w:val="004E6AD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E6AD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E6AD2"/>
    <w:rPr>
      <w:szCs w:val="24"/>
      <w:u w:val="single"/>
      <w:lang w:val="en-US" w:eastAsia="en-US" w:bidi="ar-SA"/>
    </w:rPr>
  </w:style>
  <w:style w:type="paragraph" w:customStyle="1" w:styleId="Language">
    <w:name w:val="Language"/>
    <w:basedOn w:val="Normal"/>
    <w:link w:val="LanguageChar"/>
    <w:qFormat/>
    <w:rsid w:val="004E6AD2"/>
    <w:rPr>
      <w:rFonts w:eastAsia="Times New Roman"/>
      <w:strike/>
      <w:szCs w:val="20"/>
    </w:rPr>
  </w:style>
  <w:style w:type="character" w:customStyle="1" w:styleId="LanguageChar">
    <w:name w:val="Language Char"/>
    <w:basedOn w:val="DefaultParagraphFont"/>
    <w:link w:val="Language"/>
    <w:rsid w:val="004E6AD2"/>
    <w:rPr>
      <w:rFonts w:ascii="Georgia" w:eastAsia="Times New Roman" w:hAnsi="Georgia"/>
      <w:strike/>
      <w:szCs w:val="20"/>
    </w:rPr>
  </w:style>
  <w:style w:type="paragraph" w:customStyle="1" w:styleId="UnderlineChar3">
    <w:name w:val="Underline Char3"/>
    <w:basedOn w:val="Normal"/>
    <w:link w:val="UnderlineChar3Char"/>
    <w:qFormat/>
    <w:rsid w:val="004E6AD2"/>
    <w:rPr>
      <w:rFonts w:eastAsia="Times New Roman"/>
      <w:u w:val="single"/>
    </w:rPr>
  </w:style>
  <w:style w:type="character" w:customStyle="1" w:styleId="UnderlineChar3Char">
    <w:name w:val="Underline Char3 Char"/>
    <w:basedOn w:val="DefaultParagraphFont"/>
    <w:link w:val="UnderlineChar3"/>
    <w:rsid w:val="004E6AD2"/>
    <w:rPr>
      <w:rFonts w:ascii="Georgia" w:eastAsia="Times New Roman" w:hAnsi="Georgia"/>
      <w:u w:val="single"/>
    </w:rPr>
  </w:style>
  <w:style w:type="paragraph" w:customStyle="1" w:styleId="BoldandUnderlineChar3Char">
    <w:name w:val="Bold and Underline Char3 Char"/>
    <w:basedOn w:val="Normal"/>
    <w:link w:val="BoldandUnderlineChar3CharChar"/>
    <w:qFormat/>
    <w:rsid w:val="004E6AD2"/>
    <w:rPr>
      <w:rFonts w:eastAsia="Times New Roman"/>
      <w:b/>
      <w:u w:val="single"/>
    </w:rPr>
  </w:style>
  <w:style w:type="character" w:customStyle="1" w:styleId="BoldandUnderlineChar3CharChar">
    <w:name w:val="Bold and Underline Char3 Char Char"/>
    <w:basedOn w:val="DefaultParagraphFont"/>
    <w:link w:val="BoldandUnderlineChar3Char"/>
    <w:rsid w:val="004E6AD2"/>
    <w:rPr>
      <w:rFonts w:ascii="Georgia" w:eastAsia="Times New Roman" w:hAnsi="Georgia"/>
      <w:b/>
      <w:u w:val="single"/>
    </w:rPr>
  </w:style>
  <w:style w:type="character" w:customStyle="1" w:styleId="UnderlineChar1">
    <w:name w:val="Underline Char1"/>
    <w:basedOn w:val="DefaultParagraphFont"/>
    <w:rsid w:val="004E6AD2"/>
    <w:rPr>
      <w:szCs w:val="24"/>
      <w:u w:val="single"/>
      <w:lang w:val="en-US" w:eastAsia="en-US" w:bidi="ar-SA"/>
    </w:rPr>
  </w:style>
  <w:style w:type="character" w:customStyle="1" w:styleId="BoldandUnderlineChar1Char2Char">
    <w:name w:val="Bold and Underline Char1 Char2 Char"/>
    <w:basedOn w:val="DefaultParagraphFont"/>
    <w:rsid w:val="004E6AD2"/>
    <w:rPr>
      <w:b/>
      <w:szCs w:val="24"/>
      <w:u w:val="single"/>
      <w:lang w:val="en-US" w:eastAsia="en-US" w:bidi="ar-SA"/>
    </w:rPr>
  </w:style>
  <w:style w:type="paragraph" w:customStyle="1" w:styleId="HotRoute">
    <w:name w:val="Hot Route"/>
    <w:basedOn w:val="Normal"/>
    <w:link w:val="HotRouteChar0"/>
    <w:qFormat/>
    <w:rsid w:val="004E6AD2"/>
    <w:pPr>
      <w:ind w:left="144"/>
    </w:pPr>
    <w:rPr>
      <w:rFonts w:eastAsia="Times New Roman"/>
    </w:rPr>
  </w:style>
  <w:style w:type="character" w:customStyle="1" w:styleId="Style12ptBoldUnderline1">
    <w:name w:val="Style 12 pt Bold Underline1"/>
    <w:basedOn w:val="DefaultParagraphFont"/>
    <w:rsid w:val="004E6AD2"/>
    <w:rPr>
      <w:b/>
      <w:bCs/>
      <w:sz w:val="24"/>
      <w:u w:val="single"/>
    </w:rPr>
  </w:style>
  <w:style w:type="character" w:customStyle="1" w:styleId="StyleEmphasisArial12ptBoldNotItalic">
    <w:name w:val="Style Emphasis + Arial 12 pt Bold Not Italic"/>
    <w:basedOn w:val="Emphasis"/>
    <w:rsid w:val="004E6AD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E6AD2"/>
    <w:rPr>
      <w:rFonts w:ascii="SimSun" w:eastAsia="SimSun" w:hAnsi="SimSun"/>
      <w:sz w:val="15"/>
      <w:lang w:eastAsia="zh-CN"/>
    </w:rPr>
  </w:style>
  <w:style w:type="paragraph" w:customStyle="1" w:styleId="UnreadText">
    <w:name w:val="Unread Text"/>
    <w:basedOn w:val="Normal"/>
    <w:next w:val="Normal"/>
    <w:link w:val="UnreadTextChar"/>
    <w:autoRedefine/>
    <w:qFormat/>
    <w:rsid w:val="004E6AD2"/>
    <w:pPr>
      <w:ind w:left="360"/>
    </w:pPr>
    <w:rPr>
      <w:rFonts w:ascii="SimSun" w:eastAsia="SimSun" w:hAnsi="SimSun"/>
      <w:sz w:val="15"/>
      <w:lang w:eastAsia="zh-CN"/>
    </w:rPr>
  </w:style>
  <w:style w:type="character" w:customStyle="1" w:styleId="smallChar">
    <w:name w:val="small Char"/>
    <w:rsid w:val="004E6AD2"/>
    <w:rPr>
      <w:rFonts w:ascii="Calibri" w:eastAsia="Calibri" w:hAnsi="Calibri" w:cs="Calibri"/>
      <w:sz w:val="16"/>
      <w:szCs w:val="20"/>
      <w:lang w:val="x-none" w:eastAsia="x-none"/>
    </w:rPr>
  </w:style>
  <w:style w:type="paragraph" w:customStyle="1" w:styleId="HotRoute0">
    <w:name w:val="Hot Route!"/>
    <w:basedOn w:val="Normal"/>
    <w:qFormat/>
    <w:rsid w:val="004E6AD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E6AD2"/>
    <w:rPr>
      <w:rFonts w:ascii="Times New Roman" w:hAnsi="Times New Roman" w:cs="Times New Roman"/>
      <w:sz w:val="16"/>
      <w:szCs w:val="16"/>
    </w:rPr>
  </w:style>
  <w:style w:type="character" w:customStyle="1" w:styleId="BodyText2Char1">
    <w:name w:val="Body Text 2 Char1"/>
    <w:basedOn w:val="DefaultParagraphFont"/>
    <w:semiHidden/>
    <w:rsid w:val="004E6AD2"/>
    <w:rPr>
      <w:rFonts w:ascii="Times New Roman" w:hAnsi="Times New Roman" w:cs="Times New Roman"/>
      <w:sz w:val="20"/>
    </w:rPr>
  </w:style>
  <w:style w:type="character" w:customStyle="1" w:styleId="Heading2Char1CharCharCharCharCharC">
    <w:name w:val="Heading 2 Char1 Char Char Char Char Char C"/>
    <w:rsid w:val="004E6AD2"/>
    <w:rPr>
      <w:rFonts w:cs="Arial"/>
      <w:b/>
      <w:bCs/>
      <w:iCs/>
      <w:sz w:val="24"/>
      <w:szCs w:val="28"/>
      <w:lang w:val="en-US" w:eastAsia="en-US" w:bidi="ar-SA"/>
    </w:rPr>
  </w:style>
  <w:style w:type="character" w:customStyle="1" w:styleId="underline1">
    <w:name w:val="underline1"/>
    <w:basedOn w:val="DefaultParagraphFont"/>
    <w:rsid w:val="004E6AD2"/>
    <w:rPr>
      <w:u w:val="single"/>
    </w:rPr>
  </w:style>
  <w:style w:type="character" w:customStyle="1" w:styleId="author">
    <w:name w:val="author"/>
    <w:basedOn w:val="DefaultParagraphFont"/>
    <w:rsid w:val="004E6AD2"/>
    <w:rPr>
      <w:rFonts w:ascii="Times New Roman" w:hAnsi="Times New Roman"/>
      <w:b/>
      <w:sz w:val="24"/>
    </w:rPr>
  </w:style>
  <w:style w:type="character" w:customStyle="1" w:styleId="FontStyle291">
    <w:name w:val="Font Style291"/>
    <w:basedOn w:val="DefaultParagraphFont"/>
    <w:uiPriority w:val="99"/>
    <w:rsid w:val="004E6AD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E6AD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E6AD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E6AD2"/>
    <w:rPr>
      <w:rFonts w:ascii="Georgia" w:eastAsia="Times New Roman" w:hAnsi="Georgia"/>
    </w:rPr>
  </w:style>
  <w:style w:type="paragraph" w:customStyle="1" w:styleId="Cards1">
    <w:name w:val="Cards1"/>
    <w:basedOn w:val="Normal"/>
    <w:link w:val="Cards1Char"/>
    <w:qFormat/>
    <w:rsid w:val="004E6AD2"/>
    <w:pPr>
      <w:ind w:left="288"/>
    </w:pPr>
    <w:rPr>
      <w:rFonts w:eastAsia="Times New Roman"/>
      <w:u w:val="single"/>
    </w:rPr>
  </w:style>
  <w:style w:type="character" w:customStyle="1" w:styleId="Cards1Char">
    <w:name w:val="Cards1 Char"/>
    <w:basedOn w:val="DefaultParagraphFont"/>
    <w:link w:val="Cards1"/>
    <w:rsid w:val="004E6AD2"/>
    <w:rPr>
      <w:rFonts w:ascii="Georgia" w:eastAsia="Times New Roman" w:hAnsi="Georgia"/>
      <w:u w:val="single"/>
    </w:rPr>
  </w:style>
  <w:style w:type="paragraph" w:customStyle="1" w:styleId="StyleCardTextTimesNewRoman11ptUnderline">
    <w:name w:val="Style Card Text + Times New Roman 11 pt Underline"/>
    <w:link w:val="StyleCardTextTimesNewRoman11ptUnderlineChar"/>
    <w:qFormat/>
    <w:rsid w:val="004E6AD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E6AD2"/>
    <w:rPr>
      <w:rFonts w:ascii="Arial" w:eastAsia="Calibri" w:hAnsi="Arial" w:cs="Arial"/>
      <w:u w:val="single"/>
    </w:rPr>
  </w:style>
  <w:style w:type="character" w:customStyle="1" w:styleId="EmphasizeThis">
    <w:name w:val="EmphasizeThis"/>
    <w:rsid w:val="004E6AD2"/>
    <w:rPr>
      <w:rFonts w:ascii="Georgia" w:hAnsi="Georgia"/>
      <w:b/>
      <w:iCs/>
      <w:sz w:val="24"/>
      <w:u w:val="thick"/>
    </w:rPr>
  </w:style>
  <w:style w:type="paragraph" w:customStyle="1" w:styleId="Stylecard8pt">
    <w:name w:val="Style card + 8 pt"/>
    <w:basedOn w:val="Normal"/>
    <w:link w:val="Stylecard8ptChar"/>
    <w:qFormat/>
    <w:rsid w:val="004E6AD2"/>
    <w:pPr>
      <w:ind w:left="288" w:right="288"/>
    </w:pPr>
    <w:rPr>
      <w:bCs/>
      <w:color w:val="000000"/>
      <w:sz w:val="16"/>
      <w:lang w:eastAsia="ar-SA"/>
    </w:rPr>
  </w:style>
  <w:style w:type="character" w:customStyle="1" w:styleId="Stylecard8ptChar">
    <w:name w:val="Style card + 8 pt Char"/>
    <w:basedOn w:val="DefaultParagraphFont"/>
    <w:link w:val="Stylecard8pt"/>
    <w:rsid w:val="004E6AD2"/>
    <w:rPr>
      <w:rFonts w:ascii="Georgia" w:hAnsi="Georgia"/>
      <w:bCs/>
      <w:color w:val="000000"/>
      <w:sz w:val="16"/>
      <w:lang w:eastAsia="ar-SA"/>
    </w:rPr>
  </w:style>
  <w:style w:type="character" w:customStyle="1" w:styleId="bhl">
    <w:name w:val="bhl"/>
    <w:basedOn w:val="DefaultParagraphFont"/>
    <w:rsid w:val="004E6AD2"/>
  </w:style>
  <w:style w:type="paragraph" w:customStyle="1" w:styleId="TagGA11">
    <w:name w:val="Tag GA 11"/>
    <w:basedOn w:val="TOC1"/>
    <w:qFormat/>
    <w:rsid w:val="004E6AD2"/>
    <w:pPr>
      <w:spacing w:before="0" w:after="160"/>
    </w:pPr>
    <w:rPr>
      <w:rFonts w:eastAsia="Calibri"/>
      <w:u w:val="none"/>
      <w:lang w:bidi="ar-SA"/>
    </w:rPr>
  </w:style>
  <w:style w:type="paragraph" w:customStyle="1" w:styleId="CiteCard">
    <w:name w:val="Cite/Card"/>
    <w:basedOn w:val="TOC2"/>
    <w:qFormat/>
    <w:rsid w:val="004E6AD2"/>
    <w:pPr>
      <w:tabs>
        <w:tab w:val="left" w:pos="4360"/>
      </w:tabs>
      <w:ind w:left="220"/>
    </w:pPr>
    <w:rPr>
      <w:rFonts w:eastAsia="Calibri"/>
      <w:sz w:val="22"/>
      <w:lang w:bidi="ar-SA"/>
    </w:rPr>
  </w:style>
  <w:style w:type="character" w:customStyle="1" w:styleId="CardTextUnderlinedChar">
    <w:name w:val="Card Text Underlined Char"/>
    <w:basedOn w:val="DefaultParagraphFont"/>
    <w:rsid w:val="004E6AD2"/>
    <w:rPr>
      <w:rFonts w:ascii="Georgia" w:eastAsia="Times New Roman" w:hAnsi="Georgia" w:hint="default"/>
      <w:sz w:val="22"/>
      <w:u w:val="single"/>
      <w:lang w:eastAsia="zh-CN"/>
    </w:rPr>
  </w:style>
  <w:style w:type="character" w:customStyle="1" w:styleId="addmd">
    <w:name w:val="addmd"/>
    <w:basedOn w:val="DefaultParagraphFont"/>
    <w:rsid w:val="004E6AD2"/>
  </w:style>
  <w:style w:type="character" w:customStyle="1" w:styleId="UnderlinedTextCharChar">
    <w:name w:val="Underlined Text Char Char"/>
    <w:basedOn w:val="DefaultParagraphFont"/>
    <w:rsid w:val="004E6AD2"/>
    <w:rPr>
      <w:rFonts w:cs="Arial"/>
      <w:bCs/>
      <w:noProof w:val="0"/>
      <w:szCs w:val="26"/>
      <w:u w:val="single"/>
      <w:lang w:val="en-US" w:eastAsia="en-US" w:bidi="ar-SA"/>
    </w:rPr>
  </w:style>
  <w:style w:type="character" w:customStyle="1" w:styleId="CardText1Char">
    <w:name w:val="Card Text 1 Char"/>
    <w:rsid w:val="004E6AD2"/>
    <w:rPr>
      <w:rFonts w:ascii="Georgia" w:hAnsi="Georgia"/>
      <w:color w:val="000000"/>
      <w:sz w:val="22"/>
      <w:szCs w:val="22"/>
      <w:u w:val="single"/>
    </w:rPr>
  </w:style>
  <w:style w:type="character" w:customStyle="1" w:styleId="BoldUnderlining">
    <w:name w:val="Bold Underlining"/>
    <w:rsid w:val="004E6AD2"/>
    <w:rPr>
      <w:u w:val="single"/>
    </w:rPr>
  </w:style>
  <w:style w:type="character" w:customStyle="1" w:styleId="Intemphasis">
    <w:name w:val="Intemphasis"/>
    <w:uiPriority w:val="1"/>
    <w:qFormat/>
    <w:rsid w:val="004E6AD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E6AD2"/>
    <w:pPr>
      <w:ind w:left="288" w:right="288"/>
    </w:pPr>
    <w:rPr>
      <w:szCs w:val="16"/>
    </w:rPr>
  </w:style>
  <w:style w:type="character" w:customStyle="1" w:styleId="cardtextChar3">
    <w:name w:val="cardtext Char"/>
    <w:basedOn w:val="DefaultParagraphFont"/>
    <w:link w:val="cardtext2"/>
    <w:rsid w:val="004E6AD2"/>
    <w:rPr>
      <w:rFonts w:ascii="Georgia" w:hAnsi="Georgia"/>
      <w:szCs w:val="16"/>
    </w:rPr>
  </w:style>
  <w:style w:type="character" w:customStyle="1" w:styleId="BoldUnderlineChar10">
    <w:name w:val="BoldUnderline Char1"/>
    <w:rsid w:val="004E6AD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E6AD2"/>
    <w:pPr>
      <w:spacing w:after="200"/>
      <w:contextualSpacing/>
    </w:pPr>
    <w:rPr>
      <w:rFonts w:eastAsia="Calibri"/>
      <w:u w:val="single"/>
    </w:rPr>
  </w:style>
  <w:style w:type="character" w:customStyle="1" w:styleId="UnderlinedCardTextChar">
    <w:name w:val="Underlined Card Text Char"/>
    <w:link w:val="UnderlinedCardText"/>
    <w:rsid w:val="004E6AD2"/>
    <w:rPr>
      <w:rFonts w:ascii="Georgia" w:eastAsia="Calibri" w:hAnsi="Georgia"/>
      <w:u w:val="single"/>
    </w:rPr>
  </w:style>
  <w:style w:type="character" w:customStyle="1" w:styleId="Hyperlink6">
    <w:name w:val="Hyperlink6"/>
    <w:basedOn w:val="DefaultParagraphFont"/>
    <w:rsid w:val="004E6AD2"/>
    <w:rPr>
      <w:color w:val="3300CC"/>
      <w:u w:val="single"/>
    </w:rPr>
  </w:style>
  <w:style w:type="paragraph" w:customStyle="1" w:styleId="Tag12">
    <w:name w:val="Tag12"/>
    <w:basedOn w:val="Normal"/>
    <w:qFormat/>
    <w:rsid w:val="004E6AD2"/>
    <w:pPr>
      <w:contextualSpacing/>
    </w:pPr>
    <w:rPr>
      <w:rFonts w:eastAsia="Cambria"/>
      <w:b/>
    </w:rPr>
  </w:style>
  <w:style w:type="character" w:customStyle="1" w:styleId="citation0">
    <w:name w:val="citation"/>
    <w:basedOn w:val="DefaultParagraphFont"/>
    <w:rsid w:val="004E6AD2"/>
  </w:style>
  <w:style w:type="paragraph" w:customStyle="1" w:styleId="UnderlineText">
    <w:name w:val="Underline Text"/>
    <w:basedOn w:val="Normal"/>
    <w:link w:val="UnderlineTextChar"/>
    <w:qFormat/>
    <w:rsid w:val="004E6AD2"/>
    <w:pPr>
      <w:ind w:left="288"/>
    </w:pPr>
    <w:rPr>
      <w:rFonts w:eastAsia="Times New Roman"/>
      <w:u w:val="single"/>
    </w:rPr>
  </w:style>
  <w:style w:type="character" w:customStyle="1" w:styleId="UnderlineTextChar">
    <w:name w:val="Underline Text Char"/>
    <w:basedOn w:val="DefaultParagraphFont"/>
    <w:link w:val="UnderlineText"/>
    <w:rsid w:val="004E6AD2"/>
    <w:rPr>
      <w:rFonts w:ascii="Georgia" w:eastAsia="Times New Roman" w:hAnsi="Georgia"/>
      <w:u w:val="single"/>
    </w:rPr>
  </w:style>
  <w:style w:type="character" w:customStyle="1" w:styleId="il">
    <w:name w:val="il"/>
    <w:basedOn w:val="DefaultParagraphFont"/>
    <w:rsid w:val="004E6AD2"/>
  </w:style>
  <w:style w:type="character" w:customStyle="1" w:styleId="commentstext">
    <w:name w:val="comments_text"/>
    <w:uiPriority w:val="99"/>
    <w:rsid w:val="004E6AD2"/>
    <w:rPr>
      <w:rFonts w:cs="Times New Roman"/>
    </w:rPr>
  </w:style>
  <w:style w:type="paragraph" w:customStyle="1" w:styleId="Heading42">
    <w:name w:val="Heading 42"/>
    <w:basedOn w:val="Normal"/>
    <w:qFormat/>
    <w:rsid w:val="004E6AD2"/>
    <w:rPr>
      <w:rFonts w:eastAsia="Times New Roman"/>
    </w:rPr>
  </w:style>
  <w:style w:type="paragraph" w:customStyle="1" w:styleId="DebateNormal">
    <w:name w:val="DebateNormal"/>
    <w:basedOn w:val="Normal"/>
    <w:link w:val="DebateNormalChar"/>
    <w:qFormat/>
    <w:rsid w:val="004E6AD2"/>
    <w:pPr>
      <w:spacing w:line="276" w:lineRule="auto"/>
    </w:pPr>
    <w:rPr>
      <w:rFonts w:eastAsia="Calibri"/>
      <w:szCs w:val="20"/>
    </w:rPr>
  </w:style>
  <w:style w:type="character" w:customStyle="1" w:styleId="DebateNormalChar">
    <w:name w:val="DebateNormal Char"/>
    <w:basedOn w:val="DefaultParagraphFont"/>
    <w:link w:val="DebateNormal"/>
    <w:rsid w:val="004E6AD2"/>
    <w:rPr>
      <w:rFonts w:ascii="Georgia" w:eastAsia="Calibri" w:hAnsi="Georgia"/>
      <w:szCs w:val="20"/>
    </w:rPr>
  </w:style>
  <w:style w:type="paragraph" w:customStyle="1" w:styleId="DebateEmphasis">
    <w:name w:val="DebateEmphasis"/>
    <w:basedOn w:val="Normal"/>
    <w:link w:val="DebateEmphasisChar"/>
    <w:qFormat/>
    <w:rsid w:val="004E6AD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E6AD2"/>
    <w:rPr>
      <w:rFonts w:ascii="Georgia" w:eastAsia="Calibri" w:hAnsi="Georgia"/>
      <w:b/>
      <w:szCs w:val="20"/>
      <w:u w:val="single"/>
    </w:rPr>
  </w:style>
  <w:style w:type="paragraph" w:customStyle="1" w:styleId="NormalCite">
    <w:name w:val="NormalCite"/>
    <w:link w:val="NormalCiteChar"/>
    <w:qFormat/>
    <w:rsid w:val="004E6AD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E6AD2"/>
    <w:rPr>
      <w:rFonts w:ascii="Times New Roman" w:hAnsi="Times New Roman" w:cs="Times New Roman"/>
      <w:sz w:val="18"/>
    </w:rPr>
  </w:style>
  <w:style w:type="character" w:customStyle="1" w:styleId="articletext">
    <w:name w:val="articletext"/>
    <w:basedOn w:val="DefaultParagraphFont"/>
    <w:rsid w:val="004E6AD2"/>
  </w:style>
  <w:style w:type="character" w:customStyle="1" w:styleId="grey10">
    <w:name w:val="grey10"/>
    <w:basedOn w:val="DefaultParagraphFont"/>
    <w:rsid w:val="004E6AD2"/>
  </w:style>
  <w:style w:type="character" w:customStyle="1" w:styleId="navy13bd">
    <w:name w:val="navy13bd"/>
    <w:basedOn w:val="DefaultParagraphFont"/>
    <w:rsid w:val="004E6AD2"/>
  </w:style>
  <w:style w:type="character" w:customStyle="1" w:styleId="Style9ptUnderline2">
    <w:name w:val="Style 9 pt Underline2"/>
    <w:basedOn w:val="DefaultParagraphFont"/>
    <w:rsid w:val="004E6AD2"/>
    <w:rPr>
      <w:sz w:val="20"/>
      <w:u w:val="single"/>
    </w:rPr>
  </w:style>
  <w:style w:type="character" w:customStyle="1" w:styleId="Style9ptBoldUnderline1">
    <w:name w:val="Style 9 pt Bold Underline1"/>
    <w:basedOn w:val="DefaultParagraphFont"/>
    <w:rsid w:val="004E6AD2"/>
    <w:rPr>
      <w:b/>
      <w:bCs/>
      <w:sz w:val="20"/>
      <w:u w:val="single"/>
    </w:rPr>
  </w:style>
  <w:style w:type="character" w:customStyle="1" w:styleId="TagsCharChar">
    <w:name w:val="Tags Char Char"/>
    <w:basedOn w:val="DefaultParagraphFont"/>
    <w:rsid w:val="004E6AD2"/>
    <w:rPr>
      <w:rFonts w:eastAsia="SimSun"/>
      <w:b/>
      <w:sz w:val="24"/>
      <w:lang w:val="en-US" w:eastAsia="zh-CN" w:bidi="ar-SA"/>
    </w:rPr>
  </w:style>
  <w:style w:type="paragraph" w:customStyle="1" w:styleId="cardCharCharCharChar">
    <w:name w:val="card Char Char Char Char"/>
    <w:basedOn w:val="Normal"/>
    <w:qFormat/>
    <w:rsid w:val="004E6AD2"/>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
    <w:qFormat/>
    <w:rsid w:val="004E6AD2"/>
    <w:rPr>
      <w:rFonts w:eastAsia="Times New Roman"/>
      <w:u w:val="single"/>
    </w:rPr>
  </w:style>
  <w:style w:type="character" w:customStyle="1" w:styleId="CARDChar">
    <w:name w:val="CARD Char"/>
    <w:basedOn w:val="DefaultParagraphFont"/>
    <w:link w:val="CARD"/>
    <w:rsid w:val="004E6AD2"/>
    <w:rPr>
      <w:rFonts w:ascii="Georgia" w:eastAsia="Times New Roman" w:hAnsi="Georgia"/>
      <w:u w:val="single"/>
    </w:rPr>
  </w:style>
  <w:style w:type="paragraph" w:customStyle="1" w:styleId="Normal2">
    <w:name w:val="Normal2"/>
    <w:basedOn w:val="Normal"/>
    <w:qFormat/>
    <w:rsid w:val="004E6AD2"/>
    <w:rPr>
      <w:rFonts w:eastAsia="Times New Roman"/>
    </w:rPr>
  </w:style>
  <w:style w:type="character" w:customStyle="1" w:styleId="Style11ptThickunderline">
    <w:name w:val="Style 11 pt Thick underline"/>
    <w:rsid w:val="004E6AD2"/>
    <w:rPr>
      <w:rFonts w:ascii="Times New Roman" w:hAnsi="Times New Roman"/>
      <w:sz w:val="20"/>
      <w:u w:val="single"/>
    </w:rPr>
  </w:style>
  <w:style w:type="character" w:customStyle="1" w:styleId="Style11ptBoldThickunderline">
    <w:name w:val="Style 11 pt Bold Thick underline"/>
    <w:rsid w:val="004E6AD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E6AD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E6AD2"/>
    <w:rPr>
      <w:rFonts w:ascii="Georgia" w:eastAsia="Times New Roman" w:hAnsi="Georgia"/>
      <w:szCs w:val="20"/>
      <w:u w:val="thick"/>
    </w:rPr>
  </w:style>
  <w:style w:type="paragraph" w:customStyle="1" w:styleId="StyleUnderlineBoldIndent11pt">
    <w:name w:val="Style Underline + Bold Indent + 11 pt"/>
    <w:basedOn w:val="UnderlineBoldIndent"/>
    <w:link w:val="StyleUnderlineBoldIndent11ptChar"/>
    <w:qFormat/>
    <w:rsid w:val="004E6AD2"/>
    <w:rPr>
      <w:u w:val="single"/>
    </w:rPr>
  </w:style>
  <w:style w:type="character" w:customStyle="1" w:styleId="StyleUnderlineBoldIndent11ptChar">
    <w:name w:val="Style Underline + Bold Indent + 11 pt Char"/>
    <w:link w:val="StyleUnderlineBoldIndent11pt"/>
    <w:rsid w:val="004E6AD2"/>
    <w:rPr>
      <w:rFonts w:ascii="Georgia" w:eastAsia="Times New Roman" w:hAnsi="Georgia"/>
      <w:szCs w:val="20"/>
      <w:u w:val="single"/>
    </w:rPr>
  </w:style>
  <w:style w:type="paragraph" w:customStyle="1" w:styleId="StyleUnderlineBoldIndent11ptBold">
    <w:name w:val="Style Underline + Bold Indent + 11 pt Bold"/>
    <w:basedOn w:val="UnderlineBoldIndent"/>
    <w:link w:val="StyleUnderlineBoldIndent11ptBoldChar"/>
    <w:qFormat/>
    <w:rsid w:val="004E6AD2"/>
    <w:rPr>
      <w:b/>
      <w:bCs/>
      <w:u w:val="single"/>
    </w:rPr>
  </w:style>
  <w:style w:type="character" w:customStyle="1" w:styleId="StyleUnderlineBoldIndent11ptBoldChar">
    <w:name w:val="Style Underline + Bold Indent + 11 pt Bold Char"/>
    <w:link w:val="StyleUnderlineBoldIndent11ptBold"/>
    <w:rsid w:val="004E6AD2"/>
    <w:rPr>
      <w:rFonts w:ascii="Georgia" w:eastAsia="Times New Roman" w:hAnsi="Georgia"/>
      <w:b/>
      <w:bCs/>
      <w:szCs w:val="20"/>
      <w:u w:val="single"/>
    </w:rPr>
  </w:style>
  <w:style w:type="paragraph" w:customStyle="1" w:styleId="Normal20pt">
    <w:name w:val="Normal  + 20 pt"/>
    <w:basedOn w:val="Normal"/>
    <w:uiPriority w:val="6"/>
    <w:qFormat/>
    <w:rsid w:val="004E6AD2"/>
    <w:rPr>
      <w:bCs/>
      <w:u w:val="single"/>
    </w:rPr>
  </w:style>
  <w:style w:type="paragraph" w:customStyle="1" w:styleId="author-name">
    <w:name w:val="author-name"/>
    <w:basedOn w:val="Normal"/>
    <w:qFormat/>
    <w:rsid w:val="004E6AD2"/>
    <w:pPr>
      <w:spacing w:before="100" w:beforeAutospacing="1" w:after="100" w:afterAutospacing="1"/>
    </w:pPr>
    <w:rPr>
      <w:rFonts w:eastAsia="Times New Roman"/>
    </w:rPr>
  </w:style>
  <w:style w:type="paragraph" w:customStyle="1" w:styleId="author-credentials">
    <w:name w:val="author-credentials"/>
    <w:basedOn w:val="Normal"/>
    <w:qFormat/>
    <w:rsid w:val="004E6AD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E6AD2"/>
    <w:rPr>
      <w:rFonts w:ascii="Consolas" w:hAnsi="Consolas" w:cs="Consolas"/>
      <w:sz w:val="20"/>
      <w:szCs w:val="20"/>
    </w:rPr>
  </w:style>
  <w:style w:type="character" w:customStyle="1" w:styleId="headline">
    <w:name w:val="headline"/>
    <w:basedOn w:val="DefaultParagraphFont"/>
    <w:rsid w:val="004E6AD2"/>
  </w:style>
  <w:style w:type="character" w:customStyle="1" w:styleId="yshortcuts">
    <w:name w:val="yshortcuts"/>
    <w:basedOn w:val="DefaultParagraphFont"/>
    <w:rsid w:val="004E6AD2"/>
  </w:style>
  <w:style w:type="character" w:customStyle="1" w:styleId="HotRouteChar0">
    <w:name w:val="Hot Route Char"/>
    <w:link w:val="HotRoute"/>
    <w:rsid w:val="004E6AD2"/>
    <w:rPr>
      <w:rFonts w:ascii="Georgia" w:eastAsia="Times New Roman" w:hAnsi="Georgia"/>
    </w:rPr>
  </w:style>
  <w:style w:type="paragraph" w:styleId="PlainText">
    <w:name w:val="Plain Text"/>
    <w:basedOn w:val="Normal"/>
    <w:link w:val="PlainTextChar"/>
    <w:rsid w:val="004E6AD2"/>
    <w:rPr>
      <w:rFonts w:ascii="Courier New" w:eastAsia="Times New Roman" w:hAnsi="Courier New" w:cs="Courier New"/>
      <w:szCs w:val="20"/>
    </w:rPr>
  </w:style>
  <w:style w:type="character" w:customStyle="1" w:styleId="PlainTextChar">
    <w:name w:val="Plain Text Char"/>
    <w:basedOn w:val="DefaultParagraphFont"/>
    <w:link w:val="PlainText"/>
    <w:rsid w:val="004E6AD2"/>
    <w:rPr>
      <w:rFonts w:ascii="Courier New" w:eastAsia="Times New Roman" w:hAnsi="Courier New" w:cs="Courier New"/>
      <w:szCs w:val="20"/>
    </w:rPr>
  </w:style>
  <w:style w:type="paragraph" w:customStyle="1" w:styleId="Microtext0">
    <w:name w:val="Microtext"/>
    <w:basedOn w:val="Normal"/>
    <w:next w:val="Normal"/>
    <w:link w:val="MicrotextChar0"/>
    <w:qFormat/>
    <w:rsid w:val="004E6AD2"/>
    <w:rPr>
      <w:sz w:val="12"/>
    </w:rPr>
  </w:style>
  <w:style w:type="character" w:customStyle="1" w:styleId="MicrotextChar0">
    <w:name w:val="Microtext Char"/>
    <w:link w:val="Microtext0"/>
    <w:rsid w:val="004E6AD2"/>
    <w:rPr>
      <w:rFonts w:ascii="Georgia" w:hAnsi="Georgia"/>
      <w:sz w:val="12"/>
    </w:rPr>
  </w:style>
  <w:style w:type="paragraph" w:customStyle="1" w:styleId="Style6">
    <w:name w:val="Style6"/>
    <w:basedOn w:val="Normal"/>
    <w:link w:val="Style6Char"/>
    <w:autoRedefine/>
    <w:qFormat/>
    <w:rsid w:val="004E6AD2"/>
    <w:rPr>
      <w:b/>
    </w:rPr>
  </w:style>
  <w:style w:type="character" w:customStyle="1" w:styleId="Style6Char">
    <w:name w:val="Style6 Char"/>
    <w:basedOn w:val="DefaultParagraphFont"/>
    <w:link w:val="Style6"/>
    <w:rsid w:val="004E6AD2"/>
    <w:rPr>
      <w:rFonts w:ascii="Georgia" w:hAnsi="Georgia"/>
      <w:b/>
    </w:rPr>
  </w:style>
  <w:style w:type="paragraph" w:customStyle="1" w:styleId="Style11">
    <w:name w:val="Style11"/>
    <w:basedOn w:val="Normal"/>
    <w:link w:val="Style11Char"/>
    <w:qFormat/>
    <w:rsid w:val="004E6AD2"/>
    <w:rPr>
      <w:rFonts w:eastAsia="Times New Roman"/>
      <w:b/>
      <w:szCs w:val="20"/>
      <w:u w:val="thick"/>
    </w:rPr>
  </w:style>
  <w:style w:type="paragraph" w:customStyle="1" w:styleId="Style12">
    <w:name w:val="Style12"/>
    <w:basedOn w:val="Normal"/>
    <w:link w:val="Style12Char"/>
    <w:qFormat/>
    <w:rsid w:val="004E6AD2"/>
    <w:rPr>
      <w:rFonts w:eastAsia="Times New Roman"/>
      <w:b/>
      <w:u w:val="thick"/>
    </w:rPr>
  </w:style>
  <w:style w:type="character" w:customStyle="1" w:styleId="Style11Char">
    <w:name w:val="Style11 Char"/>
    <w:basedOn w:val="DefaultParagraphFont"/>
    <w:link w:val="Style11"/>
    <w:rsid w:val="004E6AD2"/>
    <w:rPr>
      <w:rFonts w:ascii="Georgia" w:eastAsia="Times New Roman" w:hAnsi="Georgia"/>
      <w:b/>
      <w:szCs w:val="20"/>
      <w:u w:val="thick"/>
    </w:rPr>
  </w:style>
  <w:style w:type="character" w:customStyle="1" w:styleId="Style12Char">
    <w:name w:val="Style12 Char"/>
    <w:basedOn w:val="DefaultParagraphFont"/>
    <w:link w:val="Style12"/>
    <w:rsid w:val="004E6AD2"/>
    <w:rPr>
      <w:rFonts w:ascii="Georgia" w:eastAsia="Times New Roman" w:hAnsi="Georgia"/>
      <w:b/>
      <w:u w:val="thick"/>
    </w:rPr>
  </w:style>
  <w:style w:type="character" w:customStyle="1" w:styleId="caps-label">
    <w:name w:val="caps-label"/>
    <w:basedOn w:val="DefaultParagraphFont"/>
    <w:rsid w:val="004E6AD2"/>
  </w:style>
  <w:style w:type="character" w:customStyle="1" w:styleId="wikiexternallink">
    <w:name w:val="wikiexternallink"/>
    <w:basedOn w:val="DefaultParagraphFont"/>
    <w:rsid w:val="004E6AD2"/>
  </w:style>
  <w:style w:type="character" w:customStyle="1" w:styleId="StyleStyleBoldUnderlineIntenseEmphasisUnderlineapple-style-s">
    <w:name w:val="Style Style Bold UnderlineIntense EmphasisUnderlineapple-style-s..."/>
    <w:basedOn w:val="DefaultParagraphFont"/>
    <w:rsid w:val="004E6AD2"/>
    <w:rPr>
      <w:b w:val="0"/>
      <w:bCs w:val="0"/>
      <w:sz w:val="22"/>
      <w:u w:val="single"/>
      <w:bdr w:val="none" w:sz="0" w:space="0" w:color="auto"/>
    </w:rPr>
  </w:style>
  <w:style w:type="paragraph" w:customStyle="1" w:styleId="blocktitle0">
    <w:name w:val="block title"/>
    <w:basedOn w:val="Normal"/>
    <w:link w:val="blocktitleChar0"/>
    <w:autoRedefine/>
    <w:qFormat/>
    <w:rsid w:val="004E6AD2"/>
    <w:pPr>
      <w:spacing w:after="240"/>
      <w:jc w:val="center"/>
      <w:outlineLvl w:val="0"/>
    </w:pPr>
    <w:rPr>
      <w:rFonts w:eastAsia="Calibri"/>
      <w:b/>
      <w:caps/>
      <w:sz w:val="28"/>
      <w:szCs w:val="28"/>
      <w:lang w:val="es-ES"/>
    </w:rPr>
  </w:style>
  <w:style w:type="character" w:customStyle="1" w:styleId="UnderlineCard">
    <w:name w:val="Underline Card"/>
    <w:uiPriority w:val="6"/>
    <w:qFormat/>
    <w:rsid w:val="004E6AD2"/>
    <w:rPr>
      <w:rFonts w:ascii="Arial" w:hAnsi="Arial"/>
      <w:b w:val="0"/>
      <w:bCs/>
      <w:sz w:val="20"/>
      <w:u w:val="single"/>
    </w:rPr>
  </w:style>
  <w:style w:type="character" w:customStyle="1" w:styleId="story-author">
    <w:name w:val="story-author"/>
    <w:basedOn w:val="DefaultParagraphFont"/>
    <w:rsid w:val="004E6AD2"/>
  </w:style>
  <w:style w:type="paragraph" w:customStyle="1" w:styleId="type">
    <w:name w:val="type"/>
    <w:basedOn w:val="Normal"/>
    <w:qFormat/>
    <w:rsid w:val="004E6AD2"/>
    <w:pPr>
      <w:spacing w:before="100" w:beforeAutospacing="1" w:after="100" w:afterAutospacing="1"/>
    </w:pPr>
    <w:rPr>
      <w:rFonts w:eastAsia="Times New Roman"/>
    </w:rPr>
  </w:style>
  <w:style w:type="character" w:customStyle="1" w:styleId="institution">
    <w:name w:val="institution"/>
    <w:basedOn w:val="DefaultParagraphFont"/>
    <w:rsid w:val="004E6AD2"/>
  </w:style>
  <w:style w:type="character" w:customStyle="1" w:styleId="abodyblack3">
    <w:name w:val="abodyblack3"/>
    <w:basedOn w:val="DefaultParagraphFont"/>
    <w:rsid w:val="004E6AD2"/>
  </w:style>
  <w:style w:type="paragraph" w:customStyle="1" w:styleId="UnderlineChar2CharChar">
    <w:name w:val="Underline Char2 Char Char"/>
    <w:basedOn w:val="Normal"/>
    <w:link w:val="UnderlineChar2CharCharChar"/>
    <w:qFormat/>
    <w:rsid w:val="004E6AD2"/>
    <w:rPr>
      <w:rFonts w:eastAsia="MS Mincho"/>
      <w:szCs w:val="20"/>
      <w:u w:val="single"/>
    </w:rPr>
  </w:style>
  <w:style w:type="character" w:customStyle="1" w:styleId="UnderlineChar2CharCharChar">
    <w:name w:val="Underline Char2 Char Char Char"/>
    <w:link w:val="UnderlineChar2CharChar"/>
    <w:rsid w:val="004E6AD2"/>
    <w:rPr>
      <w:rFonts w:ascii="Georgia" w:eastAsia="MS Mincho" w:hAnsi="Georgia"/>
      <w:szCs w:val="20"/>
      <w:u w:val="single"/>
    </w:rPr>
  </w:style>
  <w:style w:type="character" w:customStyle="1" w:styleId="CharacterStyle1">
    <w:name w:val="Character Style 1"/>
    <w:rsid w:val="004E6AD2"/>
    <w:rPr>
      <w:sz w:val="20"/>
      <w:szCs w:val="20"/>
    </w:rPr>
  </w:style>
  <w:style w:type="character" w:customStyle="1" w:styleId="FontStyle177">
    <w:name w:val="Font Style177"/>
    <w:basedOn w:val="DefaultParagraphFont"/>
    <w:uiPriority w:val="99"/>
    <w:rsid w:val="004E6AD2"/>
    <w:rPr>
      <w:rFonts w:ascii="Times New Roman" w:hAnsi="Times New Roman" w:cs="Times New Roman"/>
      <w:sz w:val="20"/>
      <w:szCs w:val="20"/>
    </w:rPr>
  </w:style>
  <w:style w:type="character" w:customStyle="1" w:styleId="FontStyle173">
    <w:name w:val="Font Style173"/>
    <w:basedOn w:val="DefaultParagraphFont"/>
    <w:uiPriority w:val="99"/>
    <w:rsid w:val="004E6AD2"/>
    <w:rPr>
      <w:rFonts w:ascii="Times New Roman" w:hAnsi="Times New Roman" w:cs="Times New Roman"/>
      <w:sz w:val="14"/>
      <w:szCs w:val="14"/>
    </w:rPr>
  </w:style>
  <w:style w:type="character" w:customStyle="1" w:styleId="FontStyle151">
    <w:name w:val="Font Style151"/>
    <w:basedOn w:val="DefaultParagraphFont"/>
    <w:uiPriority w:val="99"/>
    <w:rsid w:val="004E6AD2"/>
    <w:rPr>
      <w:rFonts w:ascii="Arial Narrow" w:hAnsi="Arial Narrow" w:cs="Arial Narrow"/>
      <w:b/>
      <w:bCs/>
      <w:sz w:val="12"/>
      <w:szCs w:val="12"/>
    </w:rPr>
  </w:style>
  <w:style w:type="character" w:customStyle="1" w:styleId="FontStyle156">
    <w:name w:val="Font Style156"/>
    <w:basedOn w:val="DefaultParagraphFont"/>
    <w:uiPriority w:val="99"/>
    <w:rsid w:val="004E6AD2"/>
    <w:rPr>
      <w:rFonts w:ascii="Arial Narrow" w:hAnsi="Arial Narrow" w:cs="Arial Narrow"/>
      <w:sz w:val="8"/>
      <w:szCs w:val="8"/>
    </w:rPr>
  </w:style>
  <w:style w:type="character" w:customStyle="1" w:styleId="FontStyle160">
    <w:name w:val="Font Style160"/>
    <w:basedOn w:val="DefaultParagraphFont"/>
    <w:uiPriority w:val="99"/>
    <w:rsid w:val="004E6AD2"/>
    <w:rPr>
      <w:rFonts w:ascii="Times New Roman" w:hAnsi="Times New Roman" w:cs="Times New Roman"/>
      <w:b/>
      <w:bCs/>
      <w:sz w:val="20"/>
      <w:szCs w:val="20"/>
    </w:rPr>
  </w:style>
  <w:style w:type="character" w:customStyle="1" w:styleId="FontStyle178">
    <w:name w:val="Font Style178"/>
    <w:basedOn w:val="DefaultParagraphFont"/>
    <w:uiPriority w:val="99"/>
    <w:rsid w:val="004E6AD2"/>
    <w:rPr>
      <w:rFonts w:ascii="Times New Roman" w:hAnsi="Times New Roman" w:cs="Times New Roman"/>
      <w:sz w:val="18"/>
      <w:szCs w:val="18"/>
    </w:rPr>
  </w:style>
  <w:style w:type="paragraph" w:customStyle="1" w:styleId="Style14">
    <w:name w:val="Style14"/>
    <w:basedOn w:val="Normal"/>
    <w:uiPriority w:val="99"/>
    <w:qFormat/>
    <w:rsid w:val="004E6AD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E6AD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E6AD2"/>
    <w:rPr>
      <w:rFonts w:ascii="Times New Roman" w:hAnsi="Times New Roman" w:cs="Times New Roman"/>
      <w:sz w:val="12"/>
      <w:szCs w:val="12"/>
    </w:rPr>
  </w:style>
  <w:style w:type="paragraph" w:customStyle="1" w:styleId="Style9">
    <w:name w:val="Style9"/>
    <w:basedOn w:val="Normal"/>
    <w:uiPriority w:val="99"/>
    <w:qFormat/>
    <w:rsid w:val="004E6AD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E6AD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E6AD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E6AD2"/>
    <w:rPr>
      <w:rFonts w:ascii="Times New Roman" w:hAnsi="Times New Roman" w:cs="Times New Roman"/>
      <w:sz w:val="16"/>
      <w:szCs w:val="16"/>
    </w:rPr>
  </w:style>
  <w:style w:type="character" w:customStyle="1" w:styleId="f">
    <w:name w:val="f"/>
    <w:basedOn w:val="DefaultParagraphFont"/>
    <w:rsid w:val="004E6AD2"/>
  </w:style>
  <w:style w:type="character" w:customStyle="1" w:styleId="TagsChar2">
    <w:name w:val="Tags Char2"/>
    <w:rsid w:val="004E6AD2"/>
    <w:rPr>
      <w:b/>
      <w:sz w:val="24"/>
    </w:rPr>
  </w:style>
  <w:style w:type="paragraph" w:customStyle="1" w:styleId="CardsFont6ptChar">
    <w:name w:val="Cards + Font: 6 pt Char"/>
    <w:basedOn w:val="Normal"/>
    <w:link w:val="CardsFont6ptCharChar"/>
    <w:qFormat/>
    <w:rsid w:val="004E6AD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E6AD2"/>
    <w:rPr>
      <w:rFonts w:ascii="Georgia" w:eastAsia="Times New Roman" w:hAnsi="Georgia"/>
      <w:sz w:val="12"/>
    </w:rPr>
  </w:style>
  <w:style w:type="character" w:customStyle="1" w:styleId="FontStyle172">
    <w:name w:val="Font Style172"/>
    <w:basedOn w:val="DefaultParagraphFont"/>
    <w:uiPriority w:val="99"/>
    <w:rsid w:val="004E6AD2"/>
    <w:rPr>
      <w:rFonts w:ascii="Times New Roman" w:hAnsi="Times New Roman" w:cs="Times New Roman"/>
      <w:b/>
      <w:bCs/>
      <w:sz w:val="16"/>
      <w:szCs w:val="16"/>
    </w:rPr>
  </w:style>
  <w:style w:type="paragraph" w:customStyle="1" w:styleId="Style18">
    <w:name w:val="Style18"/>
    <w:basedOn w:val="Normal"/>
    <w:uiPriority w:val="99"/>
    <w:qFormat/>
    <w:rsid w:val="004E6AD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E6AD2"/>
    <w:rPr>
      <w:rFonts w:ascii="Times New Roman" w:hAnsi="Times New Roman" w:cs="Times New Roman"/>
      <w:i/>
      <w:iCs/>
      <w:sz w:val="16"/>
      <w:szCs w:val="16"/>
    </w:rPr>
  </w:style>
  <w:style w:type="character" w:customStyle="1" w:styleId="FontStyle162">
    <w:name w:val="Font Style162"/>
    <w:basedOn w:val="DefaultParagraphFont"/>
    <w:uiPriority w:val="99"/>
    <w:rsid w:val="004E6AD2"/>
    <w:rPr>
      <w:rFonts w:ascii="Times New Roman" w:hAnsi="Times New Roman" w:cs="Times New Roman"/>
      <w:b/>
      <w:bCs/>
      <w:sz w:val="18"/>
      <w:szCs w:val="18"/>
    </w:rPr>
  </w:style>
  <w:style w:type="character" w:customStyle="1" w:styleId="FontStyle167">
    <w:name w:val="Font Style167"/>
    <w:basedOn w:val="DefaultParagraphFont"/>
    <w:uiPriority w:val="99"/>
    <w:rsid w:val="004E6AD2"/>
    <w:rPr>
      <w:rFonts w:ascii="Times New Roman" w:hAnsi="Times New Roman" w:cs="Times New Roman"/>
      <w:sz w:val="10"/>
      <w:szCs w:val="10"/>
    </w:rPr>
  </w:style>
  <w:style w:type="character" w:customStyle="1" w:styleId="FontStyle174">
    <w:name w:val="Font Style174"/>
    <w:basedOn w:val="DefaultParagraphFont"/>
    <w:uiPriority w:val="99"/>
    <w:rsid w:val="004E6AD2"/>
    <w:rPr>
      <w:rFonts w:ascii="Arial Narrow" w:hAnsi="Arial Narrow" w:cs="Arial Narrow"/>
      <w:b/>
      <w:bCs/>
      <w:sz w:val="18"/>
      <w:szCs w:val="18"/>
    </w:rPr>
  </w:style>
  <w:style w:type="paragraph" w:customStyle="1" w:styleId="Style47">
    <w:name w:val="Style47"/>
    <w:basedOn w:val="Normal"/>
    <w:uiPriority w:val="99"/>
    <w:qFormat/>
    <w:rsid w:val="004E6AD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E6AD2"/>
    <w:rPr>
      <w:rFonts w:ascii="Times New Roman" w:hAnsi="Times New Roman" w:cs="Times New Roman"/>
      <w:sz w:val="12"/>
      <w:szCs w:val="12"/>
    </w:rPr>
  </w:style>
  <w:style w:type="paragraph" w:customStyle="1" w:styleId="Style24">
    <w:name w:val="Style24"/>
    <w:basedOn w:val="Normal"/>
    <w:uiPriority w:val="99"/>
    <w:qFormat/>
    <w:rsid w:val="004E6AD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E6AD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E6AD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E6AD2"/>
    <w:rPr>
      <w:rFonts w:ascii="Times New Roman" w:hAnsi="Times New Roman" w:cs="Times New Roman"/>
      <w:b/>
      <w:bCs/>
      <w:sz w:val="18"/>
      <w:szCs w:val="18"/>
    </w:rPr>
  </w:style>
  <w:style w:type="paragraph" w:customStyle="1" w:styleId="Style21">
    <w:name w:val="Style21"/>
    <w:basedOn w:val="Normal"/>
    <w:uiPriority w:val="99"/>
    <w:qFormat/>
    <w:rsid w:val="004E6AD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E6AD2"/>
    <w:pPr>
      <w:widowControl w:val="0"/>
      <w:autoSpaceDE w:val="0"/>
      <w:autoSpaceDN w:val="0"/>
      <w:adjustRightInd w:val="0"/>
      <w:spacing w:line="198" w:lineRule="exact"/>
    </w:pPr>
    <w:rPr>
      <w:rFonts w:eastAsia="Times New Roman"/>
    </w:rPr>
  </w:style>
  <w:style w:type="paragraph" w:customStyle="1" w:styleId="Standard">
    <w:name w:val="Standard"/>
    <w:qFormat/>
    <w:rsid w:val="004E6AD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E6AD2"/>
    <w:rPr>
      <w:color w:val="000000"/>
      <w:sz w:val="32"/>
      <w:szCs w:val="32"/>
    </w:rPr>
  </w:style>
  <w:style w:type="paragraph" w:customStyle="1" w:styleId="Cardnon-underlined">
    <w:name w:val="Card non-underlined"/>
    <w:basedOn w:val="Normal"/>
    <w:link w:val="Cardnon-underlinedChar"/>
    <w:autoRedefine/>
    <w:uiPriority w:val="99"/>
    <w:qFormat/>
    <w:rsid w:val="004E6AD2"/>
    <w:rPr>
      <w:rFonts w:eastAsia="Times New Roman"/>
      <w:szCs w:val="20"/>
    </w:rPr>
  </w:style>
  <w:style w:type="character" w:customStyle="1" w:styleId="Cardnon-underlinedChar">
    <w:name w:val="Card non-underlined Char"/>
    <w:basedOn w:val="DefaultParagraphFont"/>
    <w:link w:val="Cardnon-underlined"/>
    <w:uiPriority w:val="99"/>
    <w:rsid w:val="004E6AD2"/>
    <w:rPr>
      <w:rFonts w:ascii="Georgia" w:eastAsia="Times New Roman" w:hAnsi="Georgia"/>
      <w:szCs w:val="20"/>
    </w:rPr>
  </w:style>
  <w:style w:type="character" w:customStyle="1" w:styleId="TitleChar2">
    <w:name w:val="Title Char2"/>
    <w:basedOn w:val="DefaultParagraphFont"/>
    <w:uiPriority w:val="10"/>
    <w:qFormat/>
    <w:locked/>
    <w:rsid w:val="004E6AD2"/>
    <w:rPr>
      <w:b/>
      <w:bCs/>
      <w:u w:val="single"/>
    </w:rPr>
  </w:style>
  <w:style w:type="paragraph" w:styleId="TOC3">
    <w:name w:val="toc 3"/>
    <w:basedOn w:val="Normal"/>
    <w:next w:val="Normal"/>
    <w:autoRedefine/>
    <w:qFormat/>
    <w:rsid w:val="004E6AD2"/>
    <w:pPr>
      <w:ind w:left="400"/>
    </w:pPr>
    <w:rPr>
      <w:rFonts w:eastAsia="Times New Roman"/>
      <w:szCs w:val="20"/>
    </w:rPr>
  </w:style>
  <w:style w:type="paragraph" w:styleId="TOC4">
    <w:name w:val="toc 4"/>
    <w:basedOn w:val="Normal"/>
    <w:next w:val="Normal"/>
    <w:autoRedefine/>
    <w:rsid w:val="004E6AD2"/>
    <w:pPr>
      <w:ind w:left="600"/>
    </w:pPr>
    <w:rPr>
      <w:rFonts w:eastAsia="Times New Roman"/>
      <w:szCs w:val="20"/>
    </w:rPr>
  </w:style>
  <w:style w:type="paragraph" w:styleId="TOC5">
    <w:name w:val="toc 5"/>
    <w:basedOn w:val="Normal"/>
    <w:next w:val="Normal"/>
    <w:autoRedefine/>
    <w:rsid w:val="004E6AD2"/>
    <w:pPr>
      <w:ind w:left="800"/>
    </w:pPr>
    <w:rPr>
      <w:rFonts w:eastAsia="Times New Roman"/>
      <w:szCs w:val="20"/>
    </w:rPr>
  </w:style>
  <w:style w:type="paragraph" w:styleId="TOC6">
    <w:name w:val="toc 6"/>
    <w:basedOn w:val="Normal"/>
    <w:next w:val="Normal"/>
    <w:autoRedefine/>
    <w:rsid w:val="004E6AD2"/>
    <w:pPr>
      <w:ind w:left="1000"/>
    </w:pPr>
    <w:rPr>
      <w:rFonts w:eastAsia="Times New Roman"/>
      <w:szCs w:val="20"/>
    </w:rPr>
  </w:style>
  <w:style w:type="paragraph" w:styleId="TOC7">
    <w:name w:val="toc 7"/>
    <w:basedOn w:val="Normal"/>
    <w:next w:val="Normal"/>
    <w:autoRedefine/>
    <w:rsid w:val="004E6AD2"/>
    <w:pPr>
      <w:ind w:left="1200"/>
    </w:pPr>
    <w:rPr>
      <w:rFonts w:eastAsia="Times New Roman"/>
      <w:szCs w:val="20"/>
    </w:rPr>
  </w:style>
  <w:style w:type="paragraph" w:styleId="TOC8">
    <w:name w:val="toc 8"/>
    <w:basedOn w:val="Normal"/>
    <w:next w:val="Normal"/>
    <w:autoRedefine/>
    <w:rsid w:val="004E6AD2"/>
    <w:pPr>
      <w:ind w:left="1400"/>
    </w:pPr>
    <w:rPr>
      <w:rFonts w:eastAsia="Times New Roman"/>
      <w:szCs w:val="20"/>
    </w:rPr>
  </w:style>
  <w:style w:type="character" w:customStyle="1" w:styleId="allocatoragentsleft">
    <w:name w:val="al_locatoragentsleft"/>
    <w:basedOn w:val="DefaultParagraphFont"/>
    <w:rsid w:val="004E6AD2"/>
  </w:style>
  <w:style w:type="character" w:styleId="HTMLTypewriter">
    <w:name w:val="HTML Typewriter"/>
    <w:basedOn w:val="DefaultParagraphFont"/>
    <w:unhideWhenUsed/>
    <w:rsid w:val="004E6AD2"/>
    <w:rPr>
      <w:rFonts w:ascii="Courier New" w:eastAsia="Times New Roman" w:hAnsi="Courier New" w:cs="Courier New"/>
      <w:sz w:val="20"/>
      <w:szCs w:val="20"/>
    </w:rPr>
  </w:style>
  <w:style w:type="paragraph" w:customStyle="1" w:styleId="Carding">
    <w:name w:val="Carding"/>
    <w:basedOn w:val="Normal"/>
    <w:uiPriority w:val="99"/>
    <w:qFormat/>
    <w:rsid w:val="004E6AD2"/>
    <w:rPr>
      <w:rFonts w:eastAsia="Times New Roman"/>
      <w:sz w:val="18"/>
    </w:rPr>
  </w:style>
  <w:style w:type="character" w:customStyle="1" w:styleId="TagsChar1">
    <w:name w:val="Tags Char1"/>
    <w:basedOn w:val="DefaultParagraphFont"/>
    <w:rsid w:val="004E6AD2"/>
    <w:rPr>
      <w:rFonts w:ascii="Arial Narrow" w:hAnsi="Arial Narrow"/>
      <w:b/>
      <w:noProof w:val="0"/>
      <w:sz w:val="22"/>
      <w:szCs w:val="60"/>
      <w:lang w:val="en-US" w:eastAsia="en-US" w:bidi="ar-SA"/>
    </w:rPr>
  </w:style>
  <w:style w:type="character" w:customStyle="1" w:styleId="aunderline">
    <w:name w:val="aunderline"/>
    <w:basedOn w:val="DefaultParagraphFont"/>
    <w:qFormat/>
    <w:rsid w:val="004E6AD2"/>
    <w:rPr>
      <w:rFonts w:ascii="Times New Roman" w:hAnsi="Times New Roman"/>
      <w:sz w:val="20"/>
      <w:szCs w:val="24"/>
      <w:u w:val="thick"/>
    </w:rPr>
  </w:style>
  <w:style w:type="character" w:customStyle="1" w:styleId="tagChar1">
    <w:name w:val="tag Char1"/>
    <w:aliases w:val="Heading 2 Char1 Char Char Char Char"/>
    <w:basedOn w:val="DefaultParagraphFont"/>
    <w:rsid w:val="004E6AD2"/>
    <w:rPr>
      <w:b/>
      <w:noProof w:val="0"/>
      <w:sz w:val="24"/>
      <w:lang w:val="en-US" w:eastAsia="en-US" w:bidi="ar-SA"/>
    </w:rPr>
  </w:style>
  <w:style w:type="character" w:customStyle="1" w:styleId="tagChar2">
    <w:name w:val="tag Char2"/>
    <w:basedOn w:val="DefaultParagraphFont"/>
    <w:qFormat/>
    <w:rsid w:val="004E6AD2"/>
    <w:rPr>
      <w:b/>
      <w:noProof w:val="0"/>
      <w:sz w:val="24"/>
      <w:lang w:val="en-US" w:eastAsia="en-US" w:bidi="ar-SA"/>
    </w:rPr>
  </w:style>
  <w:style w:type="character" w:customStyle="1" w:styleId="Taggin-New">
    <w:name w:val="Taggin - New"/>
    <w:basedOn w:val="DefaultParagraphFont"/>
    <w:rsid w:val="004E6AD2"/>
    <w:rPr>
      <w:rFonts w:ascii="Arial Narrow" w:hAnsi="Arial Narrow"/>
      <w:b/>
      <w:sz w:val="22"/>
    </w:rPr>
  </w:style>
  <w:style w:type="character" w:customStyle="1" w:styleId="Boxing-New">
    <w:name w:val="Boxing - New"/>
    <w:basedOn w:val="DefaultParagraphFont"/>
    <w:rsid w:val="004E6AD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E6AD2"/>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E6AD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E6AD2"/>
    <w:rPr>
      <w:rFonts w:ascii="Garamond" w:hAnsi="Garamond"/>
      <w:sz w:val="22"/>
      <w:szCs w:val="24"/>
      <w:u w:val="single"/>
      <w:lang w:val="en-US" w:eastAsia="en-US" w:bidi="ar-SA"/>
    </w:rPr>
  </w:style>
  <w:style w:type="paragraph" w:customStyle="1" w:styleId="Style2">
    <w:name w:val="Style2"/>
    <w:basedOn w:val="Heading4"/>
    <w:qFormat/>
    <w:rsid w:val="004E6AD2"/>
    <w:rPr>
      <w:rFonts w:eastAsia="Times New Roman" w:cs="Times New Roman"/>
      <w:iCs w:val="0"/>
      <w:caps/>
      <w:szCs w:val="20"/>
    </w:rPr>
  </w:style>
  <w:style w:type="character" w:customStyle="1" w:styleId="pagetitle">
    <w:name w:val="pagetitle"/>
    <w:basedOn w:val="DefaultParagraphFont"/>
    <w:rsid w:val="004E6AD2"/>
  </w:style>
  <w:style w:type="paragraph" w:customStyle="1" w:styleId="text">
    <w:name w:val="text"/>
    <w:basedOn w:val="Normal"/>
    <w:uiPriority w:val="99"/>
    <w:qFormat/>
    <w:rsid w:val="004E6AD2"/>
    <w:pPr>
      <w:spacing w:before="100" w:beforeAutospacing="1" w:after="100" w:afterAutospacing="1"/>
    </w:pPr>
    <w:rPr>
      <w:rFonts w:eastAsia="Times New Roman"/>
    </w:rPr>
  </w:style>
  <w:style w:type="character" w:customStyle="1" w:styleId="StyleUnderlineCharChar9ptBold1">
    <w:name w:val="Style Underline Char Char + 9 pt Bold1"/>
    <w:rsid w:val="004E6AD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E6AD2"/>
    <w:rPr>
      <w:rFonts w:ascii="Times New Roman" w:hAnsi="Times New Roman"/>
      <w:sz w:val="20"/>
      <w:szCs w:val="24"/>
      <w:u w:val="single"/>
      <w:lang w:val="en-US" w:eastAsia="en-US" w:bidi="ar-SA"/>
    </w:rPr>
  </w:style>
  <w:style w:type="character" w:customStyle="1" w:styleId="Style9ptBoldUnderline">
    <w:name w:val="Style 9 pt Bold Underline"/>
    <w:rsid w:val="004E6AD2"/>
    <w:rPr>
      <w:b/>
      <w:bCs/>
      <w:sz w:val="20"/>
      <w:u w:val="single"/>
    </w:rPr>
  </w:style>
  <w:style w:type="paragraph" w:customStyle="1" w:styleId="StyleUnderline9pt0">
    <w:name w:val="Style Underline + 9 pt"/>
    <w:link w:val="StyleUnderline9ptChar"/>
    <w:qFormat/>
    <w:rsid w:val="004E6AD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E6AD2"/>
    <w:rPr>
      <w:rFonts w:ascii="Arial" w:eastAsia="Times New Roman" w:hAnsi="Arial" w:cs="Times New Roman"/>
      <w:szCs w:val="20"/>
      <w:u w:val="single"/>
    </w:rPr>
  </w:style>
  <w:style w:type="character" w:customStyle="1" w:styleId="StyleUnderlineChar1Bold">
    <w:name w:val="Style Underline Char1 + Bold"/>
    <w:rsid w:val="004E6AD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E6AD2"/>
    <w:pPr>
      <w:widowControl w:val="0"/>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4E6AD2"/>
    <w:rPr>
      <w:rFonts w:ascii="Times New Roman" w:hAnsi="Times New Roman"/>
      <w:bCs/>
      <w:kern w:val="32"/>
      <w:sz w:val="16"/>
      <w:szCs w:val="20"/>
      <w:lang w:eastAsia="ar-SA"/>
    </w:rPr>
  </w:style>
  <w:style w:type="character" w:customStyle="1" w:styleId="TagsCharCharChar">
    <w:name w:val="Tags Char Char Char"/>
    <w:basedOn w:val="DefaultParagraphFont"/>
    <w:rsid w:val="004E6AD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E6AD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E6AD2"/>
    <w:rPr>
      <w:rFonts w:ascii="Times" w:hAnsi="Times"/>
      <w:b w:val="0"/>
      <w:bCs/>
      <w:sz w:val="20"/>
      <w:u w:val="single"/>
    </w:rPr>
  </w:style>
  <w:style w:type="character" w:customStyle="1" w:styleId="blubigktbiz">
    <w:name w:val="blubigktbiz"/>
    <w:rsid w:val="004E6AD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E6AD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E6AD2"/>
    <w:rPr>
      <w:rFonts w:ascii="Calibri" w:hAnsi="Calibri"/>
      <w:color w:val="000000"/>
      <w:lang w:val="x-none" w:eastAsia="x-none"/>
    </w:rPr>
  </w:style>
  <w:style w:type="character" w:customStyle="1" w:styleId="Style4CharChar">
    <w:name w:val="Style4 Char Char"/>
    <w:basedOn w:val="DefaultParagraphFont"/>
    <w:rsid w:val="004E6AD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E6AD2"/>
    <w:rPr>
      <w:rFonts w:ascii="Times New Roman" w:hAnsi="Times New Roman" w:cs="Times New Roman"/>
      <w:sz w:val="16"/>
      <w:szCs w:val="16"/>
    </w:rPr>
  </w:style>
  <w:style w:type="character" w:customStyle="1" w:styleId="StyleEmphasisArial12ptBold">
    <w:name w:val="Style Emphasis + Arial 12 pt Bold"/>
    <w:rsid w:val="004E6AD2"/>
    <w:rPr>
      <w:rFonts w:ascii="Arial" w:hAnsi="Arial"/>
      <w:b/>
      <w:bCs/>
      <w:i/>
      <w:iCs/>
      <w:sz w:val="24"/>
    </w:rPr>
  </w:style>
  <w:style w:type="character" w:customStyle="1" w:styleId="super">
    <w:name w:val="super"/>
    <w:rsid w:val="004E6AD2"/>
  </w:style>
  <w:style w:type="character" w:customStyle="1" w:styleId="text30">
    <w:name w:val="text30"/>
    <w:rsid w:val="004E6AD2"/>
  </w:style>
  <w:style w:type="character" w:customStyle="1" w:styleId="uppercase">
    <w:name w:val="uppercase"/>
    <w:rsid w:val="004E6AD2"/>
  </w:style>
  <w:style w:type="character" w:customStyle="1" w:styleId="bodytext0">
    <w:name w:val="bodytext"/>
    <w:rsid w:val="004E6AD2"/>
  </w:style>
  <w:style w:type="character" w:customStyle="1" w:styleId="entry-title">
    <w:name w:val="entry-title"/>
    <w:rsid w:val="004E6AD2"/>
  </w:style>
  <w:style w:type="character" w:customStyle="1" w:styleId="BodyTextIndentChar1">
    <w:name w:val="Body Text Indent Char1"/>
    <w:basedOn w:val="DefaultParagraphFont"/>
    <w:uiPriority w:val="99"/>
    <w:semiHidden/>
    <w:rsid w:val="004E6AD2"/>
    <w:rPr>
      <w:rFonts w:ascii="Times New Roman" w:hAnsi="Times New Roman" w:cs="Times New Roman"/>
      <w:sz w:val="20"/>
    </w:rPr>
  </w:style>
  <w:style w:type="character" w:customStyle="1" w:styleId="Style6pt">
    <w:name w:val="Style 6 pt"/>
    <w:basedOn w:val="DefaultParagraphFont"/>
    <w:qFormat/>
    <w:rsid w:val="004E6AD2"/>
    <w:rPr>
      <w:sz w:val="12"/>
    </w:rPr>
  </w:style>
  <w:style w:type="character" w:customStyle="1" w:styleId="CiteCharCharCharCharCharChar">
    <w:name w:val="Cite Char Char Char Char Char Char"/>
    <w:basedOn w:val="DefaultParagraphFont"/>
    <w:rsid w:val="004E6AD2"/>
    <w:rPr>
      <w:b/>
      <w:noProof w:val="0"/>
      <w:sz w:val="22"/>
      <w:szCs w:val="24"/>
      <w:u w:val="single"/>
      <w:lang w:val="en-US" w:eastAsia="en-US" w:bidi="ar-SA"/>
    </w:rPr>
  </w:style>
  <w:style w:type="character" w:customStyle="1" w:styleId="mainbody1">
    <w:name w:val="mainbody1"/>
    <w:basedOn w:val="DefaultParagraphFont"/>
    <w:rsid w:val="004E6AD2"/>
    <w:rPr>
      <w:rFonts w:ascii="Verdana" w:hAnsi="Verdana" w:hint="default"/>
      <w:color w:val="000000"/>
      <w:sz w:val="22"/>
      <w:szCs w:val="22"/>
    </w:rPr>
  </w:style>
  <w:style w:type="character" w:customStyle="1" w:styleId="ssl4">
    <w:name w:val="ss_l4"/>
    <w:basedOn w:val="DefaultParagraphFont"/>
    <w:rsid w:val="004E6AD2"/>
  </w:style>
  <w:style w:type="paragraph" w:customStyle="1" w:styleId="StyleNormalWeb11ptUnderline">
    <w:name w:val="Style Normal (Web) + 11 pt Underline"/>
    <w:basedOn w:val="NormalWeb"/>
    <w:link w:val="StyleNormalWeb11ptUnderlineChar"/>
    <w:qFormat/>
    <w:rsid w:val="004E6AD2"/>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E6AD2"/>
    <w:rPr>
      <w:rFonts w:ascii="Calibri" w:eastAsia="Calibri" w:hAnsi="Calibri" w:cs="Calibri"/>
      <w:u w:val="single"/>
    </w:rPr>
  </w:style>
  <w:style w:type="character" w:customStyle="1" w:styleId="cit-first-element">
    <w:name w:val="cit-first-element"/>
    <w:basedOn w:val="DefaultParagraphFont"/>
    <w:rsid w:val="004E6AD2"/>
  </w:style>
  <w:style w:type="character" w:customStyle="1" w:styleId="title1">
    <w:name w:val="title1"/>
    <w:basedOn w:val="DefaultParagraphFont"/>
    <w:rsid w:val="004E6AD2"/>
  </w:style>
  <w:style w:type="character" w:customStyle="1" w:styleId="StyleThickunderline1">
    <w:name w:val="Style Thick underline1"/>
    <w:basedOn w:val="DefaultParagraphFont"/>
    <w:rsid w:val="004E6AD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E6AD2"/>
    <w:rPr>
      <w:rFonts w:ascii="Georgia" w:hAnsi="Georgia"/>
    </w:rPr>
  </w:style>
  <w:style w:type="character" w:customStyle="1" w:styleId="FooterChar1">
    <w:name w:val="Footer Char1"/>
    <w:basedOn w:val="DefaultParagraphFont"/>
    <w:uiPriority w:val="99"/>
    <w:semiHidden/>
    <w:rsid w:val="004E6AD2"/>
    <w:rPr>
      <w:rFonts w:ascii="Georgia" w:hAnsi="Georgia"/>
    </w:rPr>
  </w:style>
  <w:style w:type="paragraph" w:customStyle="1" w:styleId="Underline20">
    <w:name w:val="Underline2"/>
    <w:basedOn w:val="Normal"/>
    <w:link w:val="Underline2Char"/>
    <w:autoRedefine/>
    <w:uiPriority w:val="4"/>
    <w:qFormat/>
    <w:rsid w:val="004E6AD2"/>
    <w:rPr>
      <w:b/>
      <w:u w:val="single"/>
    </w:rPr>
  </w:style>
  <w:style w:type="character" w:customStyle="1" w:styleId="Underline2Char">
    <w:name w:val="Underline2 Char"/>
    <w:basedOn w:val="DefaultParagraphFont"/>
    <w:link w:val="Underline20"/>
    <w:uiPriority w:val="4"/>
    <w:qFormat/>
    <w:rsid w:val="004E6AD2"/>
    <w:rPr>
      <w:rFonts w:ascii="Georgia" w:hAnsi="Georgia"/>
      <w:b/>
      <w:u w:val="single"/>
    </w:rPr>
  </w:style>
  <w:style w:type="paragraph" w:customStyle="1" w:styleId="TableParagraph">
    <w:name w:val="Table Paragraph"/>
    <w:basedOn w:val="Normal"/>
    <w:uiPriority w:val="1"/>
    <w:qFormat/>
    <w:rsid w:val="004E6AD2"/>
    <w:pPr>
      <w:widowControl w:val="0"/>
    </w:pPr>
  </w:style>
  <w:style w:type="character" w:customStyle="1" w:styleId="UnderlineChar0">
    <w:name w:val="UnderlineChar"/>
    <w:rsid w:val="004E6AD2"/>
    <w:rPr>
      <w:sz w:val="24"/>
      <w:u w:val="single"/>
      <w:shd w:val="clear" w:color="auto" w:fill="auto"/>
    </w:rPr>
  </w:style>
  <w:style w:type="character" w:customStyle="1" w:styleId="foreground">
    <w:name w:val="foreground"/>
    <w:basedOn w:val="DefaultParagraphFont"/>
    <w:rsid w:val="004E6AD2"/>
  </w:style>
  <w:style w:type="paragraph" w:customStyle="1" w:styleId="StyleCircled11pt">
    <w:name w:val="Style Circled + 11 pt"/>
    <w:basedOn w:val="Normal"/>
    <w:link w:val="StyleCircled11ptChar"/>
    <w:qFormat/>
    <w:rsid w:val="004E6AD2"/>
    <w:rPr>
      <w:rFonts w:eastAsia="Times New Roman"/>
      <w:b/>
      <w:bCs/>
      <w:sz w:val="20"/>
      <w:u w:val="single"/>
    </w:rPr>
  </w:style>
  <w:style w:type="character" w:customStyle="1" w:styleId="StyleCircled11ptChar">
    <w:name w:val="Style Circled + 11 pt Char"/>
    <w:link w:val="StyleCircled11pt"/>
    <w:rsid w:val="004E6AD2"/>
    <w:rPr>
      <w:rFonts w:ascii="Georgia" w:eastAsia="Times New Roman" w:hAnsi="Georgia"/>
      <w:b/>
      <w:bCs/>
      <w:sz w:val="20"/>
      <w:u w:val="single"/>
    </w:rPr>
  </w:style>
  <w:style w:type="paragraph" w:customStyle="1" w:styleId="StyleUnunderlined10ptThickunderline">
    <w:name w:val="Style Ununderlined + 10 pt Thick underline"/>
    <w:basedOn w:val="Normal"/>
    <w:link w:val="StyleUnunderlined10ptThickunderlineChar"/>
    <w:qFormat/>
    <w:rsid w:val="004E6AD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E6AD2"/>
    <w:rPr>
      <w:rFonts w:ascii="Times" w:eastAsia="Times New Roman" w:hAnsi="Times"/>
      <w:sz w:val="20"/>
      <w:szCs w:val="28"/>
      <w:u w:val="single"/>
    </w:rPr>
  </w:style>
  <w:style w:type="paragraph" w:customStyle="1" w:styleId="cite20">
    <w:name w:val="cite2"/>
    <w:basedOn w:val="Normal"/>
    <w:uiPriority w:val="99"/>
    <w:qFormat/>
    <w:rsid w:val="004E6AD2"/>
    <w:rPr>
      <w:rFonts w:eastAsia="Times New Roman"/>
      <w:color w:val="000000"/>
      <w:sz w:val="20"/>
      <w:szCs w:val="20"/>
    </w:rPr>
  </w:style>
  <w:style w:type="character" w:customStyle="1" w:styleId="postby">
    <w:name w:val="post_by"/>
    <w:basedOn w:val="DefaultParagraphFont"/>
    <w:rsid w:val="004E6AD2"/>
  </w:style>
  <w:style w:type="character" w:customStyle="1" w:styleId="Style11ptBorderSinglesolidlineAuto05ptLinewidth">
    <w:name w:val="Style 11 pt Border: : (Single solid line Auto  0.5 pt Line width)"/>
    <w:rsid w:val="004E6AD2"/>
    <w:rPr>
      <w:sz w:val="20"/>
      <w:bdr w:val="single" w:sz="4" w:space="0" w:color="auto" w:frame="1"/>
    </w:rPr>
  </w:style>
  <w:style w:type="character" w:customStyle="1" w:styleId="StyleUnderlineChar9ptBorderSinglesolidlineAuto0">
    <w:name w:val="Style Underline Char + 9 pt Border: : (Single solid line Auto  0..."/>
    <w:rsid w:val="004E6AD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E6AD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E6AD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E6AD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E6AD2"/>
    <w:rPr>
      <w:sz w:val="20"/>
      <w:szCs w:val="24"/>
      <w:u w:val="single"/>
      <w:bdr w:val="single" w:sz="4" w:space="0" w:color="auto"/>
      <w:lang w:val="en-US" w:eastAsia="en-US" w:bidi="ar-SA"/>
    </w:rPr>
  </w:style>
  <w:style w:type="character" w:customStyle="1" w:styleId="StyleLatinGaramondUnderline">
    <w:name w:val="Style (Latin) Garamond Underline"/>
    <w:rsid w:val="004E6AD2"/>
    <w:rPr>
      <w:rFonts w:ascii="Times New Roman" w:hAnsi="Times New Roman"/>
      <w:sz w:val="20"/>
      <w:u w:val="single"/>
    </w:rPr>
  </w:style>
  <w:style w:type="character" w:customStyle="1" w:styleId="StyleLatinGaramond">
    <w:name w:val="Style (Latin) Garamond"/>
    <w:rsid w:val="004E6AD2"/>
    <w:rPr>
      <w:rFonts w:ascii="Times New Roman" w:hAnsi="Times New Roman"/>
      <w:sz w:val="20"/>
    </w:rPr>
  </w:style>
  <w:style w:type="character" w:customStyle="1" w:styleId="styletimesnewroman12ptbold0">
    <w:name w:val="styletimesnewroman12ptbold"/>
    <w:basedOn w:val="DefaultParagraphFont"/>
    <w:rsid w:val="004E6AD2"/>
  </w:style>
  <w:style w:type="character" w:customStyle="1" w:styleId="mainheading">
    <w:name w:val="mainheading"/>
    <w:basedOn w:val="DefaultParagraphFont"/>
    <w:rsid w:val="004E6AD2"/>
  </w:style>
  <w:style w:type="paragraph" w:customStyle="1" w:styleId="BoldandUnderlineChar2CharChar">
    <w:name w:val="Bold and Underline Char2 Char Char"/>
    <w:basedOn w:val="Normal"/>
    <w:link w:val="BoldandUnderlineChar2CharCharChar"/>
    <w:qFormat/>
    <w:rsid w:val="004E6AD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E6AD2"/>
    <w:rPr>
      <w:rFonts w:ascii="Georgia" w:eastAsia="Times New Roman" w:hAnsi="Georgia"/>
      <w:b/>
      <w:u w:val="single"/>
    </w:rPr>
  </w:style>
  <w:style w:type="character" w:customStyle="1" w:styleId="StyleUnderlineChar9ptChar">
    <w:name w:val="Style Underline Char + 9 pt Char"/>
    <w:basedOn w:val="UnderlineCharChar"/>
    <w:rsid w:val="004E6AD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E6AD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E6AD2"/>
    <w:rPr>
      <w:sz w:val="16"/>
    </w:rPr>
  </w:style>
  <w:style w:type="paragraph" w:customStyle="1" w:styleId="Reduce8pt">
    <w:name w:val="Reduce 8pt"/>
    <w:basedOn w:val="Normal"/>
    <w:link w:val="Reduce8ptCharChar"/>
    <w:qFormat/>
    <w:rsid w:val="004E6AD2"/>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E6AD2"/>
    <w:rPr>
      <w:rFonts w:ascii="Arial" w:hAnsi="Arial" w:cs="Arial"/>
    </w:rPr>
  </w:style>
  <w:style w:type="character" w:customStyle="1" w:styleId="boldciteChar4">
    <w:name w:val="bold cite Char4"/>
    <w:link w:val="boldcite"/>
    <w:locked/>
    <w:rsid w:val="004E6AD2"/>
    <w:rPr>
      <w:rFonts w:eastAsia="Times New Roman" w:cs="Times New Roman"/>
      <w:b/>
      <w:color w:val="000000"/>
      <w:sz w:val="20"/>
      <w:u w:val="thick" w:color="000000"/>
    </w:rPr>
  </w:style>
  <w:style w:type="paragraph" w:customStyle="1" w:styleId="boldcite">
    <w:name w:val="bold cite"/>
    <w:basedOn w:val="Normal"/>
    <w:link w:val="boldciteChar4"/>
    <w:qFormat/>
    <w:rsid w:val="004E6AD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E6AD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E6AD2"/>
    <w:rPr>
      <w:rFonts w:eastAsia="Calibri"/>
      <w:b/>
    </w:rPr>
  </w:style>
  <w:style w:type="character" w:customStyle="1" w:styleId="HeadingsBaseChar">
    <w:name w:val="Headings Base Char"/>
    <w:basedOn w:val="DefaultParagraphFont"/>
    <w:link w:val="HeadingsBase"/>
    <w:locked/>
    <w:rsid w:val="004E6AD2"/>
    <w:rPr>
      <w:rFonts w:ascii="Times New Roman" w:hAnsi="Times New Roman" w:cs="Times New Roman"/>
      <w:b/>
      <w:sz w:val="32"/>
    </w:rPr>
  </w:style>
  <w:style w:type="paragraph" w:customStyle="1" w:styleId="HeadingsBase">
    <w:name w:val="Headings Base"/>
    <w:basedOn w:val="Normal"/>
    <w:link w:val="HeadingsBaseChar"/>
    <w:qFormat/>
    <w:rsid w:val="004E6AD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E6AD2"/>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E6AD2"/>
    <w:pPr>
      <w:spacing w:line="480" w:lineRule="auto"/>
      <w:ind w:firstLine="720"/>
    </w:pPr>
    <w:rPr>
      <w:rFonts w:eastAsia="Calibri"/>
    </w:rPr>
  </w:style>
  <w:style w:type="paragraph" w:customStyle="1" w:styleId="SchoolBlockQuote">
    <w:name w:val="School Block Quote"/>
    <w:basedOn w:val="SchoolPaper"/>
    <w:qFormat/>
    <w:rsid w:val="004E6AD2"/>
  </w:style>
  <w:style w:type="paragraph" w:customStyle="1" w:styleId="SchoolWorksCited">
    <w:name w:val="School Works Cited"/>
    <w:basedOn w:val="SchoolPaper"/>
    <w:qFormat/>
    <w:rsid w:val="004E6AD2"/>
  </w:style>
  <w:style w:type="paragraph" w:customStyle="1" w:styleId="BlockQuote">
    <w:name w:val="Block Quote"/>
    <w:basedOn w:val="Normal"/>
    <w:qFormat/>
    <w:rsid w:val="004E6AD2"/>
    <w:pPr>
      <w:ind w:left="720" w:right="720"/>
    </w:pPr>
    <w:rPr>
      <w:rFonts w:eastAsia="Calibri"/>
    </w:rPr>
  </w:style>
  <w:style w:type="paragraph" w:customStyle="1" w:styleId="PaperBody">
    <w:name w:val="Paper Body"/>
    <w:basedOn w:val="Normal"/>
    <w:qFormat/>
    <w:rsid w:val="004E6AD2"/>
    <w:pPr>
      <w:spacing w:line="480" w:lineRule="auto"/>
      <w:ind w:firstLine="720"/>
    </w:pPr>
    <w:rPr>
      <w:rFonts w:eastAsia="Calibri"/>
    </w:rPr>
  </w:style>
  <w:style w:type="paragraph" w:customStyle="1" w:styleId="PaperCitation">
    <w:name w:val="Paper Citation"/>
    <w:basedOn w:val="Normal"/>
    <w:qFormat/>
    <w:rsid w:val="004E6AD2"/>
    <w:pPr>
      <w:spacing w:line="480" w:lineRule="auto"/>
      <w:ind w:left="720" w:hanging="720"/>
    </w:pPr>
    <w:rPr>
      <w:rFonts w:eastAsia="Calibri"/>
    </w:rPr>
  </w:style>
  <w:style w:type="character" w:customStyle="1" w:styleId="hatChar">
    <w:name w:val="hat Char"/>
    <w:basedOn w:val="DefaultParagraphFont"/>
    <w:link w:val="hat"/>
    <w:locked/>
    <w:rsid w:val="004E6AD2"/>
    <w:rPr>
      <w:rFonts w:ascii="Georgia" w:eastAsia="Times New Roman" w:hAnsi="Georgia"/>
      <w:b/>
      <w:bCs/>
      <w:sz w:val="32"/>
      <w:u w:val="single"/>
      <w:lang w:bidi="en-US"/>
    </w:rPr>
  </w:style>
  <w:style w:type="paragraph" w:customStyle="1" w:styleId="WW-Default">
    <w:name w:val="WW-Default"/>
    <w:qFormat/>
    <w:rsid w:val="004E6AD2"/>
    <w:pPr>
      <w:suppressAutoHyphens/>
      <w:spacing w:after="0" w:line="240" w:lineRule="auto"/>
    </w:pPr>
    <w:rPr>
      <w:rFonts w:ascii="Georgia" w:eastAsia="Calibri" w:hAnsi="Georgia" w:cs="Calibri"/>
      <w:lang w:eastAsia="ar-SA"/>
    </w:rPr>
  </w:style>
  <w:style w:type="paragraph" w:customStyle="1" w:styleId="B-TagCite">
    <w:name w:val="B-TagCite"/>
    <w:qFormat/>
    <w:rsid w:val="004E6AD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E6AD2"/>
    <w:rPr>
      <w:rFonts w:ascii="Times New Roman" w:hAnsi="Times New Roman" w:cs="Times New Roman"/>
      <w:b/>
      <w:sz w:val="20"/>
    </w:rPr>
  </w:style>
  <w:style w:type="paragraph" w:customStyle="1" w:styleId="MicroText">
    <w:name w:val="MicroText"/>
    <w:basedOn w:val="Normal"/>
    <w:next w:val="Normal"/>
    <w:link w:val="MicroTextChar"/>
    <w:qFormat/>
    <w:rsid w:val="004E6AD2"/>
    <w:rPr>
      <w:rFonts w:ascii="Arial Narrow" w:hAnsi="Arial Narrow"/>
      <w:sz w:val="12"/>
    </w:rPr>
  </w:style>
  <w:style w:type="paragraph" w:customStyle="1" w:styleId="indent">
    <w:name w:val="indent"/>
    <w:basedOn w:val="Normal"/>
    <w:qFormat/>
    <w:rsid w:val="004E6AD2"/>
    <w:pPr>
      <w:spacing w:before="100" w:beforeAutospacing="1" w:after="100" w:afterAutospacing="1"/>
    </w:pPr>
    <w:rPr>
      <w:rFonts w:eastAsia="Times New Roman"/>
    </w:rPr>
  </w:style>
  <w:style w:type="paragraph" w:customStyle="1" w:styleId="PageHeaderLine1">
    <w:name w:val="PageHeaderLine1"/>
    <w:basedOn w:val="Normal"/>
    <w:qFormat/>
    <w:rsid w:val="004E6AD2"/>
    <w:pPr>
      <w:tabs>
        <w:tab w:val="right" w:pos="10800"/>
      </w:tabs>
    </w:pPr>
    <w:rPr>
      <w:rFonts w:eastAsia="Calibri"/>
      <w:b/>
    </w:rPr>
  </w:style>
  <w:style w:type="paragraph" w:customStyle="1" w:styleId="PageHeaderLine2">
    <w:name w:val="PageHeaderLine2"/>
    <w:basedOn w:val="Normal"/>
    <w:next w:val="Normal"/>
    <w:link w:val="PageHeaderLine2Char"/>
    <w:qFormat/>
    <w:rsid w:val="004E6AD2"/>
    <w:pPr>
      <w:tabs>
        <w:tab w:val="right" w:pos="10800"/>
      </w:tabs>
      <w:spacing w:line="480" w:lineRule="auto"/>
    </w:pPr>
    <w:rPr>
      <w:rFonts w:eastAsia="Calibri"/>
      <w:b/>
    </w:rPr>
  </w:style>
  <w:style w:type="character" w:customStyle="1" w:styleId="styleboldunderline">
    <w:name w:val="styleboldunderline"/>
    <w:basedOn w:val="DefaultParagraphFont"/>
    <w:rsid w:val="004E6AD2"/>
  </w:style>
  <w:style w:type="character" w:customStyle="1" w:styleId="box">
    <w:name w:val="box"/>
    <w:basedOn w:val="DefaultParagraphFont"/>
    <w:rsid w:val="004E6AD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E6AD2"/>
    <w:rPr>
      <w:rFonts w:ascii="Arial Narrow" w:hAnsi="Arial Narrow" w:cs="Arial Narrow" w:hint="default"/>
      <w:sz w:val="18"/>
      <w:szCs w:val="18"/>
    </w:rPr>
  </w:style>
  <w:style w:type="character" w:customStyle="1" w:styleId="FontStyle14">
    <w:name w:val="Font Style14"/>
    <w:basedOn w:val="DefaultParagraphFont"/>
    <w:uiPriority w:val="99"/>
    <w:rsid w:val="004E6AD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E6AD2"/>
    <w:rPr>
      <w:rFonts w:ascii="Arial Narrow" w:hAnsi="Arial Narrow" w:cs="Arial Narrow" w:hint="default"/>
      <w:b/>
      <w:bCs/>
      <w:sz w:val="10"/>
      <w:szCs w:val="10"/>
    </w:rPr>
  </w:style>
  <w:style w:type="character" w:customStyle="1" w:styleId="CardTagandCiteChar">
    <w:name w:val="Card Tag and Cite Char"/>
    <w:basedOn w:val="DefaultParagraphFont"/>
    <w:rsid w:val="004E6AD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E6AD2"/>
    <w:rPr>
      <w:rFonts w:ascii="Arial Narrow" w:hAnsi="Arial Narrow"/>
      <w:b/>
      <w:color w:val="000000"/>
      <w:sz w:val="22"/>
      <w:szCs w:val="22"/>
      <w:u w:val="single"/>
    </w:rPr>
  </w:style>
  <w:style w:type="character" w:customStyle="1" w:styleId="SmallText0">
    <w:name w:val="SmallText"/>
    <w:rsid w:val="004E6AD2"/>
    <w:rPr>
      <w:color w:val="000000"/>
    </w:rPr>
  </w:style>
  <w:style w:type="character" w:customStyle="1" w:styleId="CitesChar1">
    <w:name w:val="Cites Char1"/>
    <w:basedOn w:val="DefaultParagraphFont"/>
    <w:rsid w:val="004E6AD2"/>
    <w:rPr>
      <w:b/>
      <w:bCs w:val="0"/>
      <w:szCs w:val="24"/>
      <w:u w:val="single"/>
      <w:lang w:val="en-US" w:eastAsia="en-US" w:bidi="ar-SA"/>
    </w:rPr>
  </w:style>
  <w:style w:type="character" w:customStyle="1" w:styleId="CardUnderlinedChar">
    <w:name w:val="Card Underlined Char"/>
    <w:basedOn w:val="DefaultParagraphFont"/>
    <w:rsid w:val="004E6AD2"/>
    <w:rPr>
      <w:rFonts w:ascii="Arial Narrow" w:hAnsi="Arial Narrow" w:hint="default"/>
      <w:sz w:val="22"/>
      <w:szCs w:val="24"/>
      <w:u w:val="single"/>
      <w:lang w:val="en-US" w:eastAsia="en-US" w:bidi="ar-SA"/>
    </w:rPr>
  </w:style>
  <w:style w:type="character" w:customStyle="1" w:styleId="underline3">
    <w:name w:val="underline3"/>
    <w:basedOn w:val="underline2"/>
    <w:rsid w:val="004E6AD2"/>
    <w:rPr>
      <w:rFonts w:ascii="Arial" w:hAnsi="Arial"/>
      <w:sz w:val="18"/>
      <w:u w:val="single"/>
      <w:bdr w:val="none" w:sz="0" w:space="0" w:color="auto" w:frame="1"/>
      <w:shd w:val="clear" w:color="auto" w:fill="FFFF00"/>
    </w:rPr>
  </w:style>
  <w:style w:type="character" w:customStyle="1" w:styleId="menu">
    <w:name w:val="menu"/>
    <w:basedOn w:val="DefaultParagraphFont"/>
    <w:rsid w:val="004E6AD2"/>
  </w:style>
  <w:style w:type="character" w:customStyle="1" w:styleId="itxtrst">
    <w:name w:val="itxtrst"/>
    <w:rsid w:val="004E6AD2"/>
  </w:style>
  <w:style w:type="character" w:customStyle="1" w:styleId="A-Underlining">
    <w:name w:val="A-Underlining"/>
    <w:basedOn w:val="DefaultParagraphFont"/>
    <w:rsid w:val="004E6AD2"/>
    <w:rPr>
      <w:rFonts w:ascii="Garamond" w:hAnsi="Garamond" w:hint="default"/>
      <w:color w:val="auto"/>
      <w:sz w:val="24"/>
      <w:u w:val="single"/>
    </w:rPr>
  </w:style>
  <w:style w:type="character" w:customStyle="1" w:styleId="StyleUnderlineBold0">
    <w:name w:val="Style Underline + Bold"/>
    <w:rsid w:val="004E6AD2"/>
    <w:rPr>
      <w:b/>
      <w:bCs/>
      <w:u w:val="single"/>
    </w:rPr>
  </w:style>
  <w:style w:type="character" w:customStyle="1" w:styleId="Underline-Highlighted">
    <w:name w:val="Underline-Highlighted"/>
    <w:uiPriority w:val="1"/>
    <w:qFormat/>
    <w:rsid w:val="004E6AD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E6AD2"/>
  </w:style>
  <w:style w:type="character" w:customStyle="1" w:styleId="newsmain">
    <w:name w:val="news_main"/>
    <w:basedOn w:val="DefaultParagraphFont"/>
    <w:rsid w:val="004E6AD2"/>
  </w:style>
  <w:style w:type="character" w:customStyle="1" w:styleId="AuthorDate0">
    <w:name w:val="Author Date"/>
    <w:rsid w:val="004E6AD2"/>
    <w:rPr>
      <w:b/>
      <w:bCs w:val="0"/>
      <w:sz w:val="24"/>
      <w:u w:val="thick"/>
    </w:rPr>
  </w:style>
  <w:style w:type="character" w:customStyle="1" w:styleId="red">
    <w:name w:val="red"/>
    <w:basedOn w:val="DefaultParagraphFont"/>
    <w:rsid w:val="004E6AD2"/>
  </w:style>
  <w:style w:type="character" w:customStyle="1" w:styleId="at">
    <w:name w:val="at"/>
    <w:rsid w:val="004E6AD2"/>
  </w:style>
  <w:style w:type="character" w:customStyle="1" w:styleId="org">
    <w:name w:val="org"/>
    <w:rsid w:val="004E6AD2"/>
  </w:style>
  <w:style w:type="character" w:customStyle="1" w:styleId="pnumber">
    <w:name w:val="pnumber"/>
    <w:rsid w:val="004E6AD2"/>
  </w:style>
  <w:style w:type="character" w:customStyle="1" w:styleId="ital">
    <w:name w:val="ital"/>
    <w:rsid w:val="004E6AD2"/>
  </w:style>
  <w:style w:type="character" w:customStyle="1" w:styleId="orgdiv">
    <w:name w:val="orgdiv"/>
    <w:rsid w:val="004E6AD2"/>
  </w:style>
  <w:style w:type="character" w:customStyle="1" w:styleId="orgname">
    <w:name w:val="orgname"/>
    <w:rsid w:val="004E6AD2"/>
  </w:style>
  <w:style w:type="character" w:customStyle="1" w:styleId="city">
    <w:name w:val="city"/>
    <w:rsid w:val="004E6AD2"/>
  </w:style>
  <w:style w:type="character" w:customStyle="1" w:styleId="state">
    <w:name w:val="state"/>
    <w:rsid w:val="004E6AD2"/>
  </w:style>
  <w:style w:type="character" w:customStyle="1" w:styleId="country">
    <w:name w:val="country"/>
    <w:rsid w:val="004E6AD2"/>
  </w:style>
  <w:style w:type="character" w:customStyle="1" w:styleId="articletitle">
    <w:name w:val="articletitle"/>
    <w:rsid w:val="004E6AD2"/>
    <w:rPr>
      <w:rFonts w:ascii="Times New Roman" w:hAnsi="Times New Roman" w:cs="Times New Roman" w:hint="default"/>
    </w:rPr>
  </w:style>
  <w:style w:type="character" w:customStyle="1" w:styleId="6pointChar">
    <w:name w:val="6 point Char"/>
    <w:rsid w:val="004E6AD2"/>
    <w:rPr>
      <w:rFonts w:ascii="Times New Roman" w:hAnsi="Times New Roman" w:cs="Times New Roman" w:hint="default"/>
      <w:sz w:val="12"/>
      <w:lang w:val="en-US" w:eastAsia="en-US"/>
    </w:rPr>
  </w:style>
  <w:style w:type="character" w:customStyle="1" w:styleId="StyleThickunderline">
    <w:name w:val="Style Thick underline"/>
    <w:qFormat/>
    <w:rsid w:val="004E6AD2"/>
    <w:rPr>
      <w:u w:val="thick"/>
    </w:rPr>
  </w:style>
  <w:style w:type="character" w:customStyle="1" w:styleId="Box0">
    <w:name w:val="Box!"/>
    <w:rsid w:val="004E6AD2"/>
    <w:rPr>
      <w:rFonts w:ascii="Garamond" w:hAnsi="Garamond" w:hint="default"/>
      <w:sz w:val="24"/>
      <w:u w:val="single"/>
      <w:bdr w:val="single" w:sz="4" w:space="0" w:color="auto" w:frame="1"/>
    </w:rPr>
  </w:style>
  <w:style w:type="character" w:customStyle="1" w:styleId="citechar1">
    <w:name w:val="citechar"/>
    <w:basedOn w:val="DefaultParagraphFont"/>
    <w:rsid w:val="004E6AD2"/>
  </w:style>
  <w:style w:type="character" w:customStyle="1" w:styleId="underlinechar2">
    <w:name w:val="underlinechar"/>
    <w:basedOn w:val="DefaultParagraphFont"/>
    <w:rsid w:val="004E6AD2"/>
  </w:style>
  <w:style w:type="character" w:customStyle="1" w:styleId="CardUnderlineChar">
    <w:name w:val="Card Underline Char"/>
    <w:rsid w:val="004E6AD2"/>
    <w:rPr>
      <w:szCs w:val="24"/>
      <w:u w:val="single"/>
      <w:lang w:val="en-US" w:eastAsia="en-US" w:bidi="ar-SA"/>
    </w:rPr>
  </w:style>
  <w:style w:type="character" w:customStyle="1" w:styleId="tagciteChar">
    <w:name w:val="tag/cite Char"/>
    <w:basedOn w:val="DefaultParagraphFont"/>
    <w:rsid w:val="004E6AD2"/>
    <w:rPr>
      <w:b/>
      <w:bCs w:val="0"/>
      <w:sz w:val="24"/>
      <w:lang w:val="en-US" w:eastAsia="en-US" w:bidi="ar-SA"/>
    </w:rPr>
  </w:style>
  <w:style w:type="character" w:customStyle="1" w:styleId="8pointChar">
    <w:name w:val="8 point Char"/>
    <w:basedOn w:val="DefaultParagraphFont"/>
    <w:rsid w:val="004E6AD2"/>
    <w:rPr>
      <w:sz w:val="16"/>
      <w:lang w:val="en-US" w:eastAsia="en-US" w:bidi="ar-SA"/>
    </w:rPr>
  </w:style>
  <w:style w:type="character" w:customStyle="1" w:styleId="BoldText12pt">
    <w:name w:val="Bold Text 12 pt"/>
    <w:rsid w:val="004E6AD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E6AD2"/>
  </w:style>
  <w:style w:type="table" w:styleId="TableGrid">
    <w:name w:val="Table Grid"/>
    <w:basedOn w:val="TableNormal"/>
    <w:rsid w:val="004E6A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E6AD2"/>
    <w:rPr>
      <w:b/>
      <w:bCs w:val="0"/>
      <w:sz w:val="24"/>
      <w:lang w:val="en-US" w:eastAsia="en-US" w:bidi="ar-SA"/>
    </w:rPr>
  </w:style>
  <w:style w:type="character" w:customStyle="1" w:styleId="Mention11">
    <w:name w:val="Mention11"/>
    <w:basedOn w:val="DefaultParagraphFont"/>
    <w:uiPriority w:val="99"/>
    <w:semiHidden/>
    <w:unhideWhenUsed/>
    <w:rsid w:val="004E6AD2"/>
    <w:rPr>
      <w:color w:val="2B579A"/>
      <w:shd w:val="clear" w:color="auto" w:fill="E6E6E6"/>
    </w:rPr>
  </w:style>
  <w:style w:type="character" w:customStyle="1" w:styleId="Emph">
    <w:name w:val="Emph"/>
    <w:basedOn w:val="DefaultParagraphFont"/>
    <w:uiPriority w:val="1"/>
    <w:qFormat/>
    <w:rsid w:val="004E6AD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E6AD2"/>
  </w:style>
  <w:style w:type="character" w:customStyle="1" w:styleId="Mention2">
    <w:name w:val="Mention2"/>
    <w:basedOn w:val="DefaultParagraphFont"/>
    <w:uiPriority w:val="99"/>
    <w:semiHidden/>
    <w:unhideWhenUsed/>
    <w:rsid w:val="004E6AD2"/>
    <w:rPr>
      <w:color w:val="2B579A"/>
      <w:shd w:val="clear" w:color="auto" w:fill="E6E6E6"/>
    </w:rPr>
  </w:style>
  <w:style w:type="paragraph" w:customStyle="1" w:styleId="FlashTag">
    <w:name w:val="FlashTag"/>
    <w:basedOn w:val="Normal"/>
    <w:link w:val="FlashTagChar"/>
    <w:autoRedefine/>
    <w:uiPriority w:val="4"/>
    <w:qFormat/>
    <w:rsid w:val="004E6AD2"/>
    <w:rPr>
      <w:rFonts w:asciiTheme="majorHAnsi" w:hAnsiTheme="majorHAnsi"/>
      <w:b/>
      <w:sz w:val="28"/>
    </w:rPr>
  </w:style>
  <w:style w:type="character" w:customStyle="1" w:styleId="FlashTagChar">
    <w:name w:val="FlashTag Char"/>
    <w:basedOn w:val="DefaultParagraphFont"/>
    <w:link w:val="FlashTag"/>
    <w:uiPriority w:val="4"/>
    <w:rsid w:val="004E6AD2"/>
    <w:rPr>
      <w:rFonts w:asciiTheme="majorHAnsi" w:hAnsiTheme="majorHAnsi"/>
      <w:b/>
      <w:sz w:val="28"/>
    </w:rPr>
  </w:style>
  <w:style w:type="paragraph" w:customStyle="1" w:styleId="Warrant">
    <w:name w:val="Warrant"/>
    <w:autoRedefine/>
    <w:uiPriority w:val="4"/>
    <w:qFormat/>
    <w:rsid w:val="004E6AD2"/>
    <w:pPr>
      <w:ind w:left="720"/>
    </w:pPr>
    <w:rPr>
      <w:rFonts w:ascii="Calibri" w:hAnsi="Calibri" w:cs="Arial"/>
    </w:rPr>
  </w:style>
  <w:style w:type="character" w:customStyle="1" w:styleId="m3965771245576658108gmail-styleunderline">
    <w:name w:val="m_3965771245576658108gmail-styleunderline"/>
    <w:basedOn w:val="DefaultParagraphFont"/>
    <w:rsid w:val="004E6AD2"/>
  </w:style>
  <w:style w:type="character" w:customStyle="1" w:styleId="m-8793234324905335251gmail-style13ptbold">
    <w:name w:val="m_-8793234324905335251gmail-style13ptbold"/>
    <w:basedOn w:val="DefaultParagraphFont"/>
    <w:rsid w:val="004E6AD2"/>
  </w:style>
  <w:style w:type="character" w:customStyle="1" w:styleId="EndnoteTextChar">
    <w:name w:val="Endnote Text Char"/>
    <w:basedOn w:val="DefaultParagraphFont"/>
    <w:link w:val="EndnoteText"/>
    <w:locked/>
    <w:rsid w:val="004E6AD2"/>
    <w:rPr>
      <w:rFonts w:ascii="Georgia" w:eastAsia="Times New Roman" w:hAnsi="Georgia"/>
      <w:szCs w:val="20"/>
    </w:rPr>
  </w:style>
  <w:style w:type="paragraph" w:styleId="EndnoteText">
    <w:name w:val="endnote text"/>
    <w:basedOn w:val="Normal"/>
    <w:link w:val="EndnoteTextChar"/>
    <w:unhideWhenUsed/>
    <w:rsid w:val="004E6AD2"/>
    <w:rPr>
      <w:rFonts w:eastAsia="Times New Roman"/>
      <w:szCs w:val="20"/>
    </w:rPr>
  </w:style>
  <w:style w:type="character" w:customStyle="1" w:styleId="EndnoteTextChar1">
    <w:name w:val="Endnote Text Char1"/>
    <w:basedOn w:val="DefaultParagraphFont"/>
    <w:semiHidden/>
    <w:rsid w:val="004E6AD2"/>
    <w:rPr>
      <w:rFonts w:ascii="Georgia" w:hAnsi="Georgia"/>
      <w:sz w:val="20"/>
      <w:szCs w:val="20"/>
    </w:rPr>
  </w:style>
  <w:style w:type="character" w:customStyle="1" w:styleId="DateChar1">
    <w:name w:val="Date Char1"/>
    <w:basedOn w:val="DefaultParagraphFont"/>
    <w:uiPriority w:val="99"/>
    <w:rsid w:val="004E6AD2"/>
    <w:rPr>
      <w:rFonts w:ascii="Calibri" w:hAnsi="Calibri"/>
      <w:sz w:val="22"/>
    </w:rPr>
  </w:style>
  <w:style w:type="character" w:customStyle="1" w:styleId="BodyTextFirstIndentChar">
    <w:name w:val="Body Text First Indent Char"/>
    <w:basedOn w:val="BodyTextChar"/>
    <w:link w:val="BodyTextFirstIndent"/>
    <w:locked/>
    <w:rsid w:val="004E6AD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E6AD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E6AD2"/>
    <w:rPr>
      <w:rFonts w:ascii="Georgia" w:hAnsi="Georgia"/>
    </w:rPr>
  </w:style>
  <w:style w:type="character" w:customStyle="1" w:styleId="BodyTextIndent2Char1">
    <w:name w:val="Body Text Indent 2 Char1"/>
    <w:basedOn w:val="DefaultParagraphFont"/>
    <w:semiHidden/>
    <w:rsid w:val="004E6AD2"/>
    <w:rPr>
      <w:rFonts w:ascii="Calibri" w:hAnsi="Calibri" w:cs="Calibri"/>
    </w:rPr>
  </w:style>
  <w:style w:type="character" w:customStyle="1" w:styleId="PlainTextChar1">
    <w:name w:val="Plain Text Char1"/>
    <w:basedOn w:val="DefaultParagraphFont"/>
    <w:semiHidden/>
    <w:rsid w:val="004E6AD2"/>
    <w:rPr>
      <w:rFonts w:ascii="Consolas" w:hAnsi="Consolas" w:cs="Calibri"/>
      <w:sz w:val="21"/>
      <w:szCs w:val="21"/>
    </w:rPr>
  </w:style>
  <w:style w:type="paragraph" w:customStyle="1" w:styleId="msolistparagraphcxspfirst">
    <w:name w:val="msolistparagraphcxspfirst"/>
    <w:basedOn w:val="Normal"/>
    <w:uiPriority w:val="99"/>
    <w:qFormat/>
    <w:rsid w:val="004E6AD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E6AD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E6AD2"/>
    <w:rPr>
      <w:rFonts w:ascii="Calibri" w:hAnsi="Calibri" w:cs="Calibri"/>
      <w:i/>
      <w:iCs/>
      <w:color w:val="000000" w:themeColor="text1"/>
    </w:rPr>
  </w:style>
  <w:style w:type="paragraph" w:customStyle="1" w:styleId="Heading2-NotBold">
    <w:name w:val="Heading 2 - Not Bold"/>
    <w:basedOn w:val="Heading2"/>
    <w:autoRedefine/>
    <w:uiPriority w:val="99"/>
    <w:qFormat/>
    <w:rsid w:val="004E6AD2"/>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4E6AD2"/>
    <w:rPr>
      <w:rFonts w:ascii="Georgia" w:eastAsia="Calibri" w:hAnsi="Georgia"/>
      <w:b/>
    </w:rPr>
  </w:style>
  <w:style w:type="paragraph" w:customStyle="1" w:styleId="Heading2-Bold">
    <w:name w:val="Heading 2 - Bold"/>
    <w:basedOn w:val="Normal"/>
    <w:autoRedefine/>
    <w:uiPriority w:val="99"/>
    <w:qFormat/>
    <w:rsid w:val="004E6AD2"/>
    <w:rPr>
      <w:rFonts w:eastAsia="Calibri"/>
      <w:b/>
    </w:rPr>
  </w:style>
  <w:style w:type="paragraph" w:customStyle="1" w:styleId="tag">
    <w:name w:val="%tag"/>
    <w:basedOn w:val="Normal"/>
    <w:next w:val="Normal"/>
    <w:uiPriority w:val="99"/>
    <w:qFormat/>
    <w:rsid w:val="004E6AD2"/>
    <w:rPr>
      <w:rFonts w:eastAsia="Calibri"/>
      <w:bCs/>
      <w:sz w:val="18"/>
    </w:rPr>
  </w:style>
  <w:style w:type="character" w:customStyle="1" w:styleId="Style2Char">
    <w:name w:val="Style 2 Char"/>
    <w:link w:val="Style20"/>
    <w:uiPriority w:val="99"/>
    <w:locked/>
    <w:rsid w:val="004E6AD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E6AD2"/>
    <w:pPr>
      <w:ind w:left="432"/>
    </w:pPr>
    <w:rPr>
      <w:rFonts w:eastAsia="Times New Roman"/>
      <w:szCs w:val="20"/>
      <w:u w:val="single"/>
      <w:lang w:val="x-none" w:eastAsia="x-none"/>
    </w:rPr>
  </w:style>
  <w:style w:type="character" w:customStyle="1" w:styleId="GAUnderlineChar">
    <w:name w:val="GA Underline Char"/>
    <w:link w:val="GAUnderline"/>
    <w:locked/>
    <w:rsid w:val="004E6AD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E6AD2"/>
    <w:rPr>
      <w:rFonts w:ascii="Garamond" w:eastAsia="Times New Roman" w:hAnsi="Garamond"/>
      <w:szCs w:val="20"/>
      <w:u w:val="single"/>
      <w:lang w:val="x-none" w:eastAsia="x-none"/>
    </w:rPr>
  </w:style>
  <w:style w:type="character" w:customStyle="1" w:styleId="textsmallChar0">
    <w:name w:val="textsmall Char"/>
    <w:link w:val="textsmall0"/>
    <w:locked/>
    <w:rsid w:val="004E6AD2"/>
    <w:rPr>
      <w:rFonts w:ascii="Georgia" w:eastAsia="Times New Roman" w:hAnsi="Georgia"/>
      <w:sz w:val="18"/>
      <w:szCs w:val="20"/>
      <w:lang w:val="x-none" w:eastAsia="x-none"/>
    </w:rPr>
  </w:style>
  <w:style w:type="paragraph" w:customStyle="1" w:styleId="textsmall0">
    <w:name w:val="textsmall"/>
    <w:basedOn w:val="Normal"/>
    <w:link w:val="textsmallChar0"/>
    <w:qFormat/>
    <w:rsid w:val="004E6AD2"/>
    <w:rPr>
      <w:rFonts w:eastAsia="Times New Roman"/>
      <w:sz w:val="18"/>
      <w:szCs w:val="20"/>
      <w:lang w:val="x-none" w:eastAsia="x-none"/>
    </w:rPr>
  </w:style>
  <w:style w:type="character" w:customStyle="1" w:styleId="cardtextemphasisChar">
    <w:name w:val="card text emphasis Char"/>
    <w:link w:val="cardtextemphasis"/>
    <w:locked/>
    <w:rsid w:val="004E6AD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E6AD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E6AD2"/>
    <w:rPr>
      <w:rFonts w:ascii="Arial" w:eastAsia="Times New Roman" w:hAnsi="Arial" w:cs="Arial"/>
      <w:sz w:val="12"/>
    </w:rPr>
  </w:style>
  <w:style w:type="paragraph" w:customStyle="1" w:styleId="Micro">
    <w:name w:val="Micro"/>
    <w:basedOn w:val="Normal"/>
    <w:next w:val="Normal"/>
    <w:link w:val="MicroChar"/>
    <w:qFormat/>
    <w:rsid w:val="004E6AD2"/>
    <w:rPr>
      <w:rFonts w:ascii="Arial" w:eastAsia="Times New Roman" w:hAnsi="Arial" w:cs="Arial"/>
      <w:sz w:val="12"/>
    </w:rPr>
  </w:style>
  <w:style w:type="character" w:customStyle="1" w:styleId="CardNotUnderlinedChar1">
    <w:name w:val="Card Not Underlined Char1"/>
    <w:link w:val="CardNotUnderlined"/>
    <w:locked/>
    <w:rsid w:val="004E6AD2"/>
    <w:rPr>
      <w:rFonts w:ascii="Cambria" w:eastAsia="Times New Roman" w:hAnsi="Cambria" w:cs="Times New Roman"/>
      <w:sz w:val="18"/>
      <w:szCs w:val="20"/>
    </w:rPr>
  </w:style>
  <w:style w:type="paragraph" w:customStyle="1" w:styleId="h-lead">
    <w:name w:val="h-lead"/>
    <w:basedOn w:val="Normal"/>
    <w:uiPriority w:val="99"/>
    <w:qFormat/>
    <w:rsid w:val="004E6AD2"/>
    <w:pPr>
      <w:spacing w:before="100" w:beforeAutospacing="1" w:after="100" w:afterAutospacing="1"/>
    </w:pPr>
    <w:rPr>
      <w:rFonts w:eastAsia="Times New Roman"/>
      <w:sz w:val="24"/>
    </w:rPr>
  </w:style>
  <w:style w:type="paragraph" w:customStyle="1" w:styleId="intro">
    <w:name w:val="intro"/>
    <w:basedOn w:val="Normal"/>
    <w:uiPriority w:val="99"/>
    <w:qFormat/>
    <w:rsid w:val="004E6AD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E6AD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E6AD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E6AD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E6AD2"/>
    <w:rPr>
      <w:rFonts w:eastAsia="Calibri"/>
    </w:rPr>
  </w:style>
  <w:style w:type="paragraph" w:customStyle="1" w:styleId="F3-TagAuthor">
    <w:name w:val="F3 - Tag/Author"/>
    <w:basedOn w:val="Normal"/>
    <w:uiPriority w:val="99"/>
    <w:qFormat/>
    <w:rsid w:val="004E6AD2"/>
    <w:rPr>
      <w:rFonts w:eastAsia="Times New Roman"/>
      <w:b/>
    </w:rPr>
  </w:style>
  <w:style w:type="paragraph" w:customStyle="1" w:styleId="F5-UnderlineNormal">
    <w:name w:val="F5 - Underline Normal"/>
    <w:basedOn w:val="Normal"/>
    <w:uiPriority w:val="99"/>
    <w:qFormat/>
    <w:rsid w:val="004E6AD2"/>
    <w:rPr>
      <w:rFonts w:eastAsia="Calibri"/>
      <w:u w:val="single"/>
    </w:rPr>
  </w:style>
  <w:style w:type="paragraph" w:customStyle="1" w:styleId="Brief-PrimarySource">
    <w:name w:val="Brief - Primary Source"/>
    <w:basedOn w:val="Normal"/>
    <w:uiPriority w:val="99"/>
    <w:qFormat/>
    <w:rsid w:val="004E6AD2"/>
    <w:rPr>
      <w:rFonts w:eastAsia="Times New Roman"/>
      <w:b/>
      <w:sz w:val="24"/>
      <w:u w:val="single"/>
    </w:rPr>
  </w:style>
  <w:style w:type="paragraph" w:customStyle="1" w:styleId="Brief-Underline">
    <w:name w:val="Brief - Underline"/>
    <w:basedOn w:val="Normal"/>
    <w:uiPriority w:val="99"/>
    <w:qFormat/>
    <w:rsid w:val="004E6AD2"/>
    <w:rPr>
      <w:rFonts w:eastAsia="Times New Roman"/>
      <w:u w:val="single"/>
    </w:rPr>
  </w:style>
  <w:style w:type="paragraph" w:customStyle="1" w:styleId="Brief">
    <w:name w:val="Brief"/>
    <w:basedOn w:val="Brief-PrimarySource"/>
    <w:uiPriority w:val="99"/>
    <w:qFormat/>
    <w:rsid w:val="004E6AD2"/>
    <w:rPr>
      <w:b w:val="0"/>
    </w:rPr>
  </w:style>
  <w:style w:type="paragraph" w:customStyle="1" w:styleId="CM2">
    <w:name w:val="CM2"/>
    <w:basedOn w:val="Normal"/>
    <w:next w:val="Normal"/>
    <w:uiPriority w:val="99"/>
    <w:qFormat/>
    <w:rsid w:val="004E6AD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E6AD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E6AD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E6AD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E6AD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E6AD2"/>
    <w:pPr>
      <w:widowControl w:val="0"/>
      <w:spacing w:line="276" w:lineRule="atLeast"/>
    </w:pPr>
    <w:rPr>
      <w:color w:val="auto"/>
    </w:rPr>
  </w:style>
  <w:style w:type="paragraph" w:customStyle="1" w:styleId="CM34">
    <w:name w:val="CM34"/>
    <w:basedOn w:val="Default"/>
    <w:next w:val="Default"/>
    <w:uiPriority w:val="99"/>
    <w:qFormat/>
    <w:rsid w:val="004E6AD2"/>
    <w:pPr>
      <w:widowControl w:val="0"/>
    </w:pPr>
    <w:rPr>
      <w:color w:val="auto"/>
    </w:rPr>
  </w:style>
  <w:style w:type="paragraph" w:customStyle="1" w:styleId="CM56">
    <w:name w:val="CM56"/>
    <w:basedOn w:val="Default"/>
    <w:next w:val="Default"/>
    <w:uiPriority w:val="99"/>
    <w:qFormat/>
    <w:rsid w:val="004E6AD2"/>
    <w:pPr>
      <w:widowControl w:val="0"/>
    </w:pPr>
    <w:rPr>
      <w:rFonts w:eastAsia="Calibri"/>
      <w:color w:val="auto"/>
    </w:rPr>
  </w:style>
  <w:style w:type="paragraph" w:customStyle="1" w:styleId="CM58">
    <w:name w:val="CM58"/>
    <w:basedOn w:val="Default"/>
    <w:next w:val="Default"/>
    <w:uiPriority w:val="99"/>
    <w:qFormat/>
    <w:rsid w:val="004E6AD2"/>
    <w:pPr>
      <w:widowControl w:val="0"/>
    </w:pPr>
    <w:rPr>
      <w:rFonts w:eastAsia="Calibri"/>
      <w:color w:val="auto"/>
    </w:rPr>
  </w:style>
  <w:style w:type="paragraph" w:customStyle="1" w:styleId="CM57">
    <w:name w:val="CM57"/>
    <w:basedOn w:val="Default"/>
    <w:next w:val="Default"/>
    <w:uiPriority w:val="99"/>
    <w:qFormat/>
    <w:rsid w:val="004E6AD2"/>
    <w:pPr>
      <w:widowControl w:val="0"/>
    </w:pPr>
    <w:rPr>
      <w:rFonts w:eastAsia="Calibri"/>
      <w:color w:val="auto"/>
    </w:rPr>
  </w:style>
  <w:style w:type="paragraph" w:customStyle="1" w:styleId="CM1">
    <w:name w:val="CM1"/>
    <w:basedOn w:val="Default"/>
    <w:next w:val="Default"/>
    <w:uiPriority w:val="99"/>
    <w:qFormat/>
    <w:rsid w:val="004E6AD2"/>
    <w:pPr>
      <w:widowControl w:val="0"/>
    </w:pPr>
    <w:rPr>
      <w:rFonts w:eastAsia="Calibri"/>
      <w:color w:val="auto"/>
    </w:rPr>
  </w:style>
  <w:style w:type="paragraph" w:customStyle="1" w:styleId="CM49">
    <w:name w:val="CM49"/>
    <w:basedOn w:val="Default"/>
    <w:next w:val="Default"/>
    <w:uiPriority w:val="99"/>
    <w:qFormat/>
    <w:rsid w:val="004E6AD2"/>
    <w:pPr>
      <w:widowControl w:val="0"/>
    </w:pPr>
    <w:rPr>
      <w:rFonts w:eastAsia="Calibri"/>
      <w:color w:val="auto"/>
    </w:rPr>
  </w:style>
  <w:style w:type="paragraph" w:customStyle="1" w:styleId="CM41">
    <w:name w:val="CM41"/>
    <w:basedOn w:val="Default"/>
    <w:next w:val="Default"/>
    <w:uiPriority w:val="99"/>
    <w:qFormat/>
    <w:rsid w:val="004E6AD2"/>
    <w:pPr>
      <w:widowControl w:val="0"/>
    </w:pPr>
    <w:rPr>
      <w:rFonts w:eastAsia="Calibri"/>
      <w:color w:val="auto"/>
    </w:rPr>
  </w:style>
  <w:style w:type="paragraph" w:customStyle="1" w:styleId="3rdOrderPara">
    <w:name w:val="3rd Order Para"/>
    <w:basedOn w:val="Default"/>
    <w:next w:val="Default"/>
    <w:qFormat/>
    <w:rsid w:val="004E6AD2"/>
    <w:pPr>
      <w:widowControl w:val="0"/>
    </w:pPr>
    <w:rPr>
      <w:rFonts w:eastAsia="Calibri"/>
      <w:color w:val="auto"/>
    </w:rPr>
  </w:style>
  <w:style w:type="paragraph" w:customStyle="1" w:styleId="2ndOrderPara">
    <w:name w:val="2nd Order Para"/>
    <w:basedOn w:val="Default"/>
    <w:next w:val="Default"/>
    <w:qFormat/>
    <w:rsid w:val="004E6AD2"/>
    <w:pPr>
      <w:widowControl w:val="0"/>
    </w:pPr>
    <w:rPr>
      <w:rFonts w:eastAsia="Calibri"/>
      <w:color w:val="auto"/>
    </w:rPr>
  </w:style>
  <w:style w:type="paragraph" w:customStyle="1" w:styleId="Normal-SIGN2">
    <w:name w:val="Normal-SIGN2"/>
    <w:basedOn w:val="Default"/>
    <w:next w:val="Default"/>
    <w:qFormat/>
    <w:rsid w:val="004E6AD2"/>
    <w:pPr>
      <w:widowControl w:val="0"/>
    </w:pPr>
    <w:rPr>
      <w:rFonts w:eastAsia="Calibri"/>
      <w:color w:val="auto"/>
    </w:rPr>
  </w:style>
  <w:style w:type="paragraph" w:customStyle="1" w:styleId="Normal-SIGN1">
    <w:name w:val="Normal-SIGN1"/>
    <w:basedOn w:val="Default"/>
    <w:next w:val="Default"/>
    <w:uiPriority w:val="99"/>
    <w:qFormat/>
    <w:rsid w:val="004E6AD2"/>
    <w:pPr>
      <w:widowControl w:val="0"/>
    </w:pPr>
    <w:rPr>
      <w:rFonts w:eastAsia="Calibri"/>
      <w:color w:val="auto"/>
    </w:rPr>
  </w:style>
  <w:style w:type="paragraph" w:customStyle="1" w:styleId="CM3">
    <w:name w:val="CM3"/>
    <w:basedOn w:val="Default"/>
    <w:next w:val="Default"/>
    <w:uiPriority w:val="99"/>
    <w:qFormat/>
    <w:rsid w:val="004E6AD2"/>
    <w:pPr>
      <w:widowControl w:val="0"/>
      <w:spacing w:line="553" w:lineRule="atLeast"/>
    </w:pPr>
    <w:rPr>
      <w:rFonts w:eastAsia="Calibri"/>
      <w:color w:val="auto"/>
    </w:rPr>
  </w:style>
  <w:style w:type="paragraph" w:customStyle="1" w:styleId="CM33">
    <w:name w:val="CM33"/>
    <w:basedOn w:val="Default"/>
    <w:next w:val="Default"/>
    <w:uiPriority w:val="99"/>
    <w:qFormat/>
    <w:rsid w:val="004E6AD2"/>
    <w:pPr>
      <w:widowControl w:val="0"/>
    </w:pPr>
    <w:rPr>
      <w:rFonts w:eastAsia="Calibri"/>
      <w:color w:val="auto"/>
    </w:rPr>
  </w:style>
  <w:style w:type="paragraph" w:customStyle="1" w:styleId="CM37">
    <w:name w:val="CM37"/>
    <w:basedOn w:val="Default"/>
    <w:next w:val="Default"/>
    <w:uiPriority w:val="99"/>
    <w:qFormat/>
    <w:rsid w:val="004E6AD2"/>
    <w:pPr>
      <w:widowControl w:val="0"/>
    </w:pPr>
    <w:rPr>
      <w:rFonts w:eastAsia="Calibri"/>
      <w:color w:val="auto"/>
    </w:rPr>
  </w:style>
  <w:style w:type="paragraph" w:customStyle="1" w:styleId="CM7">
    <w:name w:val="CM7"/>
    <w:basedOn w:val="Default"/>
    <w:next w:val="Default"/>
    <w:uiPriority w:val="99"/>
    <w:qFormat/>
    <w:rsid w:val="004E6AD2"/>
    <w:pPr>
      <w:widowControl w:val="0"/>
      <w:spacing w:line="553" w:lineRule="atLeast"/>
    </w:pPr>
    <w:rPr>
      <w:rFonts w:eastAsia="Calibri"/>
      <w:color w:val="auto"/>
    </w:rPr>
  </w:style>
  <w:style w:type="paragraph" w:customStyle="1" w:styleId="Brief-SecondarySource">
    <w:name w:val="Brief - Secondary Source"/>
    <w:basedOn w:val="Normal"/>
    <w:qFormat/>
    <w:rsid w:val="004E6AD2"/>
    <w:rPr>
      <w:rFonts w:eastAsia="Times New Roman"/>
      <w:sz w:val="14"/>
      <w:szCs w:val="20"/>
    </w:rPr>
  </w:style>
  <w:style w:type="paragraph" w:customStyle="1" w:styleId="Brief-Card">
    <w:name w:val="Brief - Card"/>
    <w:basedOn w:val="Normal"/>
    <w:uiPriority w:val="99"/>
    <w:qFormat/>
    <w:rsid w:val="004E6AD2"/>
    <w:rPr>
      <w:rFonts w:eastAsia="Times New Roman"/>
    </w:rPr>
  </w:style>
  <w:style w:type="paragraph" w:customStyle="1" w:styleId="Pa2">
    <w:name w:val="Pa2"/>
    <w:basedOn w:val="Default"/>
    <w:next w:val="Default"/>
    <w:uiPriority w:val="99"/>
    <w:qFormat/>
    <w:rsid w:val="004E6AD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E6AD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E6AD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E6AD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E6AD2"/>
    <w:pPr>
      <w:widowControl w:val="0"/>
    </w:pPr>
    <w:rPr>
      <w:rFonts w:ascii="Arial Black" w:hAnsi="Arial Black"/>
      <w:color w:val="auto"/>
    </w:rPr>
  </w:style>
  <w:style w:type="paragraph" w:customStyle="1" w:styleId="Cover1">
    <w:name w:val="Cover 1"/>
    <w:basedOn w:val="Normal"/>
    <w:next w:val="Normal"/>
    <w:uiPriority w:val="99"/>
    <w:qFormat/>
    <w:rsid w:val="004E6AD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E6AD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E6AD2"/>
    <w:pPr>
      <w:widowControl w:val="0"/>
    </w:pPr>
    <w:rPr>
      <w:color w:val="auto"/>
    </w:rPr>
  </w:style>
  <w:style w:type="paragraph" w:customStyle="1" w:styleId="Pa11">
    <w:name w:val="Pa11"/>
    <w:basedOn w:val="Normal"/>
    <w:next w:val="Normal"/>
    <w:uiPriority w:val="99"/>
    <w:qFormat/>
    <w:rsid w:val="004E6AD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E6AD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E6AD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E6AD2"/>
    <w:pPr>
      <w:widowControl w:val="0"/>
    </w:pPr>
    <w:rPr>
      <w:rFonts w:eastAsia="Calibri"/>
      <w:color w:val="auto"/>
    </w:rPr>
  </w:style>
  <w:style w:type="paragraph" w:customStyle="1" w:styleId="CM5">
    <w:name w:val="CM5"/>
    <w:basedOn w:val="Default"/>
    <w:next w:val="Default"/>
    <w:qFormat/>
    <w:rsid w:val="004E6AD2"/>
    <w:pPr>
      <w:widowControl w:val="0"/>
      <w:spacing w:line="553" w:lineRule="atLeast"/>
    </w:pPr>
    <w:rPr>
      <w:rFonts w:eastAsia="Calibri"/>
      <w:color w:val="auto"/>
    </w:rPr>
  </w:style>
  <w:style w:type="paragraph" w:customStyle="1" w:styleId="CM28">
    <w:name w:val="CM28"/>
    <w:basedOn w:val="Default"/>
    <w:next w:val="Default"/>
    <w:uiPriority w:val="99"/>
    <w:qFormat/>
    <w:rsid w:val="004E6AD2"/>
    <w:pPr>
      <w:widowControl w:val="0"/>
    </w:pPr>
    <w:rPr>
      <w:rFonts w:eastAsia="Calibri"/>
      <w:color w:val="auto"/>
    </w:rPr>
  </w:style>
  <w:style w:type="paragraph" w:customStyle="1" w:styleId="CM8">
    <w:name w:val="CM8"/>
    <w:basedOn w:val="Default"/>
    <w:next w:val="Default"/>
    <w:uiPriority w:val="99"/>
    <w:qFormat/>
    <w:rsid w:val="004E6AD2"/>
    <w:pPr>
      <w:widowControl w:val="0"/>
    </w:pPr>
    <w:rPr>
      <w:rFonts w:eastAsia="Calibri"/>
      <w:color w:val="auto"/>
    </w:rPr>
  </w:style>
  <w:style w:type="paragraph" w:customStyle="1" w:styleId="CM6">
    <w:name w:val="CM6"/>
    <w:basedOn w:val="Default"/>
    <w:next w:val="Default"/>
    <w:uiPriority w:val="99"/>
    <w:qFormat/>
    <w:rsid w:val="004E6AD2"/>
    <w:pPr>
      <w:widowControl w:val="0"/>
      <w:spacing w:line="553" w:lineRule="atLeast"/>
    </w:pPr>
    <w:rPr>
      <w:rFonts w:eastAsia="Calibri"/>
      <w:color w:val="auto"/>
    </w:rPr>
  </w:style>
  <w:style w:type="paragraph" w:customStyle="1" w:styleId="CM22">
    <w:name w:val="CM22"/>
    <w:basedOn w:val="Default"/>
    <w:next w:val="Default"/>
    <w:uiPriority w:val="99"/>
    <w:qFormat/>
    <w:rsid w:val="004E6AD2"/>
    <w:pPr>
      <w:widowControl w:val="0"/>
    </w:pPr>
    <w:rPr>
      <w:rFonts w:eastAsia="Calibri"/>
      <w:color w:val="auto"/>
    </w:rPr>
  </w:style>
  <w:style w:type="paragraph" w:customStyle="1" w:styleId="DoubleUnderlined">
    <w:name w:val="Double Underlined"/>
    <w:basedOn w:val="Heading2"/>
    <w:autoRedefine/>
    <w:uiPriority w:val="99"/>
    <w:qFormat/>
    <w:rsid w:val="004E6AD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E6AD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E6AD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E6AD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E6AD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E6AD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E6AD2"/>
    <w:pPr>
      <w:keepLines w:val="0"/>
      <w:pageBreakBefore w:val="0"/>
      <w:suppressAutoHyphens/>
      <w:contextualSpacing/>
      <w:jc w:val="left"/>
    </w:pPr>
    <w:rPr>
      <w:rFonts w:ascii="Arial" w:eastAsia="Times New Roman" w:hAnsi="Arial" w:cs="Arial"/>
      <w:bCs/>
      <w:iCs/>
      <w:sz w:val="24"/>
      <w:szCs w:val="28"/>
      <w:u w:val="none"/>
    </w:rPr>
  </w:style>
  <w:style w:type="paragraph" w:customStyle="1" w:styleId="subhead">
    <w:name w:val="subhead"/>
    <w:basedOn w:val="Normal"/>
    <w:qFormat/>
    <w:rsid w:val="004E6AD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E6AD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4E6AD2"/>
  </w:style>
  <w:style w:type="paragraph" w:customStyle="1" w:styleId="StyleUnderliningTimesNewRomanBoldNounderlineKernat16">
    <w:name w:val="Style Underlining + Times New Roman Bold No underline Kern at 16..."/>
    <w:basedOn w:val="Normal"/>
    <w:uiPriority w:val="99"/>
    <w:qFormat/>
    <w:rsid w:val="004E6AD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E6AD2"/>
    <w:rPr>
      <w:rFonts w:eastAsia="Times New Roman"/>
      <w:b/>
      <w:bCs/>
      <w:kern w:val="32"/>
      <w:sz w:val="32"/>
      <w:szCs w:val="32"/>
    </w:rPr>
  </w:style>
  <w:style w:type="paragraph" w:customStyle="1" w:styleId="StyleBoldUnderliningKernat16pt">
    <w:name w:val="Style Bold Underlining + Kern at 16 pt"/>
    <w:uiPriority w:val="99"/>
    <w:qFormat/>
    <w:rsid w:val="004E6AD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E6AD2"/>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4E6AD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E6AD2"/>
    <w:pPr>
      <w:ind w:left="400"/>
    </w:pPr>
    <w:rPr>
      <w:rFonts w:eastAsia="Times New Roman"/>
      <w:szCs w:val="20"/>
    </w:rPr>
  </w:style>
  <w:style w:type="paragraph" w:customStyle="1" w:styleId="Paste">
    <w:name w:val="Paste"/>
    <w:basedOn w:val="Normal"/>
    <w:qFormat/>
    <w:rsid w:val="004E6AD2"/>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4E6AD2"/>
    <w:rPr>
      <w:rFonts w:ascii="Georgia" w:eastAsia="Times New Roman" w:hAnsi="Georgia"/>
      <w:b/>
      <w:u w:val="single"/>
    </w:rPr>
  </w:style>
  <w:style w:type="paragraph" w:customStyle="1" w:styleId="UnderlineStyle0">
    <w:name w:val="Underline Style"/>
    <w:basedOn w:val="Normal"/>
    <w:link w:val="UnderlineStyleChar"/>
    <w:qFormat/>
    <w:rsid w:val="004E6AD2"/>
    <w:rPr>
      <w:rFonts w:eastAsia="Times New Roman"/>
      <w:b/>
      <w:u w:val="single"/>
    </w:rPr>
  </w:style>
  <w:style w:type="paragraph" w:customStyle="1" w:styleId="Normalization">
    <w:name w:val="Normalization"/>
    <w:basedOn w:val="Normal"/>
    <w:uiPriority w:val="99"/>
    <w:qFormat/>
    <w:rsid w:val="004E6AD2"/>
    <w:rPr>
      <w:rFonts w:eastAsia="Times New Roman"/>
      <w:sz w:val="18"/>
    </w:rPr>
  </w:style>
  <w:style w:type="paragraph" w:customStyle="1" w:styleId="BreifTitle">
    <w:name w:val="Breif Title"/>
    <w:basedOn w:val="Normal"/>
    <w:autoRedefine/>
    <w:uiPriority w:val="99"/>
    <w:qFormat/>
    <w:rsid w:val="004E6AD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E6AD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E6AD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E6AD2"/>
    <w:rPr>
      <w:rFonts w:eastAsia="Times New Roman"/>
      <w:color w:val="333333"/>
    </w:rPr>
  </w:style>
  <w:style w:type="paragraph" w:customStyle="1" w:styleId="StyleTagandCiteFranklinGothicDemi">
    <w:name w:val="Style Tag and Cite + Franklin Gothic Demi"/>
    <w:basedOn w:val="Normal"/>
    <w:autoRedefine/>
    <w:uiPriority w:val="99"/>
    <w:qFormat/>
    <w:rsid w:val="004E6AD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E6AD2"/>
    <w:rPr>
      <w:bCs/>
    </w:rPr>
  </w:style>
  <w:style w:type="paragraph" w:customStyle="1" w:styleId="tagCharCharCharCharCharCharChar">
    <w:name w:val="tag Char Char Char Char Char Char Char"/>
    <w:basedOn w:val="Normal"/>
    <w:uiPriority w:val="99"/>
    <w:qFormat/>
    <w:rsid w:val="004E6AD2"/>
    <w:rPr>
      <w:rFonts w:eastAsia="Times New Roman"/>
      <w:b/>
      <w:sz w:val="24"/>
      <w:szCs w:val="20"/>
    </w:rPr>
  </w:style>
  <w:style w:type="paragraph" w:customStyle="1" w:styleId="title-bold-medium">
    <w:name w:val="title-bold-medium"/>
    <w:basedOn w:val="Normal"/>
    <w:uiPriority w:val="99"/>
    <w:qFormat/>
    <w:rsid w:val="004E6AD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E6AD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E6AD2"/>
    <w:rPr>
      <w:rFonts w:ascii="Arial Narrow" w:eastAsia="Times New Roman" w:hAnsi="Arial Narrow"/>
      <w:b/>
      <w:sz w:val="24"/>
    </w:rPr>
  </w:style>
  <w:style w:type="paragraph" w:customStyle="1" w:styleId="BLOCKTITLE1">
    <w:name w:val="BLOCK TITLE"/>
    <w:basedOn w:val="Heading1"/>
    <w:uiPriority w:val="99"/>
    <w:qFormat/>
    <w:rsid w:val="004E6AD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uiPriority w:val="99"/>
    <w:qFormat/>
    <w:rsid w:val="004E6AD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E6AD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E6AD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E6AD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E6AD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E6AD2"/>
    <w:pPr>
      <w:spacing w:before="100" w:beforeAutospacing="1" w:after="100" w:afterAutospacing="1"/>
    </w:pPr>
    <w:rPr>
      <w:rFonts w:eastAsia="Times New Roman"/>
    </w:rPr>
  </w:style>
  <w:style w:type="paragraph" w:customStyle="1" w:styleId="ToRead">
    <w:name w:val="To Read"/>
    <w:basedOn w:val="Normal"/>
    <w:uiPriority w:val="99"/>
    <w:qFormat/>
    <w:rsid w:val="004E6AD2"/>
    <w:pPr>
      <w:ind w:left="720"/>
    </w:pPr>
    <w:rPr>
      <w:rFonts w:ascii="Verdana" w:eastAsia="Times New Roman" w:hAnsi="Verdana"/>
      <w:b/>
      <w:u w:val="single"/>
    </w:rPr>
  </w:style>
  <w:style w:type="paragraph" w:customStyle="1" w:styleId="Style1">
    <w:name w:val="Style 1"/>
    <w:basedOn w:val="Normal"/>
    <w:uiPriority w:val="99"/>
    <w:qFormat/>
    <w:rsid w:val="004E6AD2"/>
    <w:pPr>
      <w:widowControl w:val="0"/>
      <w:ind w:firstLine="216"/>
    </w:pPr>
    <w:rPr>
      <w:rFonts w:eastAsia="Times New Roman"/>
      <w:noProof/>
      <w:color w:val="000000"/>
      <w:szCs w:val="20"/>
    </w:rPr>
  </w:style>
  <w:style w:type="paragraph" w:customStyle="1" w:styleId="Style41">
    <w:name w:val="Style 4"/>
    <w:basedOn w:val="Normal"/>
    <w:uiPriority w:val="99"/>
    <w:qFormat/>
    <w:rsid w:val="004E6AD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E6AD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E6AD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E6AD2"/>
    <w:pPr>
      <w:ind w:left="1660"/>
    </w:pPr>
  </w:style>
  <w:style w:type="paragraph" w:customStyle="1" w:styleId="PageNumber1">
    <w:name w:val="Page Number1"/>
    <w:basedOn w:val="Normal"/>
    <w:next w:val="Normal"/>
    <w:uiPriority w:val="99"/>
    <w:qFormat/>
    <w:rsid w:val="004E6AD2"/>
    <w:rPr>
      <w:rFonts w:eastAsia="Times New Roman"/>
    </w:rPr>
  </w:style>
  <w:style w:type="paragraph" w:customStyle="1" w:styleId="Card1">
    <w:name w:val="Card1"/>
    <w:uiPriority w:val="99"/>
    <w:qFormat/>
    <w:rsid w:val="004E6AD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E6AD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E6AD2"/>
    <w:pPr>
      <w:ind w:left="288" w:right="288"/>
    </w:pPr>
    <w:rPr>
      <w:rFonts w:eastAsia="Times New Roman"/>
    </w:rPr>
  </w:style>
  <w:style w:type="paragraph" w:customStyle="1" w:styleId="CaseListNormal">
    <w:name w:val="Case List Normal"/>
    <w:basedOn w:val="Normal"/>
    <w:uiPriority w:val="99"/>
    <w:qFormat/>
    <w:rsid w:val="004E6AD2"/>
    <w:rPr>
      <w:rFonts w:ascii="Times" w:eastAsia="Times New Roman" w:hAnsi="Times"/>
      <w:szCs w:val="26"/>
    </w:rPr>
  </w:style>
  <w:style w:type="paragraph" w:customStyle="1" w:styleId="Body">
    <w:name w:val="Body"/>
    <w:basedOn w:val="Normal"/>
    <w:uiPriority w:val="99"/>
    <w:qFormat/>
    <w:rsid w:val="004E6AD2"/>
    <w:pPr>
      <w:outlineLvl w:val="3"/>
    </w:pPr>
    <w:rPr>
      <w:rFonts w:eastAsia="Times New Roman"/>
      <w:szCs w:val="20"/>
    </w:rPr>
  </w:style>
  <w:style w:type="paragraph" w:customStyle="1" w:styleId="3text">
    <w:name w:val="3text"/>
    <w:basedOn w:val="Normal"/>
    <w:uiPriority w:val="99"/>
    <w:qFormat/>
    <w:rsid w:val="004E6AD2"/>
    <w:pPr>
      <w:spacing w:before="100" w:beforeAutospacing="1" w:after="100" w:afterAutospacing="1"/>
    </w:pPr>
    <w:rPr>
      <w:rFonts w:eastAsia="Times New Roman"/>
      <w:sz w:val="24"/>
    </w:rPr>
  </w:style>
  <w:style w:type="paragraph" w:customStyle="1" w:styleId="TimesNewRoman12">
    <w:name w:val="TimesNewRoman12"/>
    <w:uiPriority w:val="99"/>
    <w:qFormat/>
    <w:rsid w:val="004E6AD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E6AD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E6AD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E6AD2"/>
    <w:rPr>
      <w:rFonts w:eastAsia="Times New Roman"/>
      <w:color w:val="000000"/>
      <w:sz w:val="18"/>
    </w:rPr>
  </w:style>
  <w:style w:type="paragraph" w:customStyle="1" w:styleId="text1">
    <w:name w:val="text1"/>
    <w:basedOn w:val="Normal"/>
    <w:autoRedefine/>
    <w:uiPriority w:val="99"/>
    <w:qFormat/>
    <w:rsid w:val="004E6AD2"/>
    <w:rPr>
      <w:rFonts w:eastAsia="Times New Roman"/>
      <w:szCs w:val="20"/>
    </w:rPr>
  </w:style>
  <w:style w:type="paragraph" w:customStyle="1" w:styleId="RepeatBlockHeading">
    <w:name w:val="Repeat Block Heading"/>
    <w:basedOn w:val="Normal"/>
    <w:autoRedefine/>
    <w:uiPriority w:val="99"/>
    <w:qFormat/>
    <w:rsid w:val="004E6AD2"/>
    <w:pPr>
      <w:jc w:val="center"/>
    </w:pPr>
    <w:rPr>
      <w:rFonts w:eastAsia="Times New Roman"/>
      <w:b/>
      <w:smallCaps/>
      <w:color w:val="000000"/>
      <w:sz w:val="24"/>
      <w:u w:val="thick"/>
    </w:rPr>
  </w:style>
  <w:style w:type="paragraph" w:customStyle="1" w:styleId="story-headline">
    <w:name w:val="story-headline"/>
    <w:basedOn w:val="Normal"/>
    <w:uiPriority w:val="99"/>
    <w:qFormat/>
    <w:rsid w:val="004E6AD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E6AD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E6AD2"/>
    <w:rPr>
      <w:rFonts w:ascii="Arial" w:eastAsia="Times New Roman" w:hAnsi="Arial"/>
      <w:b/>
      <w:bCs/>
    </w:rPr>
  </w:style>
  <w:style w:type="paragraph" w:customStyle="1" w:styleId="TextofCards">
    <w:name w:val="Text of Cards"/>
    <w:basedOn w:val="Normal"/>
    <w:uiPriority w:val="99"/>
    <w:qFormat/>
    <w:rsid w:val="004E6AD2"/>
    <w:rPr>
      <w:rFonts w:eastAsia="Times New Roman"/>
      <w:color w:val="000000"/>
      <w:spacing w:val="6"/>
      <w:szCs w:val="23"/>
    </w:rPr>
  </w:style>
  <w:style w:type="paragraph" w:customStyle="1" w:styleId="Corpotesto">
    <w:name w:val="Corpo testo"/>
    <w:basedOn w:val="Normal"/>
    <w:uiPriority w:val="99"/>
    <w:qFormat/>
    <w:rsid w:val="004E6AD2"/>
    <w:pPr>
      <w:widowControl w:val="0"/>
      <w:adjustRightInd w:val="0"/>
      <w:spacing w:after="283"/>
    </w:pPr>
    <w:rPr>
      <w:rFonts w:ascii="Times" w:eastAsia="Times New Roman" w:hAnsi="Times"/>
    </w:rPr>
  </w:style>
  <w:style w:type="paragraph" w:customStyle="1" w:styleId="tagCharChar1Char">
    <w:name w:val="tag Char Char1 Char"/>
    <w:uiPriority w:val="99"/>
    <w:qFormat/>
    <w:rsid w:val="004E6AD2"/>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E6AD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E6AD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E6AD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E6AD2"/>
    <w:rPr>
      <w:rFonts w:ascii="Arial" w:hAnsi="Arial"/>
      <w:b w:val="0"/>
      <w:caps w:val="0"/>
      <w:sz w:val="20"/>
    </w:rPr>
  </w:style>
  <w:style w:type="paragraph" w:customStyle="1" w:styleId="ProjectTitleLine">
    <w:name w:val="Project Title Line"/>
    <w:basedOn w:val="Normal"/>
    <w:next w:val="Normal"/>
    <w:autoRedefine/>
    <w:uiPriority w:val="99"/>
    <w:qFormat/>
    <w:rsid w:val="004E6AD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E6AD2"/>
    <w:rPr>
      <w:rFonts w:ascii="Arial Narrow" w:eastAsia="Times New Roman" w:hAnsi="Arial Narrow"/>
      <w:strike/>
    </w:rPr>
  </w:style>
  <w:style w:type="paragraph" w:customStyle="1" w:styleId="NormalVerdana">
    <w:name w:val="Normal + Verdana"/>
    <w:aliases w:val="10 pt,White,Normal + Arial"/>
    <w:basedOn w:val="Normal"/>
    <w:uiPriority w:val="99"/>
    <w:qFormat/>
    <w:rsid w:val="004E6AD2"/>
    <w:rPr>
      <w:rFonts w:ascii="Arial" w:eastAsia="Times New Roman" w:hAnsi="Arial"/>
      <w:szCs w:val="20"/>
      <w:u w:val="single"/>
    </w:rPr>
  </w:style>
  <w:style w:type="paragraph" w:customStyle="1" w:styleId="Normal10pt">
    <w:name w:val="Normal + 10 pt"/>
    <w:basedOn w:val="Normal"/>
    <w:uiPriority w:val="99"/>
    <w:qFormat/>
    <w:rsid w:val="004E6AD2"/>
    <w:rPr>
      <w:rFonts w:eastAsia="Times New Roman"/>
      <w:szCs w:val="20"/>
    </w:rPr>
  </w:style>
  <w:style w:type="paragraph" w:customStyle="1" w:styleId="cardChar1Char">
    <w:name w:val="card Char1 Char"/>
    <w:basedOn w:val="Normal"/>
    <w:uiPriority w:val="99"/>
    <w:qFormat/>
    <w:rsid w:val="004E6AD2"/>
    <w:pPr>
      <w:ind w:left="288" w:right="288"/>
    </w:pPr>
    <w:rPr>
      <w:rFonts w:eastAsia="Times New Roman"/>
      <w:szCs w:val="20"/>
    </w:rPr>
  </w:style>
  <w:style w:type="paragraph" w:customStyle="1" w:styleId="CM12">
    <w:name w:val="CM12"/>
    <w:basedOn w:val="Default"/>
    <w:next w:val="Default"/>
    <w:uiPriority w:val="99"/>
    <w:qFormat/>
    <w:rsid w:val="004E6AD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E6AD2"/>
    <w:pPr>
      <w:widowControl w:val="0"/>
      <w:spacing w:after="480"/>
    </w:pPr>
    <w:rPr>
      <w:rFonts w:ascii="Granjon LT Std" w:hAnsi="Granjon LT Std"/>
      <w:color w:val="auto"/>
    </w:rPr>
  </w:style>
  <w:style w:type="paragraph" w:customStyle="1" w:styleId="CM10">
    <w:name w:val="CM10"/>
    <w:basedOn w:val="Default"/>
    <w:next w:val="Default"/>
    <w:uiPriority w:val="99"/>
    <w:qFormat/>
    <w:rsid w:val="004E6AD2"/>
    <w:pPr>
      <w:widowControl w:val="0"/>
      <w:spacing w:line="320" w:lineRule="atLeast"/>
    </w:pPr>
    <w:rPr>
      <w:rFonts w:ascii="Granjon LT Std" w:hAnsi="Granjon LT Std"/>
      <w:color w:val="auto"/>
    </w:rPr>
  </w:style>
  <w:style w:type="paragraph" w:customStyle="1" w:styleId="bold">
    <w:name w:val="bold"/>
    <w:basedOn w:val="Normal"/>
    <w:uiPriority w:val="99"/>
    <w:qFormat/>
    <w:rsid w:val="004E6AD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E6AD2"/>
    <w:rPr>
      <w:rFonts w:ascii="Arial Narrow" w:eastAsia="Times New Roman" w:hAnsi="Arial Narrow"/>
      <w:strike/>
      <w:szCs w:val="20"/>
    </w:rPr>
  </w:style>
  <w:style w:type="paragraph" w:customStyle="1" w:styleId="textbodyblack">
    <w:name w:val="textbodyblack"/>
    <w:basedOn w:val="Normal"/>
    <w:uiPriority w:val="99"/>
    <w:qFormat/>
    <w:rsid w:val="004E6AD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E6AD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E6A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E6A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E6AD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E6AD2"/>
    <w:rPr>
      <w:rFonts w:ascii="Georgia" w:eastAsia="Times New Roman" w:hAnsi="Georgia"/>
      <w:b/>
      <w:bCs/>
      <w:szCs w:val="16"/>
      <w:u w:val="single"/>
    </w:rPr>
  </w:style>
  <w:style w:type="paragraph" w:customStyle="1" w:styleId="CiteCorrected">
    <w:name w:val="Cite Corrected"/>
    <w:basedOn w:val="Normal"/>
    <w:link w:val="CiteCorrectedChar"/>
    <w:qFormat/>
    <w:rsid w:val="004E6AD2"/>
    <w:rPr>
      <w:rFonts w:eastAsia="Times New Roman"/>
      <w:b/>
      <w:bCs/>
      <w:szCs w:val="16"/>
      <w:u w:val="single"/>
    </w:rPr>
  </w:style>
  <w:style w:type="paragraph" w:customStyle="1" w:styleId="CardText20">
    <w:name w:val="Card Text 2"/>
    <w:basedOn w:val="CardText10"/>
    <w:link w:val="CardText2Char"/>
    <w:qFormat/>
    <w:rsid w:val="004E6AD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4E6AD2"/>
    <w:pPr>
      <w:ind w:left="288"/>
    </w:pPr>
    <w:rPr>
      <w:rFonts w:eastAsia="SimSun"/>
      <w:szCs w:val="20"/>
      <w:lang w:eastAsia="zh-CN"/>
    </w:rPr>
  </w:style>
  <w:style w:type="paragraph" w:customStyle="1" w:styleId="BriefTitle2">
    <w:name w:val="Brief Title 2"/>
    <w:basedOn w:val="BriefTitle"/>
    <w:uiPriority w:val="99"/>
    <w:qFormat/>
    <w:rsid w:val="004E6AD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E6AD2"/>
    <w:rPr>
      <w:u w:val="single"/>
    </w:rPr>
  </w:style>
  <w:style w:type="paragraph" w:customStyle="1" w:styleId="StyleCardText11ptUnderline">
    <w:name w:val="Style Card Text + 11 pt Underline"/>
    <w:link w:val="StyleCardText11ptUnderlineChar"/>
    <w:qFormat/>
    <w:rsid w:val="004E6AD2"/>
    <w:pPr>
      <w:spacing w:line="254" w:lineRule="auto"/>
    </w:pPr>
    <w:rPr>
      <w:u w:val="single"/>
    </w:rPr>
  </w:style>
  <w:style w:type="character" w:customStyle="1" w:styleId="StyleMinimizedText11ptChar">
    <w:name w:val="Style Minimized Text + 11 pt Char"/>
    <w:basedOn w:val="DefaultParagraphFont"/>
    <w:link w:val="StyleMinimizedText11pt"/>
    <w:locked/>
    <w:rsid w:val="004E6AD2"/>
    <w:rPr>
      <w:rFonts w:ascii="Georgia" w:hAnsi="Georgia"/>
      <w:sz w:val="16"/>
    </w:rPr>
  </w:style>
  <w:style w:type="paragraph" w:customStyle="1" w:styleId="StyleMinimizedText11pt">
    <w:name w:val="Style Minimized Text + 11 pt"/>
    <w:basedOn w:val="Normal"/>
    <w:link w:val="StyleMinimizedText11ptChar"/>
    <w:qFormat/>
    <w:rsid w:val="004E6AD2"/>
    <w:rPr>
      <w:sz w:val="16"/>
    </w:rPr>
  </w:style>
  <w:style w:type="character" w:customStyle="1" w:styleId="StyleMinimizedText11pt1Char">
    <w:name w:val="Style Minimized Text + 11 pt1 Char"/>
    <w:basedOn w:val="DefaultParagraphFont"/>
    <w:link w:val="StyleMinimizedText11pt1"/>
    <w:locked/>
    <w:rsid w:val="004E6AD2"/>
    <w:rPr>
      <w:rFonts w:ascii="Georgia" w:hAnsi="Georgia"/>
      <w:sz w:val="16"/>
    </w:rPr>
  </w:style>
  <w:style w:type="paragraph" w:customStyle="1" w:styleId="StyleMinimizedText11pt1">
    <w:name w:val="Style Minimized Text + 11 pt1"/>
    <w:basedOn w:val="Normal"/>
    <w:link w:val="StyleMinimizedText11pt1Char"/>
    <w:qFormat/>
    <w:rsid w:val="004E6AD2"/>
    <w:rPr>
      <w:sz w:val="16"/>
    </w:rPr>
  </w:style>
  <w:style w:type="character" w:customStyle="1" w:styleId="Debate-CardSmalltextF2Char">
    <w:name w:val="Debate- Card Small text F2 Char"/>
    <w:link w:val="Debate-CardSmalltextF2"/>
    <w:locked/>
    <w:rsid w:val="004E6AD2"/>
    <w:rPr>
      <w:rFonts w:ascii="Arial Narrow" w:hAnsi="Arial Narrow"/>
      <w:sz w:val="16"/>
    </w:rPr>
  </w:style>
  <w:style w:type="paragraph" w:customStyle="1" w:styleId="Debate-CardSmalltextF2">
    <w:name w:val="Debate- Card Small text F2"/>
    <w:basedOn w:val="Normal"/>
    <w:next w:val="Normal"/>
    <w:link w:val="Debate-CardSmalltextF2Char"/>
    <w:qFormat/>
    <w:rsid w:val="004E6AD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E6AD2"/>
    <w:rPr>
      <w:rFonts w:ascii="Arial Narrow" w:hAnsi="Arial Narrow"/>
      <w:b/>
      <w:sz w:val="18"/>
      <w:u w:val="single"/>
    </w:rPr>
  </w:style>
  <w:style w:type="paragraph" w:customStyle="1" w:styleId="Debate-EmphasizedText-F5">
    <w:name w:val="Debate- Emphasized Text- F5"/>
    <w:basedOn w:val="Normal"/>
    <w:link w:val="Debate-EmphasizedText-F5Char"/>
    <w:qFormat/>
    <w:rsid w:val="004E6AD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E6AD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E6AD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E6AD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E6AD2"/>
    <w:rPr>
      <w:rFonts w:ascii="Times New Roman" w:eastAsia="Times New Roman" w:hAnsi="Times New Roman" w:cs="Calibri"/>
      <w:sz w:val="16"/>
    </w:rPr>
  </w:style>
  <w:style w:type="character" w:customStyle="1" w:styleId="CardStyleChar">
    <w:name w:val="Card Style Char"/>
    <w:link w:val="CardStyle0"/>
    <w:locked/>
    <w:rsid w:val="004E6AD2"/>
    <w:rPr>
      <w:rFonts w:ascii="Georgia" w:eastAsia="Times New Roman" w:hAnsi="Georgia"/>
    </w:rPr>
  </w:style>
  <w:style w:type="paragraph" w:customStyle="1" w:styleId="emactive">
    <w:name w:val="emactive"/>
    <w:basedOn w:val="Normal"/>
    <w:uiPriority w:val="99"/>
    <w:qFormat/>
    <w:rsid w:val="004E6AD2"/>
    <w:pPr>
      <w:spacing w:before="100" w:beforeAutospacing="1" w:after="100" w:afterAutospacing="1"/>
    </w:pPr>
    <w:rPr>
      <w:rFonts w:eastAsia="Times New Roman"/>
      <w:sz w:val="24"/>
    </w:rPr>
  </w:style>
  <w:style w:type="paragraph" w:customStyle="1" w:styleId="emready">
    <w:name w:val="emready"/>
    <w:basedOn w:val="Normal"/>
    <w:uiPriority w:val="99"/>
    <w:qFormat/>
    <w:rsid w:val="004E6AD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E6AD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E6AD2"/>
    <w:rPr>
      <w:rFonts w:eastAsia="Times New Roman" w:cs="Times New Roman"/>
      <w:b/>
      <w:u w:val="single"/>
    </w:rPr>
  </w:style>
  <w:style w:type="character" w:customStyle="1" w:styleId="CardHighlightChar">
    <w:name w:val="Card Highlight Char"/>
    <w:link w:val="CardHighlight"/>
    <w:locked/>
    <w:rsid w:val="004E6AD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E6AD2"/>
    <w:pPr>
      <w:shd w:val="clear" w:color="auto" w:fill="66FFFF"/>
    </w:pPr>
    <w:rPr>
      <w:rFonts w:ascii="Calibri" w:eastAsia="Calibri" w:hAnsi="Calibri" w:cs="Calibri"/>
      <w:u w:val="single"/>
    </w:rPr>
  </w:style>
  <w:style w:type="character" w:customStyle="1" w:styleId="BlockHeaderHiddenChar">
    <w:name w:val="Block Header Hidden Char"/>
    <w:link w:val="BlockHeaderHidden"/>
    <w:locked/>
    <w:rsid w:val="004E6AD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E6AD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E6AD2"/>
    <w:pPr>
      <w:spacing w:before="100" w:beforeAutospacing="1" w:after="100" w:afterAutospacing="1"/>
    </w:pPr>
    <w:rPr>
      <w:rFonts w:eastAsia="Times New Roman"/>
      <w:sz w:val="24"/>
    </w:rPr>
  </w:style>
  <w:style w:type="paragraph" w:customStyle="1" w:styleId="norma">
    <w:name w:val="norma"/>
    <w:basedOn w:val="Heading3"/>
    <w:uiPriority w:val="99"/>
    <w:qFormat/>
    <w:rsid w:val="004E6AD2"/>
    <w:rPr>
      <w:rFonts w:eastAsia="MS Gothic" w:cs="Arial"/>
      <w:bCs/>
      <w:sz w:val="24"/>
    </w:rPr>
  </w:style>
  <w:style w:type="paragraph" w:customStyle="1" w:styleId="nromal">
    <w:name w:val="nromal"/>
    <w:basedOn w:val="Normal"/>
    <w:uiPriority w:val="99"/>
    <w:qFormat/>
    <w:rsid w:val="004E6AD2"/>
    <w:pPr>
      <w:keepNext/>
      <w:keepLines/>
      <w:spacing w:before="200"/>
      <w:outlineLvl w:val="3"/>
    </w:pPr>
    <w:rPr>
      <w:rFonts w:eastAsia="Times New Roman" w:cs="Cambria"/>
      <w:b/>
      <w:iCs/>
    </w:rPr>
  </w:style>
  <w:style w:type="paragraph" w:customStyle="1" w:styleId="natural">
    <w:name w:val="natural"/>
    <w:basedOn w:val="Normal"/>
    <w:uiPriority w:val="99"/>
    <w:qFormat/>
    <w:rsid w:val="004E6AD2"/>
    <w:pPr>
      <w:keepNext/>
      <w:keepLines/>
      <w:spacing w:before="200"/>
      <w:outlineLvl w:val="3"/>
    </w:pPr>
    <w:rPr>
      <w:rFonts w:eastAsia="Times New Roman"/>
      <w:b/>
      <w:iCs/>
    </w:rPr>
  </w:style>
  <w:style w:type="paragraph" w:customStyle="1" w:styleId="nroaml">
    <w:name w:val="nroaml"/>
    <w:basedOn w:val="Normal"/>
    <w:uiPriority w:val="99"/>
    <w:qFormat/>
    <w:rsid w:val="004E6AD2"/>
    <w:pPr>
      <w:keepNext/>
      <w:keepLines/>
      <w:spacing w:before="200"/>
      <w:outlineLvl w:val="3"/>
    </w:pPr>
    <w:rPr>
      <w:rFonts w:eastAsia="Times New Roman"/>
      <w:b/>
      <w:iCs/>
    </w:rPr>
  </w:style>
  <w:style w:type="paragraph" w:customStyle="1" w:styleId="noraml">
    <w:name w:val="noraml"/>
    <w:basedOn w:val="Normal"/>
    <w:uiPriority w:val="99"/>
    <w:qFormat/>
    <w:rsid w:val="004E6AD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E6AD2"/>
    <w:rPr>
      <w:rFonts w:ascii="Georgia" w:eastAsia="Calibri" w:hAnsi="Georgia"/>
      <w:sz w:val="16"/>
      <w:szCs w:val="16"/>
    </w:rPr>
  </w:style>
  <w:style w:type="paragraph" w:customStyle="1" w:styleId="SmallSizeParagraph">
    <w:name w:val="Small Size Paragraph"/>
    <w:basedOn w:val="Normal"/>
    <w:link w:val="SmallSizeParagraphChar"/>
    <w:qFormat/>
    <w:rsid w:val="004E6AD2"/>
    <w:rPr>
      <w:rFonts w:eastAsia="Calibr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E6AD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E6AD2"/>
    <w:pPr>
      <w:pBdr>
        <w:top w:val="single" w:sz="4" w:space="0" w:color="auto"/>
        <w:left w:val="single" w:sz="4" w:space="0" w:color="auto"/>
        <w:bottom w:val="single" w:sz="4" w:space="0" w:color="auto"/>
        <w:right w:val="single" w:sz="4" w:space="0" w:color="auto"/>
      </w:pBdr>
      <w:spacing w:after="160" w:line="259" w:lineRule="auto"/>
    </w:pPr>
    <w:rPr>
      <w:rFonts w:ascii="Georgia" w:eastAsiaTheme="minorHAnsi" w:hAnsi="Georgia"/>
      <w:b/>
      <w:bCs/>
      <w:sz w:val="22"/>
      <w:bdr w:val="single" w:sz="4" w:space="0" w:color="auto" w:frame="1"/>
      <w:lang w:val="en-US"/>
    </w:rPr>
  </w:style>
  <w:style w:type="character" w:customStyle="1" w:styleId="CardT1Char">
    <w:name w:val="CardT1 Char"/>
    <w:link w:val="CardT1"/>
    <w:locked/>
    <w:rsid w:val="004E6AD2"/>
    <w:rPr>
      <w:rFonts w:ascii="Arial" w:eastAsia="Calibri" w:hAnsi="Arial" w:cs="Arial"/>
      <w:kern w:val="2"/>
      <w:sz w:val="14"/>
      <w:szCs w:val="14"/>
      <w:lang w:eastAsia="zh-TW"/>
    </w:rPr>
  </w:style>
  <w:style w:type="paragraph" w:customStyle="1" w:styleId="CardT1">
    <w:name w:val="CardT1"/>
    <w:basedOn w:val="Normal"/>
    <w:link w:val="CardT1Char"/>
    <w:qFormat/>
    <w:rsid w:val="004E6AD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E6AD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E6AD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E6AD2"/>
    <w:pPr>
      <w:spacing w:before="100" w:beforeAutospacing="1" w:after="100" w:afterAutospacing="1"/>
    </w:pPr>
    <w:rPr>
      <w:rFonts w:eastAsia="Times New Roman"/>
      <w:sz w:val="24"/>
    </w:rPr>
  </w:style>
  <w:style w:type="paragraph" w:customStyle="1" w:styleId="CiteReal">
    <w:name w:val="Cite Real"/>
    <w:basedOn w:val="Normal"/>
    <w:next w:val="Normal"/>
    <w:qFormat/>
    <w:rsid w:val="004E6AD2"/>
    <w:rPr>
      <w:rFonts w:ascii="Arial" w:eastAsia="MS Mincho" w:hAnsi="Arial"/>
      <w:b/>
      <w:sz w:val="24"/>
      <w:u w:val="single"/>
    </w:rPr>
  </w:style>
  <w:style w:type="paragraph" w:customStyle="1" w:styleId="2909F619802848F09E01365C32F34654">
    <w:name w:val="2909F619802848F09E01365C32F34654"/>
    <w:uiPriority w:val="99"/>
    <w:qFormat/>
    <w:rsid w:val="004E6AD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E6AD2"/>
    <w:rPr>
      <w:rFonts w:ascii="Georgia" w:eastAsia="Calibri" w:hAnsi="Georgia"/>
      <w:u w:val="single"/>
      <w:lang w:val="x-none" w:eastAsia="zh-CN"/>
    </w:rPr>
  </w:style>
  <w:style w:type="paragraph" w:customStyle="1" w:styleId="UnderlineS">
    <w:name w:val="Underline S"/>
    <w:basedOn w:val="Normal"/>
    <w:link w:val="UnderlineSChar"/>
    <w:qFormat/>
    <w:rsid w:val="004E6AD2"/>
    <w:pPr>
      <w:spacing w:after="200"/>
    </w:pPr>
    <w:rPr>
      <w:rFonts w:eastAsia="Calibri"/>
      <w:u w:val="single"/>
      <w:lang w:val="x-none" w:eastAsia="zh-CN"/>
    </w:rPr>
  </w:style>
  <w:style w:type="character" w:customStyle="1" w:styleId="UnunderlinedChar">
    <w:name w:val="Ununderlined Char"/>
    <w:link w:val="Ununderlined"/>
    <w:locked/>
    <w:rsid w:val="004E6AD2"/>
    <w:rPr>
      <w:rFonts w:ascii="Georgia" w:eastAsia="SimSun" w:hAnsi="Georgia"/>
      <w:sz w:val="12"/>
    </w:rPr>
  </w:style>
  <w:style w:type="paragraph" w:customStyle="1" w:styleId="Ununderlined">
    <w:name w:val="Ununderlined"/>
    <w:basedOn w:val="Normal"/>
    <w:link w:val="UnunderlinedChar"/>
    <w:qFormat/>
    <w:rsid w:val="004E6AD2"/>
    <w:rPr>
      <w:rFonts w:eastAsia="SimSun"/>
      <w:sz w:val="12"/>
    </w:rPr>
  </w:style>
  <w:style w:type="character" w:customStyle="1" w:styleId="HighlightingChar">
    <w:name w:val="Highlighting Char"/>
    <w:link w:val="Highlighting"/>
    <w:locked/>
    <w:rsid w:val="004E6AD2"/>
    <w:rPr>
      <w:rFonts w:ascii="Georgia" w:eastAsia="SimSun" w:hAnsi="Georgia"/>
      <w:u w:val="thick"/>
    </w:rPr>
  </w:style>
  <w:style w:type="paragraph" w:customStyle="1" w:styleId="Highlighting">
    <w:name w:val="Highlighting"/>
    <w:basedOn w:val="Normal"/>
    <w:link w:val="HighlightingChar"/>
    <w:autoRedefine/>
    <w:qFormat/>
    <w:rsid w:val="004E6AD2"/>
    <w:rPr>
      <w:rFonts w:eastAsia="SimSun"/>
      <w:u w:val="thick"/>
    </w:rPr>
  </w:style>
  <w:style w:type="character" w:customStyle="1" w:styleId="CITEChar">
    <w:name w:val="CITE Char"/>
    <w:link w:val="CITE"/>
    <w:locked/>
    <w:rsid w:val="004E6AD2"/>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E6AD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E6AD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E6AD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E6AD2"/>
    <w:pPr>
      <w:ind w:left="432"/>
    </w:pPr>
    <w:rPr>
      <w:rFonts w:eastAsia="SimSun"/>
      <w:color w:val="000000"/>
      <w:sz w:val="16"/>
      <w:szCs w:val="20"/>
      <w:lang w:val="x-none" w:eastAsia="x-none"/>
    </w:rPr>
  </w:style>
  <w:style w:type="character" w:customStyle="1" w:styleId="TagofCardChar">
    <w:name w:val="Tag of Card Char"/>
    <w:link w:val="TagofCard"/>
    <w:locked/>
    <w:rsid w:val="004E6AD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E6AD2"/>
    <w:rPr>
      <w:b/>
      <w:sz w:val="28"/>
    </w:rPr>
  </w:style>
  <w:style w:type="character" w:customStyle="1" w:styleId="SourcenameChar">
    <w:name w:val="Source name Char"/>
    <w:link w:val="Sourcename"/>
    <w:locked/>
    <w:rsid w:val="004E6AD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E6AD2"/>
    <w:rPr>
      <w:b/>
      <w:bCs/>
      <w:sz w:val="20"/>
    </w:rPr>
  </w:style>
  <w:style w:type="character" w:customStyle="1" w:styleId="underlinedcardChar">
    <w:name w:val="underlined card Char"/>
    <w:link w:val="underlinedcard0"/>
    <w:locked/>
    <w:rsid w:val="004E6AD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E6AD2"/>
    <w:rPr>
      <w:sz w:val="22"/>
      <w:u w:val="single"/>
    </w:rPr>
  </w:style>
  <w:style w:type="paragraph" w:customStyle="1" w:styleId="FullText">
    <w:name w:val="Full Text"/>
    <w:basedOn w:val="Normal"/>
    <w:uiPriority w:val="99"/>
    <w:qFormat/>
    <w:rsid w:val="004E6AD2"/>
    <w:rPr>
      <w:rFonts w:eastAsia="Times New Roman"/>
      <w:sz w:val="16"/>
    </w:rPr>
  </w:style>
  <w:style w:type="character" w:customStyle="1" w:styleId="TextUnderlineChar">
    <w:name w:val="Text Underline Char"/>
    <w:link w:val="TextUnderline"/>
    <w:locked/>
    <w:rsid w:val="004E6AD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E6AD2"/>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4E6AD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E6AD2"/>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readCharChar">
    <w:name w:val="read Char Char"/>
    <w:link w:val="read"/>
    <w:locked/>
    <w:rsid w:val="004E6AD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E6AD2"/>
    <w:rPr>
      <w:rFonts w:eastAsia="Times New Roman"/>
      <w:b/>
      <w:szCs w:val="20"/>
      <w:u w:val="single"/>
      <w:lang w:val="x-none" w:eastAsia="x-none"/>
    </w:rPr>
  </w:style>
  <w:style w:type="paragraph" w:customStyle="1" w:styleId="2ndLevel-TAG">
    <w:name w:val="2nd Level - TAG"/>
    <w:basedOn w:val="Normal"/>
    <w:next w:val="Normal"/>
    <w:uiPriority w:val="99"/>
    <w:qFormat/>
    <w:rsid w:val="004E6AD2"/>
    <w:pPr>
      <w:spacing w:before="240"/>
      <w:outlineLvl w:val="2"/>
    </w:pPr>
    <w:rPr>
      <w:rFonts w:eastAsia="Times New Roman"/>
      <w:b/>
    </w:rPr>
  </w:style>
  <w:style w:type="character" w:customStyle="1" w:styleId="CiteCardChar">
    <w:name w:val="Cite_Card Char"/>
    <w:link w:val="CiteCard0"/>
    <w:locked/>
    <w:rsid w:val="004E6AD2"/>
    <w:rPr>
      <w:rFonts w:ascii="Times New Roman" w:eastAsia="Times New Roman" w:hAnsi="Times New Roman" w:cs="Arial"/>
      <w:bCs/>
      <w:sz w:val="20"/>
      <w:szCs w:val="20"/>
    </w:rPr>
  </w:style>
  <w:style w:type="paragraph" w:customStyle="1" w:styleId="CiteCard0">
    <w:name w:val="Cite_Card"/>
    <w:link w:val="CiteCardChar"/>
    <w:qFormat/>
    <w:rsid w:val="004E6AD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E6AD2"/>
    <w:pPr>
      <w:widowControl w:val="0"/>
    </w:pPr>
    <w:rPr>
      <w:rFonts w:eastAsia="MS Mincho"/>
      <w:color w:val="auto"/>
    </w:rPr>
  </w:style>
  <w:style w:type="character" w:customStyle="1" w:styleId="StyleStyle49pt6Char">
    <w:name w:val="Style Style4 + 9 pt6 Char"/>
    <w:basedOn w:val="Style4Char"/>
    <w:link w:val="StyleStyle49pt6"/>
    <w:locked/>
    <w:rsid w:val="004E6AD2"/>
    <w:rPr>
      <w:rFonts w:ascii="Georgia" w:eastAsia="Times New Roman" w:hAnsi="Georgia"/>
      <w:sz w:val="24"/>
      <w:u w:val="single"/>
      <w:lang w:val="x-none"/>
    </w:rPr>
  </w:style>
  <w:style w:type="paragraph" w:customStyle="1" w:styleId="StyleStyle49pt6">
    <w:name w:val="Style Style4 + 9 pt6"/>
    <w:basedOn w:val="Style4"/>
    <w:link w:val="StyleStyle49pt6Char"/>
    <w:qFormat/>
    <w:rsid w:val="004E6AD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E6AD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E6AD2"/>
    <w:rPr>
      <w:rFonts w:eastAsia="Times New Roman"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E6AD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E6AD2"/>
    <w:rPr>
      <w:rFonts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E6AD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E6AD2"/>
    <w:rPr>
      <w:rFonts w:cs="Calibri"/>
      <w:b/>
      <w:bCs/>
      <w:u w:val="single"/>
    </w:rPr>
  </w:style>
  <w:style w:type="character" w:customStyle="1" w:styleId="DebatenoramlChar">
    <w:name w:val="Debatenoraml Char"/>
    <w:link w:val="Debatenoraml"/>
    <w:locked/>
    <w:rsid w:val="004E6AD2"/>
    <w:rPr>
      <w:rFonts w:ascii="Times New Roman" w:hAnsi="Times New Roman" w:cs="Times New Roman"/>
    </w:rPr>
  </w:style>
  <w:style w:type="paragraph" w:customStyle="1" w:styleId="Debatenoraml">
    <w:name w:val="Debatenoraml"/>
    <w:basedOn w:val="NoSpacing"/>
    <w:link w:val="DebatenoramlChar"/>
    <w:qFormat/>
    <w:rsid w:val="004E6AD2"/>
    <w:pPr>
      <w:spacing w:before="0" w:line="240" w:lineRule="auto"/>
    </w:pPr>
    <w:rPr>
      <w:rFonts w:ascii="Times New Roman" w:hAnsi="Times New Roman" w:cs="Times New Roman"/>
    </w:rPr>
  </w:style>
  <w:style w:type="paragraph" w:customStyle="1" w:styleId="SynergyTag">
    <w:name w:val="SynergyTag"/>
    <w:basedOn w:val="Normal"/>
    <w:uiPriority w:val="99"/>
    <w:qFormat/>
    <w:rsid w:val="004E6AD2"/>
    <w:rPr>
      <w:rFonts w:eastAsia="Calibri"/>
      <w:b/>
    </w:rPr>
  </w:style>
  <w:style w:type="character" w:customStyle="1" w:styleId="QualsChar">
    <w:name w:val="Quals Char"/>
    <w:link w:val="Quals"/>
    <w:locked/>
    <w:rsid w:val="004E6AD2"/>
    <w:rPr>
      <w:rFonts w:ascii="Georgia" w:eastAsia="Calibri" w:hAnsi="Georgia"/>
      <w:sz w:val="18"/>
    </w:rPr>
  </w:style>
  <w:style w:type="paragraph" w:customStyle="1" w:styleId="Quals">
    <w:name w:val="Quals"/>
    <w:basedOn w:val="Normal"/>
    <w:link w:val="QualsChar"/>
    <w:qFormat/>
    <w:rsid w:val="004E6AD2"/>
    <w:rPr>
      <w:rFonts w:eastAsia="Calibri"/>
      <w:sz w:val="18"/>
    </w:rPr>
  </w:style>
  <w:style w:type="paragraph" w:customStyle="1" w:styleId="times">
    <w:name w:val="times"/>
    <w:basedOn w:val="Normal"/>
    <w:qFormat/>
    <w:rsid w:val="004E6AD2"/>
    <w:pPr>
      <w:spacing w:before="100" w:beforeAutospacing="1" w:after="100" w:afterAutospacing="1"/>
    </w:pPr>
    <w:rPr>
      <w:rFonts w:eastAsia="Times New Roman"/>
      <w:sz w:val="24"/>
    </w:rPr>
  </w:style>
  <w:style w:type="paragraph" w:customStyle="1" w:styleId="BodyA">
    <w:name w:val="Body A"/>
    <w:uiPriority w:val="99"/>
    <w:qFormat/>
    <w:rsid w:val="004E6AD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E6AD2"/>
    <w:rPr>
      <w:rFonts w:ascii="Georgia" w:eastAsia="Times New Roman" w:hAnsi="Georgia"/>
      <w:b/>
      <w:caps/>
      <w:szCs w:val="28"/>
      <w:u w:val="single"/>
    </w:rPr>
  </w:style>
  <w:style w:type="paragraph" w:customStyle="1" w:styleId="Starred">
    <w:name w:val="Starred"/>
    <w:basedOn w:val="Normal"/>
    <w:link w:val="StarredChar"/>
    <w:qFormat/>
    <w:rsid w:val="004E6AD2"/>
    <w:pPr>
      <w:keepNext/>
      <w:keepLines/>
      <w:pageBreakBefore/>
      <w:spacing w:before="240" w:after="60"/>
      <w:jc w:val="center"/>
      <w:outlineLvl w:val="0"/>
    </w:pPr>
    <w:rPr>
      <w:rFonts w:eastAsia="Times New Roman"/>
      <w:b/>
      <w:caps/>
      <w:szCs w:val="28"/>
      <w:u w:val="single"/>
    </w:rPr>
  </w:style>
  <w:style w:type="character" w:customStyle="1" w:styleId="NotStarredChar">
    <w:name w:val="NotStarred Char"/>
    <w:link w:val="NotStarred"/>
    <w:locked/>
    <w:rsid w:val="004E6AD2"/>
    <w:rPr>
      <w:rFonts w:ascii="Georgia" w:eastAsia="Times New Roman" w:hAnsi="Georgia"/>
      <w:b/>
      <w:caps/>
      <w:szCs w:val="28"/>
      <w:u w:val="single"/>
    </w:rPr>
  </w:style>
  <w:style w:type="paragraph" w:customStyle="1" w:styleId="NotStarred">
    <w:name w:val="NotStarred"/>
    <w:basedOn w:val="Normal"/>
    <w:link w:val="NotStarredChar"/>
    <w:qFormat/>
    <w:rsid w:val="004E6AD2"/>
    <w:pPr>
      <w:keepNext/>
      <w:keepLines/>
      <w:pageBreakBefore/>
      <w:spacing w:before="240" w:after="60"/>
      <w:jc w:val="center"/>
      <w:outlineLvl w:val="1"/>
    </w:pPr>
    <w:rPr>
      <w:rFonts w:eastAsia="Times New Roman"/>
      <w:b/>
      <w:caps/>
      <w:szCs w:val="28"/>
      <w:u w:val="single"/>
    </w:rPr>
  </w:style>
  <w:style w:type="character" w:customStyle="1" w:styleId="tagCharCharChar">
    <w:name w:val="tag Char Char Char"/>
    <w:locked/>
    <w:rsid w:val="004E6AD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E6AD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E6AD2"/>
    <w:pPr>
      <w:pBdr>
        <w:top w:val="single" w:sz="4" w:space="0" w:color="auto"/>
        <w:left w:val="single" w:sz="4" w:space="0" w:color="auto"/>
        <w:bottom w:val="single" w:sz="4" w:space="0" w:color="auto"/>
        <w:right w:val="single" w:sz="4" w:space="0" w:color="auto"/>
      </w:pBdr>
      <w:spacing w:after="160" w:line="259" w:lineRule="auto"/>
    </w:pPr>
    <w:rPr>
      <w:rFonts w:eastAsiaTheme="minorHAnsi" w:cs="Times New Roman"/>
      <w:sz w:val="22"/>
      <w:bdr w:val="single" w:sz="4" w:space="0" w:color="auto" w:frame="1"/>
      <w:lang w:val="en-US"/>
    </w:rPr>
  </w:style>
  <w:style w:type="character" w:customStyle="1" w:styleId="H4TagChar1">
    <w:name w:val="H4 (Tag) Char1"/>
    <w:link w:val="H4Tag"/>
    <w:locked/>
    <w:rsid w:val="004E6AD2"/>
    <w:rPr>
      <w:rFonts w:ascii="Georgia" w:eastAsia="Calibri" w:hAnsi="Georgia"/>
      <w:b/>
    </w:rPr>
  </w:style>
  <w:style w:type="paragraph" w:customStyle="1" w:styleId="H4Tag">
    <w:name w:val="H4 (Tag)"/>
    <w:basedOn w:val="Normal"/>
    <w:link w:val="H4TagChar1"/>
    <w:qFormat/>
    <w:rsid w:val="004E6AD2"/>
    <w:rPr>
      <w:rFonts w:eastAsia="Calibri"/>
      <w:b/>
    </w:rPr>
  </w:style>
  <w:style w:type="paragraph" w:customStyle="1" w:styleId="CM25">
    <w:name w:val="CM25"/>
    <w:basedOn w:val="Default"/>
    <w:next w:val="Default"/>
    <w:qFormat/>
    <w:rsid w:val="004E6AD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E6AD2"/>
    <w:rPr>
      <w:rFonts w:ascii="Georgia" w:hAnsi="Georgia"/>
      <w:b/>
    </w:rPr>
  </w:style>
  <w:style w:type="paragraph" w:customStyle="1" w:styleId="Debate-CardTagandCite-F6">
    <w:name w:val="Debate- Card Tag and Cite- F6"/>
    <w:basedOn w:val="Normal"/>
    <w:link w:val="Debate-CardTagandCite-F6Char"/>
    <w:qFormat/>
    <w:rsid w:val="004E6AD2"/>
    <w:pPr>
      <w:contextualSpacing/>
    </w:pPr>
    <w:rPr>
      <w:b/>
    </w:rPr>
  </w:style>
  <w:style w:type="paragraph" w:customStyle="1" w:styleId="Cardtext0">
    <w:name w:val="Card text"/>
    <w:link w:val="CardtextChar0"/>
    <w:qFormat/>
    <w:rsid w:val="004E6AD2"/>
    <w:pPr>
      <w:widowControl w:val="0"/>
      <w:autoSpaceDE w:val="0"/>
      <w:autoSpaceDN w:val="0"/>
      <w:adjustRightInd w:val="0"/>
      <w:spacing w:after="0" w:line="240" w:lineRule="auto"/>
    </w:pPr>
    <w:rPr>
      <w:rFonts w:ascii="Garamond" w:hAnsi="Garamond"/>
      <w:u w:val="single"/>
    </w:rPr>
  </w:style>
  <w:style w:type="character" w:customStyle="1" w:styleId="NewHeading2Char">
    <w:name w:val="NewHeading2 Char"/>
    <w:link w:val="NewHeading2"/>
    <w:locked/>
    <w:rsid w:val="004E6AD2"/>
    <w:rPr>
      <w:rFonts w:ascii="Georgia" w:eastAsia="Times New Roman" w:hAnsi="Georgia"/>
      <w:b/>
      <w:szCs w:val="28"/>
      <w:u w:val="single"/>
    </w:rPr>
  </w:style>
  <w:style w:type="paragraph" w:customStyle="1" w:styleId="NewHeading2">
    <w:name w:val="NewHeading2"/>
    <w:basedOn w:val="Normal"/>
    <w:link w:val="NewHeading2Char"/>
    <w:qFormat/>
    <w:rsid w:val="004E6AD2"/>
    <w:pPr>
      <w:spacing w:before="240" w:after="60"/>
    </w:pPr>
    <w:rPr>
      <w:rFonts w:eastAsia="Times New Roman"/>
      <w:b/>
      <w:szCs w:val="28"/>
      <w:u w:val="single"/>
    </w:rPr>
  </w:style>
  <w:style w:type="paragraph" w:customStyle="1" w:styleId="CM32">
    <w:name w:val="CM3+2"/>
    <w:basedOn w:val="Normal"/>
    <w:next w:val="Normal"/>
    <w:uiPriority w:val="99"/>
    <w:qFormat/>
    <w:rsid w:val="004E6AD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E6AD2"/>
    <w:rPr>
      <w:rFonts w:eastAsia="Calibri"/>
    </w:rPr>
  </w:style>
  <w:style w:type="paragraph" w:customStyle="1" w:styleId="Card6pt">
    <w:name w:val="Card 6pt"/>
    <w:basedOn w:val="Normal"/>
    <w:uiPriority w:val="99"/>
    <w:qFormat/>
    <w:rsid w:val="004E6AD2"/>
    <w:pPr>
      <w:ind w:left="288" w:right="288"/>
    </w:pPr>
    <w:rPr>
      <w:rFonts w:eastAsia="Calibri"/>
      <w:bCs/>
      <w:color w:val="000000"/>
      <w:sz w:val="12"/>
      <w:szCs w:val="20"/>
    </w:rPr>
  </w:style>
  <w:style w:type="character" w:customStyle="1" w:styleId="FullCiteChar">
    <w:name w:val="Full Cite Char"/>
    <w:link w:val="FullCite"/>
    <w:locked/>
    <w:rsid w:val="004E6AD2"/>
    <w:rPr>
      <w:rFonts w:ascii="Garamond" w:eastAsia="Calibri" w:hAnsi="Garamond"/>
    </w:rPr>
  </w:style>
  <w:style w:type="paragraph" w:customStyle="1" w:styleId="FullCite">
    <w:name w:val="Full Cite"/>
    <w:basedOn w:val="Normal"/>
    <w:next w:val="Normal"/>
    <w:link w:val="FullCiteChar"/>
    <w:qFormat/>
    <w:rsid w:val="004E6AD2"/>
    <w:rPr>
      <w:rFonts w:ascii="Garamond" w:eastAsia="Calibri" w:hAnsi="Garamond"/>
    </w:rPr>
  </w:style>
  <w:style w:type="character" w:customStyle="1" w:styleId="StyleCardStyleBlackUnderlineChar">
    <w:name w:val="Style Card Style + Black Underline Char"/>
    <w:link w:val="StyleCardStyleBlackUnderline"/>
    <w:locked/>
    <w:rsid w:val="004E6AD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E6AD2"/>
    <w:rPr>
      <w:rFonts w:eastAsia="Times New Roman"/>
      <w:color w:val="000000"/>
      <w:u w:val="single"/>
    </w:rPr>
  </w:style>
  <w:style w:type="paragraph" w:customStyle="1" w:styleId="StyleHeading2LatinArialMT13pt">
    <w:name w:val="Style Heading 2 + (Latin) ArialMT 13 pt"/>
    <w:basedOn w:val="Heading2"/>
    <w:next w:val="Heading2"/>
    <w:uiPriority w:val="99"/>
    <w:qFormat/>
    <w:rsid w:val="004E6AD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E6AD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E6AD2"/>
    <w:pPr>
      <w:ind w:left="288" w:right="288"/>
    </w:pPr>
    <w:rPr>
      <w:rFonts w:eastAsia="SimSun"/>
      <w:u w:val="single"/>
      <w:lang w:eastAsia="zh-CN"/>
    </w:rPr>
  </w:style>
  <w:style w:type="character" w:customStyle="1" w:styleId="StylecardBoldThickunderlineChar">
    <w:name w:val="Style card + Bold Thick underline Char"/>
    <w:link w:val="StylecardBoldThickunderline"/>
    <w:locked/>
    <w:rsid w:val="004E6AD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E6AD2"/>
    <w:pPr>
      <w:ind w:left="288" w:right="288"/>
    </w:pPr>
    <w:rPr>
      <w:rFonts w:eastAsia="SimSun"/>
      <w:b/>
      <w:bCs/>
      <w:u w:val="single"/>
      <w:lang w:eastAsia="zh-CN"/>
    </w:rPr>
  </w:style>
  <w:style w:type="paragraph" w:customStyle="1" w:styleId="CM27">
    <w:name w:val="CM27"/>
    <w:basedOn w:val="Default"/>
    <w:next w:val="Default"/>
    <w:qFormat/>
    <w:rsid w:val="004E6AD2"/>
    <w:pPr>
      <w:spacing w:after="200" w:line="276" w:lineRule="auto"/>
    </w:pPr>
    <w:rPr>
      <w:rFonts w:eastAsia="Calibri"/>
      <w:color w:val="auto"/>
      <w:sz w:val="22"/>
    </w:rPr>
  </w:style>
  <w:style w:type="paragraph" w:customStyle="1" w:styleId="font-null">
    <w:name w:val="font-null"/>
    <w:basedOn w:val="Normal"/>
    <w:uiPriority w:val="99"/>
    <w:qFormat/>
    <w:rsid w:val="004E6AD2"/>
    <w:pPr>
      <w:spacing w:before="100" w:beforeAutospacing="1" w:after="100" w:afterAutospacing="1"/>
    </w:pPr>
    <w:rPr>
      <w:rFonts w:eastAsia="Times New Roman"/>
      <w:sz w:val="24"/>
    </w:rPr>
  </w:style>
  <w:style w:type="paragraph" w:customStyle="1" w:styleId="rteindent1">
    <w:name w:val="rteindent1"/>
    <w:basedOn w:val="Normal"/>
    <w:uiPriority w:val="99"/>
    <w:qFormat/>
    <w:rsid w:val="004E6AD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E6AD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E6AD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E6AD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E6AD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E6AD2"/>
    <w:pPr>
      <w:spacing w:before="100" w:beforeAutospacing="1" w:after="100" w:afterAutospacing="1"/>
    </w:pPr>
    <w:rPr>
      <w:rFonts w:eastAsia="Times New Roman"/>
      <w:sz w:val="24"/>
    </w:rPr>
  </w:style>
  <w:style w:type="paragraph" w:customStyle="1" w:styleId="class">
    <w:name w:val="class"/>
    <w:basedOn w:val="Normal"/>
    <w:uiPriority w:val="99"/>
    <w:qFormat/>
    <w:rsid w:val="004E6AD2"/>
    <w:pPr>
      <w:spacing w:before="100" w:beforeAutospacing="1" w:after="100" w:afterAutospacing="1"/>
    </w:pPr>
    <w:rPr>
      <w:rFonts w:eastAsia="Times New Roman"/>
      <w:sz w:val="24"/>
    </w:rPr>
  </w:style>
  <w:style w:type="character" w:customStyle="1" w:styleId="blocktitleChar0">
    <w:name w:val="block title Char"/>
    <w:link w:val="blocktitle0"/>
    <w:locked/>
    <w:rsid w:val="004E6AD2"/>
    <w:rPr>
      <w:rFonts w:ascii="Georgia" w:eastAsia="Calibri" w:hAnsi="Georgia"/>
      <w:b/>
      <w:caps/>
      <w:sz w:val="28"/>
      <w:szCs w:val="28"/>
      <w:lang w:val="es-ES"/>
    </w:rPr>
  </w:style>
  <w:style w:type="paragraph" w:customStyle="1" w:styleId="Pa6">
    <w:name w:val="Pa6"/>
    <w:basedOn w:val="Normal"/>
    <w:next w:val="Normal"/>
    <w:uiPriority w:val="99"/>
    <w:qFormat/>
    <w:rsid w:val="004E6AD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E6AD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E6AD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E6AD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E6AD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E6AD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E6AD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E6AD2"/>
    <w:pPr>
      <w:spacing w:after="160" w:line="259" w:lineRule="auto"/>
    </w:pPr>
    <w:rPr>
      <w:rFonts w:ascii="Georgia" w:eastAsia="SimSun" w:hAnsi="Georgia"/>
      <w:b/>
      <w:bCs/>
      <w:sz w:val="22"/>
      <w:lang w:val="en-US"/>
    </w:rPr>
  </w:style>
  <w:style w:type="paragraph" w:customStyle="1" w:styleId="summary">
    <w:name w:val="summary"/>
    <w:basedOn w:val="Normal"/>
    <w:uiPriority w:val="99"/>
    <w:qFormat/>
    <w:rsid w:val="004E6AD2"/>
    <w:pPr>
      <w:spacing w:before="100" w:beforeAutospacing="1" w:after="100" w:afterAutospacing="1"/>
    </w:pPr>
    <w:rPr>
      <w:rFonts w:eastAsia="Times New Roman"/>
      <w:sz w:val="24"/>
    </w:rPr>
  </w:style>
  <w:style w:type="paragraph" w:customStyle="1" w:styleId="Caption2">
    <w:name w:val="Caption2"/>
    <w:basedOn w:val="Normal"/>
    <w:uiPriority w:val="99"/>
    <w:qFormat/>
    <w:rsid w:val="004E6AD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E6AD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E6AD2"/>
    <w:pPr>
      <w:tabs>
        <w:tab w:val="center" w:pos="5120"/>
        <w:tab w:val="right" w:pos="10220"/>
      </w:tabs>
    </w:pPr>
    <w:rPr>
      <w:rFonts w:eastAsia="Times New Roman"/>
      <w:bCs/>
      <w:lang w:bidi="he-IL"/>
    </w:rPr>
  </w:style>
  <w:style w:type="paragraph" w:customStyle="1" w:styleId="DebateFile">
    <w:name w:val="Debate File"/>
    <w:basedOn w:val="Normal"/>
    <w:uiPriority w:val="99"/>
    <w:qFormat/>
    <w:rsid w:val="004E6AD2"/>
    <w:pPr>
      <w:jc w:val="center"/>
    </w:pPr>
    <w:rPr>
      <w:rFonts w:ascii="Book Antiqua" w:eastAsia="Times New Roman" w:hAnsi="Book Antiqua"/>
      <w:b/>
      <w:sz w:val="28"/>
    </w:rPr>
  </w:style>
  <w:style w:type="paragraph" w:customStyle="1" w:styleId="Little">
    <w:name w:val="Little"/>
    <w:basedOn w:val="Normal"/>
    <w:next w:val="Normal"/>
    <w:link w:val="LittleChar"/>
    <w:qFormat/>
    <w:rsid w:val="004E6AD2"/>
    <w:pPr>
      <w:ind w:left="288"/>
    </w:pPr>
    <w:rPr>
      <w:rFonts w:eastAsia="Times New Roman"/>
      <w:sz w:val="16"/>
    </w:rPr>
  </w:style>
  <w:style w:type="paragraph" w:customStyle="1" w:styleId="AAAcard">
    <w:name w:val="AAAcard"/>
    <w:basedOn w:val="Normal"/>
    <w:uiPriority w:val="99"/>
    <w:qFormat/>
    <w:rsid w:val="004E6AD2"/>
    <w:pPr>
      <w:ind w:left="288" w:right="288"/>
    </w:pPr>
    <w:rPr>
      <w:rFonts w:eastAsia="Times New Roman"/>
    </w:rPr>
  </w:style>
  <w:style w:type="paragraph" w:customStyle="1" w:styleId="Caption3">
    <w:name w:val="Caption3"/>
    <w:basedOn w:val="Normal"/>
    <w:uiPriority w:val="99"/>
    <w:qFormat/>
    <w:rsid w:val="004E6AD2"/>
    <w:pPr>
      <w:spacing w:before="100" w:beforeAutospacing="1" w:after="100" w:afterAutospacing="1"/>
    </w:pPr>
    <w:rPr>
      <w:rFonts w:eastAsia="Times New Roman"/>
      <w:sz w:val="24"/>
    </w:rPr>
  </w:style>
  <w:style w:type="paragraph" w:customStyle="1" w:styleId="body-12-5">
    <w:name w:val="body-12-5"/>
    <w:basedOn w:val="Normal"/>
    <w:uiPriority w:val="99"/>
    <w:qFormat/>
    <w:rsid w:val="004E6AD2"/>
    <w:pPr>
      <w:spacing w:before="100" w:beforeAutospacing="1" w:after="100" w:afterAutospacing="1"/>
    </w:pPr>
    <w:rPr>
      <w:rFonts w:eastAsia="Times New Roman"/>
      <w:sz w:val="24"/>
    </w:rPr>
  </w:style>
  <w:style w:type="paragraph" w:customStyle="1" w:styleId="infuse">
    <w:name w:val="infuse"/>
    <w:basedOn w:val="Normal"/>
    <w:uiPriority w:val="99"/>
    <w:qFormat/>
    <w:rsid w:val="004E6AD2"/>
    <w:pPr>
      <w:spacing w:before="100" w:beforeAutospacing="1" w:after="100" w:afterAutospacing="1"/>
    </w:pPr>
    <w:rPr>
      <w:rFonts w:eastAsia="Times New Roman"/>
      <w:sz w:val="24"/>
    </w:rPr>
  </w:style>
  <w:style w:type="paragraph" w:customStyle="1" w:styleId="fontreg">
    <w:name w:val="font_reg"/>
    <w:basedOn w:val="Normal"/>
    <w:uiPriority w:val="99"/>
    <w:qFormat/>
    <w:rsid w:val="004E6AD2"/>
    <w:pPr>
      <w:spacing w:before="100" w:beforeAutospacing="1" w:after="100" w:afterAutospacing="1"/>
    </w:pPr>
    <w:rPr>
      <w:rFonts w:eastAsia="Times New Roman"/>
      <w:sz w:val="24"/>
    </w:rPr>
  </w:style>
  <w:style w:type="paragraph" w:customStyle="1" w:styleId="CITEF3">
    <w:name w:val="CITE F3"/>
    <w:uiPriority w:val="99"/>
    <w:qFormat/>
    <w:rsid w:val="004E6AD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E6AD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E6AD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E6AD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E6AD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E6AD2"/>
    <w:pPr>
      <w:ind w:left="144"/>
    </w:pPr>
    <w:rPr>
      <w:rFonts w:ascii="Cambria" w:eastAsia="Calibri" w:hAnsi="Cambria"/>
      <w:sz w:val="24"/>
    </w:rPr>
  </w:style>
  <w:style w:type="paragraph" w:customStyle="1" w:styleId="FreeFormA">
    <w:name w:val="Free Form A"/>
    <w:autoRedefine/>
    <w:uiPriority w:val="99"/>
    <w:qFormat/>
    <w:rsid w:val="004E6AD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E6AD2"/>
    <w:pPr>
      <w:spacing w:before="100" w:beforeAutospacing="1" w:after="100" w:afterAutospacing="1"/>
    </w:pPr>
    <w:rPr>
      <w:rFonts w:eastAsia="Times New Roman"/>
      <w:sz w:val="24"/>
    </w:rPr>
  </w:style>
  <w:style w:type="paragraph" w:customStyle="1" w:styleId="subheader">
    <w:name w:val="subheader"/>
    <w:basedOn w:val="Normal"/>
    <w:uiPriority w:val="99"/>
    <w:qFormat/>
    <w:rsid w:val="004E6AD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E6AD2"/>
    <w:pPr>
      <w:spacing w:before="100" w:beforeAutospacing="1" w:after="100" w:afterAutospacing="1"/>
    </w:pPr>
    <w:rPr>
      <w:rFonts w:eastAsia="Times New Roman"/>
      <w:sz w:val="24"/>
    </w:rPr>
  </w:style>
  <w:style w:type="paragraph" w:customStyle="1" w:styleId="more">
    <w:name w:val="more"/>
    <w:basedOn w:val="Normal"/>
    <w:uiPriority w:val="99"/>
    <w:qFormat/>
    <w:rsid w:val="004E6AD2"/>
    <w:pPr>
      <w:spacing w:before="100" w:beforeAutospacing="1" w:after="100" w:afterAutospacing="1"/>
    </w:pPr>
    <w:rPr>
      <w:rFonts w:eastAsia="Times New Roman"/>
      <w:sz w:val="24"/>
    </w:rPr>
  </w:style>
  <w:style w:type="paragraph" w:customStyle="1" w:styleId="story">
    <w:name w:val="story"/>
    <w:basedOn w:val="Normal"/>
    <w:uiPriority w:val="99"/>
    <w:qFormat/>
    <w:rsid w:val="004E6AD2"/>
    <w:pPr>
      <w:spacing w:before="100" w:beforeAutospacing="1" w:after="100" w:afterAutospacing="1"/>
    </w:pPr>
    <w:rPr>
      <w:rFonts w:eastAsia="Times New Roman"/>
      <w:sz w:val="24"/>
    </w:rPr>
  </w:style>
  <w:style w:type="paragraph" w:customStyle="1" w:styleId="H1numbered">
    <w:name w:val="H1 numbered"/>
    <w:basedOn w:val="Normal"/>
    <w:uiPriority w:val="99"/>
    <w:qFormat/>
    <w:rsid w:val="004E6AD2"/>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E6AD2"/>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E6AD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E6AD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E6AD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E6AD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E6AD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E6AD2"/>
    <w:pPr>
      <w:widowControl w:val="0"/>
      <w:spacing w:after="63"/>
    </w:pPr>
    <w:rPr>
      <w:rFonts w:ascii="Arial" w:hAnsi="Arial"/>
      <w:color w:val="auto"/>
    </w:rPr>
  </w:style>
  <w:style w:type="paragraph" w:customStyle="1" w:styleId="CM35">
    <w:name w:val="CM35"/>
    <w:basedOn w:val="Default"/>
    <w:next w:val="Default"/>
    <w:uiPriority w:val="99"/>
    <w:qFormat/>
    <w:rsid w:val="004E6AD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E6AD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E6AD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E6AD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E6AD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E6AD2"/>
    <w:pPr>
      <w:widowControl/>
      <w:autoSpaceDE w:val="0"/>
      <w:autoSpaceDN w:val="0"/>
      <w:adjustRightInd w:val="0"/>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E6AD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E6AD2"/>
    <w:pPr>
      <w:widowControl/>
      <w:autoSpaceDE w:val="0"/>
      <w:autoSpaceDN w:val="0"/>
      <w:adjustRightInd w:val="0"/>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4E6AD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E6AD2"/>
    <w:pPr>
      <w:widowControl/>
      <w:autoSpaceDE w:val="0"/>
      <w:autoSpaceDN w:val="0"/>
      <w:adjustRightInd w:val="0"/>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E6AD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E6AD2"/>
    <w:pPr>
      <w:widowControl/>
      <w:pBdr>
        <w:top w:val="single" w:sz="4" w:space="0" w:color="auto"/>
        <w:left w:val="single" w:sz="4" w:space="0" w:color="auto"/>
        <w:bottom w:val="single" w:sz="4" w:space="0" w:color="auto"/>
        <w:right w:val="single" w:sz="4" w:space="0" w:color="auto"/>
      </w:pBdr>
      <w:autoSpaceDE w:val="0"/>
      <w:autoSpaceDN w:val="0"/>
      <w:adjustRightInd w:val="0"/>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E6AD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E6AD2"/>
    <w:rPr>
      <w:lang w:val="x-none" w:eastAsia="x-none"/>
    </w:rPr>
  </w:style>
  <w:style w:type="character" w:customStyle="1" w:styleId="NormalFontChar">
    <w:name w:val="Normal Font Char"/>
    <w:link w:val="NormalFont"/>
    <w:locked/>
    <w:rsid w:val="004E6AD2"/>
    <w:rPr>
      <w:rFonts w:ascii="Times New Roman" w:eastAsia="Times New Roman" w:hAnsi="Times New Roman" w:cs="Times New Roman"/>
      <w:sz w:val="20"/>
      <w:szCs w:val="20"/>
    </w:rPr>
  </w:style>
  <w:style w:type="paragraph" w:customStyle="1" w:styleId="NormalFont">
    <w:name w:val="Normal Font"/>
    <w:link w:val="NormalFontChar"/>
    <w:qFormat/>
    <w:rsid w:val="004E6AD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E6AD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E6AD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E6AD2"/>
    <w:rPr>
      <w:u w:val="single"/>
      <w:lang w:val="x-none" w:eastAsia="x-none"/>
    </w:rPr>
  </w:style>
  <w:style w:type="character" w:customStyle="1" w:styleId="StyleNormalFont11ptBoldUnderlineChar">
    <w:name w:val="Style Normal Font + 11 pt Bold Underline Char"/>
    <w:link w:val="StyleNormalFont11ptBoldUnderline"/>
    <w:locked/>
    <w:rsid w:val="004E6AD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E6AD2"/>
    <w:rPr>
      <w:b/>
      <w:bCs/>
      <w:u w:val="single"/>
      <w:lang w:val="x-none" w:eastAsia="x-none"/>
    </w:rPr>
  </w:style>
  <w:style w:type="paragraph" w:customStyle="1" w:styleId="Smallfont0">
    <w:name w:val="Smallfont"/>
    <w:basedOn w:val="Normal"/>
    <w:uiPriority w:val="99"/>
    <w:qFormat/>
    <w:rsid w:val="004E6AD2"/>
    <w:rPr>
      <w:rFonts w:eastAsia="Times New Roman"/>
      <w:sz w:val="15"/>
    </w:rPr>
  </w:style>
  <w:style w:type="paragraph" w:customStyle="1" w:styleId="formatvorlage2">
    <w:name w:val="formatvorlage2"/>
    <w:basedOn w:val="Normal"/>
    <w:uiPriority w:val="99"/>
    <w:qFormat/>
    <w:rsid w:val="004E6AD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E6AD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E6AD2"/>
    <w:pPr>
      <w:spacing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4E6AD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E6AD2"/>
    <w:pPr>
      <w:spacing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4E6AD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E6AD2"/>
    <w:pPr>
      <w:ind w:left="144"/>
    </w:pPr>
    <w:rPr>
      <w:rFonts w:eastAsia="Times New Roman"/>
      <w:lang w:val="x-none" w:eastAsia="x-none"/>
    </w:rPr>
  </w:style>
  <w:style w:type="paragraph" w:customStyle="1" w:styleId="deck">
    <w:name w:val="deck"/>
    <w:basedOn w:val="Normal"/>
    <w:uiPriority w:val="99"/>
    <w:qFormat/>
    <w:rsid w:val="004E6AD2"/>
    <w:pPr>
      <w:spacing w:before="100" w:beforeAutospacing="1" w:after="100" w:afterAutospacing="1"/>
    </w:pPr>
    <w:rPr>
      <w:rFonts w:eastAsia="Times New Roman"/>
      <w:sz w:val="24"/>
    </w:rPr>
  </w:style>
  <w:style w:type="paragraph" w:customStyle="1" w:styleId="i1">
    <w:name w:val="i1"/>
    <w:basedOn w:val="Normal"/>
    <w:uiPriority w:val="99"/>
    <w:qFormat/>
    <w:rsid w:val="004E6AD2"/>
    <w:pPr>
      <w:spacing w:before="100" w:beforeAutospacing="1" w:after="100" w:afterAutospacing="1"/>
    </w:pPr>
    <w:rPr>
      <w:rFonts w:eastAsia="Times New Roman"/>
      <w:sz w:val="24"/>
    </w:rPr>
  </w:style>
  <w:style w:type="paragraph" w:customStyle="1" w:styleId="question">
    <w:name w:val="question"/>
    <w:basedOn w:val="Normal"/>
    <w:uiPriority w:val="99"/>
    <w:qFormat/>
    <w:rsid w:val="004E6AD2"/>
    <w:pPr>
      <w:spacing w:before="100" w:beforeAutospacing="1" w:after="100" w:afterAutospacing="1"/>
    </w:pPr>
    <w:rPr>
      <w:rFonts w:eastAsia="Times New Roman"/>
      <w:sz w:val="24"/>
    </w:rPr>
  </w:style>
  <w:style w:type="paragraph" w:customStyle="1" w:styleId="bodycopy">
    <w:name w:val="bodycopy"/>
    <w:basedOn w:val="Normal"/>
    <w:uiPriority w:val="99"/>
    <w:qFormat/>
    <w:rsid w:val="004E6AD2"/>
    <w:pPr>
      <w:spacing w:before="100" w:beforeAutospacing="1" w:after="100" w:afterAutospacing="1"/>
    </w:pPr>
    <w:rPr>
      <w:rFonts w:eastAsia="Times New Roman"/>
      <w:sz w:val="24"/>
    </w:rPr>
  </w:style>
  <w:style w:type="paragraph" w:customStyle="1" w:styleId="Fifth">
    <w:name w:val="Fifth"/>
    <w:basedOn w:val="Normal"/>
    <w:link w:val="FifthChar"/>
    <w:qFormat/>
    <w:rsid w:val="004E6AD2"/>
    <w:rPr>
      <w:rFonts w:ascii="Arial" w:eastAsia="Calibri" w:hAnsi="Arial"/>
    </w:rPr>
  </w:style>
  <w:style w:type="paragraph" w:customStyle="1" w:styleId="NoteLevel22">
    <w:name w:val="Note Level 22"/>
    <w:basedOn w:val="Normal"/>
    <w:next w:val="Normal"/>
    <w:uiPriority w:val="99"/>
    <w:qFormat/>
    <w:rsid w:val="004E6AD2"/>
    <w:pPr>
      <w:keepNext/>
      <w:ind w:left="288" w:right="288"/>
    </w:pPr>
    <w:rPr>
      <w:rFonts w:eastAsia="MS Gothic"/>
      <w:bCs/>
      <w:sz w:val="16"/>
      <w:szCs w:val="20"/>
    </w:rPr>
  </w:style>
  <w:style w:type="paragraph" w:customStyle="1" w:styleId="wp-caption-text">
    <w:name w:val="wp-caption-text"/>
    <w:basedOn w:val="Normal"/>
    <w:qFormat/>
    <w:rsid w:val="004E6AD2"/>
    <w:pPr>
      <w:spacing w:before="100" w:beforeAutospacing="1" w:after="100" w:afterAutospacing="1"/>
    </w:pPr>
    <w:rPr>
      <w:rFonts w:eastAsia="Times New Roman"/>
      <w:sz w:val="24"/>
    </w:rPr>
  </w:style>
  <w:style w:type="paragraph" w:customStyle="1" w:styleId="svarticle">
    <w:name w:val="svarticle"/>
    <w:basedOn w:val="Normal"/>
    <w:uiPriority w:val="99"/>
    <w:qFormat/>
    <w:rsid w:val="004E6AD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E6AD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E6AD2"/>
    <w:pPr>
      <w:spacing w:before="100" w:beforeAutospacing="1" w:after="100" w:afterAutospacing="1"/>
    </w:pPr>
  </w:style>
  <w:style w:type="paragraph" w:customStyle="1" w:styleId="description">
    <w:name w:val="description"/>
    <w:basedOn w:val="Normal"/>
    <w:uiPriority w:val="99"/>
    <w:qFormat/>
    <w:rsid w:val="004E6AD2"/>
    <w:pPr>
      <w:spacing w:before="100" w:beforeAutospacing="1" w:after="100" w:afterAutospacing="1"/>
    </w:pPr>
  </w:style>
  <w:style w:type="paragraph" w:customStyle="1" w:styleId="graf">
    <w:name w:val="graf"/>
    <w:basedOn w:val="Normal"/>
    <w:uiPriority w:val="99"/>
    <w:qFormat/>
    <w:rsid w:val="004E6AD2"/>
    <w:pPr>
      <w:spacing w:before="100" w:beforeAutospacing="1" w:after="100" w:afterAutospacing="1"/>
    </w:pPr>
  </w:style>
  <w:style w:type="paragraph" w:customStyle="1" w:styleId="column">
    <w:name w:val="column"/>
    <w:basedOn w:val="Normal"/>
    <w:uiPriority w:val="99"/>
    <w:qFormat/>
    <w:rsid w:val="004E6AD2"/>
    <w:pPr>
      <w:spacing w:before="100" w:beforeAutospacing="1" w:after="100" w:afterAutospacing="1"/>
    </w:pPr>
  </w:style>
  <w:style w:type="paragraph" w:customStyle="1" w:styleId="recirc-container">
    <w:name w:val="recirc-container"/>
    <w:basedOn w:val="Normal"/>
    <w:uiPriority w:val="99"/>
    <w:qFormat/>
    <w:rsid w:val="004E6AD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E6AD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E6AD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E6AD2"/>
    <w:rPr>
      <w:rFonts w:ascii="Georgia" w:hAnsi="Georgia" w:hint="default"/>
      <w:i/>
      <w:iCs/>
      <w:color w:val="808080"/>
    </w:rPr>
  </w:style>
  <w:style w:type="character" w:customStyle="1" w:styleId="cardchar0">
    <w:name w:val="cardchar0"/>
    <w:basedOn w:val="DefaultParagraphFont"/>
    <w:rsid w:val="004E6AD2"/>
  </w:style>
  <w:style w:type="character" w:customStyle="1" w:styleId="UnderlineNon-bold">
    <w:name w:val="Underline Non - bold"/>
    <w:rsid w:val="004E6AD2"/>
    <w:rPr>
      <w:rFonts w:ascii="Times New Roman" w:hAnsi="Times New Roman" w:cs="Times New Roman" w:hint="default"/>
      <w:iCs/>
      <w:sz w:val="22"/>
      <w:u w:val="single"/>
    </w:rPr>
  </w:style>
  <w:style w:type="character" w:customStyle="1" w:styleId="Heading5Char2">
    <w:name w:val="Heading 5 Char2"/>
    <w:rsid w:val="004E6AD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E6AD2"/>
    <w:rPr>
      <w:rFonts w:ascii="Arial" w:hAnsi="Arial" w:cs="Arial"/>
      <w:vanish/>
      <w:sz w:val="16"/>
      <w:szCs w:val="16"/>
    </w:rPr>
  </w:style>
  <w:style w:type="paragraph" w:styleId="z-TopofForm">
    <w:name w:val="HTML Top of Form"/>
    <w:basedOn w:val="Normal"/>
    <w:next w:val="Normal"/>
    <w:link w:val="z-TopofFormChar"/>
    <w:hidden/>
    <w:uiPriority w:val="99"/>
    <w:unhideWhenUsed/>
    <w:rsid w:val="004E6AD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E6AD2"/>
    <w:rPr>
      <w:rFonts w:ascii="Arial" w:hAnsi="Arial" w:cs="Arial"/>
      <w:vanish/>
      <w:sz w:val="16"/>
      <w:szCs w:val="16"/>
    </w:rPr>
  </w:style>
  <w:style w:type="character" w:customStyle="1" w:styleId="z-BottomofFormChar">
    <w:name w:val="z-Bottom of Form Char"/>
    <w:basedOn w:val="DefaultParagraphFont"/>
    <w:link w:val="z-BottomofForm"/>
    <w:uiPriority w:val="99"/>
    <w:rsid w:val="004E6AD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E6AD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E6AD2"/>
    <w:rPr>
      <w:rFonts w:ascii="Arial" w:hAnsi="Arial" w:cs="Arial"/>
      <w:vanish/>
      <w:sz w:val="16"/>
      <w:szCs w:val="16"/>
    </w:rPr>
  </w:style>
  <w:style w:type="character" w:customStyle="1" w:styleId="authordate1">
    <w:name w:val="authordate"/>
    <w:rsid w:val="004E6AD2"/>
  </w:style>
  <w:style w:type="character" w:customStyle="1" w:styleId="underline0">
    <w:name w:val="%underline"/>
    <w:qFormat/>
    <w:rsid w:val="004E6AD2"/>
    <w:rPr>
      <w:rFonts w:ascii="Times New Roman" w:hAnsi="Times New Roman" w:cs="Times New Roman" w:hint="default"/>
      <w:strike w:val="0"/>
      <w:dstrike w:val="0"/>
      <w:sz w:val="16"/>
      <w:u w:val="none"/>
      <w:effect w:val="none"/>
    </w:rPr>
  </w:style>
  <w:style w:type="character" w:customStyle="1" w:styleId="AUNDERLINE0">
    <w:name w:val="AUNDERLINE"/>
    <w:qFormat/>
    <w:rsid w:val="004E6AD2"/>
    <w:rPr>
      <w:rFonts w:ascii="Times New Roman" w:hAnsi="Times New Roman" w:cs="Times New Roman" w:hint="default"/>
      <w:sz w:val="20"/>
      <w:u w:val="single"/>
    </w:rPr>
  </w:style>
  <w:style w:type="character" w:customStyle="1" w:styleId="UnderlinedCharChar">
    <w:name w:val="Underlined Char Char"/>
    <w:rsid w:val="004E6AD2"/>
    <w:rPr>
      <w:rFonts w:ascii="Garamond" w:hAnsi="Garamond" w:hint="default"/>
      <w:szCs w:val="28"/>
      <w:u w:val="single"/>
      <w:lang w:val="en-US" w:eastAsia="en-US" w:bidi="ar-SA"/>
    </w:rPr>
  </w:style>
  <w:style w:type="character" w:customStyle="1" w:styleId="slug-doi">
    <w:name w:val="slug-doi"/>
    <w:basedOn w:val="DefaultParagraphFont"/>
    <w:rsid w:val="004E6AD2"/>
  </w:style>
  <w:style w:type="character" w:customStyle="1" w:styleId="af">
    <w:name w:val="af"/>
    <w:basedOn w:val="DefaultParagraphFont"/>
    <w:rsid w:val="004E6AD2"/>
  </w:style>
  <w:style w:type="character" w:customStyle="1" w:styleId="ab">
    <w:name w:val="ab"/>
    <w:basedOn w:val="DefaultParagraphFont"/>
    <w:rsid w:val="004E6AD2"/>
  </w:style>
  <w:style w:type="character" w:customStyle="1" w:styleId="em">
    <w:name w:val="em"/>
    <w:basedOn w:val="DefaultParagraphFont"/>
    <w:rsid w:val="004E6AD2"/>
  </w:style>
  <w:style w:type="character" w:customStyle="1" w:styleId="au">
    <w:name w:val="au"/>
    <w:basedOn w:val="DefaultParagraphFont"/>
    <w:rsid w:val="004E6AD2"/>
  </w:style>
  <w:style w:type="character" w:customStyle="1" w:styleId="ti">
    <w:name w:val="ti"/>
    <w:basedOn w:val="DefaultParagraphFont"/>
    <w:rsid w:val="004E6AD2"/>
  </w:style>
  <w:style w:type="character" w:customStyle="1" w:styleId="subheadblue">
    <w:name w:val="subhead_blue"/>
    <w:basedOn w:val="DefaultParagraphFont"/>
    <w:rsid w:val="004E6AD2"/>
  </w:style>
  <w:style w:type="character" w:customStyle="1" w:styleId="affiliation">
    <w:name w:val="affiliation"/>
    <w:basedOn w:val="DefaultParagraphFont"/>
    <w:rsid w:val="004E6AD2"/>
  </w:style>
  <w:style w:type="character" w:customStyle="1" w:styleId="slug-doi-wrapper">
    <w:name w:val="slug-doi-wrapper"/>
    <w:basedOn w:val="DefaultParagraphFont"/>
    <w:rsid w:val="004E6AD2"/>
  </w:style>
  <w:style w:type="character" w:customStyle="1" w:styleId="slug-metadata-noteahead-of-print">
    <w:name w:val="slug-metadata-note ahead-of-print"/>
    <w:basedOn w:val="DefaultParagraphFont"/>
    <w:rsid w:val="004E6AD2"/>
  </w:style>
  <w:style w:type="character" w:customStyle="1" w:styleId="slug-ahead-of-print-date">
    <w:name w:val="slug-ahead-of-print-date"/>
    <w:basedOn w:val="DefaultParagraphFont"/>
    <w:rsid w:val="004E6AD2"/>
  </w:style>
  <w:style w:type="character" w:customStyle="1" w:styleId="medium-bold">
    <w:name w:val="medium-bold"/>
    <w:basedOn w:val="DefaultParagraphFont"/>
    <w:rsid w:val="004E6AD2"/>
  </w:style>
  <w:style w:type="character" w:customStyle="1" w:styleId="updated-short-citation">
    <w:name w:val="updated-short-citation"/>
    <w:basedOn w:val="DefaultParagraphFont"/>
    <w:rsid w:val="004E6AD2"/>
  </w:style>
  <w:style w:type="character" w:customStyle="1" w:styleId="goohl0">
    <w:name w:val="goohl0"/>
    <w:basedOn w:val="DefaultParagraphFont"/>
    <w:rsid w:val="004E6AD2"/>
  </w:style>
  <w:style w:type="character" w:customStyle="1" w:styleId="CharChar6">
    <w:name w:val="Char Char6"/>
    <w:rsid w:val="004E6AD2"/>
    <w:rPr>
      <w:rFonts w:ascii="Arial" w:hAnsi="Arial" w:cs="Arial" w:hint="default"/>
      <w:bCs/>
      <w:sz w:val="16"/>
      <w:szCs w:val="26"/>
      <w:lang w:val="en-US" w:eastAsia="en-US" w:bidi="ar-SA"/>
    </w:rPr>
  </w:style>
  <w:style w:type="character" w:customStyle="1" w:styleId="TagCharChar1">
    <w:name w:val="Tag Char Char1"/>
    <w:rsid w:val="004E6AD2"/>
    <w:rPr>
      <w:b/>
      <w:bCs w:val="0"/>
      <w:sz w:val="24"/>
      <w:szCs w:val="24"/>
      <w:lang w:val="en-US" w:eastAsia="en-US" w:bidi="ar-SA"/>
    </w:rPr>
  </w:style>
  <w:style w:type="character" w:customStyle="1" w:styleId="12TimesNewRoman">
    <w:name w:val="12 Times New Roman"/>
    <w:rsid w:val="004E6AD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E6AD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E6AD2"/>
    <w:rPr>
      <w:rFonts w:ascii="Times New Roman" w:hAnsi="Times New Roman" w:cs="Times New Roman" w:hint="default"/>
      <w:strike w:val="0"/>
      <w:dstrike w:val="0"/>
      <w:sz w:val="14"/>
      <w:u w:val="none"/>
      <w:effect w:val="none"/>
    </w:rPr>
  </w:style>
  <w:style w:type="character" w:customStyle="1" w:styleId="F8-UnderlineBold">
    <w:name w:val="F8 - Underline/Bold"/>
    <w:rsid w:val="004E6AD2"/>
    <w:rPr>
      <w:rFonts w:ascii="Times New Roman" w:hAnsi="Times New Roman" w:cs="Times New Roman" w:hint="default"/>
      <w:b/>
      <w:bCs w:val="0"/>
      <w:sz w:val="20"/>
      <w:u w:val="single"/>
    </w:rPr>
  </w:style>
  <w:style w:type="character" w:customStyle="1" w:styleId="F7-SmallFont">
    <w:name w:val="F7 - Small Font"/>
    <w:rsid w:val="004E6AD2"/>
    <w:rPr>
      <w:rFonts w:ascii="Times New Roman" w:hAnsi="Times New Roman" w:cs="Times New Roman" w:hint="default"/>
      <w:sz w:val="14"/>
    </w:rPr>
  </w:style>
  <w:style w:type="character" w:customStyle="1" w:styleId="Brief-Bold">
    <w:name w:val="Brief - Bold"/>
    <w:rsid w:val="004E6AD2"/>
    <w:rPr>
      <w:rFonts w:ascii="Times New Roman" w:hAnsi="Times New Roman" w:cs="Times New Roman" w:hint="default"/>
      <w:b/>
      <w:bCs w:val="0"/>
    </w:rPr>
  </w:style>
  <w:style w:type="character" w:customStyle="1" w:styleId="Card-Underline">
    <w:name w:val="Card - Underline"/>
    <w:rsid w:val="004E6AD2"/>
    <w:rPr>
      <w:rFonts w:ascii="Times New Roman" w:hAnsi="Times New Roman" w:cs="Times New Roman" w:hint="default"/>
      <w:u w:val="single"/>
    </w:rPr>
  </w:style>
  <w:style w:type="character" w:customStyle="1" w:styleId="beriefunderline">
    <w:name w:val="berief = underline"/>
    <w:rsid w:val="004E6AD2"/>
    <w:rPr>
      <w:rFonts w:ascii="Times New Roman" w:eastAsia="Times New Roman" w:hAnsi="Times New Roman" w:cs="Times New Roman" w:hint="default"/>
      <w:sz w:val="20"/>
      <w:u w:val="single"/>
    </w:rPr>
  </w:style>
  <w:style w:type="character" w:customStyle="1" w:styleId="BoldText10pt">
    <w:name w:val="Bold Text 10 pt"/>
    <w:rsid w:val="004E6AD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E6AD2"/>
    <w:rPr>
      <w:i/>
      <w:iCs w:val="0"/>
    </w:rPr>
  </w:style>
  <w:style w:type="character" w:customStyle="1" w:styleId="eoeaheader">
    <w:name w:val="eoea_header"/>
    <w:basedOn w:val="DefaultParagraphFont"/>
    <w:rsid w:val="004E6AD2"/>
  </w:style>
  <w:style w:type="character" w:customStyle="1" w:styleId="SC4208902">
    <w:name w:val="SC.4.208902"/>
    <w:rsid w:val="004E6AD2"/>
    <w:rPr>
      <w:rFonts w:ascii="Century" w:hAnsi="Century" w:cs="Century" w:hint="default"/>
      <w:color w:val="000000"/>
      <w:sz w:val="22"/>
      <w:szCs w:val="22"/>
    </w:rPr>
  </w:style>
  <w:style w:type="character" w:customStyle="1" w:styleId="SC4208915">
    <w:name w:val="SC.4.208915"/>
    <w:rsid w:val="004E6AD2"/>
    <w:rPr>
      <w:rFonts w:ascii="Century" w:hAnsi="Century" w:cs="Century" w:hint="default"/>
      <w:color w:val="000000"/>
      <w:sz w:val="13"/>
      <w:szCs w:val="13"/>
    </w:rPr>
  </w:style>
  <w:style w:type="character" w:customStyle="1" w:styleId="SC273764">
    <w:name w:val="SC.2.73764"/>
    <w:rsid w:val="004E6AD2"/>
    <w:rPr>
      <w:rFonts w:ascii="Century" w:hAnsi="Century" w:cs="Century" w:hint="default"/>
      <w:color w:val="000000"/>
      <w:sz w:val="72"/>
      <w:szCs w:val="72"/>
    </w:rPr>
  </w:style>
  <w:style w:type="character" w:customStyle="1" w:styleId="SC273779">
    <w:name w:val="SC.2.73779"/>
    <w:rsid w:val="004E6AD2"/>
    <w:rPr>
      <w:rFonts w:ascii="Century" w:hAnsi="Century" w:cs="Century" w:hint="default"/>
      <w:color w:val="000000"/>
      <w:sz w:val="40"/>
      <w:szCs w:val="40"/>
    </w:rPr>
  </w:style>
  <w:style w:type="character" w:customStyle="1" w:styleId="SC273763">
    <w:name w:val="SC.2.73763"/>
    <w:rsid w:val="004E6AD2"/>
    <w:rPr>
      <w:rFonts w:ascii="Century" w:hAnsi="Century" w:cs="Century" w:hint="default"/>
      <w:b/>
      <w:bCs/>
      <w:color w:val="000000"/>
    </w:rPr>
  </w:style>
  <w:style w:type="character" w:customStyle="1" w:styleId="SC4208910">
    <w:name w:val="SC.4.208910"/>
    <w:rsid w:val="004E6AD2"/>
    <w:rPr>
      <w:rFonts w:ascii="Century" w:hAnsi="Century" w:cs="Century" w:hint="default"/>
      <w:color w:val="000000"/>
      <w:sz w:val="28"/>
      <w:szCs w:val="28"/>
    </w:rPr>
  </w:style>
  <w:style w:type="character" w:customStyle="1" w:styleId="SC4208911">
    <w:name w:val="SC.4.208911"/>
    <w:rsid w:val="004E6AD2"/>
    <w:rPr>
      <w:rFonts w:ascii="Century" w:hAnsi="Century" w:cs="Century" w:hint="default"/>
      <w:color w:val="000000"/>
    </w:rPr>
  </w:style>
  <w:style w:type="character" w:customStyle="1" w:styleId="articlesubtitle">
    <w:name w:val="article_sub_title"/>
    <w:basedOn w:val="DefaultParagraphFont"/>
    <w:rsid w:val="004E6AD2"/>
  </w:style>
  <w:style w:type="character" w:customStyle="1" w:styleId="newsdate2">
    <w:name w:val="news_date2"/>
    <w:basedOn w:val="DefaultParagraphFont"/>
    <w:rsid w:val="004E6AD2"/>
  </w:style>
  <w:style w:type="character" w:customStyle="1" w:styleId="readarticleheader">
    <w:name w:val="readarticleheader"/>
    <w:basedOn w:val="DefaultParagraphFont"/>
    <w:rsid w:val="004E6AD2"/>
  </w:style>
  <w:style w:type="character" w:customStyle="1" w:styleId="UnderlineChar20">
    <w:name w:val="Underline Char2"/>
    <w:rsid w:val="004E6AD2"/>
    <w:rPr>
      <w:rFonts w:ascii="Trebuchet MS" w:hAnsi="Trebuchet MS" w:hint="default"/>
      <w:u w:val="thick"/>
      <w:lang w:val="en-US" w:eastAsia="zh-CN" w:bidi="ar-SA"/>
    </w:rPr>
  </w:style>
  <w:style w:type="character" w:customStyle="1" w:styleId="BoldUnderliningChar">
    <w:name w:val="Bold Underlining Char"/>
    <w:rsid w:val="004E6AD2"/>
    <w:rPr>
      <w:rFonts w:ascii="Arial Narrow" w:eastAsia="Times New Roman" w:hAnsi="Arial Narrow" w:hint="default"/>
      <w:b/>
      <w:bCs w:val="0"/>
      <w:szCs w:val="24"/>
      <w:u w:val="single"/>
      <w:lang w:val="en-GB" w:eastAsia="en-US" w:bidi="ar-SA"/>
    </w:rPr>
  </w:style>
  <w:style w:type="character" w:customStyle="1" w:styleId="medium-normal1">
    <w:name w:val="medium-normal1"/>
    <w:rsid w:val="004E6AD2"/>
    <w:rPr>
      <w:rFonts w:ascii="Arial" w:hAnsi="Arial" w:cs="Arial" w:hint="default"/>
      <w:b w:val="0"/>
      <w:bCs w:val="0"/>
      <w:i w:val="0"/>
      <w:iCs w:val="0"/>
      <w:sz w:val="20"/>
      <w:szCs w:val="20"/>
    </w:rPr>
  </w:style>
  <w:style w:type="character" w:customStyle="1" w:styleId="UnderlinedCardChar0">
    <w:name w:val="Underlined Card Char"/>
    <w:rsid w:val="004E6AD2"/>
    <w:rPr>
      <w:rFonts w:ascii="Palatino Linotype" w:hAnsi="Palatino Linotype" w:hint="default"/>
      <w:u w:val="single"/>
      <w:lang w:val="en-US" w:eastAsia="en-US" w:bidi="ar-SA"/>
    </w:rPr>
  </w:style>
  <w:style w:type="character" w:customStyle="1" w:styleId="char">
    <w:name w:val="char"/>
    <w:basedOn w:val="DefaultParagraphFont"/>
    <w:rsid w:val="004E6AD2"/>
  </w:style>
  <w:style w:type="character" w:customStyle="1" w:styleId="UnderlineCharCharCharCharCharChar">
    <w:name w:val="Underline Char Char Char Char Char Char"/>
    <w:rsid w:val="004E6AD2"/>
    <w:rPr>
      <w:rFonts w:ascii="Arial Narrow" w:hAnsi="Arial Narrow" w:hint="default"/>
      <w:szCs w:val="24"/>
      <w:u w:val="single"/>
      <w:lang w:val="en-US" w:eastAsia="en-US" w:bidi="ar-SA"/>
    </w:rPr>
  </w:style>
  <w:style w:type="character" w:customStyle="1" w:styleId="klink">
    <w:name w:val="klink"/>
    <w:basedOn w:val="DefaultParagraphFont"/>
    <w:rsid w:val="004E6AD2"/>
  </w:style>
  <w:style w:type="character" w:customStyle="1" w:styleId="date10">
    <w:name w:val="date1"/>
    <w:basedOn w:val="DefaultParagraphFont"/>
    <w:rsid w:val="004E6AD2"/>
  </w:style>
  <w:style w:type="character" w:customStyle="1" w:styleId="bolding1">
    <w:name w:val="bolding1"/>
    <w:rsid w:val="004E6AD2"/>
    <w:rPr>
      <w:b/>
      <w:bCs/>
    </w:rPr>
  </w:style>
  <w:style w:type="character" w:customStyle="1" w:styleId="bookoptions1">
    <w:name w:val="book_options1"/>
    <w:rsid w:val="004E6AD2"/>
    <w:rPr>
      <w:b/>
      <w:bCs/>
      <w:color w:val="333366"/>
    </w:rPr>
  </w:style>
  <w:style w:type="character" w:customStyle="1" w:styleId="descriptionblock">
    <w:name w:val="description block"/>
    <w:basedOn w:val="DefaultParagraphFont"/>
    <w:rsid w:val="004E6AD2"/>
  </w:style>
  <w:style w:type="character" w:customStyle="1" w:styleId="detailsboxblock">
    <w:name w:val="detailsbox block"/>
    <w:basedOn w:val="DefaultParagraphFont"/>
    <w:rsid w:val="004E6AD2"/>
  </w:style>
  <w:style w:type="character" w:customStyle="1" w:styleId="Char3">
    <w:name w:val="Char3"/>
    <w:rsid w:val="004E6AD2"/>
    <w:rPr>
      <w:rFonts w:ascii="Arial" w:hAnsi="Arial" w:cs="Arial" w:hint="default"/>
      <w:bCs/>
      <w:u w:val="thick"/>
      <w:lang w:val="en-US" w:eastAsia="en-US" w:bidi="ar-SA"/>
    </w:rPr>
  </w:style>
  <w:style w:type="character" w:customStyle="1" w:styleId="texto11">
    <w:name w:val="texto11"/>
    <w:rsid w:val="004E6AD2"/>
    <w:rPr>
      <w:rFonts w:ascii="Arial" w:hAnsi="Arial" w:cs="Arial" w:hint="default"/>
      <w:b w:val="0"/>
      <w:bCs w:val="0"/>
      <w:i w:val="0"/>
      <w:iCs w:val="0"/>
      <w:caps w:val="0"/>
      <w:color w:val="000000"/>
      <w:sz w:val="26"/>
      <w:szCs w:val="26"/>
    </w:rPr>
  </w:style>
  <w:style w:type="character" w:customStyle="1" w:styleId="CardTagChar">
    <w:name w:val="Card Tag Char"/>
    <w:rsid w:val="004E6AD2"/>
    <w:rPr>
      <w:rFonts w:ascii="Arial Narrow" w:hAnsi="Arial Narrow" w:hint="default"/>
      <w:b/>
      <w:bCs w:val="0"/>
      <w:sz w:val="24"/>
      <w:szCs w:val="24"/>
      <w:lang w:val="en-US" w:eastAsia="en-US" w:bidi="ar-SA"/>
    </w:rPr>
  </w:style>
  <w:style w:type="character" w:customStyle="1" w:styleId="DebateCiteCharCharChar">
    <w:name w:val="Debate Cite Char Char Char"/>
    <w:rsid w:val="004E6AD2"/>
    <w:rPr>
      <w:b/>
      <w:bCs w:val="0"/>
      <w:sz w:val="32"/>
      <w:szCs w:val="32"/>
      <w:lang w:val="en-US" w:eastAsia="en-US" w:bidi="ar-SA"/>
    </w:rPr>
  </w:style>
  <w:style w:type="character" w:customStyle="1" w:styleId="TagandCiteChar">
    <w:name w:val="Tag and Cite Char"/>
    <w:rsid w:val="004E6AD2"/>
    <w:rPr>
      <w:color w:val="333333"/>
      <w:sz w:val="22"/>
      <w:szCs w:val="22"/>
      <w:lang w:val="en-US" w:eastAsia="en-US" w:bidi="ar-SA"/>
    </w:rPr>
  </w:style>
  <w:style w:type="character" w:customStyle="1" w:styleId="Style10ptBold">
    <w:name w:val="Style 10 pt Bold"/>
    <w:rsid w:val="004E6AD2"/>
    <w:rPr>
      <w:b/>
      <w:bCs/>
      <w:sz w:val="20"/>
    </w:rPr>
  </w:style>
  <w:style w:type="character" w:customStyle="1" w:styleId="text9">
    <w:name w:val="text9"/>
    <w:basedOn w:val="DefaultParagraphFont"/>
    <w:rsid w:val="004E6AD2"/>
  </w:style>
  <w:style w:type="character" w:customStyle="1" w:styleId="text21">
    <w:name w:val="text21"/>
    <w:basedOn w:val="DefaultParagraphFont"/>
    <w:rsid w:val="004E6AD2"/>
  </w:style>
  <w:style w:type="character" w:customStyle="1" w:styleId="text19">
    <w:name w:val="text19"/>
    <w:basedOn w:val="DefaultParagraphFont"/>
    <w:rsid w:val="004E6AD2"/>
  </w:style>
  <w:style w:type="character" w:customStyle="1" w:styleId="term2">
    <w:name w:val="term2"/>
    <w:rsid w:val="004E6AD2"/>
    <w:rPr>
      <w:b/>
      <w:bCs/>
    </w:rPr>
  </w:style>
  <w:style w:type="character" w:customStyle="1" w:styleId="pmterms12">
    <w:name w:val="pmterms12"/>
    <w:rsid w:val="004E6AD2"/>
    <w:rPr>
      <w:b/>
      <w:bCs/>
      <w:i w:val="0"/>
      <w:iCs w:val="0"/>
      <w:color w:val="000000"/>
    </w:rPr>
  </w:style>
  <w:style w:type="character" w:customStyle="1" w:styleId="ToReadChar">
    <w:name w:val="To Read Char"/>
    <w:rsid w:val="004E6AD2"/>
    <w:rPr>
      <w:rFonts w:ascii="Verdana" w:hAnsi="Verdana" w:hint="default"/>
      <w:b/>
      <w:bCs w:val="0"/>
      <w:szCs w:val="24"/>
      <w:u w:val="single"/>
      <w:lang w:val="en-US" w:eastAsia="en-US" w:bidi="ar-SA"/>
    </w:rPr>
  </w:style>
  <w:style w:type="character" w:customStyle="1" w:styleId="ToReadCharChar">
    <w:name w:val="To Read Char Char"/>
    <w:rsid w:val="004E6AD2"/>
    <w:rPr>
      <w:rFonts w:ascii="Verdana" w:hAnsi="Verdana" w:hint="default"/>
      <w:b/>
      <w:bCs w:val="0"/>
      <w:szCs w:val="24"/>
      <w:u w:val="single"/>
      <w:lang w:val="en-US" w:eastAsia="en-US" w:bidi="ar-SA"/>
    </w:rPr>
  </w:style>
  <w:style w:type="character" w:customStyle="1" w:styleId="bio">
    <w:name w:val="bio"/>
    <w:basedOn w:val="DefaultParagraphFont"/>
    <w:rsid w:val="004E6AD2"/>
  </w:style>
  <w:style w:type="character" w:customStyle="1" w:styleId="storytextstyle">
    <w:name w:val="storytextstyle"/>
    <w:basedOn w:val="DefaultParagraphFont"/>
    <w:rsid w:val="004E6AD2"/>
  </w:style>
  <w:style w:type="character" w:customStyle="1" w:styleId="cardunderlinedCharChar">
    <w:name w:val="card underlined Char Char"/>
    <w:rsid w:val="004E6AD2"/>
    <w:rPr>
      <w:rFonts w:ascii="Arial" w:hAnsi="Arial" w:cs="Arial" w:hint="default"/>
      <w:sz w:val="22"/>
      <w:szCs w:val="24"/>
      <w:u w:val="single"/>
      <w:lang w:val="en-US" w:eastAsia="en-US" w:bidi="ar-SA"/>
    </w:rPr>
  </w:style>
  <w:style w:type="character" w:customStyle="1" w:styleId="Style2Char0">
    <w:name w:val="Style2 Char"/>
    <w:rsid w:val="004E6AD2"/>
    <w:rPr>
      <w:rFonts w:ascii="Book Antiqua" w:hAnsi="Book Antiqua" w:hint="default"/>
      <w:u w:val="thick"/>
      <w:lang w:val="en-US" w:eastAsia="en-US" w:bidi="ar-SA"/>
    </w:rPr>
  </w:style>
  <w:style w:type="character" w:customStyle="1" w:styleId="Style2Char1">
    <w:name w:val="Style2 Char1"/>
    <w:rsid w:val="004E6AD2"/>
    <w:rPr>
      <w:rFonts w:ascii="Book Antiqua" w:hAnsi="Book Antiqua" w:hint="default"/>
      <w:szCs w:val="24"/>
      <w:u w:val="thick"/>
      <w:lang w:val="en-US" w:eastAsia="en-US" w:bidi="ar-SA"/>
    </w:rPr>
  </w:style>
  <w:style w:type="character" w:customStyle="1" w:styleId="articlehead21">
    <w:name w:val="articlehead21"/>
    <w:rsid w:val="004E6AD2"/>
    <w:rPr>
      <w:rFonts w:ascii="Arial" w:hAnsi="Arial" w:cs="Arial" w:hint="default"/>
      <w:b/>
      <w:bCs/>
      <w:color w:val="660000"/>
      <w:sz w:val="20"/>
      <w:szCs w:val="20"/>
    </w:rPr>
  </w:style>
  <w:style w:type="character" w:customStyle="1" w:styleId="TagCiteChar1">
    <w:name w:val="Tag/Cite Char1"/>
    <w:rsid w:val="004E6AD2"/>
    <w:rPr>
      <w:b/>
      <w:bCs w:val="0"/>
      <w:lang w:val="en-US" w:eastAsia="en-US" w:bidi="ar-SA"/>
    </w:rPr>
  </w:style>
  <w:style w:type="character" w:customStyle="1" w:styleId="goohl2">
    <w:name w:val="goohl2"/>
    <w:basedOn w:val="DefaultParagraphFont"/>
    <w:rsid w:val="004E6AD2"/>
  </w:style>
  <w:style w:type="character" w:customStyle="1" w:styleId="CardCharChar0">
    <w:name w:val="Card Char Char"/>
    <w:rsid w:val="004E6AD2"/>
    <w:rPr>
      <w:lang w:val="en-US" w:eastAsia="en-US" w:bidi="ar-SA"/>
    </w:rPr>
  </w:style>
  <w:style w:type="character" w:customStyle="1" w:styleId="BriefTitle1Char">
    <w:name w:val="Brief Title 1 Char"/>
    <w:rsid w:val="004E6AD2"/>
    <w:rPr>
      <w:b/>
      <w:bCs w:val="0"/>
      <w:u w:val="single"/>
      <w:lang w:val="en-US" w:eastAsia="en-US" w:bidi="ar-SA"/>
    </w:rPr>
  </w:style>
  <w:style w:type="character" w:customStyle="1" w:styleId="TagCiteCharChar">
    <w:name w:val="Tag/Cite Char Char"/>
    <w:rsid w:val="004E6AD2"/>
    <w:rPr>
      <w:b/>
      <w:bCs w:val="0"/>
      <w:lang w:val="en-US" w:eastAsia="en-US" w:bidi="ar-SA"/>
    </w:rPr>
  </w:style>
  <w:style w:type="character" w:customStyle="1" w:styleId="btx">
    <w:name w:val="btx"/>
    <w:basedOn w:val="DefaultParagraphFont"/>
    <w:rsid w:val="004E6AD2"/>
  </w:style>
  <w:style w:type="character" w:customStyle="1" w:styleId="prodgeneral1">
    <w:name w:val="prodgeneral1"/>
    <w:rsid w:val="004E6AD2"/>
    <w:rPr>
      <w:rFonts w:ascii="Verdana" w:hAnsi="Verdana" w:hint="default"/>
      <w:b w:val="0"/>
      <w:bCs w:val="0"/>
      <w:caps w:val="0"/>
      <w:color w:val="000000"/>
      <w:spacing w:val="0"/>
      <w:sz w:val="16"/>
      <w:szCs w:val="16"/>
    </w:rPr>
  </w:style>
  <w:style w:type="character" w:customStyle="1" w:styleId="summary1">
    <w:name w:val="summary1"/>
    <w:rsid w:val="004E6AD2"/>
    <w:rPr>
      <w:rFonts w:ascii="Arial" w:hAnsi="Arial" w:cs="Arial" w:hint="default"/>
      <w:sz w:val="18"/>
      <w:szCs w:val="18"/>
    </w:rPr>
  </w:style>
  <w:style w:type="character" w:customStyle="1" w:styleId="text3">
    <w:name w:val="text3"/>
    <w:basedOn w:val="DefaultParagraphFont"/>
    <w:rsid w:val="004E6AD2"/>
  </w:style>
  <w:style w:type="character" w:customStyle="1" w:styleId="cardtextsmallChar">
    <w:name w:val="card text small Char"/>
    <w:rsid w:val="004E6AD2"/>
    <w:rPr>
      <w:rFonts w:ascii="Arial Narrow" w:hAnsi="Arial Narrow" w:hint="default"/>
      <w:sz w:val="16"/>
      <w:szCs w:val="24"/>
      <w:lang w:val="en-US" w:eastAsia="en-US" w:bidi="ar-SA"/>
    </w:rPr>
  </w:style>
  <w:style w:type="character" w:customStyle="1" w:styleId="countrytitle1">
    <w:name w:val="countrytitle1"/>
    <w:rsid w:val="004E6AD2"/>
    <w:rPr>
      <w:rFonts w:ascii="Verdana" w:hAnsi="Verdana" w:hint="default"/>
      <w:b/>
      <w:bCs/>
      <w:color w:val="293643"/>
      <w:sz w:val="24"/>
      <w:szCs w:val="24"/>
    </w:rPr>
  </w:style>
  <w:style w:type="character" w:customStyle="1" w:styleId="storyheader1">
    <w:name w:val="storyheader1"/>
    <w:rsid w:val="004E6AD2"/>
    <w:rPr>
      <w:rFonts w:ascii="Verdana" w:hAnsi="Verdana" w:hint="default"/>
      <w:b/>
      <w:bCs/>
      <w:color w:val="000000"/>
      <w:sz w:val="21"/>
      <w:szCs w:val="21"/>
    </w:rPr>
  </w:style>
  <w:style w:type="character" w:customStyle="1" w:styleId="cardunderlinedChar0">
    <w:name w:val="card underlined Char"/>
    <w:rsid w:val="004E6AD2"/>
    <w:rPr>
      <w:rFonts w:ascii="Arial" w:hAnsi="Arial" w:cs="Arial" w:hint="default"/>
      <w:sz w:val="22"/>
      <w:szCs w:val="24"/>
      <w:u w:val="single"/>
      <w:lang w:val="en-US" w:eastAsia="en-US" w:bidi="ar-SA"/>
    </w:rPr>
  </w:style>
  <w:style w:type="character" w:customStyle="1" w:styleId="article1">
    <w:name w:val="article1"/>
    <w:rsid w:val="004E6AD2"/>
    <w:rPr>
      <w:rFonts w:ascii="Verdana" w:hAnsi="Verdana" w:hint="default"/>
      <w:color w:val="333333"/>
      <w:sz w:val="16"/>
      <w:szCs w:val="16"/>
    </w:rPr>
  </w:style>
  <w:style w:type="character" w:customStyle="1" w:styleId="story-posted-date1">
    <w:name w:val="story-posted-date1"/>
    <w:rsid w:val="004E6AD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E6AD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E6AD2"/>
  </w:style>
  <w:style w:type="character" w:customStyle="1" w:styleId="textmedium">
    <w:name w:val="textmedium"/>
    <w:basedOn w:val="DefaultParagraphFont"/>
    <w:rsid w:val="004E6AD2"/>
  </w:style>
  <w:style w:type="character" w:customStyle="1" w:styleId="citation1">
    <w:name w:val="citation1"/>
    <w:rsid w:val="004E6AD2"/>
    <w:rPr>
      <w:rFonts w:ascii="Verdana" w:hAnsi="Verdana" w:hint="default"/>
      <w:sz w:val="17"/>
      <w:szCs w:val="17"/>
    </w:rPr>
  </w:style>
  <w:style w:type="character" w:customStyle="1" w:styleId="hithighlite">
    <w:name w:val="hithighlite"/>
    <w:basedOn w:val="DefaultParagraphFont"/>
    <w:rsid w:val="004E6AD2"/>
  </w:style>
  <w:style w:type="character" w:customStyle="1" w:styleId="articlecontent">
    <w:name w:val="articlecontent"/>
    <w:basedOn w:val="DefaultParagraphFont"/>
    <w:rsid w:val="004E6AD2"/>
  </w:style>
  <w:style w:type="character" w:customStyle="1" w:styleId="fource1">
    <w:name w:val="fource1"/>
    <w:rsid w:val="004E6AD2"/>
    <w:rPr>
      <w:sz w:val="34"/>
      <w:szCs w:val="34"/>
    </w:rPr>
  </w:style>
  <w:style w:type="character" w:customStyle="1" w:styleId="LanguageStrikeChar">
    <w:name w:val="Language Strike Char"/>
    <w:rsid w:val="004E6AD2"/>
    <w:rPr>
      <w:rFonts w:ascii="Arial Narrow" w:hAnsi="Arial Narrow" w:hint="default"/>
      <w:strike/>
      <w:szCs w:val="24"/>
      <w:lang w:val="en-US" w:eastAsia="en-US" w:bidi="ar-SA"/>
    </w:rPr>
  </w:style>
  <w:style w:type="character" w:customStyle="1" w:styleId="normal11">
    <w:name w:val="normal1"/>
    <w:basedOn w:val="DefaultParagraphFont"/>
    <w:rsid w:val="004E6AD2"/>
  </w:style>
  <w:style w:type="character" w:customStyle="1" w:styleId="ds">
    <w:name w:val="ds"/>
    <w:basedOn w:val="DefaultParagraphFont"/>
    <w:rsid w:val="004E6AD2"/>
  </w:style>
  <w:style w:type="character" w:customStyle="1" w:styleId="UnderliningChar1">
    <w:name w:val="Underlining Char1"/>
    <w:rsid w:val="004E6AD2"/>
    <w:rPr>
      <w:rFonts w:ascii="Arial Narrow" w:hAnsi="Arial Narrow" w:hint="default"/>
      <w:szCs w:val="24"/>
      <w:u w:val="single"/>
      <w:lang w:val="en-US" w:eastAsia="en-US" w:bidi="ar-SA"/>
    </w:rPr>
  </w:style>
  <w:style w:type="character" w:customStyle="1" w:styleId="UnderliningChar2">
    <w:name w:val="Underlining Char2"/>
    <w:rsid w:val="004E6AD2"/>
    <w:rPr>
      <w:rFonts w:ascii="Arial Narrow" w:hAnsi="Arial Narrow" w:hint="default"/>
      <w:szCs w:val="24"/>
      <w:u w:val="single"/>
      <w:lang w:val="en-US" w:eastAsia="en-US" w:bidi="ar-SA"/>
    </w:rPr>
  </w:style>
  <w:style w:type="character" w:customStyle="1" w:styleId="MicroTextChar1">
    <w:name w:val="MicroText Char1"/>
    <w:rsid w:val="004E6AD2"/>
    <w:rPr>
      <w:rFonts w:ascii="Arial Narrow" w:hAnsi="Arial Narrow" w:hint="default"/>
      <w:sz w:val="12"/>
      <w:szCs w:val="24"/>
      <w:lang w:val="en-US" w:eastAsia="en-US" w:bidi="ar-SA"/>
    </w:rPr>
  </w:style>
  <w:style w:type="character" w:customStyle="1" w:styleId="DefaultPara">
    <w:name w:val="Default Para"/>
    <w:rsid w:val="004E6AD2"/>
    <w:rPr>
      <w:sz w:val="20"/>
    </w:rPr>
  </w:style>
  <w:style w:type="character" w:customStyle="1" w:styleId="SYSHYPERTEXT">
    <w:name w:val="SYS_HYPERTEXT"/>
    <w:rsid w:val="004E6AD2"/>
    <w:rPr>
      <w:color w:val="0000FF"/>
      <w:u w:val="single"/>
    </w:rPr>
  </w:style>
  <w:style w:type="character" w:customStyle="1" w:styleId="Hyperlink1">
    <w:name w:val="Hyperlink1"/>
    <w:rsid w:val="004E6AD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E6AD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E6AD2"/>
    <w:rPr>
      <w:rFonts w:ascii="Arial Narrow" w:hAnsi="Arial Narrow" w:hint="default"/>
      <w:noProof w:val="0"/>
      <w:szCs w:val="24"/>
      <w:u w:val="single"/>
      <w:lang w:val="en-US" w:eastAsia="en-US" w:bidi="ar-SA"/>
    </w:rPr>
  </w:style>
  <w:style w:type="character" w:customStyle="1" w:styleId="BlockHeading1Char">
    <w:name w:val="Block Heading 1 Char"/>
    <w:rsid w:val="004E6AD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E6AD2"/>
    <w:rPr>
      <w:b/>
      <w:bCs w:val="0"/>
      <w:sz w:val="24"/>
      <w:szCs w:val="24"/>
      <w:u w:val="single"/>
      <w:lang w:val="en-US" w:eastAsia="en-US" w:bidi="ar-SA"/>
    </w:rPr>
  </w:style>
  <w:style w:type="character" w:customStyle="1" w:styleId="StyleTagTimesNewRomanChar">
    <w:name w:val="Style Tag + Times New Roman Char"/>
    <w:rsid w:val="004E6AD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E6AD2"/>
    <w:rPr>
      <w:rFonts w:ascii="Arial Narrow" w:hAnsi="Arial Narrow" w:cs="Arial" w:hint="default"/>
      <w:b/>
      <w:bCs/>
      <w:iCs/>
      <w:sz w:val="24"/>
      <w:szCs w:val="28"/>
      <w:lang w:val="en-US" w:eastAsia="en-US" w:bidi="ar-SA"/>
    </w:rPr>
  </w:style>
  <w:style w:type="character" w:customStyle="1" w:styleId="UnderliningCharChar">
    <w:name w:val="Underlining Char Char"/>
    <w:rsid w:val="004E6AD2"/>
    <w:rPr>
      <w:rFonts w:ascii="Arial Narrow" w:hAnsi="Arial Narrow" w:hint="default"/>
      <w:szCs w:val="24"/>
      <w:u w:val="single"/>
      <w:lang w:val="en-US" w:eastAsia="en-US" w:bidi="ar-SA"/>
    </w:rPr>
  </w:style>
  <w:style w:type="character" w:customStyle="1" w:styleId="StyleArialNarrow12ptBold">
    <w:name w:val="Style Arial Narrow 12 pt Bold"/>
    <w:rsid w:val="004E6AD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E6AD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E6AD2"/>
    <w:rPr>
      <w:noProof w:val="0"/>
      <w:u w:val="single"/>
      <w:lang w:val="en-US" w:eastAsia="en-US" w:bidi="ar-SA"/>
    </w:rPr>
  </w:style>
  <w:style w:type="character" w:customStyle="1" w:styleId="UnderlinedCharChar1">
    <w:name w:val="Underlined Char Char1"/>
    <w:rsid w:val="004E6AD2"/>
    <w:rPr>
      <w:rFonts w:ascii="Bell MT" w:eastAsia="Times New Roman" w:hAnsi="Bell MT" w:hint="default"/>
      <w:bCs/>
      <w:iCs/>
      <w:sz w:val="22"/>
      <w:u w:val="single"/>
    </w:rPr>
  </w:style>
  <w:style w:type="character" w:customStyle="1" w:styleId="Heading2CharChar2">
    <w:name w:val="Heading 2 Char Char2"/>
    <w:rsid w:val="004E6AD2"/>
    <w:rPr>
      <w:rFonts w:ascii="Arial" w:hAnsi="Arial" w:cs="Arial" w:hint="default"/>
      <w:b/>
      <w:bCs/>
      <w:iCs/>
      <w:sz w:val="22"/>
      <w:szCs w:val="28"/>
      <w:lang w:val="en-US" w:eastAsia="en-US" w:bidi="ar-SA"/>
    </w:rPr>
  </w:style>
  <w:style w:type="character" w:customStyle="1" w:styleId="doctitle">
    <w:name w:val="doctitle"/>
    <w:rsid w:val="004E6AD2"/>
  </w:style>
  <w:style w:type="character" w:customStyle="1" w:styleId="cardtext-underlined0">
    <w:name w:val="card text- underlined"/>
    <w:rsid w:val="004E6AD2"/>
    <w:rPr>
      <w:rFonts w:ascii="Garamond" w:hAnsi="Garamond" w:hint="default"/>
      <w:u w:val="single"/>
    </w:rPr>
  </w:style>
  <w:style w:type="character" w:customStyle="1" w:styleId="BodyText1">
    <w:name w:val="Body Text1"/>
    <w:basedOn w:val="DefaultParagraphFont"/>
    <w:rsid w:val="004E6AD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E6AD2"/>
  </w:style>
  <w:style w:type="character" w:customStyle="1" w:styleId="BriefTitleChar">
    <w:name w:val="Brief Title Char"/>
    <w:basedOn w:val="DefaultParagraphFont"/>
    <w:rsid w:val="004E6AD2"/>
    <w:rPr>
      <w:b/>
      <w:bCs w:val="0"/>
      <w:sz w:val="24"/>
      <w:szCs w:val="24"/>
      <w:u w:val="single"/>
      <w:lang w:val="en-US" w:eastAsia="en-US" w:bidi="ar-SA"/>
    </w:rPr>
  </w:style>
  <w:style w:type="character" w:customStyle="1" w:styleId="BriefTitle2Char">
    <w:name w:val="Brief Title 2 Char"/>
    <w:basedOn w:val="BriefTitleChar"/>
    <w:rsid w:val="004E6AD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E6AD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E6AD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E6AD2"/>
    <w:rPr>
      <w:rFonts w:ascii="AGaramond" w:hAnsi="AGaramond" w:cs="AGaramond" w:hint="default"/>
      <w:color w:val="211D1E"/>
      <w:sz w:val="14"/>
      <w:szCs w:val="14"/>
    </w:rPr>
  </w:style>
  <w:style w:type="character" w:customStyle="1" w:styleId="CharacterStyle2">
    <w:name w:val="Character Style 2"/>
    <w:uiPriority w:val="99"/>
    <w:rsid w:val="004E6AD2"/>
    <w:rPr>
      <w:sz w:val="20"/>
      <w:szCs w:val="20"/>
    </w:rPr>
  </w:style>
  <w:style w:type="character" w:customStyle="1" w:styleId="cross-head">
    <w:name w:val="cross-head"/>
    <w:rsid w:val="004E6AD2"/>
  </w:style>
  <w:style w:type="character" w:customStyle="1" w:styleId="Subtitle1">
    <w:name w:val="Subtitle1"/>
    <w:rsid w:val="004E6AD2"/>
  </w:style>
  <w:style w:type="character" w:customStyle="1" w:styleId="metaorigin">
    <w:name w:val="meta_origin"/>
    <w:rsid w:val="004E6AD2"/>
  </w:style>
  <w:style w:type="character" w:customStyle="1" w:styleId="mandelbrotrefrag">
    <w:name w:val="mandelbrot_refrag"/>
    <w:rsid w:val="004E6AD2"/>
  </w:style>
  <w:style w:type="character" w:customStyle="1" w:styleId="eminfo">
    <w:name w:val="eminfo"/>
    <w:rsid w:val="004E6AD2"/>
  </w:style>
  <w:style w:type="character" w:customStyle="1" w:styleId="emhighlight">
    <w:name w:val="emhighlight"/>
    <w:rsid w:val="004E6AD2"/>
  </w:style>
  <w:style w:type="character" w:customStyle="1" w:styleId="name">
    <w:name w:val="name"/>
    <w:rsid w:val="004E6AD2"/>
  </w:style>
  <w:style w:type="character" w:customStyle="1" w:styleId="tkrname">
    <w:name w:val="tkrname"/>
    <w:rsid w:val="004E6AD2"/>
  </w:style>
  <w:style w:type="character" w:customStyle="1" w:styleId="tkrchange">
    <w:name w:val="tkrchange"/>
    <w:rsid w:val="004E6AD2"/>
  </w:style>
  <w:style w:type="character" w:customStyle="1" w:styleId="source-org">
    <w:name w:val="source-org"/>
    <w:rsid w:val="004E6AD2"/>
  </w:style>
  <w:style w:type="character" w:customStyle="1" w:styleId="updated">
    <w:name w:val="updated"/>
    <w:rsid w:val="004E6AD2"/>
  </w:style>
  <w:style w:type="character" w:customStyle="1" w:styleId="last">
    <w:name w:val="last"/>
    <w:rsid w:val="004E6AD2"/>
  </w:style>
  <w:style w:type="character" w:customStyle="1" w:styleId="Style11ptBoldUnderline1">
    <w:name w:val="Style 11 pt Bold Underline1"/>
    <w:rsid w:val="004E6AD2"/>
    <w:rPr>
      <w:b/>
      <w:bCs/>
      <w:sz w:val="20"/>
      <w:u w:val="single"/>
    </w:rPr>
  </w:style>
  <w:style w:type="character" w:customStyle="1" w:styleId="StyleStyleunderlineBold11pt">
    <w:name w:val="Style Style underline + Bold + 11 pt"/>
    <w:rsid w:val="004E6AD2"/>
    <w:rPr>
      <w:bCs/>
      <w:sz w:val="20"/>
      <w:u w:val="single"/>
    </w:rPr>
  </w:style>
  <w:style w:type="character" w:customStyle="1" w:styleId="StyleunderlineAsianTimesNewRomanBold">
    <w:name w:val="Style underline + (Asian) Times New Roman Bold"/>
    <w:rsid w:val="004E6AD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E6AD2"/>
    <w:rPr>
      <w:b/>
      <w:bCs/>
      <w:sz w:val="20"/>
      <w:u w:val="single"/>
      <w:bdr w:val="single" w:sz="4" w:space="0" w:color="auto" w:frame="1"/>
    </w:rPr>
  </w:style>
  <w:style w:type="character" w:customStyle="1" w:styleId="A5">
    <w:name w:val="A5"/>
    <w:uiPriority w:val="99"/>
    <w:rsid w:val="004E6AD2"/>
    <w:rPr>
      <w:rFonts w:ascii="Times New Roman" w:hAnsi="Times New Roman" w:cs="Times New Roman" w:hint="default"/>
      <w:color w:val="000000"/>
      <w:sz w:val="13"/>
      <w:szCs w:val="13"/>
    </w:rPr>
  </w:style>
  <w:style w:type="character" w:customStyle="1" w:styleId="quotepeekbase">
    <w:name w:val="quotepeekbase"/>
    <w:rsid w:val="004E6AD2"/>
  </w:style>
  <w:style w:type="character" w:customStyle="1" w:styleId="cardChar1">
    <w:name w:val="card Char1"/>
    <w:rsid w:val="004E6AD2"/>
    <w:rPr>
      <w:rFonts w:ascii="Calibri" w:eastAsia="Calibri" w:hAnsi="Calibri" w:cs="Calibri" w:hint="default"/>
      <w:sz w:val="24"/>
      <w:szCs w:val="22"/>
      <w:lang w:val="x-none" w:eastAsia="x-none"/>
    </w:rPr>
  </w:style>
  <w:style w:type="character" w:customStyle="1" w:styleId="NormalCard">
    <w:name w:val="Normal Card"/>
    <w:uiPriority w:val="1"/>
    <w:qFormat/>
    <w:rsid w:val="004E6AD2"/>
    <w:rPr>
      <w:rFonts w:ascii="Times New Roman" w:hAnsi="Times New Roman" w:cs="Times New Roman" w:hint="default"/>
      <w:sz w:val="24"/>
    </w:rPr>
  </w:style>
  <w:style w:type="character" w:customStyle="1" w:styleId="HighlightedUnderline0">
    <w:name w:val="Highlighted Underline"/>
    <w:uiPriority w:val="1"/>
    <w:qFormat/>
    <w:rsid w:val="004E6AD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E6AD2"/>
    <w:rPr>
      <w:rFonts w:ascii="Times New Roman" w:hAnsi="Times New Roman" w:cs="Times New Roman" w:hint="default"/>
      <w:sz w:val="16"/>
      <w:szCs w:val="16"/>
    </w:rPr>
  </w:style>
  <w:style w:type="character" w:customStyle="1" w:styleId="timebox">
    <w:name w:val="timebox"/>
    <w:rsid w:val="004E6AD2"/>
  </w:style>
  <w:style w:type="character" w:customStyle="1" w:styleId="Heading2Subtext">
    <w:name w:val="Heading 2 Subtext"/>
    <w:rsid w:val="004E6AD2"/>
    <w:rPr>
      <w:rFonts w:ascii="Times New Roman" w:hAnsi="Times New Roman" w:cs="Times New Roman" w:hint="default"/>
      <w:sz w:val="16"/>
    </w:rPr>
  </w:style>
  <w:style w:type="character" w:customStyle="1" w:styleId="-SmallText-">
    <w:name w:val="-Small Text-"/>
    <w:rsid w:val="004E6AD2"/>
    <w:rPr>
      <w:rFonts w:ascii="Garamond" w:hAnsi="Garamond" w:hint="default"/>
      <w:sz w:val="16"/>
    </w:rPr>
  </w:style>
  <w:style w:type="character" w:customStyle="1" w:styleId="label">
    <w:name w:val="label"/>
    <w:rsid w:val="004E6AD2"/>
  </w:style>
  <w:style w:type="character" w:customStyle="1" w:styleId="BoldUnderlineCharChar">
    <w:name w:val="BoldUnderline Char Char"/>
    <w:rsid w:val="004E6AD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E6AD2"/>
  </w:style>
  <w:style w:type="character" w:customStyle="1" w:styleId="FontStyle477">
    <w:name w:val="Font Style477"/>
    <w:basedOn w:val="DefaultParagraphFont"/>
    <w:uiPriority w:val="99"/>
    <w:rsid w:val="004E6AD2"/>
    <w:rPr>
      <w:rFonts w:ascii="Times New Roman" w:hAnsi="Times New Roman" w:cs="Times New Roman" w:hint="default"/>
      <w:sz w:val="18"/>
      <w:szCs w:val="18"/>
    </w:rPr>
  </w:style>
  <w:style w:type="character" w:customStyle="1" w:styleId="FontStyle505">
    <w:name w:val="Font Style505"/>
    <w:basedOn w:val="DefaultParagraphFont"/>
    <w:uiPriority w:val="99"/>
    <w:rsid w:val="004E6AD2"/>
    <w:rPr>
      <w:rFonts w:ascii="Times New Roman" w:hAnsi="Times New Roman" w:cs="Times New Roman" w:hint="default"/>
      <w:sz w:val="18"/>
      <w:szCs w:val="18"/>
    </w:rPr>
  </w:style>
  <w:style w:type="character" w:customStyle="1" w:styleId="FontStyle514">
    <w:name w:val="Font Style514"/>
    <w:basedOn w:val="DefaultParagraphFont"/>
    <w:uiPriority w:val="99"/>
    <w:rsid w:val="004E6AD2"/>
    <w:rPr>
      <w:rFonts w:ascii="Times New Roman" w:hAnsi="Times New Roman" w:cs="Times New Roman" w:hint="default"/>
      <w:sz w:val="14"/>
      <w:szCs w:val="14"/>
    </w:rPr>
  </w:style>
  <w:style w:type="character" w:customStyle="1" w:styleId="FontStyle500">
    <w:name w:val="Font Style500"/>
    <w:basedOn w:val="DefaultParagraphFont"/>
    <w:uiPriority w:val="99"/>
    <w:rsid w:val="004E6AD2"/>
    <w:rPr>
      <w:rFonts w:ascii="Times New Roman" w:hAnsi="Times New Roman" w:cs="Times New Roman" w:hint="default"/>
      <w:b/>
      <w:bCs/>
      <w:sz w:val="16"/>
      <w:szCs w:val="16"/>
    </w:rPr>
  </w:style>
  <w:style w:type="character" w:customStyle="1" w:styleId="CardCite1">
    <w:name w:val="CardCite1"/>
    <w:qFormat/>
    <w:rsid w:val="004E6AD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E6AD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E6AD2"/>
    <w:rPr>
      <w:rFonts w:ascii="Times New Roman" w:hAnsi="Times New Roman" w:cs="Times New Roman" w:hint="default"/>
      <w:b/>
      <w:bCs/>
      <w:sz w:val="22"/>
      <w:szCs w:val="22"/>
    </w:rPr>
  </w:style>
  <w:style w:type="character" w:customStyle="1" w:styleId="CharacterStyle3">
    <w:name w:val="Character Style 3"/>
    <w:uiPriority w:val="99"/>
    <w:rsid w:val="004E6AD2"/>
    <w:rPr>
      <w:rFonts w:ascii="Bookman Old Style" w:hAnsi="Bookman Old Style" w:cs="Bookman Old Style" w:hint="default"/>
      <w:spacing w:val="-5"/>
      <w:sz w:val="18"/>
      <w:szCs w:val="18"/>
    </w:rPr>
  </w:style>
  <w:style w:type="character" w:customStyle="1" w:styleId="UnderlineStyleChar7">
    <w:name w:val="Underline Style Char7"/>
    <w:rsid w:val="004E6AD2"/>
    <w:rPr>
      <w:rFonts w:ascii="Garamond" w:hAnsi="Garamond" w:hint="default"/>
      <w:sz w:val="22"/>
      <w:szCs w:val="24"/>
      <w:u w:val="single"/>
      <w:lang w:val="en-US" w:eastAsia="en-US" w:bidi="ar-SA"/>
    </w:rPr>
  </w:style>
  <w:style w:type="character" w:customStyle="1" w:styleId="StyleArial6ptBold">
    <w:name w:val="Style Arial 6 pt Bold"/>
    <w:rsid w:val="004E6AD2"/>
    <w:rPr>
      <w:rFonts w:ascii="Arial" w:hAnsi="Arial" w:cs="Arial" w:hint="default"/>
      <w:bCs/>
      <w:sz w:val="12"/>
    </w:rPr>
  </w:style>
  <w:style w:type="character" w:customStyle="1" w:styleId="Heading2Char5">
    <w:name w:val="Heading 2 Char5"/>
    <w:rsid w:val="004E6AD2"/>
    <w:rPr>
      <w:rFonts w:ascii="Garamond" w:hAnsi="Garamond" w:cs="Arial" w:hint="default"/>
      <w:b/>
      <w:bCs/>
      <w:iCs/>
      <w:sz w:val="24"/>
      <w:szCs w:val="28"/>
      <w:lang w:val="en-US" w:eastAsia="en-US" w:bidi="ar-SA"/>
    </w:rPr>
  </w:style>
  <w:style w:type="character" w:customStyle="1" w:styleId="TagGreg">
    <w:name w:val="TagGreg"/>
    <w:uiPriority w:val="1"/>
    <w:qFormat/>
    <w:rsid w:val="004E6AD2"/>
    <w:rPr>
      <w:b/>
      <w:bCs w:val="0"/>
      <w:sz w:val="24"/>
    </w:rPr>
  </w:style>
  <w:style w:type="character" w:customStyle="1" w:styleId="StyleDebateUnderline10pt">
    <w:name w:val="Style Debate Underline + 10 pt"/>
    <w:rsid w:val="004E6AD2"/>
    <w:rPr>
      <w:rFonts w:ascii="Times New Roman" w:hAnsi="Times New Roman" w:cs="Times New Roman" w:hint="default"/>
      <w:sz w:val="20"/>
      <w:szCs w:val="20"/>
      <w:u w:val="single"/>
    </w:rPr>
  </w:style>
  <w:style w:type="character" w:customStyle="1" w:styleId="underlinedCharChar0">
    <w:name w:val="underlined Char Char"/>
    <w:locked/>
    <w:rsid w:val="004E6AD2"/>
    <w:rPr>
      <w:u w:val="single"/>
    </w:rPr>
  </w:style>
  <w:style w:type="character" w:customStyle="1" w:styleId="SourceBold">
    <w:name w:val="Source Bold"/>
    <w:rsid w:val="004E6AD2"/>
    <w:rPr>
      <w:rFonts w:ascii="Arial Narrow" w:hAnsi="Arial Narrow" w:hint="default"/>
      <w:b/>
      <w:bCs w:val="0"/>
      <w:strike w:val="0"/>
      <w:dstrike w:val="0"/>
      <w:sz w:val="24"/>
      <w:u w:val="none"/>
      <w:effect w:val="none"/>
    </w:rPr>
  </w:style>
  <w:style w:type="character" w:customStyle="1" w:styleId="2xBoldUnderline">
    <w:name w:val="2x_Bold_Underline"/>
    <w:rsid w:val="004E6AD2"/>
    <w:rPr>
      <w:b/>
      <w:bCs/>
      <w:sz w:val="24"/>
      <w:u w:val="thick"/>
    </w:rPr>
  </w:style>
  <w:style w:type="character" w:customStyle="1" w:styleId="Dottedunderline">
    <w:name w:val="Dotted underline"/>
    <w:rsid w:val="004E6AD2"/>
    <w:rPr>
      <w:u w:val="dotted"/>
    </w:rPr>
  </w:style>
  <w:style w:type="character" w:customStyle="1" w:styleId="readChar">
    <w:name w:val="read Char"/>
    <w:rsid w:val="004E6AD2"/>
    <w:rPr>
      <w:szCs w:val="22"/>
      <w:u w:val="single"/>
      <w:lang w:val="en-US" w:eastAsia="en-US" w:bidi="ar-SA"/>
    </w:rPr>
  </w:style>
  <w:style w:type="character" w:customStyle="1" w:styleId="underlining0">
    <w:name w:val="underlining"/>
    <w:rsid w:val="004E6AD2"/>
    <w:rPr>
      <w:u w:val="single"/>
    </w:rPr>
  </w:style>
  <w:style w:type="character" w:customStyle="1" w:styleId="btitle">
    <w:name w:val="btitle"/>
    <w:rsid w:val="004E6AD2"/>
  </w:style>
  <w:style w:type="character" w:customStyle="1" w:styleId="green">
    <w:name w:val="green"/>
    <w:rsid w:val="004E6AD2"/>
  </w:style>
  <w:style w:type="character" w:customStyle="1" w:styleId="BodyText20">
    <w:name w:val="Body Text2"/>
    <w:rsid w:val="004E6A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E6AD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E6A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E6AD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E6AD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E6AD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E6AD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E6AD2"/>
    <w:rPr>
      <w:rFonts w:ascii="Sylfaen" w:hAnsi="Sylfaen" w:cs="Sylfaen" w:hint="default"/>
      <w:i/>
      <w:iCs/>
      <w:strike w:val="0"/>
      <w:dstrike w:val="0"/>
      <w:sz w:val="19"/>
      <w:szCs w:val="19"/>
      <w:u w:val="none"/>
      <w:effect w:val="none"/>
      <w:shd w:val="clear" w:color="auto" w:fill="FFFFFF"/>
    </w:rPr>
  </w:style>
  <w:style w:type="character" w:customStyle="1" w:styleId="1">
    <w:name w:val="1"/>
    <w:rsid w:val="004E6AD2"/>
    <w:rPr>
      <w:rFonts w:ascii="Arial" w:hAnsi="Arial" w:cs="Arial" w:hint="default"/>
      <w:bCs/>
      <w:sz w:val="20"/>
      <w:u w:val="single"/>
      <w:lang w:val="en-US" w:eastAsia="en-US" w:bidi="ar-SA"/>
    </w:rPr>
  </w:style>
  <w:style w:type="character" w:customStyle="1" w:styleId="CharChar31">
    <w:name w:val="Char Char31"/>
    <w:rsid w:val="004E6AD2"/>
    <w:rPr>
      <w:rFonts w:ascii="Arial" w:hAnsi="Arial" w:cs="Arial" w:hint="default"/>
      <w:b/>
      <w:bCs/>
      <w:iCs/>
      <w:lang w:val="en-US" w:eastAsia="en-US" w:bidi="ar-SA"/>
    </w:rPr>
  </w:style>
  <w:style w:type="character" w:customStyle="1" w:styleId="Subtitle2">
    <w:name w:val="Subtitle2"/>
    <w:rsid w:val="004E6AD2"/>
  </w:style>
  <w:style w:type="character" w:customStyle="1" w:styleId="drop">
    <w:name w:val="drop"/>
    <w:rsid w:val="004E6AD2"/>
  </w:style>
  <w:style w:type="character" w:customStyle="1" w:styleId="bioline">
    <w:name w:val="bioline"/>
    <w:rsid w:val="004E6AD2"/>
  </w:style>
  <w:style w:type="character" w:customStyle="1" w:styleId="articletitle0">
    <w:name w:val="article_title"/>
    <w:rsid w:val="004E6AD2"/>
  </w:style>
  <w:style w:type="character" w:customStyle="1" w:styleId="A4">
    <w:name w:val="A4"/>
    <w:uiPriority w:val="99"/>
    <w:rsid w:val="004E6AD2"/>
    <w:rPr>
      <w:color w:val="000000"/>
    </w:rPr>
  </w:style>
  <w:style w:type="character" w:customStyle="1" w:styleId="s2">
    <w:name w:val="s2"/>
    <w:rsid w:val="004E6AD2"/>
  </w:style>
  <w:style w:type="character" w:customStyle="1" w:styleId="s4">
    <w:name w:val="s4"/>
    <w:rsid w:val="004E6AD2"/>
  </w:style>
  <w:style w:type="character" w:customStyle="1" w:styleId="s5">
    <w:name w:val="s5"/>
    <w:rsid w:val="004E6AD2"/>
  </w:style>
  <w:style w:type="character" w:customStyle="1" w:styleId="cap">
    <w:name w:val="cap"/>
    <w:rsid w:val="004E6AD2"/>
  </w:style>
  <w:style w:type="character" w:customStyle="1" w:styleId="rightsnotice">
    <w:name w:val="rightsnotice"/>
    <w:rsid w:val="004E6AD2"/>
  </w:style>
  <w:style w:type="character" w:customStyle="1" w:styleId="Caption1">
    <w:name w:val="Caption1"/>
    <w:rsid w:val="004E6AD2"/>
  </w:style>
  <w:style w:type="character" w:customStyle="1" w:styleId="credit">
    <w:name w:val="credit"/>
    <w:rsid w:val="004E6AD2"/>
  </w:style>
  <w:style w:type="character" w:customStyle="1" w:styleId="scaps">
    <w:name w:val="scaps"/>
    <w:rsid w:val="004E6AD2"/>
  </w:style>
  <w:style w:type="character" w:customStyle="1" w:styleId="current-article">
    <w:name w:val="current-article"/>
    <w:rsid w:val="004E6AD2"/>
  </w:style>
  <w:style w:type="character" w:customStyle="1" w:styleId="related-current-indicator">
    <w:name w:val="related-current-indicator"/>
    <w:rsid w:val="004E6AD2"/>
  </w:style>
  <w:style w:type="character" w:customStyle="1" w:styleId="bylclear">
    <w:name w:val="bylclear"/>
    <w:rsid w:val="004E6AD2"/>
  </w:style>
  <w:style w:type="character" w:customStyle="1" w:styleId="timestamp">
    <w:name w:val="timestamp"/>
    <w:rsid w:val="004E6AD2"/>
  </w:style>
  <w:style w:type="character" w:customStyle="1" w:styleId="comments">
    <w:name w:val="comments"/>
    <w:rsid w:val="004E6AD2"/>
  </w:style>
  <w:style w:type="character" w:customStyle="1" w:styleId="essaytext">
    <w:name w:val="essaytext"/>
    <w:rsid w:val="004E6AD2"/>
  </w:style>
  <w:style w:type="character" w:customStyle="1" w:styleId="username">
    <w:name w:val="username"/>
    <w:rsid w:val="004E6AD2"/>
  </w:style>
  <w:style w:type="character" w:customStyle="1" w:styleId="toplinks">
    <w:name w:val="toplinks"/>
    <w:rsid w:val="004E6AD2"/>
  </w:style>
  <w:style w:type="character" w:customStyle="1" w:styleId="A3">
    <w:name w:val="A3"/>
    <w:uiPriority w:val="99"/>
    <w:rsid w:val="004E6AD2"/>
    <w:rPr>
      <w:rFonts w:ascii="Perpetua" w:hAnsi="Perpetua" w:cs="Perpetua" w:hint="default"/>
      <w:color w:val="000000"/>
      <w:sz w:val="15"/>
      <w:szCs w:val="15"/>
    </w:rPr>
  </w:style>
  <w:style w:type="character" w:customStyle="1" w:styleId="see">
    <w:name w:val="see"/>
    <w:rsid w:val="004E6AD2"/>
  </w:style>
  <w:style w:type="character" w:customStyle="1" w:styleId="first-letter">
    <w:name w:val="first-letter"/>
    <w:rsid w:val="004E6AD2"/>
  </w:style>
  <w:style w:type="character" w:customStyle="1" w:styleId="focusparagraph">
    <w:name w:val="focusparagraph"/>
    <w:rsid w:val="004E6AD2"/>
  </w:style>
  <w:style w:type="character" w:customStyle="1" w:styleId="lightblue">
    <w:name w:val="lightblue"/>
    <w:rsid w:val="004E6AD2"/>
  </w:style>
  <w:style w:type="character" w:customStyle="1" w:styleId="StyleUnderlineCharChar9pt">
    <w:name w:val="Style Underline Char Char + 9 pt"/>
    <w:rsid w:val="004E6AD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E6AD2"/>
  </w:style>
  <w:style w:type="character" w:customStyle="1" w:styleId="Title10">
    <w:name w:val="Title1"/>
    <w:rsid w:val="004E6AD2"/>
  </w:style>
  <w:style w:type="character" w:customStyle="1" w:styleId="BoldandUnderlineCharCharCharChar">
    <w:name w:val="Bold and Underline Char Char Char Char"/>
    <w:rsid w:val="004E6AD2"/>
    <w:rPr>
      <w:b/>
      <w:bCs w:val="0"/>
      <w:noProof w:val="0"/>
      <w:u w:val="single"/>
      <w:lang w:val="en-US" w:eastAsia="en-US" w:bidi="ar-SA"/>
    </w:rPr>
  </w:style>
  <w:style w:type="character" w:customStyle="1" w:styleId="FontStyle29">
    <w:name w:val="Font Style29"/>
    <w:uiPriority w:val="99"/>
    <w:rsid w:val="004E6AD2"/>
    <w:rPr>
      <w:rFonts w:ascii="Arial" w:hAnsi="Arial" w:cs="Arial" w:hint="default"/>
      <w:sz w:val="14"/>
      <w:szCs w:val="14"/>
    </w:rPr>
  </w:style>
  <w:style w:type="character" w:customStyle="1" w:styleId="titles">
    <w:name w:val="titles"/>
    <w:rsid w:val="004E6AD2"/>
  </w:style>
  <w:style w:type="character" w:customStyle="1" w:styleId="articletext0">
    <w:name w:val="article_text"/>
    <w:rsid w:val="004E6AD2"/>
  </w:style>
  <w:style w:type="character" w:customStyle="1" w:styleId="contentauthor">
    <w:name w:val="contentauthor"/>
    <w:rsid w:val="004E6AD2"/>
  </w:style>
  <w:style w:type="character" w:customStyle="1" w:styleId="subarticleheader">
    <w:name w:val="subarticleheader"/>
    <w:rsid w:val="004E6AD2"/>
  </w:style>
  <w:style w:type="character" w:customStyle="1" w:styleId="spelle">
    <w:name w:val="spelle"/>
    <w:rsid w:val="004E6AD2"/>
  </w:style>
  <w:style w:type="character" w:customStyle="1" w:styleId="grame">
    <w:name w:val="grame"/>
    <w:rsid w:val="004E6AD2"/>
  </w:style>
  <w:style w:type="character" w:customStyle="1" w:styleId="newstitle1">
    <w:name w:val="newstitle1"/>
    <w:rsid w:val="004E6AD2"/>
  </w:style>
  <w:style w:type="character" w:customStyle="1" w:styleId="copy">
    <w:name w:val="copy"/>
    <w:rsid w:val="004E6AD2"/>
  </w:style>
  <w:style w:type="character" w:customStyle="1" w:styleId="topheadline">
    <w:name w:val="topheadline"/>
    <w:rsid w:val="004E6AD2"/>
  </w:style>
  <w:style w:type="character" w:customStyle="1" w:styleId="Stylereduce27pt">
    <w:name w:val="Style reduce2 + 7 pt"/>
    <w:rsid w:val="004E6AD2"/>
    <w:rPr>
      <w:rFonts w:ascii="Times New Roman" w:hAnsi="Times New Roman" w:cs="Arial" w:hint="default"/>
      <w:color w:val="000000"/>
      <w:sz w:val="14"/>
      <w:szCs w:val="22"/>
    </w:rPr>
  </w:style>
  <w:style w:type="character" w:customStyle="1" w:styleId="srtitle">
    <w:name w:val="srtitle"/>
    <w:rsid w:val="004E6AD2"/>
  </w:style>
  <w:style w:type="character" w:customStyle="1" w:styleId="st1">
    <w:name w:val="st1"/>
    <w:rsid w:val="004E6AD2"/>
  </w:style>
  <w:style w:type="character" w:customStyle="1" w:styleId="StyleStyleGaramond">
    <w:name w:val="Style Style Garamond +"/>
    <w:rsid w:val="004E6AD2"/>
    <w:rPr>
      <w:rFonts w:ascii="Garamond" w:hAnsi="Garamond" w:cs="Times New Roman" w:hint="default"/>
      <w:sz w:val="20"/>
    </w:rPr>
  </w:style>
  <w:style w:type="character" w:customStyle="1" w:styleId="quotechar0">
    <w:name w:val="quotechar"/>
    <w:rsid w:val="004E6AD2"/>
  </w:style>
  <w:style w:type="character" w:customStyle="1" w:styleId="boldunderline1">
    <w:name w:val="boldunderline"/>
    <w:rsid w:val="004E6AD2"/>
  </w:style>
  <w:style w:type="character" w:customStyle="1" w:styleId="A8">
    <w:name w:val="A8"/>
    <w:rsid w:val="004E6AD2"/>
    <w:rPr>
      <w:rFonts w:ascii="Scala" w:hAnsi="Scala" w:cs="Scala" w:hint="default"/>
      <w:color w:val="000000"/>
      <w:sz w:val="15"/>
      <w:szCs w:val="15"/>
    </w:rPr>
  </w:style>
  <w:style w:type="character" w:customStyle="1" w:styleId="A0">
    <w:name w:val="A0"/>
    <w:uiPriority w:val="99"/>
    <w:rsid w:val="004E6AD2"/>
    <w:rPr>
      <w:rFonts w:ascii="Scala" w:hAnsi="Scala" w:cs="Scala" w:hint="default"/>
      <w:color w:val="000000"/>
      <w:sz w:val="16"/>
      <w:szCs w:val="16"/>
    </w:rPr>
  </w:style>
  <w:style w:type="character" w:customStyle="1" w:styleId="Date11">
    <w:name w:val="Date11"/>
    <w:rsid w:val="004E6AD2"/>
  </w:style>
  <w:style w:type="character" w:customStyle="1" w:styleId="Boxout">
    <w:name w:val="Box out"/>
    <w:uiPriority w:val="1"/>
    <w:qFormat/>
    <w:rsid w:val="004E6AD2"/>
    <w:rPr>
      <w:rFonts w:ascii="Tahoma" w:hAnsi="Tahoma" w:cs="Tahoma" w:hint="default"/>
      <w:b/>
      <w:bCs w:val="0"/>
      <w:sz w:val="20"/>
      <w:u w:val="single"/>
      <w:bdr w:val="none" w:sz="0" w:space="0" w:color="auto" w:frame="1"/>
      <w:shd w:val="clear" w:color="auto" w:fill="A9E8F5"/>
    </w:rPr>
  </w:style>
  <w:style w:type="character" w:customStyle="1" w:styleId="metad">
    <w:name w:val="metad"/>
    <w:rsid w:val="004E6AD2"/>
  </w:style>
  <w:style w:type="character" w:customStyle="1" w:styleId="sifr-alternate">
    <w:name w:val="sifr-alternate"/>
    <w:rsid w:val="004E6AD2"/>
  </w:style>
  <w:style w:type="character" w:customStyle="1" w:styleId="justify1">
    <w:name w:val="justify1"/>
    <w:rsid w:val="004E6AD2"/>
  </w:style>
  <w:style w:type="character" w:customStyle="1" w:styleId="artbody1">
    <w:name w:val="art_body1"/>
    <w:rsid w:val="004E6AD2"/>
    <w:rPr>
      <w:rFonts w:ascii="Arial" w:hAnsi="Arial" w:cs="Arial" w:hint="default"/>
    </w:rPr>
  </w:style>
  <w:style w:type="character" w:customStyle="1" w:styleId="A1">
    <w:name w:val="A1"/>
    <w:uiPriority w:val="99"/>
    <w:rsid w:val="004E6AD2"/>
    <w:rPr>
      <w:rFonts w:ascii="Book Antiqua" w:hAnsi="Book Antiqua" w:cs="Book Antiqua" w:hint="default"/>
      <w:color w:val="221E1F"/>
      <w:sz w:val="22"/>
      <w:szCs w:val="22"/>
    </w:rPr>
  </w:style>
  <w:style w:type="character" w:customStyle="1" w:styleId="reality">
    <w:name w:val="reality"/>
    <w:rsid w:val="004E6AD2"/>
  </w:style>
  <w:style w:type="character" w:customStyle="1" w:styleId="text2">
    <w:name w:val="text2"/>
    <w:rsid w:val="004E6AD2"/>
  </w:style>
  <w:style w:type="character" w:customStyle="1" w:styleId="StyleUnderlineChar2CharChar11pt">
    <w:name w:val="Style Underline Char2 Char Char + 11 pt"/>
    <w:rsid w:val="004E6AD2"/>
    <w:rPr>
      <w:rFonts w:ascii="Times New Roman" w:hAnsi="Times New Roman" w:cs="Times New Roman" w:hint="default"/>
      <w:sz w:val="20"/>
      <w:u w:val="single"/>
    </w:rPr>
  </w:style>
  <w:style w:type="character" w:customStyle="1" w:styleId="StyleStyleBoldUnderline11pt">
    <w:name w:val="Style Style Bold Underline + 11 pt"/>
    <w:rsid w:val="004E6AD2"/>
    <w:rPr>
      <w:b/>
      <w:bCs/>
      <w:sz w:val="20"/>
      <w:u w:val="single"/>
    </w:rPr>
  </w:style>
  <w:style w:type="character" w:customStyle="1" w:styleId="articlehead2">
    <w:name w:val="articlehead2"/>
    <w:rsid w:val="004E6AD2"/>
  </w:style>
  <w:style w:type="character" w:customStyle="1" w:styleId="pronset">
    <w:name w:val="pronset"/>
    <w:rsid w:val="004E6AD2"/>
  </w:style>
  <w:style w:type="character" w:customStyle="1" w:styleId="prondelim">
    <w:name w:val="prondelim"/>
    <w:rsid w:val="004E6AD2"/>
  </w:style>
  <w:style w:type="character" w:customStyle="1" w:styleId="prontoggle">
    <w:name w:val="pron_toggle"/>
    <w:rsid w:val="004E6AD2"/>
  </w:style>
  <w:style w:type="character" w:customStyle="1" w:styleId="boldface">
    <w:name w:val="boldface"/>
    <w:rsid w:val="004E6AD2"/>
  </w:style>
  <w:style w:type="character" w:customStyle="1" w:styleId="secondary-bf">
    <w:name w:val="secondary-bf"/>
    <w:rsid w:val="004E6AD2"/>
  </w:style>
  <w:style w:type="table" w:styleId="ColorfulGrid-Accent1">
    <w:name w:val="Colorful Grid Accent 1"/>
    <w:basedOn w:val="TableNormal"/>
    <w:link w:val="ColorfulGrid-Accent1Char"/>
    <w:uiPriority w:val="29"/>
    <w:unhideWhenUsed/>
    <w:rsid w:val="004E6AD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E6AD2"/>
    <w:rPr>
      <w:rFonts w:ascii="Times New Roman" w:hAnsi="Times New Roman" w:cs="Times New Roman" w:hint="default"/>
      <w:iCs/>
      <w:color w:val="000000"/>
      <w:sz w:val="16"/>
    </w:rPr>
  </w:style>
  <w:style w:type="character" w:customStyle="1" w:styleId="Boxout0">
    <w:name w:val="Boxout"/>
    <w:uiPriority w:val="1"/>
    <w:qFormat/>
    <w:rsid w:val="004E6AD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E6AD2"/>
  </w:style>
  <w:style w:type="character" w:customStyle="1" w:styleId="detailtitle">
    <w:name w:val="detailtitle"/>
    <w:rsid w:val="004E6AD2"/>
  </w:style>
  <w:style w:type="character" w:customStyle="1" w:styleId="storydate">
    <w:name w:val="storydate"/>
    <w:rsid w:val="004E6AD2"/>
  </w:style>
  <w:style w:type="character" w:customStyle="1" w:styleId="preloadwrap">
    <w:name w:val="preloadwrap"/>
    <w:rsid w:val="004E6AD2"/>
  </w:style>
  <w:style w:type="character" w:customStyle="1" w:styleId="creditwrap">
    <w:name w:val="creditwrap"/>
    <w:rsid w:val="004E6AD2"/>
  </w:style>
  <w:style w:type="character" w:customStyle="1" w:styleId="DefaultChar1">
    <w:name w:val="Default Char1"/>
    <w:rsid w:val="004E6AD2"/>
    <w:rPr>
      <w:noProof w:val="0"/>
      <w:color w:val="000000"/>
      <w:lang w:val="en-US" w:eastAsia="en-US" w:bidi="ar-SA"/>
    </w:rPr>
  </w:style>
  <w:style w:type="character" w:customStyle="1" w:styleId="textunderlineChar0">
    <w:name w:val="text underline Char"/>
    <w:link w:val="textunderline0"/>
    <w:rsid w:val="004E6AD2"/>
    <w:rPr>
      <w:u w:val="thick"/>
    </w:rPr>
  </w:style>
  <w:style w:type="character" w:customStyle="1" w:styleId="BoldChar">
    <w:name w:val="Bold Char"/>
    <w:rsid w:val="004E6AD2"/>
    <w:rPr>
      <w:rFonts w:ascii="Times New Roman" w:eastAsia="Times New Roman" w:hAnsi="Times New Roman" w:cs="Times New Roman" w:hint="default"/>
      <w:b/>
      <w:bCs w:val="0"/>
      <w:szCs w:val="24"/>
    </w:rPr>
  </w:style>
  <w:style w:type="character" w:customStyle="1" w:styleId="pmterms31">
    <w:name w:val="pmterms31"/>
    <w:rsid w:val="004E6AD2"/>
    <w:rPr>
      <w:b/>
      <w:bCs/>
      <w:i w:val="0"/>
      <w:iCs w:val="0"/>
      <w:color w:val="000000"/>
    </w:rPr>
  </w:style>
  <w:style w:type="character" w:customStyle="1" w:styleId="ft01">
    <w:name w:val="ft01"/>
    <w:rsid w:val="004E6AD2"/>
    <w:rPr>
      <w:rFonts w:ascii="Times" w:hAnsi="Times" w:cs="Times" w:hint="default"/>
      <w:color w:val="000000"/>
      <w:sz w:val="14"/>
      <w:szCs w:val="14"/>
    </w:rPr>
  </w:style>
  <w:style w:type="character" w:customStyle="1" w:styleId="ft11">
    <w:name w:val="ft11"/>
    <w:rsid w:val="004E6AD2"/>
    <w:rPr>
      <w:rFonts w:ascii="Times" w:hAnsi="Times" w:cs="Times" w:hint="default"/>
      <w:color w:val="000000"/>
      <w:sz w:val="17"/>
      <w:szCs w:val="17"/>
    </w:rPr>
  </w:style>
  <w:style w:type="character" w:customStyle="1" w:styleId="ft21">
    <w:name w:val="ft21"/>
    <w:rsid w:val="004E6AD2"/>
    <w:rPr>
      <w:rFonts w:ascii="Times" w:hAnsi="Times" w:cs="Times" w:hint="default"/>
      <w:color w:val="000000"/>
      <w:sz w:val="15"/>
      <w:szCs w:val="15"/>
    </w:rPr>
  </w:style>
  <w:style w:type="character" w:customStyle="1" w:styleId="ft31">
    <w:name w:val="ft31"/>
    <w:rsid w:val="004E6AD2"/>
    <w:rPr>
      <w:rFonts w:ascii="Times" w:hAnsi="Times" w:cs="Times" w:hint="default"/>
      <w:color w:val="000000"/>
      <w:sz w:val="15"/>
      <w:szCs w:val="15"/>
    </w:rPr>
  </w:style>
  <w:style w:type="character" w:customStyle="1" w:styleId="dquo">
    <w:name w:val="dquo"/>
    <w:rsid w:val="004E6AD2"/>
  </w:style>
  <w:style w:type="character" w:customStyle="1" w:styleId="caps2">
    <w:name w:val="caps2"/>
    <w:rsid w:val="004E6AD2"/>
  </w:style>
  <w:style w:type="character" w:customStyle="1" w:styleId="CardsFont12ptCharCharCharChar">
    <w:name w:val="Cards + Font: 12 pt Char Char Char Char"/>
    <w:rsid w:val="004E6AD2"/>
    <w:rPr>
      <w:sz w:val="24"/>
      <w:szCs w:val="24"/>
      <w:u w:val="thick"/>
      <w:lang w:val="en-US" w:eastAsia="en-US" w:bidi="ar-SA"/>
    </w:rPr>
  </w:style>
  <w:style w:type="character" w:customStyle="1" w:styleId="ccs">
    <w:name w:val="c cs"/>
    <w:rsid w:val="004E6AD2"/>
  </w:style>
  <w:style w:type="character" w:customStyle="1" w:styleId="UnderlinedEvChar">
    <w:name w:val="Underlined Ev Char"/>
    <w:rsid w:val="004E6AD2"/>
    <w:rPr>
      <w:rFonts w:ascii="Times New Roman" w:eastAsia="Times New Roman" w:hAnsi="Times New Roman" w:cs="Times New Roman" w:hint="default"/>
      <w:szCs w:val="24"/>
      <w:u w:val="single"/>
    </w:rPr>
  </w:style>
  <w:style w:type="character" w:customStyle="1" w:styleId="dropshadow">
    <w:name w:val="dropshadow"/>
    <w:rsid w:val="004E6AD2"/>
  </w:style>
  <w:style w:type="character" w:customStyle="1" w:styleId="d05ws">
    <w:name w:val="d05ws"/>
    <w:rsid w:val="004E6AD2"/>
  </w:style>
  <w:style w:type="character" w:customStyle="1" w:styleId="rzibod">
    <w:name w:val="rzibod"/>
    <w:rsid w:val="004E6AD2"/>
  </w:style>
  <w:style w:type="character" w:customStyle="1" w:styleId="StyleBold1">
    <w:name w:val="Style Bold1"/>
    <w:rsid w:val="004E6AD2"/>
    <w:rPr>
      <w:rFonts w:ascii="Georgia" w:hAnsi="Georgia" w:hint="default"/>
      <w:b/>
      <w:bCs/>
      <w:sz w:val="22"/>
    </w:rPr>
  </w:style>
  <w:style w:type="character" w:customStyle="1" w:styleId="headertext">
    <w:name w:val="headertext"/>
    <w:rsid w:val="004E6AD2"/>
  </w:style>
  <w:style w:type="character" w:customStyle="1" w:styleId="endnote-reference">
    <w:name w:val="endnote-reference"/>
    <w:rsid w:val="004E6AD2"/>
  </w:style>
  <w:style w:type="character" w:customStyle="1" w:styleId="officialsname">
    <w:name w:val="official_s_name"/>
    <w:rsid w:val="004E6AD2"/>
  </w:style>
  <w:style w:type="character" w:customStyle="1" w:styleId="audience">
    <w:name w:val="audience"/>
    <w:rsid w:val="004E6AD2"/>
  </w:style>
  <w:style w:type="character" w:customStyle="1" w:styleId="A7">
    <w:name w:val="A7"/>
    <w:uiPriority w:val="99"/>
    <w:rsid w:val="004E6AD2"/>
    <w:rPr>
      <w:rFonts w:ascii="Myriad Pro" w:hAnsi="Myriad Pro" w:cs="Myriad Pro" w:hint="default"/>
      <w:color w:val="0066B1"/>
      <w:sz w:val="22"/>
      <w:szCs w:val="22"/>
    </w:rPr>
  </w:style>
  <w:style w:type="character" w:customStyle="1" w:styleId="normalchar">
    <w:name w:val="normal__char"/>
    <w:rsid w:val="004E6AD2"/>
  </w:style>
  <w:style w:type="character" w:customStyle="1" w:styleId="hyperlink002cheading0020100200028block0020title0029char">
    <w:name w:val="hyperlink_002cheading_00201_0020_0028block_0020title_0029__char"/>
    <w:rsid w:val="004E6AD2"/>
  </w:style>
  <w:style w:type="character" w:customStyle="1" w:styleId="underline002cstyle0020bold0020underlinechar">
    <w:name w:val="underline_002cstyle_0020bold_0020underline__char"/>
    <w:rsid w:val="004E6AD2"/>
  </w:style>
  <w:style w:type="character" w:customStyle="1" w:styleId="copyboldblack">
    <w:name w:val="copyboldblack"/>
    <w:rsid w:val="004E6AD2"/>
  </w:style>
  <w:style w:type="character" w:customStyle="1" w:styleId="copybold">
    <w:name w:val="copybold"/>
    <w:rsid w:val="004E6AD2"/>
  </w:style>
  <w:style w:type="character" w:customStyle="1" w:styleId="author-date0">
    <w:name w:val="author-date"/>
    <w:rsid w:val="004E6AD2"/>
  </w:style>
  <w:style w:type="character" w:customStyle="1" w:styleId="hidden">
    <w:name w:val="hidden"/>
    <w:rsid w:val="004E6AD2"/>
  </w:style>
  <w:style w:type="character" w:customStyle="1" w:styleId="articlebegin">
    <w:name w:val="articlebegin"/>
    <w:rsid w:val="004E6AD2"/>
  </w:style>
  <w:style w:type="character" w:customStyle="1" w:styleId="mediaoverlay">
    <w:name w:val="mediaoverlay"/>
    <w:rsid w:val="004E6AD2"/>
  </w:style>
  <w:style w:type="character" w:customStyle="1" w:styleId="blogcaption">
    <w:name w:val="blog_caption"/>
    <w:rsid w:val="004E6AD2"/>
  </w:style>
  <w:style w:type="character" w:customStyle="1" w:styleId="commnet-abuzz">
    <w:name w:val="commnet-abuzz"/>
    <w:rsid w:val="004E6AD2"/>
  </w:style>
  <w:style w:type="character" w:customStyle="1" w:styleId="fbconnectbuttontext">
    <w:name w:val="fbconnectbutton_text"/>
    <w:rsid w:val="004E6AD2"/>
  </w:style>
  <w:style w:type="character" w:customStyle="1" w:styleId="fbsharecountinner">
    <w:name w:val="fb_share_count_inner"/>
    <w:rsid w:val="004E6AD2"/>
  </w:style>
  <w:style w:type="character" w:customStyle="1" w:styleId="stbuttontext">
    <w:name w:val="stbuttontext"/>
    <w:rsid w:val="004E6AD2"/>
  </w:style>
  <w:style w:type="character" w:customStyle="1" w:styleId="source">
    <w:name w:val="source"/>
    <w:rsid w:val="004E6AD2"/>
  </w:style>
  <w:style w:type="character" w:customStyle="1" w:styleId="pubdate">
    <w:name w:val="pubdate"/>
    <w:rsid w:val="004E6AD2"/>
  </w:style>
  <w:style w:type="character" w:customStyle="1" w:styleId="grey">
    <w:name w:val="grey"/>
    <w:rsid w:val="004E6AD2"/>
  </w:style>
  <w:style w:type="character" w:customStyle="1" w:styleId="postdate">
    <w:name w:val="post_date"/>
    <w:rsid w:val="004E6AD2"/>
  </w:style>
  <w:style w:type="character" w:customStyle="1" w:styleId="bdx">
    <w:name w:val="bdx"/>
    <w:rsid w:val="004E6AD2"/>
  </w:style>
  <w:style w:type="character" w:customStyle="1" w:styleId="bdl">
    <w:name w:val="bdl"/>
    <w:rsid w:val="004E6AD2"/>
  </w:style>
  <w:style w:type="character" w:customStyle="1" w:styleId="breadcrumbitemcurrent">
    <w:name w:val="breadcrumbitemcurrent"/>
    <w:rsid w:val="004E6AD2"/>
  </w:style>
  <w:style w:type="character" w:customStyle="1" w:styleId="bbl">
    <w:name w:val="bbl"/>
    <w:rsid w:val="004E6AD2"/>
  </w:style>
  <w:style w:type="character" w:customStyle="1" w:styleId="Date2">
    <w:name w:val="Date2"/>
    <w:rsid w:val="004E6AD2"/>
  </w:style>
  <w:style w:type="character" w:customStyle="1" w:styleId="company">
    <w:name w:val="company"/>
    <w:rsid w:val="004E6AD2"/>
  </w:style>
  <w:style w:type="character" w:customStyle="1" w:styleId="itxtnewhookspan">
    <w:name w:val="itxtnewhookspan"/>
    <w:rsid w:val="004E6AD2"/>
  </w:style>
  <w:style w:type="character" w:customStyle="1" w:styleId="gstxthlt">
    <w:name w:val="gstxt_hlt"/>
    <w:rsid w:val="004E6AD2"/>
  </w:style>
  <w:style w:type="character" w:customStyle="1" w:styleId="SubtleEmphasis1">
    <w:name w:val="Subtle Emphasis1"/>
    <w:uiPriority w:val="19"/>
    <w:qFormat/>
    <w:rsid w:val="004E6AD2"/>
    <w:rPr>
      <w:rFonts w:ascii="Times New Roman" w:hAnsi="Times New Roman" w:cs="Times New Roman" w:hint="default"/>
      <w:b/>
      <w:bCs w:val="0"/>
      <w:iCs/>
      <w:color w:val="auto"/>
      <w:sz w:val="22"/>
    </w:rPr>
  </w:style>
  <w:style w:type="character" w:customStyle="1" w:styleId="StyleBoldRed">
    <w:name w:val="Style Bold Red"/>
    <w:rsid w:val="004E6AD2"/>
    <w:rPr>
      <w:b/>
      <w:bCs/>
      <w:color w:val="auto"/>
    </w:rPr>
  </w:style>
  <w:style w:type="character" w:customStyle="1" w:styleId="StyleTimesNewRoman8pt">
    <w:name w:val="Style Times New Roman 8 pt"/>
    <w:rsid w:val="004E6AD2"/>
    <w:rPr>
      <w:rFonts w:ascii="Georgia" w:hAnsi="Georgia" w:hint="default"/>
      <w:sz w:val="16"/>
    </w:rPr>
  </w:style>
  <w:style w:type="character" w:customStyle="1" w:styleId="StyleStyle7pt8pt">
    <w:name w:val="Style Style 7 pt + 8 pt"/>
    <w:rsid w:val="004E6AD2"/>
    <w:rPr>
      <w:sz w:val="16"/>
    </w:rPr>
  </w:style>
  <w:style w:type="character" w:customStyle="1" w:styleId="StyleStyleThickunderlineBold1">
    <w:name w:val="Style Style Thick underline + Bold1"/>
    <w:rsid w:val="004E6AD2"/>
    <w:rPr>
      <w:b/>
      <w:bCs/>
      <w:u w:val="thick"/>
    </w:rPr>
  </w:style>
  <w:style w:type="character" w:customStyle="1" w:styleId="StyleUnderline2">
    <w:name w:val="Style Underline2"/>
    <w:rsid w:val="004E6AD2"/>
    <w:rPr>
      <w:u w:val="single"/>
    </w:rPr>
  </w:style>
  <w:style w:type="character" w:customStyle="1" w:styleId="ShrinkText">
    <w:name w:val="Shrink Text"/>
    <w:rsid w:val="004E6AD2"/>
    <w:rPr>
      <w:sz w:val="16"/>
    </w:rPr>
  </w:style>
  <w:style w:type="character" w:customStyle="1" w:styleId="smallcaps">
    <w:name w:val="smallcaps"/>
    <w:rsid w:val="004E6AD2"/>
  </w:style>
  <w:style w:type="character" w:customStyle="1" w:styleId="goldbldtext">
    <w:name w:val="goldbldtext"/>
    <w:rsid w:val="004E6AD2"/>
  </w:style>
  <w:style w:type="character" w:customStyle="1" w:styleId="cardshighlight0">
    <w:name w:val="cardshighlight"/>
    <w:rsid w:val="004E6AD2"/>
  </w:style>
  <w:style w:type="character" w:customStyle="1" w:styleId="cardsfont12pt1">
    <w:name w:val="cardsfont12pt"/>
    <w:rsid w:val="004E6AD2"/>
  </w:style>
  <w:style w:type="character" w:customStyle="1" w:styleId="ft6">
    <w:name w:val="ft6"/>
    <w:rsid w:val="004E6AD2"/>
  </w:style>
  <w:style w:type="character" w:customStyle="1" w:styleId="kicker">
    <w:name w:val="kicker"/>
    <w:rsid w:val="004E6AD2"/>
  </w:style>
  <w:style w:type="character" w:customStyle="1" w:styleId="backcontent">
    <w:name w:val="backcontent"/>
    <w:rsid w:val="004E6AD2"/>
  </w:style>
  <w:style w:type="character" w:customStyle="1" w:styleId="daystmp">
    <w:name w:val="daystmp"/>
    <w:rsid w:val="004E6AD2"/>
  </w:style>
  <w:style w:type="character" w:customStyle="1" w:styleId="cardsfont12ptchar">
    <w:name w:val="cardsfont12ptchar"/>
    <w:rsid w:val="004E6AD2"/>
  </w:style>
  <w:style w:type="character" w:customStyle="1" w:styleId="gal">
    <w:name w:val="gal"/>
    <w:rsid w:val="004E6AD2"/>
  </w:style>
  <w:style w:type="character" w:customStyle="1" w:styleId="submitted">
    <w:name w:val="submitted"/>
    <w:rsid w:val="004E6AD2"/>
  </w:style>
  <w:style w:type="character" w:customStyle="1" w:styleId="imagedateline">
    <w:name w:val="image_dateline"/>
    <w:rsid w:val="004E6AD2"/>
  </w:style>
  <w:style w:type="character" w:customStyle="1" w:styleId="authordatecharchar">
    <w:name w:val="authordatecharchar"/>
    <w:rsid w:val="004E6AD2"/>
  </w:style>
  <w:style w:type="character" w:customStyle="1" w:styleId="style1char0">
    <w:name w:val="style1char"/>
    <w:rsid w:val="004E6AD2"/>
  </w:style>
  <w:style w:type="character" w:customStyle="1" w:styleId="tagcharchar0">
    <w:name w:val="tagcharchar"/>
    <w:rsid w:val="004E6AD2"/>
  </w:style>
  <w:style w:type="character" w:customStyle="1" w:styleId="underlinedcharchar2">
    <w:name w:val="underlinedcharchar"/>
    <w:rsid w:val="004E6AD2"/>
  </w:style>
  <w:style w:type="character" w:customStyle="1" w:styleId="BoxedChar">
    <w:name w:val="Boxed Char"/>
    <w:rsid w:val="004E6AD2"/>
    <w:rPr>
      <w:rFonts w:ascii="Arial Narrow" w:hAnsi="Arial Narrow" w:hint="default"/>
      <w:b/>
      <w:bCs w:val="0"/>
      <w:sz w:val="18"/>
      <w:bdr w:val="single" w:sz="6" w:space="0" w:color="auto" w:frame="1"/>
    </w:rPr>
  </w:style>
  <w:style w:type="character" w:customStyle="1" w:styleId="Style11ptUnderline2">
    <w:name w:val="Style 11 pt Underline2"/>
    <w:rsid w:val="004E6AD2"/>
    <w:rPr>
      <w:sz w:val="20"/>
      <w:u w:val="single"/>
    </w:rPr>
  </w:style>
  <w:style w:type="character" w:customStyle="1" w:styleId="Style11ptBoldUnderline2">
    <w:name w:val="Style 11 pt Bold Underline2"/>
    <w:rsid w:val="004E6AD2"/>
    <w:rPr>
      <w:b/>
      <w:bCs/>
      <w:sz w:val="20"/>
      <w:u w:val="single"/>
    </w:rPr>
  </w:style>
  <w:style w:type="character" w:customStyle="1" w:styleId="nw">
    <w:name w:val="nw"/>
    <w:rsid w:val="004E6AD2"/>
  </w:style>
  <w:style w:type="character" w:customStyle="1" w:styleId="Styleunderline11ptBoldBorderSinglesolidlineAuto">
    <w:name w:val="Style underline + 11 pt Bold Border: : (Single solid line Auto ..."/>
    <w:rsid w:val="004E6AD2"/>
    <w:rPr>
      <w:b/>
      <w:bCs/>
      <w:sz w:val="20"/>
      <w:u w:val="single"/>
      <w:bdr w:val="single" w:sz="4" w:space="0" w:color="auto" w:frame="1"/>
    </w:rPr>
  </w:style>
  <w:style w:type="character" w:customStyle="1" w:styleId="cardCharCharChar1">
    <w:name w:val="card Char Char Char1"/>
    <w:rsid w:val="004E6AD2"/>
    <w:rPr>
      <w:lang w:val="en-US" w:eastAsia="en-US" w:bidi="ar-SA"/>
    </w:rPr>
  </w:style>
  <w:style w:type="character" w:customStyle="1" w:styleId="authors1">
    <w:name w:val="authors1"/>
    <w:rsid w:val="004E6AD2"/>
    <w:rPr>
      <w:rFonts w:ascii="Verdana" w:hAnsi="Verdana" w:hint="default"/>
      <w:b/>
      <w:bCs/>
      <w:color w:val="006699"/>
      <w:sz w:val="20"/>
      <w:szCs w:val="20"/>
    </w:rPr>
  </w:style>
  <w:style w:type="character" w:customStyle="1" w:styleId="headlinesectionlarge">
    <w:name w:val="headline_section_large"/>
    <w:rsid w:val="004E6AD2"/>
  </w:style>
  <w:style w:type="character" w:customStyle="1" w:styleId="Styleunderline11ptBlack">
    <w:name w:val="Style underline + 11 pt Black"/>
    <w:rsid w:val="004E6AD2"/>
    <w:rPr>
      <w:color w:val="000000"/>
      <w:sz w:val="20"/>
      <w:u w:val="single"/>
    </w:rPr>
  </w:style>
  <w:style w:type="character" w:customStyle="1" w:styleId="Styleunderline11ptBoldBlack">
    <w:name w:val="Style underline + 11 pt Bold Black"/>
    <w:rsid w:val="004E6AD2"/>
    <w:rPr>
      <w:b/>
      <w:bCs/>
      <w:color w:val="000000"/>
      <w:sz w:val="20"/>
      <w:u w:val="single"/>
    </w:rPr>
  </w:style>
  <w:style w:type="character" w:customStyle="1" w:styleId="Style11ptBoldBlackUnderline">
    <w:name w:val="Style 11 pt Bold Black Underline"/>
    <w:rsid w:val="004E6AD2"/>
    <w:rPr>
      <w:b/>
      <w:bCs/>
      <w:color w:val="000000"/>
      <w:sz w:val="20"/>
      <w:u w:val="single"/>
    </w:rPr>
  </w:style>
  <w:style w:type="character" w:customStyle="1" w:styleId="Style11ptBoldBlackUnderlineBorderSinglesolidline">
    <w:name w:val="Style 11 pt Bold Black Underline Border: : (Single solid line ..."/>
    <w:rsid w:val="004E6AD2"/>
    <w:rPr>
      <w:b/>
      <w:bCs/>
      <w:color w:val="000000"/>
      <w:sz w:val="20"/>
      <w:u w:val="single"/>
      <w:bdr w:val="single" w:sz="4" w:space="0" w:color="auto" w:frame="1"/>
    </w:rPr>
  </w:style>
  <w:style w:type="character" w:customStyle="1" w:styleId="StyleLatinMeridien-Italic11ptItalicUnderline">
    <w:name w:val="Style (Latin) Meridien-Italic 11 pt Italic Underline"/>
    <w:rsid w:val="004E6AD2"/>
    <w:rPr>
      <w:rFonts w:ascii="Meridien-Italic" w:hAnsi="Meridien-Italic" w:hint="default"/>
      <w:i/>
      <w:iCs/>
      <w:sz w:val="20"/>
      <w:u w:val="single"/>
    </w:rPr>
  </w:style>
  <w:style w:type="character" w:customStyle="1" w:styleId="Citation-AuthorDate">
    <w:name w:val="Citation - Author/Date"/>
    <w:rsid w:val="004E6AD2"/>
    <w:rPr>
      <w:b/>
      <w:bCs w:val="0"/>
      <w:smallCaps/>
      <w:sz w:val="24"/>
      <w:u w:val="single"/>
    </w:rPr>
  </w:style>
  <w:style w:type="character" w:customStyle="1" w:styleId="underlinestylechar0">
    <w:name w:val="underlinestylechar"/>
    <w:rsid w:val="004E6AD2"/>
  </w:style>
  <w:style w:type="character" w:customStyle="1" w:styleId="highlight">
    <w:name w:val="highlight"/>
    <w:rsid w:val="004E6AD2"/>
  </w:style>
  <w:style w:type="character" w:customStyle="1" w:styleId="DottedUnderline0">
    <w:name w:val="Dotted Underline"/>
    <w:rsid w:val="004E6AD2"/>
    <w:rPr>
      <w:rFonts w:ascii="Times New Roman" w:hAnsi="Times New Roman" w:cs="Times New Roman" w:hint="default"/>
      <w:sz w:val="20"/>
      <w:u w:val="dottedHeavy"/>
    </w:rPr>
  </w:style>
  <w:style w:type="character" w:customStyle="1" w:styleId="titleauthoretc">
    <w:name w:val="titleauthoretc"/>
    <w:rsid w:val="004E6AD2"/>
  </w:style>
  <w:style w:type="character" w:customStyle="1" w:styleId="labeltext">
    <w:name w:val="labeltext"/>
    <w:rsid w:val="004E6AD2"/>
  </w:style>
  <w:style w:type="character" w:customStyle="1" w:styleId="viewlink">
    <w:name w:val="viewlink"/>
    <w:rsid w:val="004E6AD2"/>
  </w:style>
  <w:style w:type="character" w:customStyle="1" w:styleId="share">
    <w:name w:val="share"/>
    <w:rsid w:val="004E6AD2"/>
  </w:style>
  <w:style w:type="character" w:customStyle="1" w:styleId="inlinkchart">
    <w:name w:val="inlink_chart"/>
    <w:rsid w:val="004E6AD2"/>
  </w:style>
  <w:style w:type="character" w:customStyle="1" w:styleId="underLight">
    <w:name w:val="underLight"/>
    <w:uiPriority w:val="1"/>
    <w:qFormat/>
    <w:rsid w:val="004E6AD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E6AD2"/>
  </w:style>
  <w:style w:type="character" w:customStyle="1" w:styleId="author-rss">
    <w:name w:val="author-rss"/>
    <w:rsid w:val="004E6AD2"/>
  </w:style>
  <w:style w:type="character" w:customStyle="1" w:styleId="fbsharecountwrapper">
    <w:name w:val="fb_share_count_wrapper"/>
    <w:rsid w:val="004E6AD2"/>
  </w:style>
  <w:style w:type="character" w:customStyle="1" w:styleId="fbbuttontext">
    <w:name w:val="fb_button_text"/>
    <w:rsid w:val="004E6AD2"/>
  </w:style>
  <w:style w:type="character" w:customStyle="1" w:styleId="hw">
    <w:name w:val="hw"/>
    <w:rsid w:val="004E6AD2"/>
  </w:style>
  <w:style w:type="character" w:customStyle="1" w:styleId="linktotop">
    <w:name w:val="linktotop"/>
    <w:rsid w:val="004E6AD2"/>
  </w:style>
  <w:style w:type="character" w:customStyle="1" w:styleId="maintextbldleft">
    <w:name w:val="maintextbldleft"/>
    <w:rsid w:val="004E6AD2"/>
  </w:style>
  <w:style w:type="character" w:customStyle="1" w:styleId="maintextleft">
    <w:name w:val="maintextleft"/>
    <w:rsid w:val="004E6AD2"/>
  </w:style>
  <w:style w:type="character" w:customStyle="1" w:styleId="descriptionstyle1block">
    <w:name w:val="description style1 block"/>
    <w:rsid w:val="004E6AD2"/>
  </w:style>
  <w:style w:type="character" w:customStyle="1" w:styleId="gutter-right-1">
    <w:name w:val="gutter-right-1"/>
    <w:basedOn w:val="DefaultParagraphFont"/>
    <w:rsid w:val="004E6AD2"/>
  </w:style>
  <w:style w:type="character" w:customStyle="1" w:styleId="ssl3">
    <w:name w:val="ss_l3"/>
    <w:rsid w:val="004E6AD2"/>
  </w:style>
  <w:style w:type="character" w:customStyle="1" w:styleId="FontStyle39">
    <w:name w:val="Font Style39"/>
    <w:uiPriority w:val="99"/>
    <w:rsid w:val="004E6AD2"/>
    <w:rPr>
      <w:rFonts w:ascii="Constantia" w:hAnsi="Constantia" w:cs="Constantia" w:hint="default"/>
      <w:b/>
      <w:bCs/>
      <w:sz w:val="18"/>
      <w:szCs w:val="18"/>
    </w:rPr>
  </w:style>
  <w:style w:type="character" w:customStyle="1" w:styleId="6">
    <w:name w:val="6"/>
    <w:rsid w:val="004E6AD2"/>
    <w:rPr>
      <w:rFonts w:ascii="Arial" w:hAnsi="Arial" w:cs="Arial" w:hint="default"/>
      <w:bCs/>
      <w:sz w:val="20"/>
      <w:u w:val="single"/>
      <w:lang w:val="en-US" w:eastAsia="en-US" w:bidi="ar-SA"/>
    </w:rPr>
  </w:style>
  <w:style w:type="character" w:customStyle="1" w:styleId="Header11">
    <w:name w:val="Header11"/>
    <w:rsid w:val="004E6AD2"/>
  </w:style>
  <w:style w:type="character" w:customStyle="1" w:styleId="posa">
    <w:name w:val="pos(a)"/>
    <w:basedOn w:val="DefaultParagraphFont"/>
    <w:rsid w:val="004E6AD2"/>
  </w:style>
  <w:style w:type="character" w:customStyle="1" w:styleId="u-hiddeninnarrowenv">
    <w:name w:val="u-hiddeninnarrowenv"/>
    <w:basedOn w:val="DefaultParagraphFont"/>
    <w:rsid w:val="004E6AD2"/>
  </w:style>
  <w:style w:type="character" w:customStyle="1" w:styleId="followbutton-bird">
    <w:name w:val="followbutton-bird"/>
    <w:basedOn w:val="DefaultParagraphFont"/>
    <w:rsid w:val="004E6AD2"/>
  </w:style>
  <w:style w:type="character" w:customStyle="1" w:styleId="tweetauthor-name">
    <w:name w:val="tweetauthor-name"/>
    <w:basedOn w:val="DefaultParagraphFont"/>
    <w:rsid w:val="004E6AD2"/>
  </w:style>
  <w:style w:type="character" w:customStyle="1" w:styleId="tweetauthor-verifiedbadge">
    <w:name w:val="tweetauthor-verifiedbadge"/>
    <w:basedOn w:val="DefaultParagraphFont"/>
    <w:rsid w:val="004E6AD2"/>
  </w:style>
  <w:style w:type="character" w:customStyle="1" w:styleId="tweetauthor-screenname">
    <w:name w:val="tweetauthor-screenname"/>
    <w:basedOn w:val="DefaultParagraphFont"/>
    <w:rsid w:val="004E6AD2"/>
  </w:style>
  <w:style w:type="character" w:customStyle="1" w:styleId="u-hiddenvisually">
    <w:name w:val="u-hiddenvisually"/>
    <w:basedOn w:val="DefaultParagraphFont"/>
    <w:rsid w:val="004E6AD2"/>
  </w:style>
  <w:style w:type="character" w:customStyle="1" w:styleId="tweetaction-stat">
    <w:name w:val="tweetaction-stat"/>
    <w:basedOn w:val="DefaultParagraphFont"/>
    <w:rsid w:val="004E6AD2"/>
  </w:style>
  <w:style w:type="character" w:customStyle="1" w:styleId="related">
    <w:name w:val="related"/>
    <w:basedOn w:val="DefaultParagraphFont"/>
    <w:rsid w:val="004E6AD2"/>
  </w:style>
  <w:style w:type="character" w:customStyle="1" w:styleId="related-content">
    <w:name w:val="related-content"/>
    <w:basedOn w:val="DefaultParagraphFont"/>
    <w:rsid w:val="004E6AD2"/>
  </w:style>
  <w:style w:type="character" w:customStyle="1" w:styleId="name-of-author">
    <w:name w:val="name-of-author"/>
    <w:basedOn w:val="DefaultParagraphFont"/>
    <w:rsid w:val="004E6AD2"/>
  </w:style>
  <w:style w:type="character" w:customStyle="1" w:styleId="first-name">
    <w:name w:val="first-name"/>
    <w:basedOn w:val="DefaultParagraphFont"/>
    <w:rsid w:val="004E6AD2"/>
  </w:style>
  <w:style w:type="character" w:customStyle="1" w:styleId="last-name">
    <w:name w:val="last-name"/>
    <w:basedOn w:val="DefaultParagraphFont"/>
    <w:rsid w:val="004E6AD2"/>
  </w:style>
  <w:style w:type="character" w:customStyle="1" w:styleId="caption10">
    <w:name w:val="caption1"/>
    <w:basedOn w:val="DefaultParagraphFont"/>
    <w:rsid w:val="004E6AD2"/>
  </w:style>
  <w:style w:type="character" w:customStyle="1" w:styleId="recirc-text">
    <w:name w:val="&quot;recirc-text”"/>
    <w:basedOn w:val="DefaultParagraphFont"/>
    <w:rsid w:val="004E6AD2"/>
  </w:style>
  <w:style w:type="character" w:customStyle="1" w:styleId="video-icon">
    <w:name w:val="video-icon"/>
    <w:basedOn w:val="DefaultParagraphFont"/>
    <w:rsid w:val="004E6AD2"/>
  </w:style>
  <w:style w:type="character" w:customStyle="1" w:styleId="powa-shot-play-btn-text">
    <w:name w:val="powa-shot-play-btn-text"/>
    <w:basedOn w:val="DefaultParagraphFont"/>
    <w:rsid w:val="004E6AD2"/>
  </w:style>
  <w:style w:type="character" w:customStyle="1" w:styleId="powa-shot-click">
    <w:name w:val="powa-shot-click"/>
    <w:basedOn w:val="DefaultParagraphFont"/>
    <w:rsid w:val="004E6AD2"/>
  </w:style>
  <w:style w:type="character" w:customStyle="1" w:styleId="wpv-blurb">
    <w:name w:val="wpv-blurb"/>
    <w:basedOn w:val="DefaultParagraphFont"/>
    <w:rsid w:val="004E6AD2"/>
  </w:style>
  <w:style w:type="character" w:customStyle="1" w:styleId="pb-caption">
    <w:name w:val="pb-caption"/>
    <w:basedOn w:val="DefaultParagraphFont"/>
    <w:rsid w:val="004E6AD2"/>
  </w:style>
  <w:style w:type="character" w:customStyle="1" w:styleId="Heading5Char1">
    <w:name w:val="Heading 5 Char1"/>
    <w:aliases w:val="Text Char1"/>
    <w:basedOn w:val="DefaultParagraphFont"/>
    <w:semiHidden/>
    <w:rsid w:val="004E6AD2"/>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E6AD2"/>
    <w:rPr>
      <w:vertAlign w:val="baseline"/>
    </w:rPr>
  </w:style>
  <w:style w:type="character" w:customStyle="1" w:styleId="Heading7Char1">
    <w:name w:val="Heading 7 Char1"/>
    <w:basedOn w:val="DefaultParagraphFont"/>
    <w:semiHidden/>
    <w:rsid w:val="004E6AD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E6AD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E6AD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E6AD2"/>
    <w:rPr>
      <w:rFonts w:ascii="Calibri" w:hAnsi="Calibri" w:cs="Calibri"/>
    </w:rPr>
  </w:style>
  <w:style w:type="numbering" w:customStyle="1" w:styleId="NoList2">
    <w:name w:val="No List2"/>
    <w:next w:val="NoList"/>
    <w:uiPriority w:val="99"/>
    <w:semiHidden/>
    <w:unhideWhenUsed/>
    <w:rsid w:val="004E6AD2"/>
  </w:style>
  <w:style w:type="numbering" w:customStyle="1" w:styleId="NoList3">
    <w:name w:val="No List3"/>
    <w:next w:val="NoList"/>
    <w:uiPriority w:val="99"/>
    <w:semiHidden/>
    <w:unhideWhenUsed/>
    <w:rsid w:val="004E6AD2"/>
  </w:style>
  <w:style w:type="numbering" w:customStyle="1" w:styleId="NoList4">
    <w:name w:val="No List4"/>
    <w:next w:val="NoList"/>
    <w:uiPriority w:val="99"/>
    <w:semiHidden/>
    <w:unhideWhenUsed/>
    <w:rsid w:val="004E6AD2"/>
  </w:style>
  <w:style w:type="numbering" w:customStyle="1" w:styleId="NoList5">
    <w:name w:val="No List5"/>
    <w:next w:val="NoList"/>
    <w:semiHidden/>
    <w:unhideWhenUsed/>
    <w:rsid w:val="004E6AD2"/>
  </w:style>
  <w:style w:type="paragraph" w:styleId="BlockText">
    <w:name w:val="Block Text"/>
    <w:basedOn w:val="Normal"/>
    <w:rsid w:val="004E6AD2"/>
    <w:pPr>
      <w:ind w:left="229" w:right="229"/>
    </w:pPr>
    <w:rPr>
      <w:rFonts w:ascii="Verdana" w:eastAsia="Times New Roman" w:hAnsi="Verdana"/>
      <w:sz w:val="16"/>
      <w:szCs w:val="20"/>
    </w:rPr>
  </w:style>
  <w:style w:type="paragraph" w:styleId="NormalIndent">
    <w:name w:val="Normal Indent"/>
    <w:basedOn w:val="Normal"/>
    <w:rsid w:val="004E6AD2"/>
    <w:pPr>
      <w:ind w:left="720"/>
    </w:pPr>
    <w:rPr>
      <w:rFonts w:eastAsia="Times New Roman"/>
      <w:szCs w:val="20"/>
    </w:rPr>
  </w:style>
  <w:style w:type="paragraph" w:styleId="EnvelopeReturn">
    <w:name w:val="envelope return"/>
    <w:basedOn w:val="Normal"/>
    <w:rsid w:val="004E6AD2"/>
    <w:rPr>
      <w:rFonts w:ascii="Arial" w:eastAsia="Times New Roman" w:hAnsi="Arial"/>
      <w:sz w:val="24"/>
      <w:szCs w:val="20"/>
    </w:rPr>
  </w:style>
  <w:style w:type="paragraph" w:styleId="EnvelopeAddress">
    <w:name w:val="envelope address"/>
    <w:basedOn w:val="Normal"/>
    <w:rsid w:val="004E6AD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E6AD2"/>
  </w:style>
  <w:style w:type="numbering" w:customStyle="1" w:styleId="NoList7">
    <w:name w:val="No List7"/>
    <w:next w:val="NoList"/>
    <w:semiHidden/>
    <w:unhideWhenUsed/>
    <w:rsid w:val="004E6AD2"/>
  </w:style>
  <w:style w:type="paragraph" w:styleId="ListBullet">
    <w:name w:val="List Bullet"/>
    <w:basedOn w:val="Normal"/>
    <w:link w:val="ListBulletChar"/>
    <w:uiPriority w:val="99"/>
    <w:unhideWhenUsed/>
    <w:rsid w:val="004E6AD2"/>
    <w:pPr>
      <w:tabs>
        <w:tab w:val="num" w:pos="360"/>
      </w:tabs>
      <w:ind w:left="360" w:hanging="360"/>
      <w:contextualSpacing/>
    </w:pPr>
    <w:rPr>
      <w:rFonts w:eastAsia="Calibri"/>
    </w:rPr>
  </w:style>
  <w:style w:type="table" w:styleId="MediumGrid1">
    <w:name w:val="Medium Grid 1"/>
    <w:basedOn w:val="TableNormal"/>
    <w:uiPriority w:val="67"/>
    <w:rsid w:val="004E6AD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E6AD2"/>
  </w:style>
  <w:style w:type="numbering" w:customStyle="1" w:styleId="NoList111">
    <w:name w:val="No List111"/>
    <w:next w:val="NoList"/>
    <w:uiPriority w:val="99"/>
    <w:semiHidden/>
    <w:unhideWhenUsed/>
    <w:rsid w:val="004E6AD2"/>
  </w:style>
  <w:style w:type="numbering" w:customStyle="1" w:styleId="NoList1111">
    <w:name w:val="No List1111"/>
    <w:next w:val="NoList"/>
    <w:uiPriority w:val="99"/>
    <w:semiHidden/>
    <w:unhideWhenUsed/>
    <w:rsid w:val="004E6AD2"/>
  </w:style>
  <w:style w:type="numbering" w:customStyle="1" w:styleId="NoList11111">
    <w:name w:val="No List11111"/>
    <w:next w:val="NoList"/>
    <w:uiPriority w:val="99"/>
    <w:semiHidden/>
    <w:unhideWhenUsed/>
    <w:rsid w:val="004E6AD2"/>
  </w:style>
  <w:style w:type="numbering" w:customStyle="1" w:styleId="NoList111111">
    <w:name w:val="No List111111"/>
    <w:next w:val="NoList"/>
    <w:uiPriority w:val="99"/>
    <w:semiHidden/>
    <w:unhideWhenUsed/>
    <w:rsid w:val="004E6AD2"/>
  </w:style>
  <w:style w:type="numbering" w:customStyle="1" w:styleId="NoList1111111">
    <w:name w:val="No List1111111"/>
    <w:next w:val="NoList"/>
    <w:uiPriority w:val="99"/>
    <w:semiHidden/>
    <w:unhideWhenUsed/>
    <w:rsid w:val="004E6AD2"/>
  </w:style>
  <w:style w:type="numbering" w:customStyle="1" w:styleId="NoList11111111">
    <w:name w:val="No List11111111"/>
    <w:next w:val="NoList"/>
    <w:uiPriority w:val="99"/>
    <w:semiHidden/>
    <w:unhideWhenUsed/>
    <w:rsid w:val="004E6AD2"/>
  </w:style>
  <w:style w:type="numbering" w:customStyle="1" w:styleId="NoList111111111">
    <w:name w:val="No List111111111"/>
    <w:next w:val="NoList"/>
    <w:uiPriority w:val="99"/>
    <w:semiHidden/>
    <w:unhideWhenUsed/>
    <w:rsid w:val="004E6AD2"/>
  </w:style>
  <w:style w:type="numbering" w:customStyle="1" w:styleId="NoList1111111111">
    <w:name w:val="No List1111111111"/>
    <w:next w:val="NoList"/>
    <w:uiPriority w:val="99"/>
    <w:semiHidden/>
    <w:unhideWhenUsed/>
    <w:rsid w:val="004E6AD2"/>
  </w:style>
  <w:style w:type="numbering" w:customStyle="1" w:styleId="NoList11111111111">
    <w:name w:val="No List11111111111"/>
    <w:next w:val="NoList"/>
    <w:uiPriority w:val="99"/>
    <w:semiHidden/>
    <w:unhideWhenUsed/>
    <w:rsid w:val="004E6AD2"/>
  </w:style>
  <w:style w:type="numbering" w:customStyle="1" w:styleId="NoList111111111111">
    <w:name w:val="No List111111111111"/>
    <w:next w:val="NoList"/>
    <w:uiPriority w:val="99"/>
    <w:semiHidden/>
    <w:unhideWhenUsed/>
    <w:rsid w:val="004E6AD2"/>
  </w:style>
  <w:style w:type="numbering" w:customStyle="1" w:styleId="NoList1111111111111">
    <w:name w:val="No List1111111111111"/>
    <w:next w:val="NoList"/>
    <w:uiPriority w:val="99"/>
    <w:semiHidden/>
    <w:unhideWhenUsed/>
    <w:rsid w:val="004E6AD2"/>
  </w:style>
  <w:style w:type="numbering" w:customStyle="1" w:styleId="NoList11111111111111">
    <w:name w:val="No List11111111111111"/>
    <w:next w:val="NoList"/>
    <w:uiPriority w:val="99"/>
    <w:semiHidden/>
    <w:unhideWhenUsed/>
    <w:rsid w:val="004E6AD2"/>
  </w:style>
  <w:style w:type="numbering" w:customStyle="1" w:styleId="NoList111111111111111">
    <w:name w:val="No List111111111111111"/>
    <w:next w:val="NoList"/>
    <w:uiPriority w:val="99"/>
    <w:semiHidden/>
    <w:unhideWhenUsed/>
    <w:rsid w:val="004E6AD2"/>
  </w:style>
  <w:style w:type="numbering" w:customStyle="1" w:styleId="NoList1111111111111111">
    <w:name w:val="No List1111111111111111"/>
    <w:next w:val="NoList"/>
    <w:uiPriority w:val="99"/>
    <w:semiHidden/>
    <w:unhideWhenUsed/>
    <w:rsid w:val="004E6AD2"/>
  </w:style>
  <w:style w:type="numbering" w:customStyle="1" w:styleId="NoList11111111111111111">
    <w:name w:val="No List11111111111111111"/>
    <w:next w:val="NoList"/>
    <w:uiPriority w:val="99"/>
    <w:semiHidden/>
    <w:unhideWhenUsed/>
    <w:rsid w:val="004E6AD2"/>
  </w:style>
  <w:style w:type="character" w:customStyle="1" w:styleId="FontStyle220">
    <w:name w:val="Font Style220"/>
    <w:basedOn w:val="DefaultParagraphFont"/>
    <w:uiPriority w:val="99"/>
    <w:rsid w:val="004E6AD2"/>
    <w:rPr>
      <w:rFonts w:ascii="Candara" w:hAnsi="Candara" w:cs="Candara" w:hint="default"/>
      <w:i/>
      <w:iCs/>
      <w:sz w:val="18"/>
      <w:szCs w:val="18"/>
    </w:rPr>
  </w:style>
  <w:style w:type="character" w:customStyle="1" w:styleId="FontStyle290">
    <w:name w:val="Font Style290"/>
    <w:basedOn w:val="DefaultParagraphFont"/>
    <w:uiPriority w:val="99"/>
    <w:rsid w:val="004E6AD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E6AD2"/>
    <w:rPr>
      <w:rFonts w:ascii="Arial" w:hAnsi="Arial" w:cs="Arial"/>
      <w:b/>
      <w:bCs/>
      <w:sz w:val="16"/>
      <w:szCs w:val="16"/>
    </w:rPr>
  </w:style>
  <w:style w:type="paragraph" w:customStyle="1" w:styleId="articlebodynormaltext">
    <w:name w:val="articlebody_normaltext"/>
    <w:basedOn w:val="Normal"/>
    <w:rsid w:val="004E6AD2"/>
    <w:pPr>
      <w:spacing w:before="100" w:beforeAutospacing="1" w:after="100" w:afterAutospacing="1"/>
    </w:pPr>
  </w:style>
  <w:style w:type="character" w:customStyle="1" w:styleId="Bodytext21">
    <w:name w:val="Body text (2)_"/>
    <w:basedOn w:val="DefaultParagraphFont"/>
    <w:link w:val="Bodytext22"/>
    <w:rsid w:val="004E6AD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E6AD2"/>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4E6AD2"/>
    <w:rPr>
      <w:color w:val="000000"/>
      <w:sz w:val="28"/>
      <w:szCs w:val="28"/>
    </w:rPr>
  </w:style>
  <w:style w:type="character" w:customStyle="1" w:styleId="Style9ptItalicUnderline">
    <w:name w:val="Style 9 pt Italic Underline"/>
    <w:rsid w:val="004E6AD2"/>
    <w:rPr>
      <w:i/>
      <w:iCs/>
      <w:sz w:val="20"/>
      <w:u w:val="single"/>
    </w:rPr>
  </w:style>
  <w:style w:type="paragraph" w:customStyle="1" w:styleId="StyleHeading4TagsmalltextBigcardbodyNormalTagNotBold">
    <w:name w:val="Style Heading 4Tagsmall textBig cardbodyNormal Tag + Not Bold"/>
    <w:basedOn w:val="Heading4"/>
    <w:rsid w:val="004E6AD2"/>
    <w:rPr>
      <w:bCs/>
      <w:sz w:val="22"/>
    </w:rPr>
  </w:style>
  <w:style w:type="character" w:customStyle="1" w:styleId="StyleBox12ptBold">
    <w:name w:val="Style Box + 12 pt Bold"/>
    <w:basedOn w:val="DefaultParagraphFont"/>
    <w:rsid w:val="004E6AD2"/>
    <w:rPr>
      <w:rFonts w:ascii="Georgia" w:hAnsi="Georgia"/>
      <w:b/>
      <w:bCs/>
      <w:sz w:val="22"/>
      <w:u w:val="single"/>
      <w:bdr w:val="none" w:sz="0" w:space="0" w:color="auto"/>
    </w:rPr>
  </w:style>
  <w:style w:type="character" w:customStyle="1" w:styleId="StyleBox12pt">
    <w:name w:val="Style Box + 12 pt"/>
    <w:basedOn w:val="DefaultParagraphFont"/>
    <w:rsid w:val="004E6AD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E6AD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E6AD2"/>
    <w:rPr>
      <w:bCs/>
    </w:rPr>
  </w:style>
  <w:style w:type="character" w:customStyle="1" w:styleId="StyleGaramondText1">
    <w:name w:val="Style Garamond Text 1"/>
    <w:basedOn w:val="DefaultParagraphFont"/>
    <w:rsid w:val="004E6AD2"/>
    <w:rPr>
      <w:rFonts w:ascii="Georgia" w:hAnsi="Georgia"/>
      <w:color w:val="0D0D0D" w:themeColor="text1" w:themeTint="F2"/>
      <w:sz w:val="22"/>
    </w:rPr>
  </w:style>
  <w:style w:type="character" w:customStyle="1" w:styleId="StyleGaramondText1Underline">
    <w:name w:val="Style Garamond Text 1 Underline"/>
    <w:basedOn w:val="DefaultParagraphFont"/>
    <w:rsid w:val="004E6AD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E6AD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E6AD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E6AD2"/>
    <w:rPr>
      <w:b w:val="0"/>
      <w:bCs w:val="0"/>
      <w:sz w:val="14"/>
      <w:u w:val="none"/>
    </w:rPr>
  </w:style>
  <w:style w:type="character" w:customStyle="1" w:styleId="Style7ptBold">
    <w:name w:val="Style 7 pt Bold"/>
    <w:basedOn w:val="DefaultParagraphFont"/>
    <w:rsid w:val="004E6AD2"/>
    <w:rPr>
      <w:b w:val="0"/>
      <w:bCs/>
      <w:sz w:val="14"/>
    </w:rPr>
  </w:style>
  <w:style w:type="paragraph" w:customStyle="1" w:styleId="Stylecardtext8pt">
    <w:name w:val="Style card text + 8 pt"/>
    <w:basedOn w:val="Normal"/>
    <w:rsid w:val="004E6AD2"/>
    <w:pPr>
      <w:ind w:right="288"/>
    </w:pPr>
    <w:rPr>
      <w:sz w:val="16"/>
    </w:rPr>
  </w:style>
  <w:style w:type="paragraph" w:customStyle="1" w:styleId="Stylecardtext5pt">
    <w:name w:val="Style card text + 5 pt"/>
    <w:basedOn w:val="Normal"/>
    <w:rsid w:val="004E6AD2"/>
    <w:pPr>
      <w:ind w:right="288"/>
    </w:pPr>
    <w:rPr>
      <w:sz w:val="10"/>
    </w:rPr>
  </w:style>
  <w:style w:type="character" w:customStyle="1" w:styleId="StyleStyleBoldUnderlineUnderlineIntenseEmphasis1apple-style-">
    <w:name w:val="Style Style Bold UnderlineUnderlineIntense Emphasis1apple-style-..."/>
    <w:basedOn w:val="DefaultParagraphFont"/>
    <w:rsid w:val="004E6AD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E6AD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E6AD2"/>
    <w:rPr>
      <w:rFonts w:ascii="Georgia" w:hAnsi="Georgia"/>
      <w:u w:val="single"/>
    </w:rPr>
  </w:style>
  <w:style w:type="paragraph" w:customStyle="1" w:styleId="StyleCardsGeorgia12ptBoldThickunderlineBorderSin">
    <w:name w:val="Style Cards + Georgia 12 pt Bold Thick underline Border: : (Sin..."/>
    <w:basedOn w:val="Normal"/>
    <w:rsid w:val="004E6AD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E6AD2"/>
    <w:rPr>
      <w:rFonts w:ascii="Georgia" w:hAnsi="Georgia"/>
      <w:sz w:val="24"/>
      <w:u w:val="single"/>
    </w:rPr>
  </w:style>
  <w:style w:type="paragraph" w:customStyle="1" w:styleId="StyleCardsGeorgia">
    <w:name w:val="Style Cards + Georgia"/>
    <w:basedOn w:val="Normal"/>
    <w:rsid w:val="004E6AD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E6AD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4E6AD2"/>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4E6AD2"/>
    <w:rPr>
      <w:rFonts w:eastAsia="Times New Roman"/>
      <w:i/>
      <w:iCs/>
    </w:rPr>
  </w:style>
  <w:style w:type="character" w:customStyle="1" w:styleId="HTMLAddressChar">
    <w:name w:val="HTML Address Char"/>
    <w:basedOn w:val="DefaultParagraphFont"/>
    <w:link w:val="HTMLAddress"/>
    <w:uiPriority w:val="99"/>
    <w:rsid w:val="004E6AD2"/>
    <w:rPr>
      <w:rFonts w:ascii="Georgia" w:eastAsia="Times New Roman" w:hAnsi="Georgia"/>
      <w:i/>
      <w:iCs/>
    </w:rPr>
  </w:style>
  <w:style w:type="paragraph" w:styleId="Index1">
    <w:name w:val="index 1"/>
    <w:basedOn w:val="Normal"/>
    <w:next w:val="Normal"/>
    <w:autoRedefine/>
    <w:unhideWhenUsed/>
    <w:rsid w:val="004E6AD2"/>
    <w:pPr>
      <w:ind w:left="220" w:hanging="220"/>
    </w:pPr>
  </w:style>
  <w:style w:type="character" w:customStyle="1" w:styleId="CardsFont6ptChar1">
    <w:name w:val="Cards + Font: 6 pt Char1"/>
    <w:link w:val="CardsFont6pt"/>
    <w:locked/>
    <w:rsid w:val="004E6AD2"/>
    <w:rPr>
      <w:rFonts w:ascii="Georgia" w:eastAsia="Times New Roman" w:hAnsi="Georgia" w:cs="Times New Roman"/>
      <w:sz w:val="12"/>
      <w:szCs w:val="20"/>
    </w:rPr>
  </w:style>
  <w:style w:type="paragraph" w:customStyle="1" w:styleId="Quote2">
    <w:name w:val="Quote2"/>
    <w:basedOn w:val="Default"/>
    <w:next w:val="Default"/>
    <w:rsid w:val="004E6AD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E6AD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E6AD2"/>
    <w:pPr>
      <w:keepNext/>
      <w:keepLines/>
      <w:spacing w:before="200"/>
      <w:outlineLvl w:val="3"/>
    </w:pPr>
    <w:rPr>
      <w:rFonts w:eastAsia="Times New Roman"/>
      <w:b/>
      <w:bCs/>
      <w:iCs/>
      <w:sz w:val="26"/>
    </w:rPr>
  </w:style>
  <w:style w:type="paragraph" w:customStyle="1" w:styleId="post-subtitle">
    <w:name w:val="post-subtitle"/>
    <w:basedOn w:val="Normal"/>
    <w:rsid w:val="004E6AD2"/>
    <w:pPr>
      <w:spacing w:before="100" w:beforeAutospacing="1" w:after="100" w:afterAutospacing="1"/>
    </w:pPr>
    <w:rPr>
      <w:rFonts w:eastAsia="Times New Roman"/>
    </w:rPr>
  </w:style>
  <w:style w:type="paragraph" w:customStyle="1" w:styleId="Pa0">
    <w:name w:val="Pa0"/>
    <w:basedOn w:val="Default"/>
    <w:next w:val="Default"/>
    <w:uiPriority w:val="99"/>
    <w:rsid w:val="004E6AD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E6AD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E6AD2"/>
    <w:pPr>
      <w:spacing w:before="100" w:beforeAutospacing="1" w:after="100" w:afterAutospacing="1"/>
    </w:pPr>
    <w:rPr>
      <w:rFonts w:eastAsia="Times New Roman"/>
    </w:rPr>
  </w:style>
  <w:style w:type="paragraph" w:customStyle="1" w:styleId="tagline1">
    <w:name w:val="tagline"/>
    <w:basedOn w:val="Normal"/>
    <w:rsid w:val="004E6AD2"/>
    <w:pPr>
      <w:spacing w:before="100" w:beforeAutospacing="1" w:after="100" w:afterAutospacing="1"/>
    </w:pPr>
    <w:rPr>
      <w:rFonts w:eastAsia="Times New Roman"/>
    </w:rPr>
  </w:style>
  <w:style w:type="paragraph" w:customStyle="1" w:styleId="Block1">
    <w:name w:val="Block1"/>
    <w:basedOn w:val="Normal"/>
    <w:next w:val="Normal"/>
    <w:uiPriority w:val="3"/>
    <w:qFormat/>
    <w:rsid w:val="004E6AD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E6AD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4E6AD2"/>
    <w:rPr>
      <w:sz w:val="10"/>
    </w:rPr>
  </w:style>
  <w:style w:type="paragraph" w:customStyle="1" w:styleId="ReallySamllText">
    <w:name w:val="ReallySamllText"/>
    <w:basedOn w:val="Normal"/>
    <w:link w:val="ReallySamllTextChar"/>
    <w:autoRedefine/>
    <w:rsid w:val="004E6AD2"/>
    <w:rPr>
      <w:rFonts w:asciiTheme="minorHAnsi" w:hAnsiTheme="minorHAnsi"/>
      <w:sz w:val="10"/>
    </w:rPr>
  </w:style>
  <w:style w:type="paragraph" w:customStyle="1" w:styleId="CardCites">
    <w:name w:val="Card Cites"/>
    <w:basedOn w:val="Normal"/>
    <w:next w:val="Normal"/>
    <w:qFormat/>
    <w:rsid w:val="004E6AD2"/>
    <w:rPr>
      <w:rFonts w:eastAsia="Times New Roman"/>
      <w:b/>
      <w:sz w:val="20"/>
    </w:rPr>
  </w:style>
  <w:style w:type="paragraph" w:customStyle="1" w:styleId="NormalWeb3">
    <w:name w:val="Normal (Web)3"/>
    <w:basedOn w:val="Normal"/>
    <w:rsid w:val="004E6AD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E6AD2"/>
    <w:pPr>
      <w:ind w:left="400"/>
    </w:pPr>
    <w:rPr>
      <w:rFonts w:eastAsia="Times New Roman"/>
    </w:rPr>
  </w:style>
  <w:style w:type="paragraph" w:customStyle="1" w:styleId="TagCiteChar2">
    <w:name w:val="Tag / Cite Char"/>
    <w:basedOn w:val="Normal"/>
    <w:rsid w:val="004E6AD2"/>
    <w:rPr>
      <w:rFonts w:eastAsia="Times New Roman"/>
      <w:b/>
      <w:color w:val="000000"/>
    </w:rPr>
  </w:style>
  <w:style w:type="paragraph" w:customStyle="1" w:styleId="PageNumber2">
    <w:name w:val="Page Number2"/>
    <w:basedOn w:val="Normal"/>
    <w:next w:val="Normal"/>
    <w:rsid w:val="004E6AD2"/>
    <w:rPr>
      <w:rFonts w:eastAsia="Times New Roman"/>
      <w:sz w:val="20"/>
    </w:rPr>
  </w:style>
  <w:style w:type="paragraph" w:customStyle="1" w:styleId="HeaderFooter">
    <w:name w:val="Header &amp; Footer"/>
    <w:rsid w:val="004E6AD2"/>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4E6AD2"/>
    <w:rPr>
      <w:rFonts w:ascii="Arial Narrow" w:eastAsia="Times New Roman" w:hAnsi="Arial Narrow"/>
      <w:color w:val="000000"/>
      <w:sz w:val="16"/>
    </w:rPr>
  </w:style>
  <w:style w:type="paragraph" w:customStyle="1" w:styleId="CardTextUnderlined">
    <w:name w:val="Card Text Underlined"/>
    <w:basedOn w:val="Normal"/>
    <w:rsid w:val="004E6AD2"/>
    <w:rPr>
      <w:rFonts w:ascii="Arial Narrow" w:eastAsia="Times New Roman" w:hAnsi="Arial Narrow"/>
      <w:u w:val="single"/>
    </w:rPr>
  </w:style>
  <w:style w:type="paragraph" w:customStyle="1" w:styleId="HeaderDebate">
    <w:name w:val="Header Debate"/>
    <w:basedOn w:val="Normal"/>
    <w:rsid w:val="004E6AD2"/>
    <w:pPr>
      <w:jc w:val="center"/>
      <w:outlineLvl w:val="0"/>
    </w:pPr>
    <w:rPr>
      <w:rFonts w:eastAsia="Times New Roman"/>
      <w:b/>
      <w:sz w:val="48"/>
      <w:u w:val="words"/>
    </w:rPr>
  </w:style>
  <w:style w:type="paragraph" w:customStyle="1" w:styleId="NormalWeb1">
    <w:name w:val="Normal (Web)1"/>
    <w:basedOn w:val="Normal"/>
    <w:rsid w:val="004E6AD2"/>
    <w:pPr>
      <w:spacing w:before="100" w:beforeAutospacing="1" w:after="100" w:afterAutospacing="1"/>
    </w:pPr>
    <w:rPr>
      <w:rFonts w:eastAsia="Times New Roman"/>
      <w:sz w:val="20"/>
      <w:szCs w:val="20"/>
    </w:rPr>
  </w:style>
  <w:style w:type="paragraph" w:customStyle="1" w:styleId="CardTagCharChar">
    <w:name w:val="Card Tag Char Char"/>
    <w:basedOn w:val="Normal"/>
    <w:rsid w:val="004E6AD2"/>
    <w:rPr>
      <w:rFonts w:eastAsia="Times New Roman"/>
      <w:b/>
    </w:rPr>
  </w:style>
  <w:style w:type="paragraph" w:customStyle="1" w:styleId="fixed">
    <w:name w:val="fixed"/>
    <w:basedOn w:val="Normal"/>
    <w:rsid w:val="004E6AD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E6AD2"/>
    <w:pPr>
      <w:spacing w:before="100" w:beforeAutospacing="1" w:after="100" w:afterAutospacing="1"/>
    </w:pPr>
    <w:rPr>
      <w:rFonts w:eastAsia="Times New Roman"/>
    </w:rPr>
  </w:style>
  <w:style w:type="paragraph" w:customStyle="1" w:styleId="ExecutiveSummarytext">
    <w:name w:val="Executive Summary text"/>
    <w:basedOn w:val="Normal"/>
    <w:next w:val="Normal"/>
    <w:rsid w:val="004E6AD2"/>
    <w:pPr>
      <w:autoSpaceDE w:val="0"/>
      <w:autoSpaceDN w:val="0"/>
      <w:adjustRightInd w:val="0"/>
    </w:pPr>
    <w:rPr>
      <w:rFonts w:ascii="Arial" w:eastAsia="Times New Roman" w:hAnsi="Arial"/>
    </w:rPr>
  </w:style>
  <w:style w:type="character" w:customStyle="1" w:styleId="NormalUnderlineChar1">
    <w:name w:val="Normal Underline Char1"/>
    <w:locked/>
    <w:rsid w:val="004E6AD2"/>
    <w:rPr>
      <w:u w:val="single"/>
    </w:rPr>
  </w:style>
  <w:style w:type="character" w:customStyle="1" w:styleId="CardUpSize-LightChar">
    <w:name w:val="CardUpSize - Light Char"/>
    <w:link w:val="CardUpSize-Light"/>
    <w:locked/>
    <w:rsid w:val="004E6AD2"/>
    <w:rPr>
      <w:rFonts w:ascii="Times New Roman" w:eastAsia="Times New Roman" w:hAnsi="Times New Roman"/>
      <w:szCs w:val="32"/>
      <w:u w:val="single"/>
    </w:rPr>
  </w:style>
  <w:style w:type="paragraph" w:customStyle="1" w:styleId="CardUpSize-Light">
    <w:name w:val="CardUpSize - Light"/>
    <w:basedOn w:val="Normal"/>
    <w:link w:val="CardUpSize-LightChar"/>
    <w:rsid w:val="004E6AD2"/>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4E6AD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E6AD2"/>
    <w:pPr>
      <w:jc w:val="both"/>
    </w:pPr>
    <w:rPr>
      <w:rFonts w:ascii="Times New Roman" w:eastAsia="Times New Roman" w:hAnsi="Times New Roman"/>
      <w:b/>
      <w:szCs w:val="32"/>
      <w:u w:val="single"/>
    </w:rPr>
  </w:style>
  <w:style w:type="paragraph" w:customStyle="1" w:styleId="SmallCite">
    <w:name w:val="Small Cite"/>
    <w:basedOn w:val="Normal"/>
    <w:rsid w:val="004E6AD2"/>
    <w:rPr>
      <w:rFonts w:ascii="Verdana" w:eastAsia="Times New Roman" w:hAnsi="Verdana"/>
      <w:sz w:val="16"/>
    </w:rPr>
  </w:style>
  <w:style w:type="paragraph" w:customStyle="1" w:styleId="clearformatting">
    <w:name w:val="clear formatting"/>
    <w:basedOn w:val="Heading2"/>
    <w:rsid w:val="004E6AD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E6AD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E6AD2"/>
    <w:pPr>
      <w:spacing w:after="240" w:line="360" w:lineRule="atLeast"/>
    </w:pPr>
    <w:rPr>
      <w:rFonts w:eastAsia="Times New Roman"/>
      <w:b/>
      <w:bCs/>
      <w:sz w:val="16"/>
      <w:szCs w:val="16"/>
    </w:rPr>
  </w:style>
  <w:style w:type="paragraph" w:customStyle="1" w:styleId="PlaceholderText1">
    <w:name w:val="Placeholder Text1"/>
    <w:basedOn w:val="Normal"/>
    <w:rsid w:val="004E6AD2"/>
    <w:pPr>
      <w:keepNext/>
      <w:numPr>
        <w:numId w:val="13"/>
      </w:numPr>
      <w:outlineLvl w:val="0"/>
    </w:pPr>
    <w:rPr>
      <w:rFonts w:eastAsia="MS Gothic"/>
    </w:rPr>
  </w:style>
  <w:style w:type="character" w:customStyle="1" w:styleId="ImportantTextChar">
    <w:name w:val="Important Text Char"/>
    <w:link w:val="ImportantText"/>
    <w:locked/>
    <w:rsid w:val="004E6AD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E6AD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E6AD2"/>
    <w:rPr>
      <w:rFonts w:ascii="HNKAOE+Arial" w:hAnsi="HNKAOE+Arial"/>
    </w:rPr>
  </w:style>
  <w:style w:type="paragraph" w:customStyle="1" w:styleId="StyleBodyText11ptBlackUnderline">
    <w:name w:val="Style Body Text + 11 pt Black Underline"/>
    <w:basedOn w:val="BodyText"/>
    <w:link w:val="StyleBodyText11ptBlackUnderlineChar"/>
    <w:rsid w:val="004E6AD2"/>
    <w:pPr>
      <w:autoSpaceDE w:val="0"/>
      <w:autoSpaceDN w:val="0"/>
      <w:adjustRightInd w:val="0"/>
      <w:spacing w:after="0"/>
    </w:pPr>
    <w:rPr>
      <w:rFonts w:ascii="HNKAOE+Arial" w:hAnsi="HNKAOE+Arial"/>
    </w:rPr>
  </w:style>
  <w:style w:type="character" w:customStyle="1" w:styleId="StyleBodyText11ptBoldBlackChar">
    <w:name w:val="Style Body Text + 11 pt Bold Black Char"/>
    <w:link w:val="StyleBodyText11ptBoldBlack"/>
    <w:locked/>
    <w:rsid w:val="004E6AD2"/>
    <w:rPr>
      <w:rFonts w:ascii="HNKAOE+Arial" w:hAnsi="HNKAOE+Arial"/>
    </w:rPr>
  </w:style>
  <w:style w:type="paragraph" w:customStyle="1" w:styleId="StyleBodyText11ptBoldBlack">
    <w:name w:val="Style Body Text + 11 pt Bold Black"/>
    <w:basedOn w:val="BodyText"/>
    <w:link w:val="StyleBodyText11ptBoldBlackChar"/>
    <w:rsid w:val="004E6AD2"/>
    <w:pPr>
      <w:autoSpaceDE w:val="0"/>
      <w:autoSpaceDN w:val="0"/>
      <w:adjustRightInd w:val="0"/>
      <w:spacing w:after="0"/>
    </w:pPr>
    <w:rPr>
      <w:rFonts w:ascii="HNKAOE+Arial" w:hAnsi="HNKAOE+Arial"/>
    </w:rPr>
  </w:style>
  <w:style w:type="character" w:customStyle="1" w:styleId="StyletinyBoldChar">
    <w:name w:val="Style tiny + Bold Char"/>
    <w:link w:val="StyletinyBold"/>
    <w:locked/>
    <w:rsid w:val="004E6AD2"/>
    <w:rPr>
      <w:rFonts w:ascii="Times New Roman" w:eastAsia="Malgun Gothic" w:hAnsi="Times New Roman"/>
      <w:bCs/>
    </w:rPr>
  </w:style>
  <w:style w:type="paragraph" w:customStyle="1" w:styleId="StyletinyBold">
    <w:name w:val="Style tiny + Bold"/>
    <w:basedOn w:val="tiny"/>
    <w:link w:val="StyletinyBoldChar"/>
    <w:rsid w:val="004E6AD2"/>
    <w:rPr>
      <w:rFonts w:cstheme="minorBidi"/>
      <w:bCs/>
      <w:sz w:val="22"/>
      <w:szCs w:val="22"/>
    </w:rPr>
  </w:style>
  <w:style w:type="character" w:customStyle="1" w:styleId="Heading5SizeDownChar">
    <w:name w:val="Heading 5 Size Down Char"/>
    <w:link w:val="Heading5SizeDown"/>
    <w:locked/>
    <w:rsid w:val="004E6AD2"/>
    <w:rPr>
      <w:rFonts w:ascii="Times New Roman" w:eastAsia="Times New Roman" w:hAnsi="Times New Roman"/>
      <w:szCs w:val="16"/>
    </w:rPr>
  </w:style>
  <w:style w:type="paragraph" w:customStyle="1" w:styleId="Heading5SizeDown">
    <w:name w:val="Heading 5 Size Down"/>
    <w:basedOn w:val="Normal"/>
    <w:link w:val="Heading5SizeDownChar"/>
    <w:autoRedefine/>
    <w:rsid w:val="004E6AD2"/>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4E6AD2"/>
    <w:rPr>
      <w:rFonts w:ascii="Times New Roman" w:eastAsia="Times New Roman" w:hAnsi="Times New Roman" w:cs="Arial"/>
      <w:b/>
      <w:szCs w:val="44"/>
    </w:rPr>
  </w:style>
  <w:style w:type="paragraph" w:customStyle="1" w:styleId="Normal2Bold">
    <w:name w:val="Normal2 + Bold"/>
    <w:basedOn w:val="Normal"/>
    <w:link w:val="Normal2BoldChar"/>
    <w:rsid w:val="004E6AD2"/>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4E6AD2"/>
    <w:rPr>
      <w:rFonts w:ascii="Times New Roman" w:eastAsia="Times New Roman" w:hAnsi="Times New Roman"/>
      <w:lang w:eastAsia="ar-SA"/>
    </w:rPr>
  </w:style>
  <w:style w:type="paragraph" w:customStyle="1" w:styleId="ListContents">
    <w:name w:val="List Contents"/>
    <w:basedOn w:val="Normal"/>
    <w:link w:val="ListContentsChar"/>
    <w:rsid w:val="004E6AD2"/>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E6AD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E6AD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E6AD2"/>
    <w:pPr>
      <w:spacing w:after="160" w:line="259" w:lineRule="auto"/>
    </w:pPr>
    <w:rPr>
      <w:sz w:val="22"/>
      <w:szCs w:val="22"/>
      <w:u w:val="thick"/>
    </w:rPr>
  </w:style>
  <w:style w:type="character" w:customStyle="1" w:styleId="StyleCards12ptThickunderlineChar2">
    <w:name w:val="Style Cards + 12 pt Thick underline Char2"/>
    <w:link w:val="StyleCards12ptThickunderline"/>
    <w:locked/>
    <w:rsid w:val="004E6AD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E6AD2"/>
    <w:pPr>
      <w:autoSpaceDE w:val="0"/>
      <w:autoSpaceDN w:val="0"/>
      <w:adjustRightInd w:val="0"/>
      <w:ind w:left="432" w:right="432"/>
      <w:jc w:val="both"/>
    </w:pPr>
    <w:rPr>
      <w:rFonts w:ascii="Times New Roman" w:eastAsia="Times New Roman" w:hAnsi="Times New Roman"/>
      <w:u w:val="thick"/>
    </w:rPr>
  </w:style>
  <w:style w:type="character" w:customStyle="1" w:styleId="UnimportantCharChar">
    <w:name w:val="Unimportant Char Char"/>
    <w:link w:val="Unimportant"/>
    <w:locked/>
    <w:rsid w:val="004E6AD2"/>
    <w:rPr>
      <w:rFonts w:ascii="Arial" w:eastAsia="Times New Roman" w:hAnsi="Arial"/>
      <w:sz w:val="12"/>
    </w:rPr>
  </w:style>
  <w:style w:type="paragraph" w:customStyle="1" w:styleId="Unimportant">
    <w:name w:val="Unimportant"/>
    <w:basedOn w:val="Normal"/>
    <w:link w:val="UnimportantCharChar"/>
    <w:rsid w:val="004E6AD2"/>
    <w:pPr>
      <w:jc w:val="both"/>
    </w:pPr>
    <w:rPr>
      <w:rFonts w:ascii="Arial" w:eastAsia="Times New Roman" w:hAnsi="Arial"/>
      <w:sz w:val="12"/>
    </w:rPr>
  </w:style>
  <w:style w:type="character" w:customStyle="1" w:styleId="TagCiteChar3">
    <w:name w:val="Tag &amp; Cite Char"/>
    <w:link w:val="TagCite2"/>
    <w:locked/>
    <w:rsid w:val="004E6AD2"/>
    <w:rPr>
      <w:rFonts w:ascii="Arial" w:eastAsia="Times New Roman" w:hAnsi="Arial"/>
      <w:b/>
    </w:rPr>
  </w:style>
  <w:style w:type="paragraph" w:customStyle="1" w:styleId="TagCite2">
    <w:name w:val="Tag &amp; Cite"/>
    <w:basedOn w:val="Normal"/>
    <w:link w:val="TagCiteChar3"/>
    <w:rsid w:val="004E6AD2"/>
    <w:pPr>
      <w:jc w:val="both"/>
    </w:pPr>
    <w:rPr>
      <w:rFonts w:ascii="Arial" w:eastAsia="Times New Roman" w:hAnsi="Arial"/>
      <w:b/>
    </w:rPr>
  </w:style>
  <w:style w:type="character" w:customStyle="1" w:styleId="HighlightedTextChar">
    <w:name w:val="Highlighted Text Char"/>
    <w:link w:val="HighlightedText"/>
    <w:locked/>
    <w:rsid w:val="004E6AD2"/>
    <w:rPr>
      <w:rFonts w:ascii="Arial" w:eastAsia="Times New Roman" w:hAnsi="Arial"/>
      <w:b/>
      <w:u w:val="thick"/>
    </w:rPr>
  </w:style>
  <w:style w:type="paragraph" w:customStyle="1" w:styleId="HighlightedText">
    <w:name w:val="Highlighted Text"/>
    <w:basedOn w:val="Normal"/>
    <w:link w:val="HighlightedTextChar"/>
    <w:rsid w:val="004E6AD2"/>
    <w:pPr>
      <w:jc w:val="both"/>
    </w:pPr>
    <w:rPr>
      <w:rFonts w:ascii="Arial" w:eastAsia="Times New Roman" w:hAnsi="Arial"/>
      <w:b/>
      <w:u w:val="thick"/>
    </w:rPr>
  </w:style>
  <w:style w:type="paragraph" w:customStyle="1" w:styleId="StyleHeading1Justified">
    <w:name w:val="Style Heading 1 + Justified"/>
    <w:basedOn w:val="Normal"/>
    <w:next w:val="Normal"/>
    <w:rsid w:val="004E6AD2"/>
    <w:rPr>
      <w:rFonts w:ascii="Arial" w:eastAsia="Times New Roman" w:hAnsi="Arial"/>
      <w:sz w:val="20"/>
      <w:szCs w:val="20"/>
    </w:rPr>
  </w:style>
  <w:style w:type="paragraph" w:customStyle="1" w:styleId="textunderline0">
    <w:name w:val="text underline"/>
    <w:basedOn w:val="Normal"/>
    <w:link w:val="textunderlineChar0"/>
    <w:autoRedefine/>
    <w:rsid w:val="004E6AD2"/>
    <w:rPr>
      <w:rFonts w:asciiTheme="minorHAnsi" w:hAnsiTheme="minorHAnsi"/>
      <w:u w:val="thick"/>
    </w:rPr>
  </w:style>
  <w:style w:type="character" w:customStyle="1" w:styleId="DebateTagChar">
    <w:name w:val="Debate Tag Char"/>
    <w:link w:val="DebateTag"/>
    <w:locked/>
    <w:rsid w:val="004E6AD2"/>
    <w:rPr>
      <w:rFonts w:ascii="Garamond" w:hAnsi="Garamond"/>
      <w:b/>
    </w:rPr>
  </w:style>
  <w:style w:type="paragraph" w:customStyle="1" w:styleId="DebateTag">
    <w:name w:val="Debate Tag"/>
    <w:basedOn w:val="Normal"/>
    <w:link w:val="DebateTagChar"/>
    <w:autoRedefine/>
    <w:rsid w:val="004E6AD2"/>
    <w:pPr>
      <w:tabs>
        <w:tab w:val="left" w:pos="270"/>
      </w:tabs>
    </w:pPr>
    <w:rPr>
      <w:rFonts w:ascii="Garamond" w:hAnsi="Garamond"/>
      <w:b/>
    </w:rPr>
  </w:style>
  <w:style w:type="paragraph" w:customStyle="1" w:styleId="DebateCite">
    <w:name w:val="Debate Cite"/>
    <w:basedOn w:val="Normal"/>
    <w:autoRedefine/>
    <w:rsid w:val="004E6AD2"/>
    <w:pPr>
      <w:tabs>
        <w:tab w:val="left" w:pos="270"/>
      </w:tabs>
    </w:pPr>
    <w:rPr>
      <w:rFonts w:eastAsia="Times New Roman"/>
      <w:sz w:val="20"/>
    </w:rPr>
  </w:style>
  <w:style w:type="paragraph" w:customStyle="1" w:styleId="BlockTitle10">
    <w:name w:val="Block Title #1"/>
    <w:basedOn w:val="Heading1"/>
    <w:rsid w:val="004E6AD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4E6AD2"/>
    <w:pPr>
      <w:widowControl w:val="0"/>
      <w:suppressAutoHyphens/>
    </w:pPr>
    <w:rPr>
      <w:rFonts w:ascii="Courier New" w:eastAsia="Courier New" w:hAnsi="Courier New"/>
      <w:sz w:val="20"/>
      <w:szCs w:val="20"/>
    </w:rPr>
  </w:style>
  <w:style w:type="paragraph" w:customStyle="1" w:styleId="MaggieTag">
    <w:name w:val="MaggieTag"/>
    <w:basedOn w:val="Heading2"/>
    <w:rsid w:val="004E6AD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E6AD2"/>
    <w:rPr>
      <w:rFonts w:ascii="Times New Roman" w:eastAsia="Times New Roman" w:hAnsi="Times New Roman"/>
    </w:rPr>
  </w:style>
  <w:style w:type="paragraph" w:customStyle="1" w:styleId="Heading4Cite">
    <w:name w:val="Heading 4 Cite"/>
    <w:basedOn w:val="Normal"/>
    <w:link w:val="Heading4CiteChar"/>
    <w:autoRedefine/>
    <w:rsid w:val="004E6AD2"/>
    <w:rPr>
      <w:rFonts w:ascii="Times New Roman" w:eastAsia="Times New Roman" w:hAnsi="Times New Roman"/>
    </w:rPr>
  </w:style>
  <w:style w:type="paragraph" w:customStyle="1" w:styleId="4">
    <w:name w:val="4"/>
    <w:basedOn w:val="Normal"/>
    <w:rsid w:val="004E6AD2"/>
    <w:rPr>
      <w:rFonts w:eastAsia="Times New Roman"/>
      <w:sz w:val="20"/>
    </w:rPr>
  </w:style>
  <w:style w:type="character" w:customStyle="1" w:styleId="UnunderlinedTextChar">
    <w:name w:val="Ununderlined Text Char"/>
    <w:link w:val="UnunderlinedText"/>
    <w:locked/>
    <w:rsid w:val="004E6AD2"/>
    <w:rPr>
      <w:rFonts w:eastAsia="Times New Roman"/>
      <w:bCs/>
      <w:sz w:val="12"/>
    </w:rPr>
  </w:style>
  <w:style w:type="paragraph" w:customStyle="1" w:styleId="UnunderlinedText">
    <w:name w:val="Ununderlined Text"/>
    <w:basedOn w:val="Normal"/>
    <w:link w:val="UnunderlinedTextChar"/>
    <w:autoRedefine/>
    <w:rsid w:val="004E6AD2"/>
    <w:pPr>
      <w:spacing w:after="200" w:line="276" w:lineRule="auto"/>
    </w:pPr>
    <w:rPr>
      <w:rFonts w:asciiTheme="minorHAnsi" w:eastAsia="Times New Roman" w:hAnsiTheme="minorHAnsi"/>
      <w:bCs/>
      <w:sz w:val="12"/>
    </w:rPr>
  </w:style>
  <w:style w:type="paragraph" w:customStyle="1" w:styleId="card0">
    <w:name w:val="%card"/>
    <w:basedOn w:val="Normal"/>
    <w:autoRedefine/>
    <w:rsid w:val="004E6AD2"/>
    <w:pPr>
      <w:spacing w:after="200" w:line="276" w:lineRule="auto"/>
      <w:ind w:left="288" w:right="288"/>
    </w:pPr>
    <w:rPr>
      <w:rFonts w:eastAsia="Times New Roman"/>
      <w:bCs/>
    </w:rPr>
  </w:style>
  <w:style w:type="paragraph" w:customStyle="1" w:styleId="BlockTitle4">
    <w:name w:val="%Block Title"/>
    <w:basedOn w:val="Heading1"/>
    <w:rsid w:val="004E6AD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E6AD2"/>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E6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4E6AD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E6AD2"/>
    <w:rPr>
      <w:rFonts w:ascii="Century Gothic" w:eastAsia="Cambria" w:hAnsi="Century Gothic"/>
      <w:u w:val="thick"/>
    </w:rPr>
  </w:style>
  <w:style w:type="paragraph" w:customStyle="1" w:styleId="Card-Underline0">
    <w:name w:val="Card-Underline"/>
    <w:basedOn w:val="Normal"/>
    <w:link w:val="Card-UnderlineChar"/>
    <w:qFormat/>
    <w:rsid w:val="004E6AD2"/>
    <w:rPr>
      <w:rFonts w:ascii="Century Gothic" w:eastAsia="Cambria" w:hAnsi="Century Gothic"/>
      <w:u w:val="thick"/>
    </w:rPr>
  </w:style>
  <w:style w:type="paragraph" w:customStyle="1" w:styleId="PageNumber3">
    <w:name w:val="Page Number3"/>
    <w:basedOn w:val="Normal"/>
    <w:next w:val="Normal"/>
    <w:rsid w:val="004E6AD2"/>
    <w:rPr>
      <w:rFonts w:eastAsia="Times New Roman"/>
      <w:sz w:val="20"/>
    </w:rPr>
  </w:style>
  <w:style w:type="paragraph" w:customStyle="1" w:styleId="PageNumber4">
    <w:name w:val="Page Number4"/>
    <w:basedOn w:val="Normal"/>
    <w:next w:val="Normal"/>
    <w:rsid w:val="004E6AD2"/>
    <w:rPr>
      <w:rFonts w:eastAsia="Times New Roman"/>
      <w:sz w:val="20"/>
    </w:rPr>
  </w:style>
  <w:style w:type="paragraph" w:customStyle="1" w:styleId="PageNumber5">
    <w:name w:val="Page Number5"/>
    <w:basedOn w:val="Normal"/>
    <w:next w:val="Normal"/>
    <w:rsid w:val="004E6AD2"/>
    <w:rPr>
      <w:rFonts w:eastAsia="Times New Roman"/>
      <w:sz w:val="20"/>
    </w:rPr>
  </w:style>
  <w:style w:type="paragraph" w:customStyle="1" w:styleId="smalltext1">
    <w:name w:val="small text1"/>
    <w:basedOn w:val="Normal"/>
    <w:next w:val="Normal"/>
    <w:uiPriority w:val="4"/>
    <w:qFormat/>
    <w:rsid w:val="004E6AD2"/>
    <w:pPr>
      <w:keepNext/>
      <w:keepLines/>
      <w:spacing w:before="200"/>
      <w:outlineLvl w:val="3"/>
    </w:pPr>
    <w:rPr>
      <w:rFonts w:eastAsia="Times New Roman"/>
      <w:b/>
      <w:bCs/>
      <w:iCs/>
      <w:sz w:val="26"/>
    </w:rPr>
  </w:style>
  <w:style w:type="character" w:customStyle="1" w:styleId="CircleChar">
    <w:name w:val="Circle Char"/>
    <w:link w:val="Circle"/>
    <w:locked/>
    <w:rsid w:val="004E6AD2"/>
    <w:rPr>
      <w:rFonts w:ascii="Times New Roman" w:eastAsia="Times New Roman" w:hAnsi="Times New Roman"/>
      <w:b/>
      <w:u w:val="words"/>
    </w:rPr>
  </w:style>
  <w:style w:type="paragraph" w:customStyle="1" w:styleId="Circle">
    <w:name w:val="Circle"/>
    <w:basedOn w:val="Normal"/>
    <w:link w:val="CircleChar"/>
    <w:rsid w:val="004E6AD2"/>
    <w:rPr>
      <w:rFonts w:ascii="Times New Roman" w:eastAsia="Times New Roman" w:hAnsi="Times New Roman"/>
      <w:b/>
      <w:u w:val="words"/>
    </w:rPr>
  </w:style>
  <w:style w:type="paragraph" w:customStyle="1" w:styleId="PageNumber6">
    <w:name w:val="Page Number6"/>
    <w:basedOn w:val="Normal"/>
    <w:next w:val="Normal"/>
    <w:rsid w:val="004E6AD2"/>
    <w:rPr>
      <w:rFonts w:eastAsia="Times New Roman"/>
      <w:sz w:val="20"/>
    </w:rPr>
  </w:style>
  <w:style w:type="paragraph" w:customStyle="1" w:styleId="user">
    <w:name w:val="user"/>
    <w:basedOn w:val="Normal"/>
    <w:rsid w:val="004E6AD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E6AD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E6AD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E6AD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E6AD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E6AD2"/>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E6AD2"/>
    <w:rPr>
      <w:rFonts w:eastAsia="Times New Roman"/>
      <w:sz w:val="20"/>
    </w:rPr>
  </w:style>
  <w:style w:type="paragraph" w:customStyle="1" w:styleId="DebateTag0">
    <w:name w:val="DebateTag"/>
    <w:basedOn w:val="Normal"/>
    <w:qFormat/>
    <w:rsid w:val="004E6AD2"/>
    <w:rPr>
      <w:b/>
    </w:rPr>
  </w:style>
  <w:style w:type="paragraph" w:customStyle="1" w:styleId="date-comments">
    <w:name w:val="date-comments"/>
    <w:basedOn w:val="Normal"/>
    <w:uiPriority w:val="99"/>
    <w:rsid w:val="004E6AD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E6AD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E6AD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E6AD2"/>
    <w:rPr>
      <w:rFonts w:ascii="Garamond" w:eastAsia="Calibri" w:hAnsi="Garamond" w:hint="default"/>
      <w:sz w:val="16"/>
      <w:szCs w:val="22"/>
    </w:rPr>
  </w:style>
  <w:style w:type="character" w:customStyle="1" w:styleId="message-item">
    <w:name w:val="message-item"/>
    <w:rsid w:val="004E6AD2"/>
  </w:style>
  <w:style w:type="character" w:customStyle="1" w:styleId="lightheader">
    <w:name w:val="lightheader"/>
    <w:rsid w:val="004E6AD2"/>
  </w:style>
  <w:style w:type="character" w:customStyle="1" w:styleId="datestamp">
    <w:name w:val="datestamp"/>
    <w:rsid w:val="004E6AD2"/>
  </w:style>
  <w:style w:type="character" w:customStyle="1" w:styleId="i">
    <w:name w:val="i"/>
    <w:uiPriority w:val="99"/>
    <w:rsid w:val="004E6AD2"/>
  </w:style>
  <w:style w:type="character" w:customStyle="1" w:styleId="forenames">
    <w:name w:val="forenames"/>
    <w:rsid w:val="004E6AD2"/>
  </w:style>
  <w:style w:type="character" w:customStyle="1" w:styleId="surname">
    <w:name w:val="surname"/>
    <w:rsid w:val="004E6AD2"/>
  </w:style>
  <w:style w:type="character" w:customStyle="1" w:styleId="medium-font">
    <w:name w:val="medium-font"/>
    <w:rsid w:val="004E6AD2"/>
  </w:style>
  <w:style w:type="character" w:customStyle="1" w:styleId="title-link-wrapper">
    <w:name w:val="title-link-wrapper"/>
    <w:rsid w:val="004E6AD2"/>
  </w:style>
  <w:style w:type="character" w:customStyle="1" w:styleId="refpreview">
    <w:name w:val="refpreview"/>
    <w:rsid w:val="004E6AD2"/>
  </w:style>
  <w:style w:type="character" w:customStyle="1" w:styleId="loose1">
    <w:name w:val="loose1"/>
    <w:rsid w:val="004E6AD2"/>
  </w:style>
  <w:style w:type="character" w:customStyle="1" w:styleId="email">
    <w:name w:val="email"/>
    <w:rsid w:val="004E6AD2"/>
  </w:style>
  <w:style w:type="character" w:customStyle="1" w:styleId="gsa">
    <w:name w:val="gs_a"/>
    <w:rsid w:val="004E6AD2"/>
  </w:style>
  <w:style w:type="character" w:customStyle="1" w:styleId="goohl1">
    <w:name w:val="goohl1"/>
    <w:rsid w:val="004E6AD2"/>
  </w:style>
  <w:style w:type="character" w:customStyle="1" w:styleId="mainarttitle">
    <w:name w:val="mainarttitle"/>
    <w:rsid w:val="004E6AD2"/>
  </w:style>
  <w:style w:type="character" w:customStyle="1" w:styleId="mainartauthor">
    <w:name w:val="mainartauthor"/>
    <w:rsid w:val="004E6AD2"/>
  </w:style>
  <w:style w:type="character" w:customStyle="1" w:styleId="mainartdate">
    <w:name w:val="mainartdate"/>
    <w:rsid w:val="004E6AD2"/>
  </w:style>
  <w:style w:type="character" w:customStyle="1" w:styleId="gsggs">
    <w:name w:val="gs_ggs"/>
    <w:rsid w:val="004E6AD2"/>
  </w:style>
  <w:style w:type="character" w:customStyle="1" w:styleId="ahead">
    <w:name w:val="a_head"/>
    <w:rsid w:val="004E6AD2"/>
  </w:style>
  <w:style w:type="character" w:customStyle="1" w:styleId="articleauthor">
    <w:name w:val="articleauthor"/>
    <w:rsid w:val="004E6AD2"/>
  </w:style>
  <w:style w:type="character" w:customStyle="1" w:styleId="footnote">
    <w:name w:val="footnote"/>
    <w:rsid w:val="004E6AD2"/>
  </w:style>
  <w:style w:type="character" w:customStyle="1" w:styleId="docbody">
    <w:name w:val="docbody"/>
    <w:rsid w:val="004E6AD2"/>
  </w:style>
  <w:style w:type="character" w:customStyle="1" w:styleId="superscript">
    <w:name w:val="superscript"/>
    <w:rsid w:val="004E6AD2"/>
  </w:style>
  <w:style w:type="character" w:customStyle="1" w:styleId="citeChar2">
    <w:name w:val="cite Char"/>
    <w:locked/>
    <w:rsid w:val="004E6AD2"/>
    <w:rPr>
      <w:b/>
      <w:bCs w:val="0"/>
      <w:u w:val="single"/>
    </w:rPr>
  </w:style>
  <w:style w:type="character" w:customStyle="1" w:styleId="StyleUnderlineChar">
    <w:name w:val="Style Underline Char"/>
    <w:locked/>
    <w:rsid w:val="004E6AD2"/>
    <w:rPr>
      <w:u w:val="single"/>
    </w:rPr>
  </w:style>
  <w:style w:type="character" w:customStyle="1" w:styleId="CitesCharChar">
    <w:name w:val="Cites Char Char"/>
    <w:locked/>
    <w:rsid w:val="004E6AD2"/>
    <w:rPr>
      <w:b/>
      <w:bCs/>
    </w:rPr>
  </w:style>
  <w:style w:type="character" w:customStyle="1" w:styleId="bwxsm">
    <w:name w:val="b w xsm"/>
    <w:rsid w:val="004E6AD2"/>
  </w:style>
  <w:style w:type="character" w:customStyle="1" w:styleId="fstd">
    <w:name w:val="f std"/>
    <w:rsid w:val="004E6AD2"/>
  </w:style>
  <w:style w:type="character" w:customStyle="1" w:styleId="gl">
    <w:name w:val="gl"/>
    <w:rsid w:val="004E6AD2"/>
  </w:style>
  <w:style w:type="character" w:customStyle="1" w:styleId="heading2char2charchar1">
    <w:name w:val="heading2char2charchar1"/>
    <w:rsid w:val="004E6AD2"/>
  </w:style>
  <w:style w:type="character" w:customStyle="1" w:styleId="charchar60">
    <w:name w:val="charchar6"/>
    <w:rsid w:val="004E6AD2"/>
  </w:style>
  <w:style w:type="character" w:customStyle="1" w:styleId="bio1">
    <w:name w:val="bio1"/>
    <w:rsid w:val="004E6AD2"/>
    <w:rPr>
      <w:rFonts w:ascii="Arial" w:hAnsi="Arial" w:cs="Arial" w:hint="default"/>
      <w:i/>
      <w:iCs/>
      <w:color w:val="000000"/>
      <w:sz w:val="20"/>
      <w:szCs w:val="20"/>
    </w:rPr>
  </w:style>
  <w:style w:type="character" w:customStyle="1" w:styleId="cardCharCharCharCharCharChar">
    <w:name w:val="card Char Char Char Char Char Char"/>
    <w:rsid w:val="004E6AD2"/>
    <w:rPr>
      <w:sz w:val="24"/>
      <w:szCs w:val="24"/>
      <w:lang w:val="en-US" w:eastAsia="en-US" w:bidi="ar-SA"/>
    </w:rPr>
  </w:style>
  <w:style w:type="character" w:customStyle="1" w:styleId="Style24ptBoldUnderlineCenteredCharChar">
    <w:name w:val="Style 24 pt Bold Underline Centered Char Char"/>
    <w:rsid w:val="004E6AD2"/>
    <w:rPr>
      <w:b/>
      <w:bCs/>
      <w:sz w:val="48"/>
      <w:szCs w:val="24"/>
      <w:u w:val="single"/>
      <w:lang w:val="en-US" w:eastAsia="en-US" w:bidi="ar-SA"/>
    </w:rPr>
  </w:style>
  <w:style w:type="character" w:customStyle="1" w:styleId="TagCiteCharChar0">
    <w:name w:val="Tag / Cite Char Char"/>
    <w:rsid w:val="004E6AD2"/>
    <w:rPr>
      <w:b/>
      <w:bCs w:val="0"/>
      <w:color w:val="000000"/>
      <w:sz w:val="24"/>
      <w:szCs w:val="24"/>
      <w:lang w:val="en-US" w:eastAsia="en-US" w:bidi="ar-SA"/>
    </w:rPr>
  </w:style>
  <w:style w:type="character" w:customStyle="1" w:styleId="CardTextUnderlinedCharChar">
    <w:name w:val="Card Text Underlined Char Char"/>
    <w:rsid w:val="004E6AD2"/>
    <w:rPr>
      <w:rFonts w:ascii="Arial Narrow" w:hAnsi="Arial Narrow" w:hint="default"/>
      <w:szCs w:val="24"/>
      <w:u w:val="single"/>
      <w:lang w:val="en-US" w:eastAsia="en-US" w:bidi="ar-SA"/>
    </w:rPr>
  </w:style>
  <w:style w:type="character" w:customStyle="1" w:styleId="CardTagCharCharChar">
    <w:name w:val="Card Tag Char Char Char"/>
    <w:rsid w:val="004E6AD2"/>
    <w:rPr>
      <w:b/>
      <w:bCs w:val="0"/>
      <w:sz w:val="24"/>
      <w:szCs w:val="24"/>
      <w:lang w:val="en-US" w:eastAsia="en-US" w:bidi="ar-SA"/>
    </w:rPr>
  </w:style>
  <w:style w:type="character" w:customStyle="1" w:styleId="mainbody">
    <w:name w:val="mainbody"/>
    <w:rsid w:val="004E6AD2"/>
  </w:style>
  <w:style w:type="character" w:customStyle="1" w:styleId="UnderlineStyleChar2">
    <w:name w:val="Underline Style Char2"/>
    <w:rsid w:val="004E6AD2"/>
    <w:rPr>
      <w:rFonts w:ascii="Garamond" w:hAnsi="Garamond" w:hint="default"/>
      <w:sz w:val="22"/>
      <w:szCs w:val="24"/>
      <w:u w:val="single"/>
      <w:lang w:val="en-US" w:eastAsia="en-US" w:bidi="ar-SA"/>
    </w:rPr>
  </w:style>
  <w:style w:type="character" w:customStyle="1" w:styleId="Style1Char2">
    <w:name w:val="Style1 Char2"/>
    <w:rsid w:val="004E6AD2"/>
    <w:rPr>
      <w:szCs w:val="24"/>
    </w:rPr>
  </w:style>
  <w:style w:type="character" w:customStyle="1" w:styleId="t13">
    <w:name w:val="t13"/>
    <w:rsid w:val="004E6AD2"/>
  </w:style>
  <w:style w:type="character" w:customStyle="1" w:styleId="lead">
    <w:name w:val="lead"/>
    <w:rsid w:val="004E6AD2"/>
  </w:style>
  <w:style w:type="paragraph" w:customStyle="1" w:styleId="CardDownx1">
    <w:name w:val="CardDown x1"/>
    <w:basedOn w:val="Normal"/>
    <w:link w:val="CardDownx1Char"/>
    <w:rsid w:val="004E6AD2"/>
  </w:style>
  <w:style w:type="character" w:customStyle="1" w:styleId="CardDownx1Char">
    <w:name w:val="CardDown x1 Char"/>
    <w:link w:val="CardDownx1"/>
    <w:locked/>
    <w:rsid w:val="004E6AD2"/>
    <w:rPr>
      <w:rFonts w:ascii="Georgia" w:hAnsi="Georgia"/>
    </w:rPr>
  </w:style>
  <w:style w:type="character" w:customStyle="1" w:styleId="CharChar17">
    <w:name w:val="Char Char17"/>
    <w:locked/>
    <w:rsid w:val="004E6AD2"/>
    <w:rPr>
      <w:rFonts w:ascii="Arial" w:hAnsi="Arial" w:cs="Arial" w:hint="default"/>
      <w:b/>
      <w:bCs/>
      <w:sz w:val="26"/>
      <w:szCs w:val="26"/>
    </w:rPr>
  </w:style>
  <w:style w:type="character" w:customStyle="1" w:styleId="address">
    <w:name w:val="address"/>
    <w:rsid w:val="004E6AD2"/>
  </w:style>
  <w:style w:type="character" w:customStyle="1" w:styleId="ilspan">
    <w:name w:val="il_span"/>
    <w:rsid w:val="004E6AD2"/>
  </w:style>
  <w:style w:type="character" w:customStyle="1" w:styleId="articletitle1">
    <w:name w:val="articletitle1"/>
    <w:rsid w:val="004E6AD2"/>
    <w:rPr>
      <w:rFonts w:ascii="Times New Roman" w:hAnsi="Times New Roman" w:cs="Times New Roman" w:hint="default"/>
      <w:b/>
      <w:bCs/>
      <w:sz w:val="36"/>
      <w:szCs w:val="36"/>
    </w:rPr>
  </w:style>
  <w:style w:type="character" w:customStyle="1" w:styleId="leftidx1">
    <w:name w:val="leftidx1"/>
    <w:rsid w:val="004E6AD2"/>
    <w:rPr>
      <w:rFonts w:ascii="Verdana" w:hAnsi="Verdana" w:hint="default"/>
      <w:sz w:val="22"/>
      <w:szCs w:val="22"/>
    </w:rPr>
  </w:style>
  <w:style w:type="character" w:customStyle="1" w:styleId="blue1">
    <w:name w:val="blue1"/>
    <w:rsid w:val="004E6AD2"/>
    <w:rPr>
      <w:color w:val="0000FF"/>
    </w:rPr>
  </w:style>
  <w:style w:type="character" w:customStyle="1" w:styleId="author-link1">
    <w:name w:val="author-link1"/>
    <w:rsid w:val="004E6AD2"/>
    <w:rPr>
      <w:b w:val="0"/>
      <w:bCs w:val="0"/>
    </w:rPr>
  </w:style>
  <w:style w:type="character" w:customStyle="1" w:styleId="black1">
    <w:name w:val="black1"/>
    <w:rsid w:val="004E6AD2"/>
    <w:rPr>
      <w:color w:val="000000"/>
    </w:rPr>
  </w:style>
  <w:style w:type="character" w:customStyle="1" w:styleId="StyleunderlinedCharBold">
    <w:name w:val="Style underlined Char + Bold"/>
    <w:rsid w:val="004E6AD2"/>
    <w:rPr>
      <w:rFonts w:ascii="Times New Roman" w:hAnsi="Times New Roman" w:cs="Times New Roman" w:hint="default"/>
      <w:b/>
      <w:bCs/>
      <w:sz w:val="21"/>
      <w:szCs w:val="24"/>
      <w:u w:val="single"/>
    </w:rPr>
  </w:style>
  <w:style w:type="character" w:customStyle="1" w:styleId="ThickUnderlineCharChar">
    <w:name w:val="Thick Underline Char Char"/>
    <w:rsid w:val="004E6AD2"/>
    <w:rPr>
      <w:rFonts w:ascii="Calibri" w:eastAsia="Calibri" w:hAnsi="Calibri" w:hint="default"/>
    </w:rPr>
  </w:style>
  <w:style w:type="character" w:customStyle="1" w:styleId="CardUnderline">
    <w:name w:val="Card Underline"/>
    <w:rsid w:val="004E6AD2"/>
    <w:rPr>
      <w:rFonts w:ascii="Times New Roman" w:hAnsi="Times New Roman" w:cs="Times New Roman" w:hint="default"/>
      <w:sz w:val="20"/>
      <w:u w:val="single"/>
    </w:rPr>
  </w:style>
  <w:style w:type="character" w:customStyle="1" w:styleId="lingoregion">
    <w:name w:val="lingo_region"/>
    <w:rsid w:val="004E6AD2"/>
  </w:style>
  <w:style w:type="character" w:customStyle="1" w:styleId="cite0">
    <w:name w:val="%cite"/>
    <w:rsid w:val="004E6AD2"/>
    <w:rPr>
      <w:rFonts w:ascii="Times New Roman" w:hAnsi="Times New Roman" w:cs="Times New Roman" w:hint="default"/>
      <w:b/>
      <w:bCs w:val="0"/>
      <w:sz w:val="24"/>
    </w:rPr>
  </w:style>
  <w:style w:type="character" w:customStyle="1" w:styleId="Emphasis21">
    <w:name w:val="%Emphasis2"/>
    <w:rsid w:val="004E6AD2"/>
    <w:rPr>
      <w:rFonts w:ascii="Cooper Black" w:hAnsi="Cooper Black" w:hint="default"/>
      <w:iCs/>
      <w:u w:val="single"/>
    </w:rPr>
  </w:style>
  <w:style w:type="character" w:customStyle="1" w:styleId="bodycontentlink">
    <w:name w:val="bodycontentlink"/>
    <w:rsid w:val="004E6AD2"/>
  </w:style>
  <w:style w:type="character" w:customStyle="1" w:styleId="AAAcite">
    <w:name w:val="AAAcite"/>
    <w:rsid w:val="004E6AD2"/>
    <w:rPr>
      <w:rFonts w:ascii="Times New Roman" w:hAnsi="Times New Roman" w:cs="Times New Roman" w:hint="default"/>
      <w:b/>
      <w:bCs w:val="0"/>
      <w:sz w:val="24"/>
    </w:rPr>
  </w:style>
  <w:style w:type="character" w:customStyle="1" w:styleId="tmplheaderlink">
    <w:name w:val="tmplheaderlink"/>
    <w:rsid w:val="004E6AD2"/>
    <w:rPr>
      <w:rFonts w:ascii="Times New Roman" w:hAnsi="Times New Roman" w:cs="Times New Roman" w:hint="default"/>
    </w:rPr>
  </w:style>
  <w:style w:type="character" w:customStyle="1" w:styleId="UnderlinedEvidenceCharChar">
    <w:name w:val="Underlined Evidence Char Char"/>
    <w:rsid w:val="004E6AD2"/>
    <w:rPr>
      <w:rFonts w:ascii="Verdana" w:hAnsi="Verdana" w:hint="default"/>
      <w:sz w:val="21"/>
      <w:szCs w:val="21"/>
      <w:u w:val="thick"/>
      <w:lang w:val="en-US" w:eastAsia="en-US" w:bidi="ar-SA"/>
    </w:rPr>
  </w:style>
  <w:style w:type="character" w:customStyle="1" w:styleId="role">
    <w:name w:val="role"/>
    <w:rsid w:val="004E6AD2"/>
  </w:style>
  <w:style w:type="character" w:customStyle="1" w:styleId="pagination">
    <w:name w:val="pagination"/>
    <w:rsid w:val="004E6AD2"/>
  </w:style>
  <w:style w:type="character" w:customStyle="1" w:styleId="doi">
    <w:name w:val="doi"/>
    <w:rsid w:val="004E6AD2"/>
  </w:style>
  <w:style w:type="character" w:customStyle="1" w:styleId="bodycontents">
    <w:name w:val="bodycontents"/>
    <w:rsid w:val="004E6AD2"/>
  </w:style>
  <w:style w:type="character" w:customStyle="1" w:styleId="comma">
    <w:name w:val="comma"/>
    <w:rsid w:val="004E6AD2"/>
  </w:style>
  <w:style w:type="character" w:customStyle="1" w:styleId="pad5right">
    <w:name w:val="pad5right"/>
    <w:rsid w:val="004E6AD2"/>
  </w:style>
  <w:style w:type="character" w:customStyle="1" w:styleId="entry-date">
    <w:name w:val="entry-date"/>
    <w:rsid w:val="004E6AD2"/>
  </w:style>
  <w:style w:type="character" w:customStyle="1" w:styleId="desc">
    <w:name w:val="desc"/>
    <w:rsid w:val="004E6AD2"/>
  </w:style>
  <w:style w:type="character" w:customStyle="1" w:styleId="divider">
    <w:name w:val="divider"/>
    <w:rsid w:val="004E6AD2"/>
  </w:style>
  <w:style w:type="character" w:customStyle="1" w:styleId="blogdate">
    <w:name w:val="blogdate"/>
    <w:rsid w:val="004E6AD2"/>
  </w:style>
  <w:style w:type="character" w:customStyle="1" w:styleId="ticker">
    <w:name w:val="ticker"/>
    <w:rsid w:val="004E6AD2"/>
  </w:style>
  <w:style w:type="character" w:customStyle="1" w:styleId="posted">
    <w:name w:val="posted"/>
    <w:rsid w:val="004E6AD2"/>
  </w:style>
  <w:style w:type="character" w:customStyle="1" w:styleId="time">
    <w:name w:val="time"/>
    <w:rsid w:val="004E6AD2"/>
  </w:style>
  <w:style w:type="character" w:customStyle="1" w:styleId="dot">
    <w:name w:val="dot"/>
    <w:rsid w:val="004E6AD2"/>
  </w:style>
  <w:style w:type="character" w:customStyle="1" w:styleId="hn-date">
    <w:name w:val="hn-date"/>
    <w:rsid w:val="004E6AD2"/>
  </w:style>
  <w:style w:type="character" w:customStyle="1" w:styleId="location">
    <w:name w:val="location"/>
    <w:rsid w:val="004E6AD2"/>
  </w:style>
  <w:style w:type="character" w:customStyle="1" w:styleId="arial11">
    <w:name w:val="arial_11"/>
    <w:rsid w:val="004E6AD2"/>
  </w:style>
  <w:style w:type="character" w:customStyle="1" w:styleId="dropcap-letter">
    <w:name w:val="dropcap-letter"/>
    <w:rsid w:val="004E6AD2"/>
  </w:style>
  <w:style w:type="character" w:customStyle="1" w:styleId="offscreen">
    <w:name w:val="offscreen"/>
    <w:rsid w:val="004E6AD2"/>
  </w:style>
  <w:style w:type="character" w:customStyle="1" w:styleId="linked-in">
    <w:name w:val="linked-in"/>
    <w:rsid w:val="004E6AD2"/>
  </w:style>
  <w:style w:type="character" w:customStyle="1" w:styleId="in-widget">
    <w:name w:val="in-widget"/>
    <w:rsid w:val="004E6AD2"/>
  </w:style>
  <w:style w:type="character" w:customStyle="1" w:styleId="in-right">
    <w:name w:val="in-right"/>
    <w:rsid w:val="004E6AD2"/>
  </w:style>
  <w:style w:type="character" w:customStyle="1" w:styleId="tickerwrap">
    <w:name w:val="ticker_wrap"/>
    <w:rsid w:val="004E6AD2"/>
  </w:style>
  <w:style w:type="character" w:customStyle="1" w:styleId="divs">
    <w:name w:val="divs"/>
    <w:rsid w:val="004E6AD2"/>
  </w:style>
  <w:style w:type="character" w:customStyle="1" w:styleId="in-top">
    <w:name w:val="in-top"/>
    <w:rsid w:val="004E6AD2"/>
  </w:style>
  <w:style w:type="character" w:customStyle="1" w:styleId="article-date">
    <w:name w:val="article-date"/>
    <w:rsid w:val="004E6AD2"/>
  </w:style>
  <w:style w:type="character" w:customStyle="1" w:styleId="bodysubtoc">
    <w:name w:val="bodysubtoc"/>
    <w:rsid w:val="004E6AD2"/>
  </w:style>
  <w:style w:type="character" w:customStyle="1" w:styleId="lefttitlesmaller">
    <w:name w:val="lefttitlesmaller"/>
    <w:rsid w:val="004E6AD2"/>
  </w:style>
  <w:style w:type="character" w:customStyle="1" w:styleId="mb">
    <w:name w:val="mb"/>
    <w:rsid w:val="004E6AD2"/>
  </w:style>
  <w:style w:type="character" w:customStyle="1" w:styleId="field-content">
    <w:name w:val="field-content"/>
    <w:rsid w:val="004E6AD2"/>
  </w:style>
  <w:style w:type="character" w:customStyle="1" w:styleId="submitted-date">
    <w:name w:val="submitted-date"/>
    <w:rsid w:val="004E6AD2"/>
  </w:style>
  <w:style w:type="character" w:customStyle="1" w:styleId="submitted-time">
    <w:name w:val="submitted-time"/>
    <w:rsid w:val="004E6AD2"/>
  </w:style>
  <w:style w:type="character" w:customStyle="1" w:styleId="A2">
    <w:name w:val="A2"/>
    <w:uiPriority w:val="99"/>
    <w:rsid w:val="004E6AD2"/>
    <w:rPr>
      <w:rFonts w:ascii="Sabon LT Std" w:hAnsi="Sabon LT Std" w:cs="Sabon LT Std" w:hint="default"/>
      <w:color w:val="000000"/>
      <w:sz w:val="15"/>
      <w:szCs w:val="15"/>
    </w:rPr>
  </w:style>
  <w:style w:type="character" w:customStyle="1" w:styleId="searchword">
    <w:name w:val="searchword"/>
    <w:rsid w:val="004E6AD2"/>
  </w:style>
  <w:style w:type="character" w:customStyle="1" w:styleId="meta-prep">
    <w:name w:val="meta-prep"/>
    <w:rsid w:val="004E6AD2"/>
  </w:style>
  <w:style w:type="numbering" w:customStyle="1" w:styleId="1ai1">
    <w:name w:val="1 / a / i1"/>
    <w:rsid w:val="004E6AD2"/>
    <w:pPr>
      <w:numPr>
        <w:numId w:val="13"/>
      </w:numPr>
    </w:pPr>
  </w:style>
  <w:style w:type="numbering" w:styleId="1ai">
    <w:name w:val="Outline List 1"/>
    <w:basedOn w:val="NoList"/>
    <w:unhideWhenUsed/>
    <w:rsid w:val="004E6AD2"/>
    <w:pPr>
      <w:numPr>
        <w:numId w:val="14"/>
      </w:numPr>
    </w:pPr>
  </w:style>
  <w:style w:type="character" w:customStyle="1" w:styleId="FontStyle310">
    <w:name w:val="Font Style310"/>
    <w:uiPriority w:val="99"/>
    <w:rsid w:val="004E6AD2"/>
    <w:rPr>
      <w:rFonts w:ascii="Times New Roman" w:hAnsi="Times New Roman" w:cs="Times New Roman"/>
      <w:b/>
      <w:bCs/>
      <w:i/>
      <w:iCs/>
      <w:spacing w:val="-10"/>
      <w:sz w:val="18"/>
      <w:szCs w:val="18"/>
    </w:rPr>
  </w:style>
  <w:style w:type="character" w:customStyle="1" w:styleId="FontStyle329">
    <w:name w:val="Font Style329"/>
    <w:uiPriority w:val="99"/>
    <w:rsid w:val="004E6AD2"/>
    <w:rPr>
      <w:rFonts w:ascii="Times New Roman" w:hAnsi="Times New Roman" w:cs="Times New Roman"/>
      <w:b/>
      <w:bCs/>
      <w:spacing w:val="-10"/>
      <w:sz w:val="18"/>
      <w:szCs w:val="18"/>
    </w:rPr>
  </w:style>
  <w:style w:type="character" w:customStyle="1" w:styleId="FontStyle370">
    <w:name w:val="Font Style370"/>
    <w:uiPriority w:val="99"/>
    <w:rsid w:val="004E6AD2"/>
    <w:rPr>
      <w:rFonts w:ascii="Cambria" w:hAnsi="Cambria" w:cs="Cambria"/>
      <w:b/>
      <w:bCs/>
      <w:spacing w:val="-10"/>
      <w:sz w:val="18"/>
      <w:szCs w:val="18"/>
    </w:rPr>
  </w:style>
  <w:style w:type="character" w:customStyle="1" w:styleId="FontStyle302">
    <w:name w:val="Font Style302"/>
    <w:uiPriority w:val="99"/>
    <w:rsid w:val="004E6AD2"/>
    <w:rPr>
      <w:rFonts w:ascii="Times New Roman" w:hAnsi="Times New Roman" w:cs="Times New Roman"/>
      <w:b/>
      <w:bCs/>
      <w:sz w:val="22"/>
      <w:szCs w:val="22"/>
    </w:rPr>
  </w:style>
  <w:style w:type="character" w:customStyle="1" w:styleId="FontStyle347">
    <w:name w:val="Font Style347"/>
    <w:uiPriority w:val="99"/>
    <w:rsid w:val="004E6AD2"/>
    <w:rPr>
      <w:rFonts w:ascii="Times New Roman" w:hAnsi="Times New Roman" w:cs="Times New Roman"/>
      <w:b/>
      <w:bCs/>
      <w:spacing w:val="-10"/>
      <w:sz w:val="20"/>
      <w:szCs w:val="20"/>
    </w:rPr>
  </w:style>
  <w:style w:type="paragraph" w:customStyle="1" w:styleId="Style27">
    <w:name w:val="Style27"/>
    <w:basedOn w:val="Normal"/>
    <w:uiPriority w:val="99"/>
    <w:rsid w:val="004E6AD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E6AD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E6AD2"/>
    <w:rPr>
      <w:rFonts w:ascii="Times New Roman" w:hAnsi="Times New Roman" w:cs="Times New Roman"/>
      <w:spacing w:val="-10"/>
      <w:sz w:val="18"/>
      <w:szCs w:val="18"/>
    </w:rPr>
  </w:style>
  <w:style w:type="character" w:customStyle="1" w:styleId="FontStyle312">
    <w:name w:val="Font Style312"/>
    <w:uiPriority w:val="99"/>
    <w:rsid w:val="004E6AD2"/>
    <w:rPr>
      <w:rFonts w:ascii="Times New Roman" w:hAnsi="Times New Roman" w:cs="Times New Roman"/>
      <w:b/>
      <w:bCs/>
      <w:spacing w:val="-10"/>
      <w:sz w:val="16"/>
      <w:szCs w:val="16"/>
    </w:rPr>
  </w:style>
  <w:style w:type="character" w:customStyle="1" w:styleId="FontStyle346">
    <w:name w:val="Font Style346"/>
    <w:uiPriority w:val="99"/>
    <w:rsid w:val="004E6AD2"/>
    <w:rPr>
      <w:rFonts w:ascii="Times New Roman" w:hAnsi="Times New Roman" w:cs="Times New Roman"/>
      <w:b/>
      <w:bCs/>
      <w:spacing w:val="-10"/>
      <w:sz w:val="18"/>
      <w:szCs w:val="18"/>
    </w:rPr>
  </w:style>
  <w:style w:type="character" w:customStyle="1" w:styleId="FontStyle330">
    <w:name w:val="Font Style330"/>
    <w:uiPriority w:val="99"/>
    <w:rsid w:val="004E6AD2"/>
    <w:rPr>
      <w:rFonts w:ascii="Times New Roman" w:hAnsi="Times New Roman" w:cs="Times New Roman"/>
      <w:b/>
      <w:bCs/>
      <w:sz w:val="16"/>
      <w:szCs w:val="16"/>
    </w:rPr>
  </w:style>
  <w:style w:type="character" w:customStyle="1" w:styleId="FontStyle372">
    <w:name w:val="Font Style372"/>
    <w:uiPriority w:val="99"/>
    <w:rsid w:val="004E6AD2"/>
    <w:rPr>
      <w:rFonts w:ascii="Times New Roman" w:hAnsi="Times New Roman" w:cs="Times New Roman"/>
      <w:b/>
      <w:bCs/>
      <w:sz w:val="16"/>
      <w:szCs w:val="16"/>
    </w:rPr>
  </w:style>
  <w:style w:type="paragraph" w:customStyle="1" w:styleId="Style59">
    <w:name w:val="Style59"/>
    <w:basedOn w:val="Normal"/>
    <w:uiPriority w:val="99"/>
    <w:rsid w:val="004E6AD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E6AD2"/>
    <w:rPr>
      <w:rFonts w:ascii="Times New Roman" w:hAnsi="Times New Roman" w:cs="Times New Roman"/>
      <w:b/>
      <w:bCs/>
      <w:i/>
      <w:iCs/>
      <w:sz w:val="16"/>
      <w:szCs w:val="16"/>
    </w:rPr>
  </w:style>
  <w:style w:type="paragraph" w:customStyle="1" w:styleId="Style200">
    <w:name w:val="Style20"/>
    <w:basedOn w:val="Normal"/>
    <w:uiPriority w:val="99"/>
    <w:rsid w:val="004E6AD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E6AD2"/>
    <w:rPr>
      <w:rFonts w:ascii="Times New Roman" w:hAnsi="Times New Roman" w:cs="Times New Roman"/>
      <w:smallCaps/>
      <w:sz w:val="14"/>
      <w:szCs w:val="14"/>
    </w:rPr>
  </w:style>
  <w:style w:type="paragraph" w:customStyle="1" w:styleId="Style89">
    <w:name w:val="Style89"/>
    <w:basedOn w:val="Normal"/>
    <w:uiPriority w:val="99"/>
    <w:rsid w:val="004E6AD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E6AD2"/>
    <w:rPr>
      <w:rFonts w:ascii="Times New Roman" w:hAnsi="Times New Roman" w:cs="Times New Roman"/>
      <w:b/>
      <w:bCs/>
      <w:spacing w:val="-10"/>
      <w:sz w:val="22"/>
      <w:szCs w:val="22"/>
    </w:rPr>
  </w:style>
  <w:style w:type="character" w:customStyle="1" w:styleId="FontStyle320">
    <w:name w:val="Font Style320"/>
    <w:uiPriority w:val="99"/>
    <w:rsid w:val="004E6AD2"/>
    <w:rPr>
      <w:rFonts w:ascii="Times New Roman" w:hAnsi="Times New Roman" w:cs="Times New Roman"/>
      <w:b/>
      <w:bCs/>
      <w:spacing w:val="-10"/>
      <w:sz w:val="22"/>
      <w:szCs w:val="22"/>
    </w:rPr>
  </w:style>
  <w:style w:type="character" w:customStyle="1" w:styleId="FontStyle352">
    <w:name w:val="Font Style352"/>
    <w:uiPriority w:val="99"/>
    <w:rsid w:val="004E6AD2"/>
    <w:rPr>
      <w:rFonts w:ascii="Times New Roman" w:hAnsi="Times New Roman" w:cs="Times New Roman"/>
      <w:b/>
      <w:bCs/>
      <w:sz w:val="16"/>
      <w:szCs w:val="16"/>
    </w:rPr>
  </w:style>
  <w:style w:type="character" w:customStyle="1" w:styleId="FontStyle356">
    <w:name w:val="Font Style356"/>
    <w:uiPriority w:val="99"/>
    <w:rsid w:val="004E6AD2"/>
    <w:rPr>
      <w:rFonts w:ascii="Times New Roman" w:hAnsi="Times New Roman" w:cs="Times New Roman"/>
      <w:b/>
      <w:bCs/>
      <w:spacing w:val="-10"/>
      <w:sz w:val="22"/>
      <w:szCs w:val="22"/>
    </w:rPr>
  </w:style>
  <w:style w:type="character" w:customStyle="1" w:styleId="FontStyle298">
    <w:name w:val="Font Style298"/>
    <w:uiPriority w:val="99"/>
    <w:rsid w:val="004E6AD2"/>
    <w:rPr>
      <w:rFonts w:ascii="Times New Roman" w:hAnsi="Times New Roman" w:cs="Times New Roman"/>
      <w:sz w:val="18"/>
      <w:szCs w:val="18"/>
    </w:rPr>
  </w:style>
  <w:style w:type="character" w:customStyle="1" w:styleId="FontStyle311">
    <w:name w:val="Font Style311"/>
    <w:uiPriority w:val="99"/>
    <w:rsid w:val="004E6AD2"/>
    <w:rPr>
      <w:rFonts w:ascii="Times New Roman" w:hAnsi="Times New Roman" w:cs="Times New Roman"/>
      <w:b/>
      <w:bCs/>
      <w:spacing w:val="-10"/>
      <w:sz w:val="18"/>
      <w:szCs w:val="18"/>
    </w:rPr>
  </w:style>
  <w:style w:type="character" w:customStyle="1" w:styleId="FontStyle332">
    <w:name w:val="Font Style332"/>
    <w:uiPriority w:val="99"/>
    <w:rsid w:val="004E6AD2"/>
    <w:rPr>
      <w:rFonts w:ascii="Times New Roman" w:hAnsi="Times New Roman" w:cs="Times New Roman"/>
      <w:b/>
      <w:bCs/>
      <w:i/>
      <w:iCs/>
      <w:spacing w:val="-10"/>
      <w:sz w:val="20"/>
      <w:szCs w:val="20"/>
    </w:rPr>
  </w:style>
  <w:style w:type="character" w:customStyle="1" w:styleId="FontStyle371">
    <w:name w:val="Font Style371"/>
    <w:uiPriority w:val="99"/>
    <w:rsid w:val="004E6AD2"/>
    <w:rPr>
      <w:rFonts w:ascii="Times New Roman" w:hAnsi="Times New Roman" w:cs="Times New Roman"/>
      <w:sz w:val="16"/>
      <w:szCs w:val="16"/>
    </w:rPr>
  </w:style>
  <w:style w:type="character" w:customStyle="1" w:styleId="FontStyle350">
    <w:name w:val="Font Style350"/>
    <w:uiPriority w:val="99"/>
    <w:rsid w:val="004E6AD2"/>
    <w:rPr>
      <w:rFonts w:ascii="Times New Roman" w:hAnsi="Times New Roman" w:cs="Times New Roman"/>
      <w:b/>
      <w:bCs/>
      <w:i/>
      <w:iCs/>
      <w:sz w:val="20"/>
      <w:szCs w:val="20"/>
    </w:rPr>
  </w:style>
  <w:style w:type="paragraph" w:customStyle="1" w:styleId="Style8">
    <w:name w:val="Style8"/>
    <w:basedOn w:val="Normal"/>
    <w:uiPriority w:val="99"/>
    <w:rsid w:val="004E6AD2"/>
    <w:pPr>
      <w:widowControl w:val="0"/>
      <w:autoSpaceDE w:val="0"/>
      <w:autoSpaceDN w:val="0"/>
      <w:adjustRightInd w:val="0"/>
    </w:pPr>
    <w:rPr>
      <w:rFonts w:eastAsia="Times New Roman"/>
      <w:sz w:val="24"/>
    </w:rPr>
  </w:style>
  <w:style w:type="paragraph" w:customStyle="1" w:styleId="Style5">
    <w:name w:val="Style5"/>
    <w:basedOn w:val="Normal"/>
    <w:uiPriority w:val="99"/>
    <w:rsid w:val="004E6AD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E6AD2"/>
    <w:pPr>
      <w:widowControl w:val="0"/>
      <w:autoSpaceDE w:val="0"/>
      <w:autoSpaceDN w:val="0"/>
      <w:adjustRightInd w:val="0"/>
    </w:pPr>
    <w:rPr>
      <w:rFonts w:eastAsia="Times New Roman"/>
      <w:sz w:val="24"/>
    </w:rPr>
  </w:style>
  <w:style w:type="character" w:customStyle="1" w:styleId="FontStyle351">
    <w:name w:val="Font Style351"/>
    <w:uiPriority w:val="99"/>
    <w:rsid w:val="004E6AD2"/>
    <w:rPr>
      <w:rFonts w:ascii="Times New Roman" w:hAnsi="Times New Roman" w:cs="Times New Roman"/>
      <w:b/>
      <w:bCs/>
      <w:sz w:val="22"/>
      <w:szCs w:val="22"/>
    </w:rPr>
  </w:style>
  <w:style w:type="paragraph" w:customStyle="1" w:styleId="Style10">
    <w:name w:val="Style10"/>
    <w:basedOn w:val="Normal"/>
    <w:uiPriority w:val="99"/>
    <w:rsid w:val="004E6AD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E6AD2"/>
    <w:pPr>
      <w:widowControl w:val="0"/>
      <w:autoSpaceDE w:val="0"/>
      <w:autoSpaceDN w:val="0"/>
      <w:adjustRightInd w:val="0"/>
      <w:jc w:val="both"/>
    </w:pPr>
    <w:rPr>
      <w:rFonts w:eastAsia="Times New Roman"/>
      <w:sz w:val="24"/>
    </w:rPr>
  </w:style>
  <w:style w:type="character" w:customStyle="1" w:styleId="FontStyle369">
    <w:name w:val="Font Style369"/>
    <w:uiPriority w:val="99"/>
    <w:rsid w:val="004E6AD2"/>
    <w:rPr>
      <w:rFonts w:ascii="Times New Roman" w:hAnsi="Times New Roman" w:cs="Times New Roman"/>
      <w:b/>
      <w:bCs/>
      <w:spacing w:val="-10"/>
      <w:sz w:val="20"/>
      <w:szCs w:val="20"/>
    </w:rPr>
  </w:style>
  <w:style w:type="character" w:customStyle="1" w:styleId="FontStyle357">
    <w:name w:val="Font Style357"/>
    <w:uiPriority w:val="99"/>
    <w:rsid w:val="004E6AD2"/>
    <w:rPr>
      <w:rFonts w:ascii="Times New Roman" w:hAnsi="Times New Roman" w:cs="Times New Roman"/>
      <w:b/>
      <w:bCs/>
      <w:spacing w:val="-10"/>
      <w:sz w:val="22"/>
      <w:szCs w:val="22"/>
    </w:rPr>
  </w:style>
  <w:style w:type="paragraph" w:customStyle="1" w:styleId="Style67">
    <w:name w:val="Style67"/>
    <w:basedOn w:val="Normal"/>
    <w:uiPriority w:val="99"/>
    <w:rsid w:val="004E6AD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E6AD2"/>
    <w:rPr>
      <w:rFonts w:ascii="Times New Roman" w:hAnsi="Times New Roman" w:cs="Times New Roman"/>
      <w:sz w:val="20"/>
      <w:szCs w:val="20"/>
    </w:rPr>
  </w:style>
  <w:style w:type="character" w:customStyle="1" w:styleId="FontStyle374">
    <w:name w:val="Font Style374"/>
    <w:uiPriority w:val="99"/>
    <w:rsid w:val="004E6AD2"/>
    <w:rPr>
      <w:rFonts w:ascii="Times New Roman" w:hAnsi="Times New Roman" w:cs="Times New Roman"/>
      <w:b/>
      <w:bCs/>
      <w:spacing w:val="-10"/>
      <w:sz w:val="22"/>
      <w:szCs w:val="22"/>
    </w:rPr>
  </w:style>
  <w:style w:type="paragraph" w:customStyle="1" w:styleId="Style30">
    <w:name w:val="Style30"/>
    <w:basedOn w:val="Normal"/>
    <w:uiPriority w:val="99"/>
    <w:rsid w:val="004E6AD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E6AD2"/>
    <w:rPr>
      <w:rFonts w:ascii="Times New Roman" w:hAnsi="Times New Roman" w:cs="Times New Roman"/>
      <w:smallCaps/>
      <w:sz w:val="16"/>
      <w:szCs w:val="16"/>
    </w:rPr>
  </w:style>
  <w:style w:type="paragraph" w:customStyle="1" w:styleId="Style93">
    <w:name w:val="Style93"/>
    <w:basedOn w:val="Normal"/>
    <w:uiPriority w:val="99"/>
    <w:rsid w:val="004E6AD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E6AD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E6AD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E6AD2"/>
    <w:rPr>
      <w:u w:val="single"/>
    </w:rPr>
  </w:style>
  <w:style w:type="character" w:customStyle="1" w:styleId="SmalltextCharCharCharChar0">
    <w:name w:val="Small text Char Char Char Char"/>
    <w:rsid w:val="004E6AD2"/>
    <w:rPr>
      <w:sz w:val="16"/>
      <w:szCs w:val="24"/>
      <w:lang w:val="en-US" w:eastAsia="en-US" w:bidi="ar-SA"/>
    </w:rPr>
  </w:style>
  <w:style w:type="paragraph" w:customStyle="1" w:styleId="boldcitation">
    <w:name w:val="bold citation"/>
    <w:basedOn w:val="Normal"/>
    <w:rsid w:val="004E6AD2"/>
    <w:rPr>
      <w:rFonts w:ascii="Arial" w:eastAsia="Times New Roman" w:hAnsi="Arial"/>
      <w:b/>
      <w:sz w:val="28"/>
      <w:u w:val="thick"/>
    </w:rPr>
  </w:style>
  <w:style w:type="character" w:customStyle="1" w:styleId="underlinecardChar">
    <w:name w:val="underline card Char"/>
    <w:rsid w:val="004E6AD2"/>
    <w:rPr>
      <w:rFonts w:ascii="Arial" w:hAnsi="Arial"/>
      <w:noProof w:val="0"/>
      <w:sz w:val="18"/>
      <w:szCs w:val="24"/>
      <w:u w:val="single"/>
      <w:lang w:val="en-US" w:eastAsia="en-US" w:bidi="ar-SA"/>
    </w:rPr>
  </w:style>
  <w:style w:type="character" w:customStyle="1" w:styleId="CardsCharCharChar">
    <w:name w:val="Cards Char Char Char"/>
    <w:rsid w:val="004E6AD2"/>
    <w:rPr>
      <w:szCs w:val="24"/>
      <w:lang w:val="en-US" w:eastAsia="en-US" w:bidi="ar-SA"/>
    </w:rPr>
  </w:style>
  <w:style w:type="character" w:customStyle="1" w:styleId="HiddenBlockHeaderChar">
    <w:name w:val="Hidden Block Header Char"/>
    <w:link w:val="HiddenBlockHeader"/>
    <w:rsid w:val="004E6AD2"/>
    <w:rPr>
      <w:rFonts w:ascii="Times New Roman" w:eastAsia="Times New Roman" w:hAnsi="Times New Roman" w:cs="Courier New"/>
      <w:b/>
      <w:bCs/>
      <w:sz w:val="28"/>
    </w:rPr>
  </w:style>
  <w:style w:type="paragraph" w:customStyle="1" w:styleId="NothingCharChar">
    <w:name w:val="Nothing Char Char"/>
    <w:link w:val="NothingCharCharChar"/>
    <w:rsid w:val="004E6AD2"/>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4E6AD2"/>
    <w:rPr>
      <w:rFonts w:ascii="Times New Roman" w:eastAsia="MS Mincho" w:hAnsi="Times New Roman" w:cs="Times New Roman"/>
      <w:sz w:val="24"/>
      <w:szCs w:val="24"/>
    </w:rPr>
  </w:style>
  <w:style w:type="character" w:customStyle="1" w:styleId="CardsCharChar">
    <w:name w:val="Cards Char Char"/>
    <w:rsid w:val="004E6AD2"/>
    <w:rPr>
      <w:szCs w:val="24"/>
      <w:lang w:val="en-US" w:eastAsia="en-US" w:bidi="ar-SA"/>
    </w:rPr>
  </w:style>
  <w:style w:type="character" w:customStyle="1" w:styleId="CardsCharCharCharChar">
    <w:name w:val="Cards Char Char Char Char"/>
    <w:rsid w:val="004E6AD2"/>
    <w:rPr>
      <w:szCs w:val="24"/>
      <w:lang w:val="en-US" w:eastAsia="en-US" w:bidi="ar-SA"/>
    </w:rPr>
  </w:style>
  <w:style w:type="character" w:customStyle="1" w:styleId="BlockHeadingsCharChar">
    <w:name w:val="Block Headings Char Char"/>
    <w:rsid w:val="004E6AD2"/>
    <w:rPr>
      <w:b/>
      <w:sz w:val="36"/>
      <w:szCs w:val="24"/>
      <w:u w:val="single"/>
      <w:lang w:val="en-US" w:eastAsia="en-US" w:bidi="ar-SA"/>
    </w:rPr>
  </w:style>
  <w:style w:type="character" w:customStyle="1" w:styleId="NothingChar1">
    <w:name w:val="Nothing Char1"/>
    <w:rsid w:val="004E6AD2"/>
    <w:rPr>
      <w:szCs w:val="24"/>
      <w:lang w:val="en-US" w:eastAsia="en-US" w:bidi="ar-SA"/>
    </w:rPr>
  </w:style>
  <w:style w:type="paragraph" w:customStyle="1" w:styleId="bloctitles">
    <w:name w:val="bloc titles"/>
    <w:basedOn w:val="Heading1"/>
    <w:next w:val="Normal"/>
    <w:link w:val="bloctitlesChar"/>
    <w:autoRedefine/>
    <w:rsid w:val="004E6AD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4E6AD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4E6AD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4E6AD2"/>
  </w:style>
  <w:style w:type="character" w:customStyle="1" w:styleId="RegularChar">
    <w:name w:val="Regular Char"/>
    <w:link w:val="Regular"/>
    <w:rsid w:val="004E6AD2"/>
    <w:rPr>
      <w:rFonts w:ascii="Garamond" w:eastAsia="Times New Roman" w:hAnsi="Garamond" w:cs="Arial"/>
      <w:bCs/>
      <w:kern w:val="20"/>
      <w:sz w:val="20"/>
      <w:szCs w:val="32"/>
    </w:rPr>
  </w:style>
  <w:style w:type="character" w:customStyle="1" w:styleId="StyleTimesNewRoman">
    <w:name w:val="Style Times New Roman"/>
    <w:rsid w:val="004E6AD2"/>
    <w:rPr>
      <w:rFonts w:ascii="Garamond" w:hAnsi="Garamond"/>
    </w:rPr>
  </w:style>
  <w:style w:type="paragraph" w:customStyle="1" w:styleId="INDENTEDPARAGRAPH">
    <w:name w:val="INDENTED PARAGRAPH"/>
    <w:rsid w:val="004E6AD2"/>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E6AD2"/>
    <w:rPr>
      <w:rFonts w:cs="Arial"/>
      <w:bCs/>
      <w:caps/>
      <w:color w:val="FFFFFF"/>
      <w:sz w:val="2"/>
      <w:szCs w:val="2"/>
      <w:lang w:val="en-US" w:eastAsia="en-US" w:bidi="ar-SA"/>
    </w:rPr>
  </w:style>
  <w:style w:type="paragraph" w:customStyle="1" w:styleId="Numbering">
    <w:name w:val="Numbering"/>
    <w:basedOn w:val="Normal"/>
    <w:next w:val="Normal"/>
    <w:rsid w:val="004E6AD2"/>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rsid w:val="004E6AD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paragraph" w:customStyle="1" w:styleId="PageHeader">
    <w:name w:val="Page Header"/>
    <w:basedOn w:val="Normal"/>
    <w:rsid w:val="004E6AD2"/>
    <w:pPr>
      <w:widowControl w:val="0"/>
      <w:numPr>
        <w:numId w:val="22"/>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E6AD2"/>
    <w:pPr>
      <w:numPr>
        <w:numId w:val="17"/>
      </w:numPr>
    </w:pPr>
  </w:style>
  <w:style w:type="paragraph" w:customStyle="1" w:styleId="Lettering">
    <w:name w:val="Lettering"/>
    <w:basedOn w:val="Numbering"/>
    <w:next w:val="Normal"/>
    <w:rsid w:val="004E6AD2"/>
    <w:pPr>
      <w:numPr>
        <w:numId w:val="15"/>
      </w:numPr>
    </w:pPr>
    <w:rPr>
      <w:szCs w:val="22"/>
    </w:rPr>
  </w:style>
  <w:style w:type="paragraph" w:customStyle="1" w:styleId="FileName">
    <w:name w:val="File Name"/>
    <w:basedOn w:val="Normal"/>
    <w:next w:val="Normal"/>
    <w:rsid w:val="004E6AD2"/>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E6AD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E6AD2"/>
    <w:pPr>
      <w:numPr>
        <w:numId w:val="18"/>
      </w:numPr>
      <w:tabs>
        <w:tab w:val="num" w:pos="360"/>
      </w:tabs>
      <w:ind w:left="360"/>
    </w:pPr>
  </w:style>
  <w:style w:type="paragraph" w:customStyle="1" w:styleId="CardContinued1">
    <w:name w:val="Card Continued 1"/>
    <w:basedOn w:val="Normal"/>
    <w:next w:val="Normal"/>
    <w:rsid w:val="004E6AD2"/>
    <w:pPr>
      <w:widowControl w:val="0"/>
      <w:numPr>
        <w:numId w:val="21"/>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E6AD2"/>
    <w:pPr>
      <w:numPr>
        <w:numId w:val="0"/>
      </w:numPr>
      <w:spacing w:before="0" w:after="120"/>
      <w:jc w:val="left"/>
    </w:pPr>
  </w:style>
  <w:style w:type="paragraph" w:customStyle="1" w:styleId="Clearformatting0">
    <w:name w:val="Clear formatting"/>
    <w:basedOn w:val="Normal"/>
    <w:rsid w:val="004E6AD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E6AD2"/>
  </w:style>
  <w:style w:type="paragraph" w:customStyle="1" w:styleId="SmallCardText">
    <w:name w:val="Small Card Text"/>
    <w:rsid w:val="004E6AD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E6AD2"/>
    <w:rPr>
      <w:sz w:val="16"/>
      <w:szCs w:val="16"/>
      <w:lang w:val="en-US" w:eastAsia="en-US" w:bidi="ar-SA"/>
    </w:rPr>
  </w:style>
  <w:style w:type="paragraph" w:customStyle="1" w:styleId="TAGFONT">
    <w:name w:val="TAG FONT"/>
    <w:basedOn w:val="Normal"/>
    <w:autoRedefine/>
    <w:rsid w:val="004E6AD2"/>
    <w:rPr>
      <w:rFonts w:eastAsia="Times New Roman"/>
      <w:sz w:val="24"/>
    </w:rPr>
  </w:style>
  <w:style w:type="character" w:customStyle="1" w:styleId="mainarttxt">
    <w:name w:val="mainarttxt"/>
    <w:basedOn w:val="DefaultParagraphFont"/>
    <w:rsid w:val="004E6AD2"/>
  </w:style>
  <w:style w:type="paragraph" w:customStyle="1" w:styleId="TagChar1CharCharCharChar">
    <w:name w:val="Tag Char1 Char Char Char Char"/>
    <w:basedOn w:val="Normal"/>
    <w:rsid w:val="004E6AD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E6AD2"/>
    <w:rPr>
      <w:sz w:val="20"/>
    </w:rPr>
  </w:style>
  <w:style w:type="character" w:customStyle="1" w:styleId="highlightChar">
    <w:name w:val="highlight Char"/>
    <w:rsid w:val="004E6AD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E6AD2"/>
    <w:rPr>
      <w:rFonts w:eastAsia="Batang" w:cs="Arial"/>
      <w:b/>
      <w:bCs/>
      <w:iCs/>
      <w:sz w:val="24"/>
      <w:szCs w:val="28"/>
      <w:lang w:val="en-US" w:eastAsia="en-US" w:bidi="ar-SA"/>
    </w:rPr>
  </w:style>
  <w:style w:type="paragraph" w:customStyle="1" w:styleId="formfldssel">
    <w:name w:val="formfldssel"/>
    <w:basedOn w:val="Normal"/>
    <w:rsid w:val="004E6AD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E6AD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E6AD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E6AD2"/>
  </w:style>
  <w:style w:type="character" w:customStyle="1" w:styleId="StyleCardTextUnderline3Char">
    <w:name w:val="Style Card Text + Underline3 Char"/>
    <w:rsid w:val="004E6AD2"/>
    <w:rPr>
      <w:rFonts w:eastAsia="SimSun"/>
      <w:szCs w:val="24"/>
      <w:u w:val="thick"/>
      <w:lang w:val="en-US" w:eastAsia="zh-CN" w:bidi="ar-SA"/>
    </w:rPr>
  </w:style>
  <w:style w:type="character" w:customStyle="1" w:styleId="BoldandUnderlineChar1Char2CharChar">
    <w:name w:val="Bold and Underline Char1 Char2 Char Char"/>
    <w:rsid w:val="004E6AD2"/>
    <w:rPr>
      <w:b/>
      <w:noProof w:val="0"/>
      <w:szCs w:val="24"/>
      <w:u w:val="single"/>
      <w:lang w:val="en-US" w:eastAsia="en-US" w:bidi="ar-SA"/>
    </w:rPr>
  </w:style>
  <w:style w:type="character" w:customStyle="1" w:styleId="UnderlineChar1Char1">
    <w:name w:val="Underline Char1 Char1"/>
    <w:rsid w:val="004E6AD2"/>
    <w:rPr>
      <w:noProof w:val="0"/>
      <w:szCs w:val="24"/>
      <w:u w:val="single"/>
      <w:lang w:val="en-US" w:eastAsia="en-US" w:bidi="ar-SA"/>
    </w:rPr>
  </w:style>
  <w:style w:type="paragraph" w:customStyle="1" w:styleId="Underlinestyle1">
    <w:name w:val="Underlinestyle"/>
    <w:basedOn w:val="Normal"/>
    <w:rsid w:val="004E6AD2"/>
    <w:pPr>
      <w:tabs>
        <w:tab w:val="left" w:pos="720"/>
      </w:tabs>
      <w:ind w:left="720"/>
    </w:pPr>
    <w:rPr>
      <w:rFonts w:eastAsia="Times New Roman"/>
      <w:szCs w:val="20"/>
      <w:u w:val="single"/>
    </w:rPr>
  </w:style>
  <w:style w:type="character" w:customStyle="1" w:styleId="featurecontentgray1">
    <w:name w:val="featurecontentgray1"/>
    <w:rsid w:val="004E6AD2"/>
    <w:rPr>
      <w:rFonts w:ascii="Arial" w:hAnsi="Arial" w:cs="Arial" w:hint="default"/>
      <w:color w:val="666666"/>
    </w:rPr>
  </w:style>
  <w:style w:type="character" w:customStyle="1" w:styleId="CardCharCharChar0">
    <w:name w:val="Card Char Char Char"/>
    <w:rsid w:val="004E6AD2"/>
    <w:rPr>
      <w:rFonts w:ascii="Book Antiqua" w:hAnsi="Book Antiqua"/>
      <w:szCs w:val="24"/>
      <w:lang w:val="en-US" w:eastAsia="en-US" w:bidi="ar-SA"/>
    </w:rPr>
  </w:style>
  <w:style w:type="character" w:customStyle="1" w:styleId="big1">
    <w:name w:val="big1"/>
    <w:rsid w:val="004E6AD2"/>
    <w:rPr>
      <w:sz w:val="28"/>
      <w:szCs w:val="28"/>
    </w:rPr>
  </w:style>
  <w:style w:type="character" w:customStyle="1" w:styleId="prodgeneral">
    <w:name w:val="prodgeneral"/>
    <w:basedOn w:val="DefaultParagraphFont"/>
    <w:rsid w:val="004E6AD2"/>
  </w:style>
  <w:style w:type="character" w:customStyle="1" w:styleId="StyleUnderlineChar0">
    <w:name w:val="Style Underline + Char"/>
    <w:rsid w:val="004E6AD2"/>
    <w:rPr>
      <w:rFonts w:eastAsia="SimSun" w:cs="Arial"/>
      <w:b/>
      <w:bCs/>
      <w:iCs/>
      <w:caps/>
      <w:sz w:val="24"/>
      <w:szCs w:val="24"/>
      <w:u w:val="single"/>
      <w:lang w:val="en-US" w:eastAsia="en-US" w:bidi="ar-SA"/>
    </w:rPr>
  </w:style>
  <w:style w:type="character" w:customStyle="1" w:styleId="StyleciteChar">
    <w:name w:val="Style cite + Char"/>
    <w:basedOn w:val="citeChar2"/>
    <w:rsid w:val="004E6AD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E6AD2"/>
    <w:rPr>
      <w:rFonts w:eastAsia="Times New Roman"/>
      <w:b/>
      <w:sz w:val="24"/>
    </w:rPr>
  </w:style>
  <w:style w:type="paragraph" w:customStyle="1" w:styleId="RepeatHeader">
    <w:name w:val="Repeat Header"/>
    <w:basedOn w:val="HeaderDebate"/>
    <w:rsid w:val="004E6AD2"/>
    <w:pPr>
      <w:outlineLvl w:val="1"/>
    </w:pPr>
    <w:rPr>
      <w:szCs w:val="48"/>
    </w:rPr>
  </w:style>
  <w:style w:type="character" w:customStyle="1" w:styleId="sectiontitle">
    <w:name w:val="sectiontitle"/>
    <w:basedOn w:val="DefaultParagraphFont"/>
    <w:rsid w:val="004E6AD2"/>
  </w:style>
  <w:style w:type="character" w:customStyle="1" w:styleId="sectionsubtitle">
    <w:name w:val="sectionsubtitle"/>
    <w:basedOn w:val="DefaultParagraphFont"/>
    <w:rsid w:val="004E6AD2"/>
  </w:style>
  <w:style w:type="character" w:customStyle="1" w:styleId="copyright">
    <w:name w:val="copyright"/>
    <w:basedOn w:val="DefaultParagraphFont"/>
    <w:rsid w:val="004E6AD2"/>
  </w:style>
  <w:style w:type="character" w:customStyle="1" w:styleId="EvidenceTag">
    <w:name w:val="Evidence Tag"/>
    <w:rsid w:val="004E6AD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E6AD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E6AD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E6AD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E6AD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E6AD2"/>
    <w:rPr>
      <w:rFonts w:eastAsia="Times New Roman"/>
      <w:sz w:val="16"/>
    </w:rPr>
  </w:style>
  <w:style w:type="paragraph" w:customStyle="1" w:styleId="citationunderline">
    <w:name w:val="citation/underline"/>
    <w:autoRedefine/>
    <w:rsid w:val="004E6AD2"/>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E6AD2"/>
  </w:style>
  <w:style w:type="character" w:customStyle="1" w:styleId="inside-head1">
    <w:name w:val="inside-head1"/>
    <w:rsid w:val="004E6AD2"/>
    <w:rPr>
      <w:rFonts w:ascii="Arial" w:hAnsi="Arial" w:cs="Arial" w:hint="default"/>
      <w:b/>
      <w:bCs/>
      <w:color w:val="000000"/>
      <w:spacing w:val="-15"/>
      <w:sz w:val="45"/>
      <w:szCs w:val="45"/>
    </w:rPr>
  </w:style>
  <w:style w:type="character" w:customStyle="1" w:styleId="datestamp1">
    <w:name w:val="datestamp1"/>
    <w:rsid w:val="004E6AD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E6AD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E6AD2"/>
  </w:style>
  <w:style w:type="paragraph" w:customStyle="1" w:styleId="links1">
    <w:name w:val="links1"/>
    <w:basedOn w:val="Normal"/>
    <w:rsid w:val="004E6AD2"/>
    <w:pPr>
      <w:spacing w:before="100" w:beforeAutospacing="1" w:after="100" w:afterAutospacing="1"/>
    </w:pPr>
    <w:rPr>
      <w:rFonts w:eastAsia="Times New Roman"/>
      <w:color w:val="FFFFFF"/>
      <w:sz w:val="16"/>
      <w:szCs w:val="16"/>
    </w:rPr>
  </w:style>
  <w:style w:type="paragraph" w:customStyle="1" w:styleId="endtext">
    <w:name w:val="endtext"/>
    <w:basedOn w:val="Normal"/>
    <w:rsid w:val="004E6AD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E6AD2"/>
    <w:rPr>
      <w:rFonts w:ascii="Verdana" w:hAnsi="Verdana" w:hint="default"/>
      <w:b/>
      <w:bCs/>
      <w:sz w:val="32"/>
      <w:szCs w:val="32"/>
    </w:rPr>
  </w:style>
  <w:style w:type="character" w:customStyle="1" w:styleId="storydeck31">
    <w:name w:val="storydeck31"/>
    <w:rsid w:val="004E6AD2"/>
    <w:rPr>
      <w:rFonts w:ascii="Verdana" w:hAnsi="Verdana" w:hint="default"/>
      <w:i w:val="0"/>
      <w:iCs w:val="0"/>
      <w:sz w:val="21"/>
      <w:szCs w:val="21"/>
    </w:rPr>
  </w:style>
  <w:style w:type="character" w:customStyle="1" w:styleId="subtitle10">
    <w:name w:val="subtitle1"/>
    <w:rsid w:val="004E6AD2"/>
    <w:rPr>
      <w:rFonts w:ascii="Verdana" w:hAnsi="Verdana" w:hint="default"/>
      <w:b w:val="0"/>
      <w:bCs w:val="0"/>
      <w:vanish w:val="0"/>
      <w:webHidden w:val="0"/>
      <w:color w:val="484848"/>
      <w:sz w:val="14"/>
      <w:szCs w:val="14"/>
      <w:specVanish w:val="0"/>
    </w:rPr>
  </w:style>
  <w:style w:type="paragraph" w:customStyle="1" w:styleId="g">
    <w:name w:val="g"/>
    <w:basedOn w:val="Normal"/>
    <w:rsid w:val="004E6AD2"/>
    <w:pPr>
      <w:spacing w:before="240" w:after="240"/>
    </w:pPr>
    <w:rPr>
      <w:rFonts w:eastAsia="Times New Roman"/>
      <w:sz w:val="24"/>
    </w:rPr>
  </w:style>
  <w:style w:type="character" w:customStyle="1" w:styleId="clsbiolink">
    <w:name w:val="clsbiolink"/>
    <w:basedOn w:val="DefaultParagraphFont"/>
    <w:rsid w:val="004E6AD2"/>
  </w:style>
  <w:style w:type="character" w:customStyle="1" w:styleId="clssmaller">
    <w:name w:val="clssmaller"/>
    <w:basedOn w:val="DefaultParagraphFont"/>
    <w:rsid w:val="004E6AD2"/>
  </w:style>
  <w:style w:type="character" w:customStyle="1" w:styleId="sm1">
    <w:name w:val="sm1"/>
    <w:rsid w:val="004E6AD2"/>
    <w:rPr>
      <w:rFonts w:ascii="Verdana" w:hAnsi="Verdana" w:hint="default"/>
      <w:i w:val="0"/>
      <w:iCs w:val="0"/>
      <w:smallCaps w:val="0"/>
      <w:color w:val="000000"/>
      <w:sz w:val="17"/>
      <w:szCs w:val="17"/>
    </w:rPr>
  </w:style>
  <w:style w:type="character" w:customStyle="1" w:styleId="noindentChar">
    <w:name w:val="noindent Char"/>
    <w:rsid w:val="004E6AD2"/>
    <w:rPr>
      <w:rFonts w:ascii="Arial" w:hAnsi="Arial" w:cs="Arial"/>
      <w:sz w:val="24"/>
      <w:szCs w:val="24"/>
      <w:lang w:val="en-US" w:eastAsia="en-US" w:bidi="ar-SA"/>
    </w:rPr>
  </w:style>
  <w:style w:type="character" w:customStyle="1" w:styleId="SmallChar1">
    <w:name w:val="Small Char1"/>
    <w:rsid w:val="004E6AD2"/>
    <w:rPr>
      <w:sz w:val="16"/>
      <w:szCs w:val="24"/>
      <w:lang w:val="en-US" w:eastAsia="en-US" w:bidi="ar-SA"/>
    </w:rPr>
  </w:style>
  <w:style w:type="character" w:customStyle="1" w:styleId="fullcite0">
    <w:name w:val="fullcite"/>
    <w:basedOn w:val="DefaultParagraphFont"/>
    <w:rsid w:val="004E6AD2"/>
  </w:style>
  <w:style w:type="character" w:customStyle="1" w:styleId="Style9ptThickunderline">
    <w:name w:val="Style 9 pt Thick underline"/>
    <w:rsid w:val="004E6AD2"/>
    <w:rPr>
      <w:sz w:val="24"/>
      <w:u w:val="thick"/>
    </w:rPr>
  </w:style>
  <w:style w:type="paragraph" w:customStyle="1" w:styleId="Repeatheader0">
    <w:name w:val="Repeat header"/>
    <w:basedOn w:val="Normal"/>
    <w:autoRedefine/>
    <w:rsid w:val="004E6AD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E6AD2"/>
    <w:rPr>
      <w:rFonts w:ascii="Times New Roman" w:hAnsi="Times New Roman" w:cs="Calibri"/>
      <w:sz w:val="16"/>
    </w:rPr>
  </w:style>
  <w:style w:type="character" w:customStyle="1" w:styleId="CardNotUnderlinedChar">
    <w:name w:val="Card Not Underlined Char"/>
    <w:rsid w:val="004E6AD2"/>
    <w:rPr>
      <w:sz w:val="16"/>
      <w:lang w:val="en-US" w:eastAsia="en-US" w:bidi="ar-SA"/>
    </w:rPr>
  </w:style>
  <w:style w:type="paragraph" w:customStyle="1" w:styleId="CardNotUnderlined3">
    <w:name w:val="Card Not Underlined 3"/>
    <w:basedOn w:val="CardNotUnderlined"/>
    <w:rsid w:val="004E6AD2"/>
    <w:rPr>
      <w:rFonts w:ascii="Times New Roman" w:hAnsi="Times New Roman" w:cs="Calibri"/>
    </w:rPr>
  </w:style>
  <w:style w:type="paragraph" w:customStyle="1" w:styleId="CardNotUnderlinedFinal">
    <w:name w:val="Card Not Underlined Final"/>
    <w:basedOn w:val="CardNotUnderlined3"/>
    <w:rsid w:val="004E6AD2"/>
    <w:rPr>
      <w:sz w:val="20"/>
    </w:rPr>
  </w:style>
  <w:style w:type="character" w:customStyle="1" w:styleId="tagChar3">
    <w:name w:val="tag Char3"/>
    <w:rsid w:val="004E6AD2"/>
    <w:rPr>
      <w:b/>
      <w:sz w:val="24"/>
      <w:szCs w:val="24"/>
      <w:lang w:val="en-US" w:eastAsia="en-US" w:bidi="ar-SA"/>
    </w:rPr>
  </w:style>
  <w:style w:type="character" w:customStyle="1" w:styleId="link-mailto">
    <w:name w:val="link-mailto"/>
    <w:basedOn w:val="DefaultParagraphFont"/>
    <w:rsid w:val="004E6AD2"/>
  </w:style>
  <w:style w:type="character" w:customStyle="1" w:styleId="StyleUnderlineUnderlineChar">
    <w:name w:val="Style Underline + Underline Char"/>
    <w:rsid w:val="004E6AD2"/>
    <w:rPr>
      <w:rFonts w:ascii="Trebuchet MS" w:hAnsi="Trebuchet MS"/>
      <w:szCs w:val="18"/>
      <w:u w:val="single"/>
      <w:lang w:val="en-US" w:eastAsia="en-US" w:bidi="ar-SA"/>
    </w:rPr>
  </w:style>
  <w:style w:type="paragraph" w:customStyle="1" w:styleId="formfld">
    <w:name w:val="formfld"/>
    <w:basedOn w:val="Normal"/>
    <w:rsid w:val="004E6AD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E6AD2"/>
    <w:pPr>
      <w:keepLines w:val="0"/>
      <w:pageBreakBefore w:val="0"/>
      <w:numPr>
        <w:numId w:val="20"/>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4E6AD2"/>
    <w:pPr>
      <w:widowControl/>
      <w:ind w:left="288" w:right="0"/>
      <w:jc w:val="left"/>
    </w:pPr>
    <w:rPr>
      <w:u w:val="thick"/>
    </w:rPr>
  </w:style>
  <w:style w:type="character" w:customStyle="1" w:styleId="UnderlineCardsChar">
    <w:name w:val="Underline Cards Char"/>
    <w:link w:val="UnderlineCards"/>
    <w:rsid w:val="004E6AD2"/>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4E6AD2"/>
    <w:pPr>
      <w:widowControl/>
      <w:ind w:left="288" w:right="0"/>
      <w:jc w:val="left"/>
    </w:pPr>
    <w:rPr>
      <w:sz w:val="14"/>
    </w:rPr>
  </w:style>
  <w:style w:type="character" w:customStyle="1" w:styleId="SmallCardsChar">
    <w:name w:val="Small Cards Char"/>
    <w:link w:val="SmallCards"/>
    <w:rsid w:val="004E6AD2"/>
    <w:rPr>
      <w:rFonts w:ascii="Times New Roman" w:eastAsia="Times New Roman" w:hAnsi="Times New Roman" w:cs="Times New Roman"/>
      <w:sz w:val="14"/>
      <w:szCs w:val="24"/>
    </w:rPr>
  </w:style>
  <w:style w:type="paragraph" w:customStyle="1" w:styleId="ReadingCites">
    <w:name w:val="Reading Cites"/>
    <w:basedOn w:val="Normal"/>
    <w:link w:val="ReadingCitesChar"/>
    <w:rsid w:val="004E6AD2"/>
    <w:rPr>
      <w:rFonts w:eastAsia="Times New Roman"/>
      <w:b/>
      <w:sz w:val="20"/>
      <w:szCs w:val="20"/>
    </w:rPr>
  </w:style>
  <w:style w:type="character" w:customStyle="1" w:styleId="ReadingCitesChar">
    <w:name w:val="Reading Cites Char"/>
    <w:link w:val="ReadingCites"/>
    <w:rsid w:val="004E6AD2"/>
    <w:rPr>
      <w:rFonts w:ascii="Georgia" w:eastAsia="Times New Roman" w:hAnsi="Georgia"/>
      <w:b/>
      <w:sz w:val="20"/>
      <w:szCs w:val="20"/>
    </w:rPr>
  </w:style>
  <w:style w:type="paragraph" w:customStyle="1" w:styleId="ContentsHeading">
    <w:name w:val="Contents Heading"/>
    <w:basedOn w:val="Heading1"/>
    <w:next w:val="Normal"/>
    <w:rsid w:val="004E6AD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4E6AD2"/>
    <w:pPr>
      <w:spacing w:before="100" w:beforeAutospacing="1" w:after="100" w:afterAutospacing="1"/>
    </w:pPr>
    <w:rPr>
      <w:rFonts w:eastAsia="Times New Roman"/>
      <w:sz w:val="20"/>
    </w:rPr>
  </w:style>
  <w:style w:type="character" w:customStyle="1" w:styleId="CharacterStyle8">
    <w:name w:val="Character Style 8"/>
    <w:rsid w:val="004E6AD2"/>
    <w:rPr>
      <w:sz w:val="22"/>
      <w:szCs w:val="22"/>
    </w:rPr>
  </w:style>
  <w:style w:type="paragraph" w:customStyle="1" w:styleId="Style110">
    <w:name w:val="Style 11"/>
    <w:rsid w:val="004E6AD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4E6AD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E6AD2"/>
    <w:rPr>
      <w:b/>
      <w:sz w:val="24"/>
    </w:rPr>
  </w:style>
  <w:style w:type="character" w:customStyle="1" w:styleId="CardText1CharChar">
    <w:name w:val="Card Text 1 Char Char"/>
    <w:rsid w:val="004E6AD2"/>
    <w:rPr>
      <w:rFonts w:ascii="Arial Narrow" w:hAnsi="Arial Narrow"/>
      <w:color w:val="000000"/>
      <w:sz w:val="22"/>
      <w:szCs w:val="22"/>
      <w:u w:val="single"/>
      <w:lang w:val="en-US" w:eastAsia="en-US" w:bidi="ar-SA"/>
    </w:rPr>
  </w:style>
  <w:style w:type="character" w:customStyle="1" w:styleId="CardText1Char1">
    <w:name w:val="Card Text 1 Char1"/>
    <w:rsid w:val="004E6AD2"/>
    <w:rPr>
      <w:rFonts w:ascii="Arial Narrow" w:hAnsi="Arial Narrow"/>
      <w:color w:val="000000"/>
      <w:sz w:val="22"/>
      <w:szCs w:val="22"/>
      <w:u w:val="single"/>
      <w:lang w:val="en-US" w:eastAsia="en-US" w:bidi="ar-SA"/>
    </w:rPr>
  </w:style>
  <w:style w:type="paragraph" w:customStyle="1" w:styleId="Style70">
    <w:name w:val="Style 7"/>
    <w:rsid w:val="004E6AD2"/>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rsid w:val="004E6AD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E6AD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E6AD2"/>
  </w:style>
  <w:style w:type="paragraph" w:customStyle="1" w:styleId="Header1">
    <w:name w:val="Header1"/>
    <w:aliases w:val="Header Char Char,Header Char Char Char Char Char Char Char Cha,Char Char Char Cha"/>
    <w:basedOn w:val="Heading1"/>
    <w:next w:val="Heading1"/>
    <w:qFormat/>
    <w:rsid w:val="004E6AD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E6AD2"/>
    <w:rPr>
      <w:b/>
      <w:bCs/>
      <w:color w:val="695B54"/>
    </w:rPr>
  </w:style>
  <w:style w:type="paragraph" w:customStyle="1" w:styleId="Heading11">
    <w:name w:val="Heading 11"/>
    <w:basedOn w:val="Normal"/>
    <w:next w:val="Normal"/>
    <w:rsid w:val="004E6AD2"/>
    <w:pPr>
      <w:keepNext/>
      <w:widowControl w:val="0"/>
      <w:suppressAutoHyphens/>
      <w:jc w:val="center"/>
    </w:pPr>
    <w:rPr>
      <w:rFonts w:eastAsia="Tahoma"/>
      <w:b/>
      <w:sz w:val="48"/>
      <w:szCs w:val="32"/>
      <w:u w:val="single"/>
    </w:rPr>
  </w:style>
  <w:style w:type="paragraph" w:customStyle="1" w:styleId="TextHeading">
    <w:name w:val="Text Heading"/>
    <w:basedOn w:val="Heading3"/>
    <w:rsid w:val="004E6AD2"/>
    <w:pPr>
      <w:keepLines w:val="0"/>
      <w:pageBreakBefore w:val="0"/>
      <w:spacing w:before="0"/>
      <w:jc w:val="left"/>
    </w:pPr>
    <w:rPr>
      <w:rFonts w:eastAsia="Times New Roman" w:cs="Arial"/>
      <w:bCs/>
      <w:sz w:val="22"/>
      <w:szCs w:val="26"/>
    </w:rPr>
  </w:style>
  <w:style w:type="character" w:customStyle="1" w:styleId="TextHeadingChar">
    <w:name w:val="Text Heading Char"/>
    <w:rsid w:val="004E6AD2"/>
    <w:rPr>
      <w:rFonts w:cs="Arial"/>
      <w:b/>
      <w:bCs/>
      <w:sz w:val="22"/>
      <w:szCs w:val="26"/>
      <w:u w:val="single"/>
      <w:lang w:val="en-US" w:eastAsia="en-US" w:bidi="ar-SA"/>
    </w:rPr>
  </w:style>
  <w:style w:type="character" w:customStyle="1" w:styleId="FootnoteCharacters">
    <w:name w:val="Footnote Characters"/>
    <w:rsid w:val="004E6AD2"/>
    <w:rPr>
      <w:vertAlign w:val="superscript"/>
    </w:rPr>
  </w:style>
  <w:style w:type="paragraph" w:customStyle="1" w:styleId="StyleHeading1BlockTitleHeading1Char1ALEXHeadingBrief-He2">
    <w:name w:val="Style Heading 1Block TitleHeading 1 Char1ALEXHeadingBrief - He...2"/>
    <w:basedOn w:val="Heading1"/>
    <w:autoRedefine/>
    <w:rsid w:val="004E6AD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E6AD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4E6AD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4E6AD2"/>
    <w:rPr>
      <w:rFonts w:ascii="Arial" w:eastAsia="Times New Roman" w:hAnsi="Arial"/>
      <w:smallCaps/>
    </w:rPr>
  </w:style>
  <w:style w:type="paragraph" w:customStyle="1" w:styleId="DebateBody">
    <w:name w:val="Debate Body"/>
    <w:basedOn w:val="Normal"/>
    <w:qFormat/>
    <w:rsid w:val="004E6AD2"/>
    <w:rPr>
      <w:rFonts w:ascii="Cambria" w:eastAsia="Cambria" w:hAnsi="Cambria"/>
      <w:b/>
      <w:caps/>
      <w:sz w:val="24"/>
    </w:rPr>
  </w:style>
  <w:style w:type="paragraph" w:customStyle="1" w:styleId="StyleDebateBodyBefore12pt">
    <w:name w:val="Style Debate Body + Before:  12 pt"/>
    <w:basedOn w:val="Normal"/>
    <w:next w:val="Normal"/>
    <w:rsid w:val="004E6AD2"/>
    <w:pPr>
      <w:spacing w:before="240"/>
    </w:pPr>
    <w:rPr>
      <w:rFonts w:eastAsia="Times New Roman"/>
      <w:bCs/>
      <w:sz w:val="20"/>
      <w:szCs w:val="20"/>
    </w:rPr>
  </w:style>
  <w:style w:type="paragraph" w:customStyle="1" w:styleId="StyleDebateBodyBefore12pt1">
    <w:name w:val="Style Debate Body + Before:  12 pt1"/>
    <w:basedOn w:val="Normal"/>
    <w:rsid w:val="004E6AD2"/>
    <w:pPr>
      <w:spacing w:before="240"/>
    </w:pPr>
    <w:rPr>
      <w:rFonts w:eastAsia="Times New Roman"/>
      <w:bCs/>
      <w:sz w:val="20"/>
      <w:szCs w:val="20"/>
    </w:rPr>
  </w:style>
  <w:style w:type="character" w:customStyle="1" w:styleId="10ptnotbold">
    <w:name w:val="10ptnotbold"/>
    <w:rsid w:val="004E6AD2"/>
    <w:rPr>
      <w:sz w:val="20"/>
    </w:rPr>
  </w:style>
  <w:style w:type="paragraph" w:customStyle="1" w:styleId="PageNumber11">
    <w:name w:val="Page Number11"/>
    <w:basedOn w:val="Normal"/>
    <w:next w:val="Normal"/>
    <w:rsid w:val="004E6AD2"/>
    <w:rPr>
      <w:rFonts w:eastAsia="Times New Roman"/>
      <w:sz w:val="20"/>
    </w:rPr>
  </w:style>
  <w:style w:type="character" w:customStyle="1" w:styleId="Heading2CharCharCharCharCharCharCharCharCharCharCharCharCharChar1">
    <w:name w:val="Heading 2 Char Char Char Char Char Char Char Char Char Char Char Char Char Char1"/>
    <w:rsid w:val="004E6AD2"/>
    <w:rPr>
      <w:rFonts w:eastAsia="SimSun" w:cs="Arial"/>
      <w:b/>
      <w:bCs/>
      <w:iCs/>
      <w:sz w:val="24"/>
      <w:szCs w:val="28"/>
      <w:lang w:val="en-US" w:eastAsia="zh-CN" w:bidi="ar-SA"/>
    </w:rPr>
  </w:style>
  <w:style w:type="character" w:customStyle="1" w:styleId="Char31">
    <w:name w:val="Char31"/>
    <w:rsid w:val="004E6AD2"/>
    <w:rPr>
      <w:rFonts w:cs="Arial"/>
      <w:bCs/>
      <w:u w:val="thick"/>
      <w:lang w:val="en-US" w:eastAsia="en-US" w:bidi="ar-SA"/>
    </w:rPr>
  </w:style>
  <w:style w:type="paragraph" w:customStyle="1" w:styleId="StyleHeading1Centered">
    <w:name w:val="Style Heading 1 + Centered"/>
    <w:basedOn w:val="Heading1"/>
    <w:rsid w:val="004E6AD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4E6AD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4E6AD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4E6AD2"/>
    <w:pPr>
      <w:spacing w:before="120"/>
    </w:pPr>
    <w:rPr>
      <w:rFonts w:eastAsia="Times New Roman"/>
      <w:sz w:val="20"/>
    </w:rPr>
  </w:style>
  <w:style w:type="character" w:customStyle="1" w:styleId="underliningChar0">
    <w:name w:val="underlining Char"/>
    <w:rsid w:val="004E6AD2"/>
    <w:rPr>
      <w:b/>
      <w:szCs w:val="24"/>
      <w:u w:val="single"/>
      <w:lang w:val="en-US" w:eastAsia="en-US" w:bidi="ar-SA"/>
    </w:rPr>
  </w:style>
  <w:style w:type="character" w:customStyle="1" w:styleId="notreadChar">
    <w:name w:val="not read Char"/>
    <w:rsid w:val="004E6AD2"/>
    <w:rPr>
      <w:sz w:val="18"/>
      <w:szCs w:val="24"/>
      <w:lang w:val="en-US" w:eastAsia="en-US" w:bidi="ar-SA"/>
    </w:rPr>
  </w:style>
  <w:style w:type="paragraph" w:customStyle="1" w:styleId="StyleStrong10ptNotBold">
    <w:name w:val="Style Strong + 10 pt Not Bold"/>
    <w:basedOn w:val="Normal"/>
    <w:autoRedefine/>
    <w:rsid w:val="004E6AD2"/>
    <w:pPr>
      <w:ind w:left="720" w:hanging="360"/>
    </w:pPr>
    <w:rPr>
      <w:rFonts w:eastAsia="Times New Roman"/>
      <w:sz w:val="26"/>
      <w:szCs w:val="26"/>
    </w:rPr>
  </w:style>
  <w:style w:type="character" w:customStyle="1" w:styleId="prbodytext1">
    <w:name w:val="pr_bodytext1"/>
    <w:rsid w:val="004E6AD2"/>
    <w:rPr>
      <w:rFonts w:ascii="Arial" w:hAnsi="Arial" w:cs="Arial" w:hint="default"/>
      <w:sz w:val="20"/>
      <w:szCs w:val="20"/>
    </w:rPr>
  </w:style>
  <w:style w:type="character" w:customStyle="1" w:styleId="smallCharChar">
    <w:name w:val="small Char Char"/>
    <w:rsid w:val="004E6AD2"/>
    <w:rPr>
      <w:rFonts w:ascii="Times New Roman" w:eastAsia="Times New Roman" w:hAnsi="Times New Roman" w:cs="Times New Roman"/>
      <w:sz w:val="12"/>
      <w:szCs w:val="16"/>
    </w:rPr>
  </w:style>
  <w:style w:type="character" w:customStyle="1" w:styleId="Undlerine">
    <w:name w:val="Undlerine"/>
    <w:qFormat/>
    <w:rsid w:val="004E6AD2"/>
    <w:rPr>
      <w:rFonts w:ascii="Times New Roman" w:hAnsi="Times New Roman"/>
      <w:w w:val="110"/>
      <w:sz w:val="20"/>
      <w:szCs w:val="20"/>
      <w:u w:val="single"/>
      <w:bdr w:val="none" w:sz="0" w:space="0" w:color="auto"/>
      <w:lang w:bidi="he-IL"/>
    </w:rPr>
  </w:style>
  <w:style w:type="character" w:customStyle="1" w:styleId="Aunderline1">
    <w:name w:val="Aunderline"/>
    <w:qFormat/>
    <w:rsid w:val="004E6AD2"/>
    <w:rPr>
      <w:rFonts w:ascii="Times New Roman" w:hAnsi="Times New Roman"/>
      <w:sz w:val="20"/>
      <w:u w:val="single"/>
    </w:rPr>
  </w:style>
  <w:style w:type="paragraph" w:customStyle="1" w:styleId="NormalUnderline0">
    <w:name w:val="Normal + Underline"/>
    <w:basedOn w:val="Normal"/>
    <w:link w:val="NormalUnderlineChar0"/>
    <w:rsid w:val="004E6AD2"/>
    <w:pPr>
      <w:ind w:left="720"/>
    </w:pPr>
    <w:rPr>
      <w:rFonts w:eastAsia="Times New Roman"/>
      <w:b/>
      <w:sz w:val="20"/>
      <w:u w:val="single"/>
      <w:lang w:val="x-none" w:eastAsia="x-none"/>
    </w:rPr>
  </w:style>
  <w:style w:type="character" w:customStyle="1" w:styleId="NormalUnderlineChar0">
    <w:name w:val="Normal + Underline Char"/>
    <w:link w:val="NormalUnderline0"/>
    <w:rsid w:val="004E6AD2"/>
    <w:rPr>
      <w:rFonts w:ascii="Georgia" w:eastAsia="Times New Roman" w:hAnsi="Georgia"/>
      <w:b/>
      <w:sz w:val="20"/>
      <w:u w:val="single"/>
      <w:lang w:val="x-none" w:eastAsia="x-none"/>
    </w:rPr>
  </w:style>
  <w:style w:type="character" w:customStyle="1" w:styleId="Boxes">
    <w:name w:val="Boxes"/>
    <w:qFormat/>
    <w:rsid w:val="004E6AD2"/>
    <w:rPr>
      <w:rFonts w:ascii="Times New Roman" w:hAnsi="Times New Roman"/>
      <w:sz w:val="20"/>
      <w:u w:val="single"/>
      <w:bdr w:val="single" w:sz="4" w:space="0" w:color="auto"/>
    </w:rPr>
  </w:style>
  <w:style w:type="character" w:customStyle="1" w:styleId="tim">
    <w:name w:val="tim"/>
    <w:qFormat/>
    <w:rsid w:val="004E6AD2"/>
    <w:rPr>
      <w:rFonts w:ascii="Times New Roman" w:hAnsi="Times New Roman"/>
      <w:sz w:val="20"/>
      <w:u w:val="single"/>
    </w:rPr>
  </w:style>
  <w:style w:type="character" w:customStyle="1" w:styleId="hl">
    <w:name w:val="hl"/>
    <w:basedOn w:val="DefaultParagraphFont"/>
    <w:rsid w:val="004E6AD2"/>
  </w:style>
  <w:style w:type="character" w:customStyle="1" w:styleId="clock1">
    <w:name w:val="clock1"/>
    <w:rsid w:val="004E6AD2"/>
    <w:rPr>
      <w:color w:val="B51B1B"/>
    </w:rPr>
  </w:style>
  <w:style w:type="character" w:customStyle="1" w:styleId="smallChar10">
    <w:name w:val="small Char1"/>
    <w:rsid w:val="004E6AD2"/>
    <w:rPr>
      <w:sz w:val="12"/>
      <w:szCs w:val="16"/>
      <w:lang w:val="en-US" w:eastAsia="en-US" w:bidi="ar-SA"/>
    </w:rPr>
  </w:style>
  <w:style w:type="character" w:customStyle="1" w:styleId="SmallCardsCharChar">
    <w:name w:val="Small Cards Char Char"/>
    <w:rsid w:val="004E6AD2"/>
    <w:rPr>
      <w:sz w:val="14"/>
      <w:szCs w:val="24"/>
      <w:lang w:val="en-US" w:eastAsia="en-US" w:bidi="ar-SA"/>
    </w:rPr>
  </w:style>
  <w:style w:type="paragraph" w:customStyle="1" w:styleId="NormalCards">
    <w:name w:val="Normal Cards"/>
    <w:basedOn w:val="Normal"/>
    <w:rsid w:val="004E6AD2"/>
    <w:pPr>
      <w:ind w:left="288"/>
    </w:pPr>
    <w:rPr>
      <w:rFonts w:eastAsia="Times New Roman"/>
      <w:sz w:val="20"/>
    </w:rPr>
  </w:style>
  <w:style w:type="character" w:customStyle="1" w:styleId="iniciales">
    <w:name w:val="iniciales"/>
    <w:basedOn w:val="DefaultParagraphFont"/>
    <w:rsid w:val="004E6AD2"/>
  </w:style>
  <w:style w:type="character" w:customStyle="1" w:styleId="Style10ptBoldUnderline">
    <w:name w:val="Style 10 pt Bold Underline"/>
    <w:rsid w:val="004E6AD2"/>
    <w:rPr>
      <w:b/>
      <w:bCs/>
      <w:sz w:val="20"/>
      <w:u w:val="single"/>
    </w:rPr>
  </w:style>
  <w:style w:type="paragraph" w:customStyle="1" w:styleId="outdent">
    <w:name w:val="outdent"/>
    <w:basedOn w:val="Normal"/>
    <w:rsid w:val="004E6AD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E6AD2"/>
    <w:pPr>
      <w:spacing w:before="100" w:beforeAutospacing="1" w:after="100" w:afterAutospacing="1"/>
    </w:pPr>
    <w:rPr>
      <w:rFonts w:eastAsia="Times New Roman"/>
      <w:sz w:val="24"/>
    </w:rPr>
  </w:style>
  <w:style w:type="paragraph" w:customStyle="1" w:styleId="separator">
    <w:name w:val="separator"/>
    <w:basedOn w:val="Normal"/>
    <w:rsid w:val="004E6AD2"/>
    <w:pPr>
      <w:spacing w:before="100" w:beforeAutospacing="1" w:after="100" w:afterAutospacing="1"/>
    </w:pPr>
    <w:rPr>
      <w:rFonts w:eastAsia="Times New Roman"/>
      <w:sz w:val="24"/>
    </w:rPr>
  </w:style>
  <w:style w:type="paragraph" w:customStyle="1" w:styleId="bulletfollow">
    <w:name w:val="bulletfollow"/>
    <w:basedOn w:val="Normal"/>
    <w:rsid w:val="004E6AD2"/>
    <w:pPr>
      <w:spacing w:before="100" w:beforeAutospacing="1" w:after="100" w:afterAutospacing="1"/>
    </w:pPr>
    <w:rPr>
      <w:rFonts w:eastAsia="Times New Roman"/>
      <w:sz w:val="24"/>
    </w:rPr>
  </w:style>
  <w:style w:type="paragraph" w:customStyle="1" w:styleId="bulleted">
    <w:name w:val="bulleted"/>
    <w:basedOn w:val="Normal"/>
    <w:rsid w:val="004E6AD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E6AD2"/>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E6AD2"/>
    <w:rPr>
      <w:rFonts w:ascii="Times New Roman" w:eastAsia="Times New Roman" w:hAnsi="Times New Roman" w:cs="Times New Roman"/>
      <w:strike/>
      <w:sz w:val="20"/>
      <w:szCs w:val="20"/>
    </w:rPr>
  </w:style>
  <w:style w:type="character" w:customStyle="1" w:styleId="UnderlineCardsCharChar">
    <w:name w:val="Underline Cards Char Char"/>
    <w:rsid w:val="004E6AD2"/>
    <w:rPr>
      <w:rFonts w:eastAsia="SimSun"/>
      <w:szCs w:val="24"/>
      <w:u w:val="thick"/>
      <w:lang w:val="en-US" w:eastAsia="en-US" w:bidi="ar-SA"/>
    </w:rPr>
  </w:style>
  <w:style w:type="character" w:customStyle="1" w:styleId="head">
    <w:name w:val="head"/>
    <w:basedOn w:val="DefaultParagraphFont"/>
    <w:rsid w:val="004E6AD2"/>
  </w:style>
  <w:style w:type="paragraph" w:customStyle="1" w:styleId="authorgroup">
    <w:name w:val="authorgroup"/>
    <w:basedOn w:val="Normal"/>
    <w:rsid w:val="004E6AD2"/>
    <w:pPr>
      <w:spacing w:before="100" w:beforeAutospacing="1" w:after="100" w:afterAutospacing="1"/>
    </w:pPr>
    <w:rPr>
      <w:rFonts w:eastAsia="Calibri"/>
      <w:sz w:val="24"/>
    </w:rPr>
  </w:style>
  <w:style w:type="paragraph" w:customStyle="1" w:styleId="affiliation1">
    <w:name w:val="affiliation1"/>
    <w:basedOn w:val="Normal"/>
    <w:rsid w:val="004E6AD2"/>
    <w:pPr>
      <w:spacing w:before="100" w:beforeAutospacing="1" w:after="100" w:afterAutospacing="1"/>
    </w:pPr>
    <w:rPr>
      <w:rFonts w:eastAsia="Calibri"/>
      <w:sz w:val="24"/>
    </w:rPr>
  </w:style>
  <w:style w:type="paragraph" w:customStyle="1" w:styleId="norm">
    <w:name w:val="norm"/>
    <w:basedOn w:val="Normal"/>
    <w:rsid w:val="004E6AD2"/>
    <w:pPr>
      <w:spacing w:before="100" w:beforeAutospacing="1" w:after="100" w:afterAutospacing="1"/>
    </w:pPr>
    <w:rPr>
      <w:rFonts w:eastAsia="Calibri"/>
      <w:sz w:val="24"/>
    </w:rPr>
  </w:style>
  <w:style w:type="character" w:customStyle="1" w:styleId="smallcapitals">
    <w:name w:val="smallcapitals"/>
    <w:basedOn w:val="DefaultParagraphFont"/>
    <w:rsid w:val="004E6AD2"/>
  </w:style>
  <w:style w:type="character" w:customStyle="1" w:styleId="number0">
    <w:name w:val="number"/>
    <w:basedOn w:val="DefaultParagraphFont"/>
    <w:rsid w:val="004E6AD2"/>
  </w:style>
  <w:style w:type="character" w:customStyle="1" w:styleId="swauthor">
    <w:name w:val="sw_author"/>
    <w:rsid w:val="004E6AD2"/>
  </w:style>
  <w:style w:type="character" w:customStyle="1" w:styleId="articlebody1">
    <w:name w:val="articlebody1"/>
    <w:rsid w:val="004E6AD2"/>
  </w:style>
  <w:style w:type="character" w:customStyle="1" w:styleId="small1">
    <w:name w:val="small1"/>
    <w:rsid w:val="004E6AD2"/>
  </w:style>
  <w:style w:type="paragraph" w:customStyle="1" w:styleId="AuthorDate2">
    <w:name w:val="Author/Date"/>
    <w:basedOn w:val="Normal"/>
    <w:link w:val="AuthorDateChar1"/>
    <w:rsid w:val="004E6AD2"/>
    <w:rPr>
      <w:rFonts w:eastAsia="Times New Roman"/>
      <w:b/>
      <w:sz w:val="24"/>
      <w:u w:val="single"/>
    </w:rPr>
  </w:style>
  <w:style w:type="character" w:customStyle="1" w:styleId="AuthorDateChar1">
    <w:name w:val="Author/Date Char1"/>
    <w:link w:val="AuthorDate2"/>
    <w:rsid w:val="004E6AD2"/>
    <w:rPr>
      <w:rFonts w:ascii="Georgia" w:eastAsia="Times New Roman" w:hAnsi="Georgia"/>
      <w:b/>
      <w:sz w:val="24"/>
      <w:u w:val="single"/>
    </w:rPr>
  </w:style>
  <w:style w:type="character" w:customStyle="1" w:styleId="Shortcite">
    <w:name w:val="Shortcite"/>
    <w:basedOn w:val="DefaultParagraphFont"/>
    <w:rsid w:val="004E6AD2"/>
    <w:rPr>
      <w:rFonts w:ascii="Times New Roman" w:hAnsi="Times New Roman"/>
      <w:b/>
      <w:bCs/>
      <w:sz w:val="20"/>
    </w:rPr>
  </w:style>
  <w:style w:type="character" w:customStyle="1" w:styleId="Longcite">
    <w:name w:val="Longcite"/>
    <w:basedOn w:val="DefaultParagraphFont"/>
    <w:rsid w:val="004E6AD2"/>
    <w:rPr>
      <w:sz w:val="16"/>
    </w:rPr>
  </w:style>
  <w:style w:type="paragraph" w:customStyle="1" w:styleId="analytic0">
    <w:name w:val="analytic"/>
    <w:basedOn w:val="Normal"/>
    <w:link w:val="analyticChar0"/>
    <w:uiPriority w:val="4"/>
    <w:qFormat/>
    <w:rsid w:val="004E6AD2"/>
    <w:pPr>
      <w:spacing w:before="120"/>
    </w:pPr>
    <w:rPr>
      <w:rFonts w:ascii="Arial" w:hAnsi="Arial"/>
      <w:b/>
      <w:sz w:val="20"/>
    </w:rPr>
  </w:style>
  <w:style w:type="character" w:customStyle="1" w:styleId="analyticChar0">
    <w:name w:val="analytic Char"/>
    <w:basedOn w:val="DefaultParagraphFont"/>
    <w:link w:val="analytic0"/>
    <w:uiPriority w:val="4"/>
    <w:rsid w:val="004E6AD2"/>
    <w:rPr>
      <w:rFonts w:ascii="Arial" w:hAnsi="Arial"/>
      <w:b/>
      <w:sz w:val="20"/>
    </w:rPr>
  </w:style>
  <w:style w:type="character" w:customStyle="1" w:styleId="Heading3CharCharCharChar">
    <w:name w:val="Heading 3 Char Char Char Char"/>
    <w:rsid w:val="004E6AD2"/>
    <w:rPr>
      <w:rFonts w:cs="Arial"/>
      <w:b/>
      <w:bCs/>
      <w:szCs w:val="26"/>
      <w:lang w:val="en-US" w:eastAsia="en-US" w:bidi="ar-SA"/>
    </w:rPr>
  </w:style>
  <w:style w:type="character" w:customStyle="1" w:styleId="Normal30">
    <w:name w:val="Normal3"/>
    <w:basedOn w:val="DefaultParagraphFont"/>
    <w:rsid w:val="004E6AD2"/>
  </w:style>
  <w:style w:type="paragraph" w:customStyle="1" w:styleId="PageNumber8">
    <w:name w:val="Page Number8"/>
    <w:basedOn w:val="Normal"/>
    <w:next w:val="Normal"/>
    <w:rsid w:val="004E6AD2"/>
    <w:rPr>
      <w:rFonts w:ascii="Times New Roman" w:eastAsia="Times New Roman" w:hAnsi="Times New Roman"/>
      <w:sz w:val="20"/>
    </w:rPr>
  </w:style>
  <w:style w:type="paragraph" w:customStyle="1" w:styleId="Header2">
    <w:name w:val="Header2"/>
    <w:basedOn w:val="Heading1"/>
    <w:next w:val="Heading1"/>
    <w:rsid w:val="004E6AD2"/>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4E6AD2"/>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4E6AD2"/>
    <w:rPr>
      <w:rFonts w:cs="New Baskerville"/>
      <w:color w:val="000000"/>
    </w:rPr>
  </w:style>
  <w:style w:type="character" w:customStyle="1" w:styleId="postauthor">
    <w:name w:val="postauthor"/>
    <w:basedOn w:val="DefaultParagraphFont"/>
    <w:rsid w:val="004E6AD2"/>
  </w:style>
  <w:style w:type="paragraph" w:customStyle="1" w:styleId="notes-source-hasnotes">
    <w:name w:val="notes-source-hasnotes"/>
    <w:basedOn w:val="Normal"/>
    <w:rsid w:val="004E6AD2"/>
    <w:pPr>
      <w:spacing w:before="100" w:beforeAutospacing="1" w:after="100" w:afterAutospacing="1"/>
    </w:pPr>
    <w:rPr>
      <w:rFonts w:ascii="Times" w:hAnsi="Times"/>
      <w:sz w:val="20"/>
      <w:szCs w:val="20"/>
    </w:rPr>
  </w:style>
  <w:style w:type="character" w:customStyle="1" w:styleId="span">
    <w:name w:val="span"/>
    <w:basedOn w:val="DefaultParagraphFont"/>
    <w:rsid w:val="004E6AD2"/>
  </w:style>
  <w:style w:type="character" w:customStyle="1" w:styleId="maintitle">
    <w:name w:val="maintitle"/>
    <w:basedOn w:val="DefaultParagraphFont"/>
    <w:rsid w:val="004E6AD2"/>
  </w:style>
  <w:style w:type="character" w:customStyle="1" w:styleId="thirdparty-logo">
    <w:name w:val="thirdparty-logo"/>
    <w:basedOn w:val="DefaultParagraphFont"/>
    <w:rsid w:val="004E6AD2"/>
  </w:style>
  <w:style w:type="paragraph" w:customStyle="1" w:styleId="articlemeta">
    <w:name w:val="articlemeta"/>
    <w:basedOn w:val="Normal"/>
    <w:rsid w:val="004E6AD2"/>
    <w:pPr>
      <w:spacing w:before="100" w:beforeAutospacing="1" w:after="100" w:afterAutospacing="1"/>
    </w:pPr>
    <w:rPr>
      <w:rFonts w:ascii="Times" w:hAnsi="Times"/>
      <w:sz w:val="20"/>
      <w:szCs w:val="20"/>
    </w:rPr>
  </w:style>
  <w:style w:type="character" w:customStyle="1" w:styleId="vcard">
    <w:name w:val="vcard"/>
    <w:basedOn w:val="DefaultParagraphFont"/>
    <w:rsid w:val="004E6AD2"/>
  </w:style>
  <w:style w:type="character" w:customStyle="1" w:styleId="print-footnote">
    <w:name w:val="print-footnote"/>
    <w:basedOn w:val="DefaultParagraphFont"/>
    <w:rsid w:val="004E6AD2"/>
  </w:style>
  <w:style w:type="character" w:customStyle="1" w:styleId="datestring">
    <w:name w:val="datestring"/>
    <w:basedOn w:val="DefaultParagraphFont"/>
    <w:rsid w:val="004E6AD2"/>
  </w:style>
  <w:style w:type="paragraph" w:customStyle="1" w:styleId="left">
    <w:name w:val="left"/>
    <w:basedOn w:val="Normal"/>
    <w:rsid w:val="004E6AD2"/>
    <w:pPr>
      <w:spacing w:before="100" w:beforeAutospacing="1" w:after="100" w:afterAutospacing="1"/>
    </w:pPr>
    <w:rPr>
      <w:rFonts w:ascii="Times" w:hAnsi="Times"/>
      <w:sz w:val="20"/>
      <w:szCs w:val="20"/>
    </w:rPr>
  </w:style>
  <w:style w:type="paragraph" w:customStyle="1" w:styleId="right">
    <w:name w:val="right"/>
    <w:basedOn w:val="Normal"/>
    <w:rsid w:val="004E6AD2"/>
    <w:pPr>
      <w:spacing w:before="100" w:beforeAutospacing="1" w:after="100" w:afterAutospacing="1"/>
    </w:pPr>
    <w:rPr>
      <w:rFonts w:ascii="Times" w:hAnsi="Times"/>
      <w:sz w:val="20"/>
      <w:szCs w:val="20"/>
    </w:rPr>
  </w:style>
  <w:style w:type="character" w:customStyle="1" w:styleId="gptad">
    <w:name w:val="gptad"/>
    <w:basedOn w:val="DefaultParagraphFont"/>
    <w:rsid w:val="004E6AD2"/>
  </w:style>
  <w:style w:type="paragraph" w:customStyle="1" w:styleId="creditpostedmodified">
    <w:name w:val="credit_posted_modified"/>
    <w:basedOn w:val="Normal"/>
    <w:rsid w:val="004E6AD2"/>
    <w:pPr>
      <w:spacing w:before="100" w:beforeAutospacing="1" w:after="100" w:afterAutospacing="1"/>
    </w:pPr>
    <w:rPr>
      <w:rFonts w:ascii="Times" w:hAnsi="Times"/>
      <w:sz w:val="20"/>
      <w:szCs w:val="20"/>
    </w:rPr>
  </w:style>
  <w:style w:type="character" w:customStyle="1" w:styleId="creditline">
    <w:name w:val="creditline"/>
    <w:basedOn w:val="DefaultParagraphFont"/>
    <w:rsid w:val="004E6AD2"/>
  </w:style>
  <w:style w:type="character" w:customStyle="1" w:styleId="grd">
    <w:name w:val="grd"/>
    <w:basedOn w:val="DefaultParagraphFont"/>
    <w:rsid w:val="004E6AD2"/>
  </w:style>
  <w:style w:type="paragraph" w:customStyle="1" w:styleId="hs-text-container">
    <w:name w:val="hs-text-container"/>
    <w:basedOn w:val="Normal"/>
    <w:rsid w:val="004E6AD2"/>
    <w:pPr>
      <w:spacing w:before="100" w:beforeAutospacing="1" w:after="100" w:afterAutospacing="1"/>
    </w:pPr>
    <w:rPr>
      <w:rFonts w:ascii="Times" w:hAnsi="Times"/>
      <w:sz w:val="20"/>
      <w:szCs w:val="20"/>
    </w:rPr>
  </w:style>
  <w:style w:type="character" w:customStyle="1" w:styleId="created">
    <w:name w:val="created"/>
    <w:basedOn w:val="DefaultParagraphFont"/>
    <w:rsid w:val="004E6AD2"/>
  </w:style>
  <w:style w:type="character" w:customStyle="1" w:styleId="changed">
    <w:name w:val="changed"/>
    <w:basedOn w:val="DefaultParagraphFont"/>
    <w:rsid w:val="004E6AD2"/>
  </w:style>
  <w:style w:type="character" w:customStyle="1" w:styleId="article-author-name">
    <w:name w:val="article-author-name"/>
    <w:basedOn w:val="DefaultParagraphFont"/>
    <w:rsid w:val="004E6AD2"/>
  </w:style>
  <w:style w:type="character" w:customStyle="1" w:styleId="bioexcerpt">
    <w:name w:val="bio_excerpt"/>
    <w:basedOn w:val="DefaultParagraphFont"/>
    <w:rsid w:val="004E6AD2"/>
  </w:style>
  <w:style w:type="character" w:customStyle="1" w:styleId="commentcount">
    <w:name w:val="comment_count"/>
    <w:basedOn w:val="DefaultParagraphFont"/>
    <w:rsid w:val="004E6AD2"/>
  </w:style>
  <w:style w:type="character" w:customStyle="1" w:styleId="searchtermshighlighted">
    <w:name w:val="searchtermshighlighted"/>
    <w:basedOn w:val="DefaultParagraphFont"/>
    <w:rsid w:val="004E6AD2"/>
  </w:style>
  <w:style w:type="character" w:customStyle="1" w:styleId="contributornametrigger">
    <w:name w:val="contributornametrigger"/>
    <w:basedOn w:val="DefaultParagraphFont"/>
    <w:rsid w:val="004E6AD2"/>
  </w:style>
  <w:style w:type="character" w:customStyle="1" w:styleId="bylinepipe">
    <w:name w:val="bylinepipe"/>
    <w:basedOn w:val="DefaultParagraphFont"/>
    <w:rsid w:val="004E6AD2"/>
  </w:style>
  <w:style w:type="character" w:customStyle="1" w:styleId="lucenesearchresulturlb">
    <w:name w:val="lucene_search_result_url_b"/>
    <w:basedOn w:val="DefaultParagraphFont"/>
    <w:rsid w:val="004E6AD2"/>
  </w:style>
  <w:style w:type="character" w:customStyle="1" w:styleId="faculty-title">
    <w:name w:val="faculty-title"/>
    <w:basedOn w:val="DefaultParagraphFont"/>
    <w:rsid w:val="004E6AD2"/>
  </w:style>
  <w:style w:type="character" w:customStyle="1" w:styleId="count">
    <w:name w:val="count"/>
    <w:basedOn w:val="DefaultParagraphFont"/>
    <w:rsid w:val="004E6AD2"/>
  </w:style>
  <w:style w:type="character" w:customStyle="1" w:styleId="volume">
    <w:name w:val="volume"/>
    <w:basedOn w:val="DefaultParagraphFont"/>
    <w:rsid w:val="004E6AD2"/>
  </w:style>
  <w:style w:type="character" w:customStyle="1" w:styleId="issue">
    <w:name w:val="issue"/>
    <w:basedOn w:val="DefaultParagraphFont"/>
    <w:rsid w:val="004E6AD2"/>
  </w:style>
  <w:style w:type="character" w:customStyle="1" w:styleId="pages">
    <w:name w:val="pages"/>
    <w:basedOn w:val="DefaultParagraphFont"/>
    <w:rsid w:val="004E6AD2"/>
  </w:style>
  <w:style w:type="character" w:customStyle="1" w:styleId="person">
    <w:name w:val="person"/>
    <w:basedOn w:val="DefaultParagraphFont"/>
    <w:rsid w:val="004E6AD2"/>
  </w:style>
  <w:style w:type="character" w:customStyle="1" w:styleId="corresponding">
    <w:name w:val="corresponding"/>
    <w:basedOn w:val="DefaultParagraphFont"/>
    <w:rsid w:val="004E6AD2"/>
  </w:style>
  <w:style w:type="paragraph" w:customStyle="1" w:styleId="entry-meta">
    <w:name w:val="entry-meta"/>
    <w:basedOn w:val="Normal"/>
    <w:rsid w:val="004E6AD2"/>
    <w:pPr>
      <w:spacing w:before="100" w:beforeAutospacing="1" w:after="100" w:afterAutospacing="1"/>
    </w:pPr>
    <w:rPr>
      <w:rFonts w:ascii="Times" w:hAnsi="Times"/>
      <w:sz w:val="20"/>
      <w:szCs w:val="20"/>
    </w:rPr>
  </w:style>
  <w:style w:type="character" w:customStyle="1" w:styleId="post-time">
    <w:name w:val="post-time"/>
    <w:basedOn w:val="DefaultParagraphFont"/>
    <w:rsid w:val="004E6AD2"/>
  </w:style>
  <w:style w:type="character" w:customStyle="1" w:styleId="post-category">
    <w:name w:val="post-category"/>
    <w:basedOn w:val="DefaultParagraphFont"/>
    <w:rsid w:val="004E6AD2"/>
  </w:style>
  <w:style w:type="character" w:customStyle="1" w:styleId="post-author">
    <w:name w:val="post-author"/>
    <w:basedOn w:val="DefaultParagraphFont"/>
    <w:rsid w:val="004E6AD2"/>
  </w:style>
  <w:style w:type="character" w:customStyle="1" w:styleId="A10">
    <w:name w:val="A10"/>
    <w:uiPriority w:val="99"/>
    <w:rsid w:val="004E6AD2"/>
    <w:rPr>
      <w:rFonts w:cs="Trebuchet MS"/>
      <w:color w:val="000000"/>
      <w:sz w:val="11"/>
      <w:szCs w:val="11"/>
    </w:rPr>
  </w:style>
  <w:style w:type="paragraph" w:customStyle="1" w:styleId="Pa10">
    <w:name w:val="Pa10"/>
    <w:basedOn w:val="Default"/>
    <w:next w:val="Default"/>
    <w:uiPriority w:val="99"/>
    <w:rsid w:val="004E6AD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E6AD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E6AD2"/>
  </w:style>
  <w:style w:type="paragraph" w:customStyle="1" w:styleId="aff">
    <w:name w:val="aff"/>
    <w:basedOn w:val="Normal"/>
    <w:rsid w:val="004E6AD2"/>
    <w:pPr>
      <w:spacing w:before="100" w:beforeAutospacing="1" w:after="100" w:afterAutospacing="1"/>
    </w:pPr>
    <w:rPr>
      <w:rFonts w:ascii="Times" w:hAnsi="Times"/>
      <w:sz w:val="20"/>
      <w:szCs w:val="20"/>
    </w:rPr>
  </w:style>
  <w:style w:type="character" w:customStyle="1" w:styleId="entry-author">
    <w:name w:val="entry-author"/>
    <w:basedOn w:val="DefaultParagraphFont"/>
    <w:rsid w:val="004E6AD2"/>
  </w:style>
  <w:style w:type="character" w:customStyle="1" w:styleId="entry-author-name">
    <w:name w:val="entry-author-name"/>
    <w:basedOn w:val="DefaultParagraphFont"/>
    <w:rsid w:val="004E6AD2"/>
  </w:style>
  <w:style w:type="character" w:customStyle="1" w:styleId="contrib-degrees">
    <w:name w:val="contrib-degrees"/>
    <w:basedOn w:val="DefaultParagraphFont"/>
    <w:rsid w:val="004E6AD2"/>
  </w:style>
  <w:style w:type="character" w:customStyle="1" w:styleId="contrib-on-behalf-of">
    <w:name w:val="contrib-on-behalf-of"/>
    <w:basedOn w:val="DefaultParagraphFont"/>
    <w:rsid w:val="004E6AD2"/>
  </w:style>
  <w:style w:type="character" w:customStyle="1" w:styleId="pubtime">
    <w:name w:val="pubtime"/>
    <w:basedOn w:val="DefaultParagraphFont"/>
    <w:rsid w:val="004E6AD2"/>
  </w:style>
  <w:style w:type="character" w:customStyle="1" w:styleId="fbcommentscount">
    <w:name w:val="fb_comments_count"/>
    <w:basedOn w:val="DefaultParagraphFont"/>
    <w:rsid w:val="004E6AD2"/>
  </w:style>
  <w:style w:type="character" w:customStyle="1" w:styleId="stsharethiscustom">
    <w:name w:val="st_sharethis_custom"/>
    <w:basedOn w:val="DefaultParagraphFont"/>
    <w:rsid w:val="004E6AD2"/>
  </w:style>
  <w:style w:type="paragraph" w:customStyle="1" w:styleId="permalinkable">
    <w:name w:val="permalinkable"/>
    <w:basedOn w:val="Normal"/>
    <w:rsid w:val="004E6AD2"/>
    <w:pPr>
      <w:spacing w:before="100" w:beforeAutospacing="1" w:after="100" w:afterAutospacing="1"/>
    </w:pPr>
    <w:rPr>
      <w:rFonts w:ascii="Times" w:hAnsi="Times"/>
      <w:sz w:val="20"/>
      <w:szCs w:val="20"/>
    </w:rPr>
  </w:style>
  <w:style w:type="character" w:customStyle="1" w:styleId="post-date">
    <w:name w:val="post-date"/>
    <w:basedOn w:val="DefaultParagraphFont"/>
    <w:rsid w:val="004E6AD2"/>
  </w:style>
  <w:style w:type="character" w:customStyle="1" w:styleId="link-external">
    <w:name w:val="link-external"/>
    <w:basedOn w:val="DefaultParagraphFont"/>
    <w:rsid w:val="004E6AD2"/>
  </w:style>
  <w:style w:type="character" w:customStyle="1" w:styleId="articleauthor0">
    <w:name w:val="article_author"/>
    <w:basedOn w:val="DefaultParagraphFont"/>
    <w:rsid w:val="004E6AD2"/>
  </w:style>
  <w:style w:type="character" w:customStyle="1" w:styleId="articleissue">
    <w:name w:val="article_issue"/>
    <w:basedOn w:val="DefaultParagraphFont"/>
    <w:rsid w:val="004E6AD2"/>
  </w:style>
  <w:style w:type="character" w:customStyle="1" w:styleId="a-size-large">
    <w:name w:val="a-size-large"/>
    <w:basedOn w:val="DefaultParagraphFont"/>
    <w:rsid w:val="004E6AD2"/>
  </w:style>
  <w:style w:type="character" w:customStyle="1" w:styleId="a-size-medium">
    <w:name w:val="a-size-medium"/>
    <w:basedOn w:val="DefaultParagraphFont"/>
    <w:rsid w:val="004E6AD2"/>
  </w:style>
  <w:style w:type="character" w:customStyle="1" w:styleId="contribution">
    <w:name w:val="contribution"/>
    <w:basedOn w:val="DefaultParagraphFont"/>
    <w:rsid w:val="004E6AD2"/>
  </w:style>
  <w:style w:type="character" w:customStyle="1" w:styleId="a-color-secondary">
    <w:name w:val="a-color-secondary"/>
    <w:basedOn w:val="DefaultParagraphFont"/>
    <w:rsid w:val="004E6AD2"/>
  </w:style>
  <w:style w:type="paragraph" w:customStyle="1" w:styleId="sbyline">
    <w:name w:val="sbyline"/>
    <w:basedOn w:val="Normal"/>
    <w:rsid w:val="004E6AD2"/>
    <w:pPr>
      <w:spacing w:before="100" w:beforeAutospacing="1" w:after="100" w:afterAutospacing="1"/>
    </w:pPr>
    <w:rPr>
      <w:rFonts w:ascii="Times" w:hAnsi="Times"/>
      <w:sz w:val="20"/>
      <w:szCs w:val="20"/>
    </w:rPr>
  </w:style>
  <w:style w:type="character" w:customStyle="1" w:styleId="ui-author">
    <w:name w:val="ui-author"/>
    <w:basedOn w:val="DefaultParagraphFont"/>
    <w:rsid w:val="004E6AD2"/>
  </w:style>
  <w:style w:type="character" w:customStyle="1" w:styleId="ui-staffline">
    <w:name w:val="ui-staffline"/>
    <w:basedOn w:val="DefaultParagraphFont"/>
    <w:rsid w:val="004E6AD2"/>
  </w:style>
  <w:style w:type="paragraph" w:customStyle="1" w:styleId="promotion-tag-p">
    <w:name w:val="promotion-tag-p"/>
    <w:basedOn w:val="Normal"/>
    <w:rsid w:val="004E6AD2"/>
    <w:pPr>
      <w:spacing w:before="100" w:beforeAutospacing="1" w:after="100" w:afterAutospacing="1"/>
    </w:pPr>
    <w:rPr>
      <w:rFonts w:ascii="Times" w:hAnsi="Times"/>
      <w:sz w:val="20"/>
      <w:szCs w:val="20"/>
    </w:rPr>
  </w:style>
  <w:style w:type="paragraph" w:customStyle="1" w:styleId="heading">
    <w:name w:val="heading"/>
    <w:basedOn w:val="Normal"/>
    <w:rsid w:val="004E6AD2"/>
    <w:pPr>
      <w:spacing w:before="100" w:beforeAutospacing="1" w:after="100" w:afterAutospacing="1"/>
    </w:pPr>
    <w:rPr>
      <w:rFonts w:ascii="Times" w:hAnsi="Times"/>
      <w:sz w:val="20"/>
      <w:szCs w:val="20"/>
    </w:rPr>
  </w:style>
  <w:style w:type="character" w:customStyle="1" w:styleId="value">
    <w:name w:val="value"/>
    <w:basedOn w:val="DefaultParagraphFont"/>
    <w:rsid w:val="004E6AD2"/>
  </w:style>
  <w:style w:type="character" w:customStyle="1" w:styleId="specialissuelabel">
    <w:name w:val="specialissuelabel"/>
    <w:basedOn w:val="DefaultParagraphFont"/>
    <w:rsid w:val="004E6AD2"/>
  </w:style>
  <w:style w:type="character" w:customStyle="1" w:styleId="referencediv">
    <w:name w:val="referencediv"/>
    <w:basedOn w:val="DefaultParagraphFont"/>
    <w:rsid w:val="004E6AD2"/>
  </w:style>
  <w:style w:type="character" w:customStyle="1" w:styleId="wp-smiley">
    <w:name w:val="wp-smiley"/>
    <w:basedOn w:val="DefaultParagraphFont"/>
    <w:rsid w:val="004E6AD2"/>
  </w:style>
  <w:style w:type="character" w:customStyle="1" w:styleId="artjournal">
    <w:name w:val="art_journal"/>
    <w:basedOn w:val="DefaultParagraphFont"/>
    <w:rsid w:val="004E6AD2"/>
  </w:style>
  <w:style w:type="character" w:customStyle="1" w:styleId="artdatevolumeissuepart">
    <w:name w:val="art_datevolumeissuepart"/>
    <w:basedOn w:val="DefaultParagraphFont"/>
    <w:rsid w:val="004E6AD2"/>
  </w:style>
  <w:style w:type="character" w:customStyle="1" w:styleId="artpages">
    <w:name w:val="art_pages"/>
    <w:basedOn w:val="DefaultParagraphFont"/>
    <w:rsid w:val="004E6AD2"/>
  </w:style>
  <w:style w:type="character" w:customStyle="1" w:styleId="singlehighlightclass">
    <w:name w:val="single_highlight_class"/>
    <w:basedOn w:val="DefaultParagraphFont"/>
    <w:rsid w:val="004E6AD2"/>
  </w:style>
  <w:style w:type="character" w:customStyle="1" w:styleId="degree">
    <w:name w:val="degree"/>
    <w:basedOn w:val="DefaultParagraphFont"/>
    <w:rsid w:val="004E6AD2"/>
  </w:style>
  <w:style w:type="character" w:customStyle="1" w:styleId="major">
    <w:name w:val="major"/>
    <w:basedOn w:val="DefaultParagraphFont"/>
    <w:rsid w:val="004E6AD2"/>
  </w:style>
  <w:style w:type="character" w:customStyle="1" w:styleId="authors">
    <w:name w:val="authors"/>
    <w:basedOn w:val="DefaultParagraphFont"/>
    <w:rsid w:val="004E6AD2"/>
  </w:style>
  <w:style w:type="character" w:customStyle="1" w:styleId="views">
    <w:name w:val="views"/>
    <w:basedOn w:val="DefaultParagraphFont"/>
    <w:rsid w:val="004E6AD2"/>
  </w:style>
  <w:style w:type="character" w:customStyle="1" w:styleId="stmainservices">
    <w:name w:val="stmainservices"/>
    <w:basedOn w:val="DefaultParagraphFont"/>
    <w:rsid w:val="004E6AD2"/>
  </w:style>
  <w:style w:type="character" w:customStyle="1" w:styleId="stbubblehcount">
    <w:name w:val="stbubble_hcount"/>
    <w:basedOn w:val="DefaultParagraphFont"/>
    <w:rsid w:val="004E6AD2"/>
  </w:style>
  <w:style w:type="paragraph" w:customStyle="1" w:styleId="Document">
    <w:name w:val="_Document"/>
    <w:basedOn w:val="Default"/>
    <w:next w:val="Default"/>
    <w:uiPriority w:val="99"/>
    <w:rsid w:val="004E6AD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E6AD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E6AD2"/>
    <w:pPr>
      <w:widowControl w:val="0"/>
    </w:pPr>
    <w:rPr>
      <w:rFonts w:ascii="New Baskerville" w:eastAsiaTheme="minorEastAsia" w:hAnsi="New Baskerville"/>
      <w:color w:val="auto"/>
    </w:rPr>
  </w:style>
  <w:style w:type="paragraph" w:customStyle="1" w:styleId="collapsed-hide">
    <w:name w:val="collapsed-hide"/>
    <w:basedOn w:val="Normal"/>
    <w:rsid w:val="004E6AD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E6AD2"/>
    <w:pPr>
      <w:widowControl w:val="0"/>
      <w:spacing w:line="211" w:lineRule="atLeast"/>
    </w:pPr>
    <w:rPr>
      <w:rFonts w:ascii="Mokka" w:eastAsiaTheme="minorEastAsia" w:hAnsi="Mokka"/>
      <w:color w:val="auto"/>
    </w:rPr>
  </w:style>
  <w:style w:type="paragraph" w:customStyle="1" w:styleId="odd">
    <w:name w:val="odd"/>
    <w:basedOn w:val="Normal"/>
    <w:rsid w:val="004E6AD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E6AD2"/>
  </w:style>
  <w:style w:type="character" w:customStyle="1" w:styleId="tolocaltime">
    <w:name w:val="tolocaltime"/>
    <w:basedOn w:val="DefaultParagraphFont"/>
    <w:rsid w:val="004E6AD2"/>
  </w:style>
  <w:style w:type="character" w:customStyle="1" w:styleId="pb-byline">
    <w:name w:val="pb-byline"/>
    <w:basedOn w:val="DefaultParagraphFont"/>
    <w:rsid w:val="004E6AD2"/>
  </w:style>
  <w:style w:type="character" w:customStyle="1" w:styleId="pb-timestamp">
    <w:name w:val="pb-timestamp"/>
    <w:basedOn w:val="DefaultParagraphFont"/>
    <w:rsid w:val="004E6AD2"/>
  </w:style>
  <w:style w:type="character" w:customStyle="1" w:styleId="posted-on">
    <w:name w:val="posted-on"/>
    <w:basedOn w:val="DefaultParagraphFont"/>
    <w:rsid w:val="004E6AD2"/>
  </w:style>
  <w:style w:type="character" w:customStyle="1" w:styleId="even">
    <w:name w:val="even"/>
    <w:basedOn w:val="DefaultParagraphFont"/>
    <w:rsid w:val="004E6AD2"/>
  </w:style>
  <w:style w:type="paragraph" w:customStyle="1" w:styleId="volissue">
    <w:name w:val="volissue"/>
    <w:basedOn w:val="Normal"/>
    <w:rsid w:val="004E6AD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E6AD2"/>
  </w:style>
  <w:style w:type="character" w:customStyle="1" w:styleId="articledate">
    <w:name w:val="articledate"/>
    <w:basedOn w:val="DefaultParagraphFont"/>
    <w:rsid w:val="004E6AD2"/>
  </w:style>
  <w:style w:type="character" w:customStyle="1" w:styleId="post-byline">
    <w:name w:val="post-byline"/>
    <w:basedOn w:val="DefaultParagraphFont"/>
    <w:rsid w:val="004E6AD2"/>
  </w:style>
  <w:style w:type="character" w:customStyle="1" w:styleId="metadate">
    <w:name w:val="meta_date"/>
    <w:basedOn w:val="DefaultParagraphFont"/>
    <w:rsid w:val="004E6AD2"/>
  </w:style>
  <w:style w:type="character" w:customStyle="1" w:styleId="fa">
    <w:name w:val="fa"/>
    <w:basedOn w:val="DefaultParagraphFont"/>
    <w:rsid w:val="004E6AD2"/>
  </w:style>
  <w:style w:type="character" w:customStyle="1" w:styleId="longname">
    <w:name w:val="longname"/>
    <w:basedOn w:val="DefaultParagraphFont"/>
    <w:rsid w:val="004E6AD2"/>
  </w:style>
  <w:style w:type="character" w:customStyle="1" w:styleId="echocontainer">
    <w:name w:val="echo_container"/>
    <w:basedOn w:val="DefaultParagraphFont"/>
    <w:rsid w:val="004E6AD2"/>
  </w:style>
  <w:style w:type="character" w:customStyle="1" w:styleId="comment-display">
    <w:name w:val="comment-display"/>
    <w:basedOn w:val="DefaultParagraphFont"/>
    <w:rsid w:val="004E6AD2"/>
  </w:style>
  <w:style w:type="paragraph" w:customStyle="1" w:styleId="comment-count-label">
    <w:name w:val="comment-count-label"/>
    <w:basedOn w:val="Normal"/>
    <w:rsid w:val="004E6AD2"/>
    <w:pPr>
      <w:spacing w:before="100" w:beforeAutospacing="1" w:after="100" w:afterAutospacing="1"/>
    </w:pPr>
    <w:rPr>
      <w:rFonts w:ascii="Times" w:hAnsi="Times"/>
      <w:sz w:val="20"/>
      <w:szCs w:val="20"/>
    </w:rPr>
  </w:style>
  <w:style w:type="character" w:customStyle="1" w:styleId="echo-counter">
    <w:name w:val="echo-counter"/>
    <w:basedOn w:val="DefaultParagraphFont"/>
    <w:rsid w:val="004E6AD2"/>
  </w:style>
  <w:style w:type="character" w:customStyle="1" w:styleId="discussion-policy">
    <w:name w:val="discussion-policy"/>
    <w:basedOn w:val="DefaultParagraphFont"/>
    <w:rsid w:val="004E6AD2"/>
  </w:style>
  <w:style w:type="character" w:customStyle="1" w:styleId="echo-apps-conversations-streamcaption">
    <w:name w:val="echo-apps-conversations-streamcaption"/>
    <w:basedOn w:val="DefaultParagraphFont"/>
    <w:rsid w:val="004E6AD2"/>
  </w:style>
  <w:style w:type="character" w:customStyle="1" w:styleId="echo-streamserver-controls-stream-item-text">
    <w:name w:val="echo-streamserver-controls-stream-item-text"/>
    <w:basedOn w:val="DefaultParagraphFont"/>
    <w:rsid w:val="004E6AD2"/>
  </w:style>
  <w:style w:type="character" w:customStyle="1" w:styleId="echo-streamserver-controls-facepile-more">
    <w:name w:val="echo-streamserver-controls-facepile-more"/>
    <w:basedOn w:val="DefaultParagraphFont"/>
    <w:rsid w:val="004E6AD2"/>
  </w:style>
  <w:style w:type="character" w:customStyle="1" w:styleId="echo-primaryfont">
    <w:name w:val="echo-primaryfont"/>
    <w:basedOn w:val="DefaultParagraphFont"/>
    <w:rsid w:val="004E6AD2"/>
  </w:style>
  <w:style w:type="character" w:customStyle="1" w:styleId="section">
    <w:name w:val="section"/>
    <w:basedOn w:val="DefaultParagraphFont"/>
    <w:rsid w:val="004E6AD2"/>
  </w:style>
  <w:style w:type="character" w:customStyle="1" w:styleId="wpsr-txt-headline">
    <w:name w:val="wpsr-txt-headline"/>
    <w:basedOn w:val="DefaultParagraphFont"/>
    <w:rsid w:val="004E6AD2"/>
  </w:style>
  <w:style w:type="character" w:customStyle="1" w:styleId="asset-metabar-author">
    <w:name w:val="asset-metabar-author"/>
    <w:basedOn w:val="DefaultParagraphFont"/>
    <w:rsid w:val="004E6AD2"/>
  </w:style>
  <w:style w:type="character" w:customStyle="1" w:styleId="eza-dateline">
    <w:name w:val="eza-dateline"/>
    <w:basedOn w:val="DefaultParagraphFont"/>
    <w:rsid w:val="004E6AD2"/>
  </w:style>
  <w:style w:type="character" w:customStyle="1" w:styleId="eza-authors">
    <w:name w:val="eza-authors"/>
    <w:basedOn w:val="DefaultParagraphFont"/>
    <w:rsid w:val="004E6AD2"/>
  </w:style>
  <w:style w:type="character" w:customStyle="1" w:styleId="csmstaff">
    <w:name w:val="csm_staff"/>
    <w:basedOn w:val="DefaultParagraphFont"/>
    <w:rsid w:val="004E6AD2"/>
  </w:style>
  <w:style w:type="paragraph" w:customStyle="1" w:styleId="mol-para-with-font">
    <w:name w:val="mol-para-with-font"/>
    <w:basedOn w:val="Normal"/>
    <w:rsid w:val="004E6AD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E6AD2"/>
  </w:style>
  <w:style w:type="character" w:customStyle="1" w:styleId="byline-text">
    <w:name w:val="byline-text"/>
    <w:basedOn w:val="DefaultParagraphFont"/>
    <w:rsid w:val="004E6AD2"/>
  </w:style>
  <w:style w:type="character" w:customStyle="1" w:styleId="itemauthor">
    <w:name w:val="itemauthor"/>
    <w:basedOn w:val="DefaultParagraphFont"/>
    <w:rsid w:val="004E6AD2"/>
  </w:style>
  <w:style w:type="character" w:customStyle="1" w:styleId="itemdatecreated">
    <w:name w:val="itemdatecreated"/>
    <w:basedOn w:val="DefaultParagraphFont"/>
    <w:rsid w:val="004E6AD2"/>
  </w:style>
  <w:style w:type="character" w:customStyle="1" w:styleId="slug-metadata-note">
    <w:name w:val="slug-metadata-note"/>
    <w:basedOn w:val="DefaultParagraphFont"/>
    <w:rsid w:val="004E6AD2"/>
  </w:style>
  <w:style w:type="character" w:customStyle="1" w:styleId="drop-capped">
    <w:name w:val="drop-capped"/>
    <w:basedOn w:val="DefaultParagraphFont"/>
    <w:rsid w:val="004E6AD2"/>
  </w:style>
  <w:style w:type="character" w:customStyle="1" w:styleId="published">
    <w:name w:val="published"/>
    <w:basedOn w:val="DefaultParagraphFont"/>
    <w:rsid w:val="004E6AD2"/>
  </w:style>
  <w:style w:type="paragraph" w:customStyle="1" w:styleId="articleopinion-standfirst">
    <w:name w:val="articleopinion-standfirst"/>
    <w:basedOn w:val="Normal"/>
    <w:rsid w:val="004E6AD2"/>
    <w:pPr>
      <w:spacing w:before="100" w:beforeAutospacing="1" w:after="100" w:afterAutospacing="1"/>
    </w:pPr>
    <w:rPr>
      <w:rFonts w:ascii="Times" w:hAnsi="Times"/>
      <w:sz w:val="20"/>
      <w:szCs w:val="20"/>
    </w:rPr>
  </w:style>
  <w:style w:type="paragraph" w:customStyle="1" w:styleId="snippet">
    <w:name w:val="snippet"/>
    <w:basedOn w:val="Normal"/>
    <w:rsid w:val="004E6AD2"/>
    <w:pPr>
      <w:spacing w:before="100" w:beforeAutospacing="1" w:after="100" w:afterAutospacing="1"/>
    </w:pPr>
    <w:rPr>
      <w:rFonts w:ascii="Times" w:hAnsi="Times"/>
      <w:sz w:val="20"/>
      <w:szCs w:val="20"/>
    </w:rPr>
  </w:style>
  <w:style w:type="character" w:customStyle="1" w:styleId="thetitle">
    <w:name w:val="the_title"/>
    <w:basedOn w:val="DefaultParagraphFont"/>
    <w:rsid w:val="004E6AD2"/>
  </w:style>
  <w:style w:type="character" w:customStyle="1" w:styleId="view-count">
    <w:name w:val="view-count"/>
    <w:basedOn w:val="DefaultParagraphFont"/>
    <w:rsid w:val="004E6AD2"/>
  </w:style>
  <w:style w:type="character" w:customStyle="1" w:styleId="rupee">
    <w:name w:val="rupee"/>
    <w:basedOn w:val="DefaultParagraphFont"/>
    <w:rsid w:val="004E6AD2"/>
  </w:style>
  <w:style w:type="character" w:customStyle="1" w:styleId="grey1">
    <w:name w:val="grey1"/>
    <w:basedOn w:val="DefaultParagraphFont"/>
    <w:rsid w:val="004E6AD2"/>
  </w:style>
  <w:style w:type="paragraph" w:customStyle="1" w:styleId="Pa13">
    <w:name w:val="Pa13"/>
    <w:basedOn w:val="Default"/>
    <w:next w:val="Default"/>
    <w:uiPriority w:val="99"/>
    <w:rsid w:val="004E6AD2"/>
    <w:pPr>
      <w:widowControl w:val="0"/>
      <w:spacing w:line="201" w:lineRule="atLeast"/>
    </w:pPr>
    <w:rPr>
      <w:rFonts w:eastAsiaTheme="minorEastAsia"/>
      <w:color w:val="auto"/>
    </w:rPr>
  </w:style>
  <w:style w:type="paragraph" w:customStyle="1" w:styleId="Pa14">
    <w:name w:val="Pa14"/>
    <w:basedOn w:val="Default"/>
    <w:next w:val="Default"/>
    <w:uiPriority w:val="99"/>
    <w:rsid w:val="004E6AD2"/>
    <w:pPr>
      <w:widowControl w:val="0"/>
      <w:spacing w:line="241" w:lineRule="atLeast"/>
    </w:pPr>
    <w:rPr>
      <w:rFonts w:eastAsiaTheme="minorEastAsia"/>
      <w:color w:val="auto"/>
    </w:rPr>
  </w:style>
  <w:style w:type="paragraph" w:customStyle="1" w:styleId="Pa9">
    <w:name w:val="Pa9"/>
    <w:basedOn w:val="Default"/>
    <w:next w:val="Default"/>
    <w:uiPriority w:val="99"/>
    <w:rsid w:val="004E6AD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E6AD2"/>
  </w:style>
  <w:style w:type="character" w:customStyle="1" w:styleId="reporttitle">
    <w:name w:val="report_title"/>
    <w:basedOn w:val="DefaultParagraphFont"/>
    <w:rsid w:val="004E6AD2"/>
  </w:style>
  <w:style w:type="character" w:customStyle="1" w:styleId="documenttype-longreleases">
    <w:name w:val="document_type_-_long_releases"/>
    <w:basedOn w:val="DefaultParagraphFont"/>
    <w:rsid w:val="004E6AD2"/>
  </w:style>
  <w:style w:type="character" w:customStyle="1" w:styleId="alt-date">
    <w:name w:val="alt-date"/>
    <w:basedOn w:val="DefaultParagraphFont"/>
    <w:rsid w:val="004E6AD2"/>
  </w:style>
  <w:style w:type="character" w:customStyle="1" w:styleId="entry-byline">
    <w:name w:val="entry-byline"/>
    <w:basedOn w:val="DefaultParagraphFont"/>
    <w:rsid w:val="004E6AD2"/>
  </w:style>
  <w:style w:type="character" w:customStyle="1" w:styleId="taglinecontrib">
    <w:name w:val="tagline_contrib"/>
    <w:basedOn w:val="DefaultParagraphFont"/>
    <w:rsid w:val="004E6AD2"/>
  </w:style>
  <w:style w:type="character" w:customStyle="1" w:styleId="articledate0">
    <w:name w:val="article_date"/>
    <w:basedOn w:val="DefaultParagraphFont"/>
    <w:rsid w:val="004E6AD2"/>
  </w:style>
  <w:style w:type="paragraph" w:customStyle="1" w:styleId="hg-daily">
    <w:name w:val="hg-daily"/>
    <w:basedOn w:val="Normal"/>
    <w:rsid w:val="004E6AD2"/>
    <w:pPr>
      <w:spacing w:before="100" w:beforeAutospacing="1" w:after="100" w:afterAutospacing="1"/>
    </w:pPr>
    <w:rPr>
      <w:rFonts w:ascii="Times" w:hAnsi="Times"/>
      <w:sz w:val="20"/>
      <w:szCs w:val="20"/>
    </w:rPr>
  </w:style>
  <w:style w:type="character" w:customStyle="1" w:styleId="cit">
    <w:name w:val="cit"/>
    <w:basedOn w:val="DefaultParagraphFont"/>
    <w:rsid w:val="004E6AD2"/>
  </w:style>
  <w:style w:type="paragraph" w:customStyle="1" w:styleId="buttonheading">
    <w:name w:val="buttonheading"/>
    <w:basedOn w:val="Normal"/>
    <w:rsid w:val="004E6AD2"/>
    <w:pPr>
      <w:spacing w:before="100" w:beforeAutospacing="1" w:after="100" w:afterAutospacing="1"/>
    </w:pPr>
    <w:rPr>
      <w:rFonts w:ascii="Times" w:hAnsi="Times"/>
      <w:sz w:val="20"/>
      <w:szCs w:val="20"/>
    </w:rPr>
  </w:style>
  <w:style w:type="character" w:customStyle="1" w:styleId="createdate">
    <w:name w:val="createdate"/>
    <w:basedOn w:val="DefaultParagraphFont"/>
    <w:rsid w:val="004E6AD2"/>
  </w:style>
  <w:style w:type="character" w:customStyle="1" w:styleId="text-label">
    <w:name w:val="text-label"/>
    <w:basedOn w:val="DefaultParagraphFont"/>
    <w:rsid w:val="004E6AD2"/>
  </w:style>
  <w:style w:type="paragraph" w:customStyle="1" w:styleId="TOC3Char">
    <w:name w:val="TOC 3 Char"/>
    <w:basedOn w:val="Normal"/>
    <w:next w:val="Normal"/>
    <w:rsid w:val="004E6AD2"/>
    <w:rPr>
      <w:rFonts w:eastAsia="Times New Roman"/>
      <w:sz w:val="24"/>
      <w:szCs w:val="20"/>
    </w:rPr>
  </w:style>
  <w:style w:type="paragraph" w:customStyle="1" w:styleId="TOC1Char">
    <w:name w:val="TOC 1 Char"/>
    <w:basedOn w:val="Normal"/>
    <w:next w:val="Normal"/>
    <w:rsid w:val="004E6AD2"/>
    <w:rPr>
      <w:rFonts w:eastAsia="Times New Roman"/>
      <w:b/>
      <w:sz w:val="24"/>
      <w:szCs w:val="20"/>
    </w:rPr>
  </w:style>
  <w:style w:type="character" w:customStyle="1" w:styleId="StyleCardtextChar10pt">
    <w:name w:val="Style Card text Char + 10 pt"/>
    <w:rsid w:val="004E6AD2"/>
    <w:rPr>
      <w:rFonts w:ascii="Georgia" w:eastAsia="Calibri" w:hAnsi="Georgia"/>
      <w:sz w:val="20"/>
      <w:u w:val="single"/>
      <w:lang w:bidi="ar-SA"/>
    </w:rPr>
  </w:style>
  <w:style w:type="paragraph" w:customStyle="1" w:styleId="ColorfulList-Accent11">
    <w:name w:val="Colorful List - Accent 11"/>
    <w:basedOn w:val="Normal"/>
    <w:uiPriority w:val="34"/>
    <w:qFormat/>
    <w:rsid w:val="004E6AD2"/>
    <w:pPr>
      <w:ind w:left="720"/>
      <w:contextualSpacing/>
      <w:jc w:val="both"/>
    </w:pPr>
    <w:rPr>
      <w:rFonts w:eastAsia="Times New Roman"/>
      <w:sz w:val="20"/>
      <w:szCs w:val="20"/>
    </w:rPr>
  </w:style>
  <w:style w:type="paragraph" w:customStyle="1" w:styleId="NoteLevel11">
    <w:name w:val="Note Level 11"/>
    <w:basedOn w:val="Normal"/>
    <w:uiPriority w:val="99"/>
    <w:rsid w:val="004E6AD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E6AD2"/>
    <w:pPr>
      <w:keepNext/>
      <w:tabs>
        <w:tab w:val="num" w:pos="1440"/>
      </w:tabs>
      <w:ind w:left="1800" w:hanging="360"/>
      <w:outlineLvl w:val="2"/>
    </w:pPr>
    <w:rPr>
      <w:rFonts w:eastAsia="MS Gothic"/>
    </w:rPr>
  </w:style>
  <w:style w:type="paragraph" w:customStyle="1" w:styleId="NoteLevel41">
    <w:name w:val="Note Level 41"/>
    <w:basedOn w:val="Normal"/>
    <w:rsid w:val="004E6AD2"/>
    <w:pPr>
      <w:keepNext/>
      <w:tabs>
        <w:tab w:val="num" w:pos="2160"/>
      </w:tabs>
      <w:ind w:left="2520" w:hanging="360"/>
      <w:outlineLvl w:val="3"/>
    </w:pPr>
    <w:rPr>
      <w:rFonts w:eastAsia="MS Gothic"/>
    </w:rPr>
  </w:style>
  <w:style w:type="paragraph" w:customStyle="1" w:styleId="NoteLevel51">
    <w:name w:val="Note Level 51"/>
    <w:basedOn w:val="Normal"/>
    <w:rsid w:val="004E6AD2"/>
    <w:pPr>
      <w:keepNext/>
      <w:tabs>
        <w:tab w:val="num" w:pos="2880"/>
      </w:tabs>
      <w:ind w:left="3240" w:hanging="360"/>
      <w:outlineLvl w:val="4"/>
    </w:pPr>
    <w:rPr>
      <w:rFonts w:eastAsia="MS Gothic"/>
    </w:rPr>
  </w:style>
  <w:style w:type="paragraph" w:customStyle="1" w:styleId="NoteLevel61">
    <w:name w:val="Note Level 61"/>
    <w:basedOn w:val="Normal"/>
    <w:rsid w:val="004E6AD2"/>
    <w:pPr>
      <w:keepNext/>
      <w:tabs>
        <w:tab w:val="num" w:pos="3600"/>
      </w:tabs>
      <w:ind w:left="3960" w:hanging="360"/>
      <w:outlineLvl w:val="5"/>
    </w:pPr>
    <w:rPr>
      <w:rFonts w:eastAsia="MS Gothic"/>
    </w:rPr>
  </w:style>
  <w:style w:type="paragraph" w:customStyle="1" w:styleId="NoteLevel71">
    <w:name w:val="Note Level 71"/>
    <w:basedOn w:val="Normal"/>
    <w:rsid w:val="004E6AD2"/>
    <w:pPr>
      <w:keepNext/>
      <w:tabs>
        <w:tab w:val="num" w:pos="4320"/>
      </w:tabs>
      <w:ind w:left="4680" w:hanging="360"/>
      <w:outlineLvl w:val="6"/>
    </w:pPr>
    <w:rPr>
      <w:rFonts w:eastAsia="MS Gothic"/>
    </w:rPr>
  </w:style>
  <w:style w:type="paragraph" w:customStyle="1" w:styleId="NoteLevel81">
    <w:name w:val="Note Level 81"/>
    <w:basedOn w:val="Normal"/>
    <w:rsid w:val="004E6AD2"/>
    <w:pPr>
      <w:keepNext/>
      <w:tabs>
        <w:tab w:val="num" w:pos="5040"/>
      </w:tabs>
      <w:ind w:left="5400" w:hanging="360"/>
      <w:outlineLvl w:val="7"/>
    </w:pPr>
    <w:rPr>
      <w:rFonts w:eastAsia="MS Gothic"/>
    </w:rPr>
  </w:style>
  <w:style w:type="paragraph" w:customStyle="1" w:styleId="NoteLevel91">
    <w:name w:val="Note Level 91"/>
    <w:basedOn w:val="Normal"/>
    <w:rsid w:val="004E6AD2"/>
    <w:pPr>
      <w:keepNext/>
      <w:tabs>
        <w:tab w:val="num" w:pos="5760"/>
      </w:tabs>
      <w:ind w:left="6120" w:hanging="360"/>
      <w:outlineLvl w:val="8"/>
    </w:pPr>
    <w:rPr>
      <w:rFonts w:eastAsia="MS Gothic"/>
    </w:rPr>
  </w:style>
  <w:style w:type="paragraph" w:styleId="Index2">
    <w:name w:val="index 2"/>
    <w:basedOn w:val="Normal"/>
    <w:next w:val="Normal"/>
    <w:autoRedefine/>
    <w:rsid w:val="004E6AD2"/>
    <w:pPr>
      <w:spacing w:after="200" w:line="276" w:lineRule="auto"/>
      <w:ind w:left="400" w:hanging="200"/>
    </w:pPr>
    <w:rPr>
      <w:rFonts w:eastAsia="Times New Roman"/>
      <w:bCs/>
    </w:rPr>
  </w:style>
  <w:style w:type="paragraph" w:styleId="Index3">
    <w:name w:val="index 3"/>
    <w:basedOn w:val="Normal"/>
    <w:next w:val="Normal"/>
    <w:autoRedefine/>
    <w:rsid w:val="004E6AD2"/>
    <w:pPr>
      <w:spacing w:after="200" w:line="276" w:lineRule="auto"/>
      <w:ind w:left="600" w:hanging="200"/>
    </w:pPr>
    <w:rPr>
      <w:rFonts w:eastAsia="Times New Roman"/>
      <w:bCs/>
    </w:rPr>
  </w:style>
  <w:style w:type="paragraph" w:styleId="Index4">
    <w:name w:val="index 4"/>
    <w:basedOn w:val="Normal"/>
    <w:next w:val="Normal"/>
    <w:autoRedefine/>
    <w:rsid w:val="004E6AD2"/>
    <w:pPr>
      <w:spacing w:after="200" w:line="276" w:lineRule="auto"/>
      <w:ind w:left="800" w:hanging="200"/>
    </w:pPr>
    <w:rPr>
      <w:rFonts w:eastAsia="Times New Roman"/>
      <w:bCs/>
    </w:rPr>
  </w:style>
  <w:style w:type="paragraph" w:styleId="Index5">
    <w:name w:val="index 5"/>
    <w:basedOn w:val="Normal"/>
    <w:next w:val="Normal"/>
    <w:autoRedefine/>
    <w:rsid w:val="004E6AD2"/>
    <w:pPr>
      <w:spacing w:after="200" w:line="276" w:lineRule="auto"/>
      <w:ind w:left="1000" w:hanging="200"/>
    </w:pPr>
    <w:rPr>
      <w:rFonts w:eastAsia="Times New Roman"/>
      <w:bCs/>
    </w:rPr>
  </w:style>
  <w:style w:type="paragraph" w:styleId="Index6">
    <w:name w:val="index 6"/>
    <w:basedOn w:val="Normal"/>
    <w:next w:val="Normal"/>
    <w:autoRedefine/>
    <w:rsid w:val="004E6AD2"/>
    <w:pPr>
      <w:spacing w:after="200" w:line="276" w:lineRule="auto"/>
      <w:ind w:left="1200" w:hanging="200"/>
    </w:pPr>
    <w:rPr>
      <w:rFonts w:eastAsia="Times New Roman"/>
      <w:bCs/>
    </w:rPr>
  </w:style>
  <w:style w:type="paragraph" w:styleId="Index7">
    <w:name w:val="index 7"/>
    <w:basedOn w:val="Normal"/>
    <w:next w:val="Normal"/>
    <w:autoRedefine/>
    <w:rsid w:val="004E6AD2"/>
    <w:pPr>
      <w:spacing w:after="200" w:line="276" w:lineRule="auto"/>
      <w:ind w:left="1400" w:hanging="200"/>
    </w:pPr>
    <w:rPr>
      <w:rFonts w:eastAsia="Times New Roman"/>
      <w:bCs/>
    </w:rPr>
  </w:style>
  <w:style w:type="paragraph" w:styleId="Index8">
    <w:name w:val="index 8"/>
    <w:basedOn w:val="Normal"/>
    <w:next w:val="Normal"/>
    <w:autoRedefine/>
    <w:rsid w:val="004E6AD2"/>
    <w:pPr>
      <w:spacing w:after="200" w:line="276" w:lineRule="auto"/>
      <w:ind w:left="1600" w:hanging="200"/>
    </w:pPr>
    <w:rPr>
      <w:rFonts w:eastAsia="Times New Roman"/>
      <w:bCs/>
    </w:rPr>
  </w:style>
  <w:style w:type="paragraph" w:styleId="Index9">
    <w:name w:val="index 9"/>
    <w:basedOn w:val="Normal"/>
    <w:next w:val="Normal"/>
    <w:autoRedefine/>
    <w:rsid w:val="004E6AD2"/>
    <w:pPr>
      <w:spacing w:after="200" w:line="276" w:lineRule="auto"/>
      <w:ind w:left="1800" w:hanging="200"/>
    </w:pPr>
    <w:rPr>
      <w:rFonts w:eastAsia="Times New Roman"/>
      <w:bCs/>
    </w:rPr>
  </w:style>
  <w:style w:type="paragraph" w:styleId="IndexHeading">
    <w:name w:val="index heading"/>
    <w:basedOn w:val="Normal"/>
    <w:next w:val="Index1"/>
    <w:rsid w:val="004E6AD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E6AD2"/>
    <w:pPr>
      <w:jc w:val="both"/>
    </w:pPr>
    <w:rPr>
      <w:rFonts w:eastAsia="Times New Roman"/>
      <w:i/>
      <w:iCs/>
      <w:color w:val="000000"/>
      <w:sz w:val="20"/>
    </w:rPr>
  </w:style>
  <w:style w:type="character" w:customStyle="1" w:styleId="MediumGrid11">
    <w:name w:val="Medium Grid 11"/>
    <w:uiPriority w:val="99"/>
    <w:rsid w:val="004E6AD2"/>
    <w:rPr>
      <w:color w:val="808080"/>
    </w:rPr>
  </w:style>
  <w:style w:type="numbering" w:customStyle="1" w:styleId="NoList8">
    <w:name w:val="No List8"/>
    <w:next w:val="NoList"/>
    <w:semiHidden/>
    <w:unhideWhenUsed/>
    <w:rsid w:val="004E6AD2"/>
  </w:style>
  <w:style w:type="numbering" w:customStyle="1" w:styleId="NoList9">
    <w:name w:val="No List9"/>
    <w:next w:val="NoList"/>
    <w:semiHidden/>
    <w:unhideWhenUsed/>
    <w:rsid w:val="004E6AD2"/>
  </w:style>
  <w:style w:type="numbering" w:customStyle="1" w:styleId="NoList10">
    <w:name w:val="No List10"/>
    <w:next w:val="NoList"/>
    <w:semiHidden/>
    <w:unhideWhenUsed/>
    <w:rsid w:val="004E6AD2"/>
  </w:style>
  <w:style w:type="numbering" w:customStyle="1" w:styleId="NoList12">
    <w:name w:val="No List12"/>
    <w:next w:val="NoList"/>
    <w:semiHidden/>
    <w:unhideWhenUsed/>
    <w:rsid w:val="004E6AD2"/>
  </w:style>
  <w:style w:type="numbering" w:customStyle="1" w:styleId="NoList13">
    <w:name w:val="No List13"/>
    <w:next w:val="NoList"/>
    <w:semiHidden/>
    <w:unhideWhenUsed/>
    <w:rsid w:val="004E6AD2"/>
  </w:style>
  <w:style w:type="numbering" w:customStyle="1" w:styleId="NoList14">
    <w:name w:val="No List14"/>
    <w:next w:val="NoList"/>
    <w:semiHidden/>
    <w:unhideWhenUsed/>
    <w:rsid w:val="004E6AD2"/>
  </w:style>
  <w:style w:type="numbering" w:customStyle="1" w:styleId="NoList15">
    <w:name w:val="No List15"/>
    <w:next w:val="NoList"/>
    <w:uiPriority w:val="99"/>
    <w:semiHidden/>
    <w:unhideWhenUsed/>
    <w:rsid w:val="004E6AD2"/>
  </w:style>
  <w:style w:type="numbering" w:customStyle="1" w:styleId="NoList16">
    <w:name w:val="No List16"/>
    <w:next w:val="NoList"/>
    <w:uiPriority w:val="99"/>
    <w:semiHidden/>
    <w:unhideWhenUsed/>
    <w:rsid w:val="004E6AD2"/>
  </w:style>
  <w:style w:type="numbering" w:customStyle="1" w:styleId="NoList17">
    <w:name w:val="No List17"/>
    <w:next w:val="NoList"/>
    <w:semiHidden/>
    <w:unhideWhenUsed/>
    <w:rsid w:val="004E6AD2"/>
  </w:style>
  <w:style w:type="numbering" w:customStyle="1" w:styleId="NoList18">
    <w:name w:val="No List18"/>
    <w:next w:val="NoList"/>
    <w:uiPriority w:val="99"/>
    <w:semiHidden/>
    <w:unhideWhenUsed/>
    <w:rsid w:val="004E6AD2"/>
  </w:style>
  <w:style w:type="numbering" w:customStyle="1" w:styleId="NoList19">
    <w:name w:val="No List19"/>
    <w:next w:val="NoList"/>
    <w:uiPriority w:val="99"/>
    <w:semiHidden/>
    <w:unhideWhenUsed/>
    <w:rsid w:val="004E6AD2"/>
  </w:style>
  <w:style w:type="numbering" w:customStyle="1" w:styleId="NoList20">
    <w:name w:val="No List20"/>
    <w:next w:val="NoList"/>
    <w:semiHidden/>
    <w:unhideWhenUsed/>
    <w:rsid w:val="004E6AD2"/>
  </w:style>
  <w:style w:type="numbering" w:customStyle="1" w:styleId="NoList21">
    <w:name w:val="No List21"/>
    <w:next w:val="NoList"/>
    <w:semiHidden/>
    <w:unhideWhenUsed/>
    <w:rsid w:val="004E6AD2"/>
  </w:style>
  <w:style w:type="paragraph" w:customStyle="1" w:styleId="PlaceholderText2">
    <w:name w:val="Placeholder Text2"/>
    <w:basedOn w:val="Normal"/>
    <w:uiPriority w:val="99"/>
    <w:rsid w:val="004E6AD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E6AD2"/>
    <w:pPr>
      <w:keepNext/>
      <w:tabs>
        <w:tab w:val="num" w:pos="1440"/>
      </w:tabs>
      <w:ind w:left="1800" w:hanging="360"/>
      <w:outlineLvl w:val="2"/>
    </w:pPr>
    <w:rPr>
      <w:rFonts w:eastAsia="MS Gothic"/>
      <w:sz w:val="24"/>
    </w:rPr>
  </w:style>
  <w:style w:type="paragraph" w:customStyle="1" w:styleId="LightList1">
    <w:name w:val="Light List1"/>
    <w:basedOn w:val="Normal"/>
    <w:rsid w:val="004E6AD2"/>
    <w:pPr>
      <w:keepNext/>
      <w:tabs>
        <w:tab w:val="num" w:pos="2160"/>
      </w:tabs>
      <w:ind w:left="2520" w:hanging="360"/>
      <w:outlineLvl w:val="3"/>
    </w:pPr>
    <w:rPr>
      <w:rFonts w:eastAsia="MS Gothic"/>
      <w:sz w:val="24"/>
    </w:rPr>
  </w:style>
  <w:style w:type="paragraph" w:customStyle="1" w:styleId="LightGrid1">
    <w:name w:val="Light Grid1"/>
    <w:basedOn w:val="Normal"/>
    <w:rsid w:val="004E6AD2"/>
    <w:pPr>
      <w:keepNext/>
      <w:tabs>
        <w:tab w:val="num" w:pos="2880"/>
      </w:tabs>
      <w:ind w:left="3240" w:hanging="360"/>
      <w:outlineLvl w:val="4"/>
    </w:pPr>
    <w:rPr>
      <w:rFonts w:eastAsia="MS Gothic"/>
      <w:sz w:val="24"/>
    </w:rPr>
  </w:style>
  <w:style w:type="paragraph" w:customStyle="1" w:styleId="MediumShading11">
    <w:name w:val="Medium Shading 11"/>
    <w:basedOn w:val="Normal"/>
    <w:rsid w:val="004E6AD2"/>
    <w:pPr>
      <w:keepNext/>
      <w:tabs>
        <w:tab w:val="num" w:pos="3600"/>
      </w:tabs>
      <w:ind w:left="3960" w:hanging="360"/>
      <w:outlineLvl w:val="5"/>
    </w:pPr>
    <w:rPr>
      <w:rFonts w:eastAsia="MS Gothic"/>
      <w:sz w:val="24"/>
    </w:rPr>
  </w:style>
  <w:style w:type="paragraph" w:customStyle="1" w:styleId="MediumShading21">
    <w:name w:val="Medium Shading 21"/>
    <w:basedOn w:val="Normal"/>
    <w:rsid w:val="004E6AD2"/>
    <w:pPr>
      <w:keepNext/>
      <w:tabs>
        <w:tab w:val="num" w:pos="4320"/>
      </w:tabs>
      <w:ind w:left="4680" w:hanging="360"/>
      <w:outlineLvl w:val="6"/>
    </w:pPr>
    <w:rPr>
      <w:rFonts w:eastAsia="MS Gothic"/>
      <w:sz w:val="24"/>
    </w:rPr>
  </w:style>
  <w:style w:type="paragraph" w:customStyle="1" w:styleId="MediumList11">
    <w:name w:val="Medium List 11"/>
    <w:basedOn w:val="Normal"/>
    <w:rsid w:val="004E6AD2"/>
    <w:pPr>
      <w:keepNext/>
      <w:tabs>
        <w:tab w:val="num" w:pos="5040"/>
      </w:tabs>
      <w:ind w:left="5400" w:hanging="360"/>
      <w:outlineLvl w:val="7"/>
    </w:pPr>
    <w:rPr>
      <w:rFonts w:eastAsia="MS Gothic"/>
      <w:sz w:val="24"/>
    </w:rPr>
  </w:style>
  <w:style w:type="paragraph" w:customStyle="1" w:styleId="MediumList21">
    <w:name w:val="Medium List 21"/>
    <w:basedOn w:val="Normal"/>
    <w:rsid w:val="004E6AD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E6AD2"/>
    <w:rPr>
      <w:sz w:val="17"/>
      <w:szCs w:val="24"/>
      <w:lang w:val="en-US" w:eastAsia="en-US" w:bidi="ar-SA"/>
    </w:rPr>
  </w:style>
  <w:style w:type="paragraph" w:customStyle="1" w:styleId="TagsFutura">
    <w:name w:val="TagsFutura"/>
    <w:basedOn w:val="Normal"/>
    <w:next w:val="Cites"/>
    <w:rsid w:val="004E6AD2"/>
    <w:rPr>
      <w:rFonts w:ascii="Futura" w:eastAsia="Times" w:hAnsi="Futura"/>
      <w:b/>
      <w:caps/>
      <w:sz w:val="18"/>
      <w:szCs w:val="20"/>
    </w:rPr>
  </w:style>
  <w:style w:type="character" w:customStyle="1" w:styleId="italics">
    <w:name w:val="italics"/>
    <w:basedOn w:val="DefaultParagraphFont"/>
    <w:rsid w:val="004E6AD2"/>
  </w:style>
  <w:style w:type="character" w:customStyle="1" w:styleId="m-3583723223135346788gmail-style13ptbold">
    <w:name w:val="m_-3583723223135346788gmail-style13ptbold"/>
    <w:basedOn w:val="DefaultParagraphFont"/>
    <w:rsid w:val="004E6AD2"/>
  </w:style>
  <w:style w:type="character" w:customStyle="1" w:styleId="m-3583723223135346788gmail-styleunderline">
    <w:name w:val="m_-3583723223135346788gmail-styleunderline"/>
    <w:basedOn w:val="DefaultParagraphFont"/>
    <w:rsid w:val="004E6AD2"/>
  </w:style>
  <w:style w:type="paragraph" w:customStyle="1" w:styleId="speakable">
    <w:name w:val="speakable"/>
    <w:basedOn w:val="Normal"/>
    <w:uiPriority w:val="99"/>
    <w:qFormat/>
    <w:rsid w:val="004E6AD2"/>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E6AD2"/>
    <w:rPr>
      <w:b/>
      <w:u w:val="single"/>
    </w:rPr>
  </w:style>
  <w:style w:type="character" w:customStyle="1" w:styleId="UnresolvedMention3">
    <w:name w:val="Unresolved Mention3"/>
    <w:basedOn w:val="DefaultParagraphFont"/>
    <w:uiPriority w:val="99"/>
    <w:semiHidden/>
    <w:unhideWhenUsed/>
    <w:rsid w:val="004E6AD2"/>
    <w:rPr>
      <w:color w:val="808080"/>
      <w:shd w:val="clear" w:color="auto" w:fill="E6E6E6"/>
    </w:rPr>
  </w:style>
  <w:style w:type="character" w:customStyle="1" w:styleId="TagsChar">
    <w:name w:val="Tags Char"/>
    <w:rsid w:val="004E6AD2"/>
    <w:rPr>
      <w:rFonts w:ascii="Times New Roman" w:hAnsi="Times New Roman"/>
      <w:b/>
      <w:sz w:val="24"/>
    </w:rPr>
  </w:style>
  <w:style w:type="paragraph" w:customStyle="1" w:styleId="useless">
    <w:name w:val="useless"/>
    <w:basedOn w:val="Normal"/>
    <w:uiPriority w:val="99"/>
    <w:qFormat/>
    <w:rsid w:val="004E6AD2"/>
    <w:rPr>
      <w:rFonts w:eastAsia="Times New Roman"/>
      <w:sz w:val="12"/>
    </w:rPr>
  </w:style>
  <w:style w:type="character" w:customStyle="1" w:styleId="tagCharCharCharChar">
    <w:name w:val="tag Char Char Char Char"/>
    <w:rsid w:val="004E6AD2"/>
    <w:rPr>
      <w:b/>
      <w:sz w:val="24"/>
      <w:szCs w:val="24"/>
      <w:lang w:val="en-US" w:eastAsia="en-US" w:bidi="ar-SA"/>
    </w:rPr>
  </w:style>
  <w:style w:type="character" w:customStyle="1" w:styleId="DebateUnderlined">
    <w:name w:val="Debate Underlined"/>
    <w:rsid w:val="004E6AD2"/>
    <w:rPr>
      <w:rFonts w:ascii="Helvetica" w:hAnsi="Helvetica"/>
      <w:sz w:val="20"/>
      <w:u w:val="single"/>
    </w:rPr>
  </w:style>
  <w:style w:type="character" w:styleId="PlaceholderText">
    <w:name w:val="Placeholder Text"/>
    <w:basedOn w:val="DefaultParagraphFont"/>
    <w:uiPriority w:val="99"/>
    <w:rsid w:val="004E6AD2"/>
    <w:rPr>
      <w:color w:val="808080"/>
    </w:rPr>
  </w:style>
  <w:style w:type="character" w:customStyle="1" w:styleId="byl">
    <w:name w:val="byl"/>
    <w:rsid w:val="004E6AD2"/>
  </w:style>
  <w:style w:type="paragraph" w:customStyle="1" w:styleId="css-xhhu0i">
    <w:name w:val="css-xhhu0i"/>
    <w:basedOn w:val="Normal"/>
    <w:rsid w:val="004E6AD2"/>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4E6AD2"/>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4E6AD2"/>
  </w:style>
  <w:style w:type="character" w:customStyle="1" w:styleId="m-8878800405382358272gmail-styleunderline">
    <w:name w:val="m_-8878800405382358272gmail-styleunderline"/>
    <w:basedOn w:val="DefaultParagraphFont"/>
    <w:rsid w:val="004E6AD2"/>
  </w:style>
  <w:style w:type="character" w:customStyle="1" w:styleId="m-5498913268213319940gmail-styleunderline">
    <w:name w:val="m_-5498913268213319940gmail-styleunderline"/>
    <w:basedOn w:val="DefaultParagraphFont"/>
    <w:rsid w:val="004E6AD2"/>
  </w:style>
  <w:style w:type="character" w:customStyle="1" w:styleId="overlay">
    <w:name w:val="overlay"/>
    <w:basedOn w:val="DefaultParagraphFont"/>
    <w:rsid w:val="004E6AD2"/>
  </w:style>
  <w:style w:type="character" w:customStyle="1" w:styleId="TagCharCharCharChar0">
    <w:name w:val="Tag Char Char Char Char"/>
    <w:basedOn w:val="DefaultParagraphFont"/>
    <w:rsid w:val="004E6AD2"/>
    <w:rPr>
      <w:rFonts w:ascii="Calibri" w:hAnsi="Calibri" w:cs="Calibri"/>
      <w:b/>
      <w:sz w:val="24"/>
    </w:rPr>
  </w:style>
  <w:style w:type="paragraph" w:customStyle="1" w:styleId="g-body">
    <w:name w:val="g-body"/>
    <w:basedOn w:val="Normal"/>
    <w:uiPriority w:val="99"/>
    <w:qFormat/>
    <w:rsid w:val="004E6AD2"/>
    <w:pPr>
      <w:spacing w:before="100" w:beforeAutospacing="1" w:after="100" w:afterAutospacing="1"/>
    </w:pPr>
    <w:rPr>
      <w:rFonts w:eastAsia="Times New Roman"/>
      <w:sz w:val="24"/>
    </w:rPr>
  </w:style>
  <w:style w:type="paragraph" w:customStyle="1" w:styleId="g-pstyle0">
    <w:name w:val="g-pstyle0"/>
    <w:basedOn w:val="Normal"/>
    <w:uiPriority w:val="99"/>
    <w:qFormat/>
    <w:rsid w:val="004E6AD2"/>
    <w:pPr>
      <w:spacing w:before="100" w:beforeAutospacing="1" w:after="100" w:afterAutospacing="1"/>
    </w:pPr>
    <w:rPr>
      <w:rFonts w:eastAsia="Times New Roman"/>
      <w:sz w:val="24"/>
    </w:rPr>
  </w:style>
  <w:style w:type="paragraph" w:customStyle="1" w:styleId="g-pstyle1">
    <w:name w:val="g-pstyle1"/>
    <w:basedOn w:val="Normal"/>
    <w:uiPriority w:val="99"/>
    <w:qFormat/>
    <w:rsid w:val="004E6AD2"/>
    <w:pPr>
      <w:spacing w:before="100" w:beforeAutospacing="1" w:after="100" w:afterAutospacing="1"/>
    </w:pPr>
    <w:rPr>
      <w:rFonts w:eastAsia="Times New Roman"/>
      <w:sz w:val="24"/>
    </w:rPr>
  </w:style>
  <w:style w:type="paragraph" w:customStyle="1" w:styleId="g-asset-hed">
    <w:name w:val="g-asset-hed"/>
    <w:basedOn w:val="Normal"/>
    <w:uiPriority w:val="99"/>
    <w:qFormat/>
    <w:rsid w:val="004E6AD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E6AD2"/>
    <w:pPr>
      <w:spacing w:before="100" w:beforeAutospacing="1" w:after="100" w:afterAutospacing="1"/>
    </w:pPr>
    <w:rPr>
      <w:rFonts w:ascii="Arial" w:hAnsi="Arial"/>
      <w:sz w:val="24"/>
    </w:rPr>
  </w:style>
  <w:style w:type="paragraph" w:customStyle="1" w:styleId="speech">
    <w:name w:val="speech"/>
    <w:basedOn w:val="Normal"/>
    <w:uiPriority w:val="99"/>
    <w:qFormat/>
    <w:rsid w:val="004E6AD2"/>
    <w:pPr>
      <w:spacing w:before="100" w:beforeAutospacing="1" w:after="100" w:afterAutospacing="1"/>
    </w:pPr>
    <w:rPr>
      <w:sz w:val="24"/>
    </w:rPr>
  </w:style>
  <w:style w:type="character" w:customStyle="1" w:styleId="adtext">
    <w:name w:val="adtext"/>
    <w:basedOn w:val="DefaultParagraphFont"/>
    <w:rsid w:val="004E6AD2"/>
  </w:style>
  <w:style w:type="character" w:customStyle="1" w:styleId="UL-Bold">
    <w:name w:val="UL-Bold"/>
    <w:basedOn w:val="DefaultParagraphFont"/>
    <w:rsid w:val="004E6AD2"/>
    <w:rPr>
      <w:u w:val="thick"/>
    </w:rPr>
  </w:style>
  <w:style w:type="character" w:customStyle="1" w:styleId="UL-None">
    <w:name w:val="UL-None"/>
    <w:basedOn w:val="DefaultParagraphFont"/>
    <w:rsid w:val="004E6AD2"/>
    <w:rPr>
      <w:strike w:val="0"/>
      <w:dstrike w:val="0"/>
      <w:u w:val="none"/>
      <w:effect w:val="none"/>
    </w:rPr>
  </w:style>
  <w:style w:type="character" w:customStyle="1" w:styleId="qu730rj69h">
    <w:name w:val="qu730rj69h"/>
    <w:basedOn w:val="DefaultParagraphFont"/>
    <w:rsid w:val="004E6AD2"/>
  </w:style>
  <w:style w:type="paragraph" w:customStyle="1" w:styleId="optext">
    <w:name w:val="optext"/>
    <w:basedOn w:val="Normal"/>
    <w:uiPriority w:val="99"/>
    <w:qFormat/>
    <w:rsid w:val="004E6AD2"/>
    <w:pPr>
      <w:spacing w:before="100" w:beforeAutospacing="1" w:after="100" w:afterAutospacing="1"/>
    </w:pPr>
    <w:rPr>
      <w:sz w:val="24"/>
    </w:rPr>
  </w:style>
  <w:style w:type="character" w:customStyle="1" w:styleId="lmy74qr12z">
    <w:name w:val="lmy74qr12z"/>
    <w:basedOn w:val="DefaultParagraphFont"/>
    <w:rsid w:val="004E6AD2"/>
  </w:style>
  <w:style w:type="character" w:customStyle="1" w:styleId="icr880">
    <w:name w:val="icr880"/>
    <w:basedOn w:val="DefaultParagraphFont"/>
    <w:rsid w:val="004E6AD2"/>
  </w:style>
  <w:style w:type="character" w:customStyle="1" w:styleId="hx23q54">
    <w:name w:val="hx23q54"/>
    <w:basedOn w:val="DefaultParagraphFont"/>
    <w:rsid w:val="004E6AD2"/>
  </w:style>
  <w:style w:type="character" w:customStyle="1" w:styleId="m-5348258726587825636gmail-style13ptbold">
    <w:name w:val="m_-5348258726587825636gmail-style13ptbold"/>
    <w:basedOn w:val="DefaultParagraphFont"/>
    <w:rsid w:val="004E6AD2"/>
  </w:style>
  <w:style w:type="character" w:customStyle="1" w:styleId="m-5348258726587825636gmail-styleunderline">
    <w:name w:val="m_-5348258726587825636gmail-styleunderline"/>
    <w:basedOn w:val="DefaultParagraphFont"/>
    <w:rsid w:val="004E6AD2"/>
  </w:style>
  <w:style w:type="character" w:customStyle="1" w:styleId="m4385445901877740177gmail-styleunderline">
    <w:name w:val="m_4385445901877740177gmail-styleunderline"/>
    <w:basedOn w:val="DefaultParagraphFont"/>
    <w:rsid w:val="004E6AD2"/>
  </w:style>
  <w:style w:type="character" w:customStyle="1" w:styleId="DDIUnderline">
    <w:name w:val="DDI Underline"/>
    <w:qFormat/>
    <w:rsid w:val="004E6AD2"/>
    <w:rPr>
      <w:rFonts w:ascii="Times New Roman" w:hAnsi="Times New Roman"/>
      <w:sz w:val="24"/>
      <w:u w:val="single"/>
    </w:rPr>
  </w:style>
  <w:style w:type="paragraph" w:customStyle="1" w:styleId="ALLCAPS">
    <w:name w:val="ALL CAPS"/>
    <w:basedOn w:val="Normal"/>
    <w:link w:val="ALLCAPSChar"/>
    <w:qFormat/>
    <w:rsid w:val="004E6AD2"/>
    <w:rPr>
      <w:rFonts w:eastAsia="Times New Roman"/>
      <w:b/>
      <w:caps/>
    </w:rPr>
  </w:style>
  <w:style w:type="character" w:customStyle="1" w:styleId="ALLCAPSChar">
    <w:name w:val="ALL CAPS Char"/>
    <w:basedOn w:val="DefaultParagraphFont"/>
    <w:link w:val="ALLCAPS"/>
    <w:rsid w:val="004E6AD2"/>
    <w:rPr>
      <w:rFonts w:ascii="Georgia" w:eastAsia="Times New Roman" w:hAnsi="Georgia"/>
      <w:b/>
      <w:caps/>
    </w:rPr>
  </w:style>
  <w:style w:type="paragraph" w:customStyle="1" w:styleId="TagCharCharCharCharCharCharChar0">
    <w:name w:val="Tag Char Char Char Char Char Char Char"/>
    <w:basedOn w:val="Normal"/>
    <w:link w:val="TagCharCharCharCharCharCharCharChar"/>
    <w:qFormat/>
    <w:rsid w:val="004E6AD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E6AD2"/>
    <w:rPr>
      <w:rFonts w:ascii="Georgia" w:eastAsia="Times New Roman" w:hAnsi="Georgia"/>
      <w:b/>
      <w:sz w:val="24"/>
    </w:rPr>
  </w:style>
  <w:style w:type="character" w:customStyle="1" w:styleId="Cites-AuthorDate">
    <w:name w:val="Cites-Author/Date"/>
    <w:rsid w:val="004E6AD2"/>
    <w:rPr>
      <w:rFonts w:ascii="Helvetica" w:hAnsi="Helvetica"/>
      <w:b/>
      <w:sz w:val="22"/>
      <w:szCs w:val="24"/>
      <w:u w:val="thick"/>
    </w:rPr>
  </w:style>
  <w:style w:type="paragraph" w:customStyle="1" w:styleId="CiteTag">
    <w:name w:val="Cite/Tag"/>
    <w:basedOn w:val="Normal"/>
    <w:uiPriority w:val="99"/>
    <w:qFormat/>
    <w:rsid w:val="004E6AD2"/>
    <w:rPr>
      <w:rFonts w:eastAsia="Cambria"/>
      <w:b/>
    </w:rPr>
  </w:style>
  <w:style w:type="character" w:customStyle="1" w:styleId="m489902567989944824gmail-style13ptbold">
    <w:name w:val="m_489902567989944824gmail-style13ptbold"/>
    <w:basedOn w:val="DefaultParagraphFont"/>
    <w:rsid w:val="004E6AD2"/>
  </w:style>
  <w:style w:type="character" w:customStyle="1" w:styleId="m489902567989944824gmail-styleunderline">
    <w:name w:val="m_489902567989944824gmail-styleunderline"/>
    <w:basedOn w:val="DefaultParagraphFont"/>
    <w:rsid w:val="004E6AD2"/>
  </w:style>
  <w:style w:type="character" w:customStyle="1" w:styleId="UnderlineCharChar3">
    <w:name w:val="Underline Char Char3"/>
    <w:rsid w:val="004E6AD2"/>
    <w:rPr>
      <w:szCs w:val="24"/>
      <w:u w:val="single"/>
      <w:lang w:val="en-US" w:eastAsia="en-US" w:bidi="ar-SA"/>
    </w:rPr>
  </w:style>
  <w:style w:type="character" w:customStyle="1" w:styleId="tl8wme">
    <w:name w:val="tl8wme"/>
    <w:basedOn w:val="DefaultParagraphFont"/>
    <w:rsid w:val="004E6AD2"/>
  </w:style>
  <w:style w:type="character" w:customStyle="1" w:styleId="Mention3">
    <w:name w:val="Mention3"/>
    <w:basedOn w:val="DefaultParagraphFont"/>
    <w:uiPriority w:val="99"/>
    <w:semiHidden/>
    <w:unhideWhenUsed/>
    <w:rsid w:val="004E6AD2"/>
    <w:rPr>
      <w:color w:val="2B579A"/>
      <w:shd w:val="clear" w:color="auto" w:fill="E6E6E6"/>
    </w:rPr>
  </w:style>
  <w:style w:type="character" w:customStyle="1" w:styleId="m-5251091010484660064gmail-style13ptbold">
    <w:name w:val="m_-5251091010484660064gmail-style13ptbold"/>
    <w:basedOn w:val="DefaultParagraphFont"/>
    <w:rsid w:val="004E6AD2"/>
  </w:style>
  <w:style w:type="character" w:customStyle="1" w:styleId="m-5251091010484660064gmail-styleunderline">
    <w:name w:val="m_-5251091010484660064gmail-styleunderline"/>
    <w:basedOn w:val="DefaultParagraphFont"/>
    <w:rsid w:val="004E6AD2"/>
  </w:style>
  <w:style w:type="character" w:customStyle="1" w:styleId="tablecaption">
    <w:name w:val="tablecaption"/>
    <w:basedOn w:val="DefaultParagraphFont"/>
    <w:rsid w:val="004E6AD2"/>
  </w:style>
  <w:style w:type="character" w:customStyle="1" w:styleId="StyleLatinHelvetica105ptBlack">
    <w:name w:val="Style (Latin) Helvetica 10.5 pt Black"/>
    <w:basedOn w:val="DefaultParagraphFont"/>
    <w:rsid w:val="004E6AD2"/>
    <w:rPr>
      <w:rFonts w:ascii="Times New Roman" w:hAnsi="Times New Roman"/>
      <w:color w:val="000000"/>
      <w:sz w:val="21"/>
    </w:rPr>
  </w:style>
  <w:style w:type="character" w:customStyle="1" w:styleId="Quotation">
    <w:name w:val="Quotation"/>
    <w:qFormat/>
    <w:rsid w:val="004E6AD2"/>
    <w:rPr>
      <w:rFonts w:ascii="Arial" w:hAnsi="Arial"/>
      <w:b/>
      <w:i/>
      <w:iCs/>
      <w:sz w:val="24"/>
      <w:u w:val="single"/>
    </w:rPr>
  </w:style>
  <w:style w:type="paragraph" w:customStyle="1" w:styleId="DateTime">
    <w:name w:val="DateTime"/>
    <w:basedOn w:val="Normal"/>
    <w:link w:val="DateTimeChar"/>
    <w:autoRedefine/>
    <w:uiPriority w:val="4"/>
    <w:qFormat/>
    <w:rsid w:val="004E6AD2"/>
  </w:style>
  <w:style w:type="character" w:customStyle="1" w:styleId="DateTimeChar">
    <w:name w:val="DateTime Char"/>
    <w:basedOn w:val="DefaultParagraphFont"/>
    <w:link w:val="DateTime"/>
    <w:uiPriority w:val="4"/>
    <w:rsid w:val="004E6AD2"/>
    <w:rPr>
      <w:rFonts w:ascii="Georgia" w:hAnsi="Georgia"/>
    </w:rPr>
  </w:style>
  <w:style w:type="paragraph" w:customStyle="1" w:styleId="Lecture">
    <w:name w:val="Lecture"/>
    <w:next w:val="BodyText"/>
    <w:link w:val="LectureChar"/>
    <w:autoRedefine/>
    <w:uiPriority w:val="4"/>
    <w:qFormat/>
    <w:rsid w:val="004E6AD2"/>
    <w:pPr>
      <w:spacing w:after="0"/>
      <w:outlineLvl w:val="5"/>
    </w:pPr>
    <w:rPr>
      <w:rFonts w:ascii="Arial" w:hAnsi="Arial" w:cs="Arial"/>
      <w:spacing w:val="-10"/>
    </w:rPr>
  </w:style>
  <w:style w:type="character" w:customStyle="1" w:styleId="LectureChar">
    <w:name w:val="Lecture Char"/>
    <w:basedOn w:val="DateTimeChar"/>
    <w:link w:val="Lecture"/>
    <w:uiPriority w:val="4"/>
    <w:rsid w:val="004E6AD2"/>
    <w:rPr>
      <w:rFonts w:ascii="Arial" w:hAnsi="Arial" w:cs="Arial"/>
      <w:spacing w:val="-10"/>
    </w:rPr>
  </w:style>
  <w:style w:type="character" w:customStyle="1" w:styleId="m-413333960618644972gmail-style13ptbold">
    <w:name w:val="m_-413333960618644972gmail-style13ptbold"/>
    <w:basedOn w:val="DefaultParagraphFont"/>
    <w:rsid w:val="004E6AD2"/>
  </w:style>
  <w:style w:type="character" w:customStyle="1" w:styleId="m-413333960618644972gmail-styleunderline">
    <w:name w:val="m_-413333960618644972gmail-styleunderline"/>
    <w:basedOn w:val="DefaultParagraphFont"/>
    <w:rsid w:val="004E6AD2"/>
  </w:style>
  <w:style w:type="character" w:customStyle="1" w:styleId="m8314098763611656848gmail-stylestylebold12pt">
    <w:name w:val="m_8314098763611656848gmail-stylestylebold12pt"/>
    <w:basedOn w:val="DefaultParagraphFont"/>
    <w:rsid w:val="004E6AD2"/>
  </w:style>
  <w:style w:type="character" w:customStyle="1" w:styleId="m8314098763611656848gmail-styleboldunderline">
    <w:name w:val="m_8314098763611656848gmail-styleboldunderline"/>
    <w:basedOn w:val="DefaultParagraphFont"/>
    <w:rsid w:val="004E6AD2"/>
  </w:style>
  <w:style w:type="paragraph" w:customStyle="1" w:styleId="Spacer">
    <w:name w:val="Spacer"/>
    <w:basedOn w:val="Heading1"/>
    <w:link w:val="SpacerChar"/>
    <w:autoRedefine/>
    <w:uiPriority w:val="4"/>
    <w:qFormat/>
    <w:rsid w:val="004E6AD2"/>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E6AD2"/>
    <w:rPr>
      <w:rFonts w:ascii="Georgia" w:eastAsiaTheme="majorEastAsia" w:hAnsi="Georgia" w:cstheme="majorBidi"/>
      <w:b/>
      <w:sz w:val="24"/>
      <w:szCs w:val="32"/>
    </w:rPr>
  </w:style>
  <w:style w:type="paragraph" w:customStyle="1" w:styleId="msonormal0">
    <w:name w:val="msonormal"/>
    <w:basedOn w:val="Normal"/>
    <w:rsid w:val="004E6AD2"/>
    <w:pPr>
      <w:spacing w:before="100" w:beforeAutospacing="1" w:after="100" w:afterAutospacing="1"/>
    </w:pPr>
    <w:rPr>
      <w:rFonts w:eastAsia="Times New Roman"/>
      <w:sz w:val="24"/>
    </w:rPr>
  </w:style>
  <w:style w:type="paragraph" w:customStyle="1" w:styleId="TxBr41p1">
    <w:name w:val="TxBr_41p1"/>
    <w:basedOn w:val="Normal"/>
    <w:qFormat/>
    <w:rsid w:val="004E6AD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E6AD2"/>
    <w:rPr>
      <w:rFonts w:ascii="Georgia" w:eastAsia="Times New Roman" w:hAnsi="Georgia" w:cs="Arial" w:hint="default"/>
      <w:b/>
      <w:bCs/>
      <w:kern w:val="32"/>
      <w:sz w:val="28"/>
      <w:szCs w:val="32"/>
    </w:rPr>
  </w:style>
  <w:style w:type="character" w:customStyle="1" w:styleId="CiteReal0">
    <w:name w:val="CiteReal"/>
    <w:uiPriority w:val="1"/>
    <w:qFormat/>
    <w:rsid w:val="004E6AD2"/>
    <w:rPr>
      <w:rFonts w:ascii="Arial" w:hAnsi="Arial"/>
      <w:b/>
      <w:sz w:val="24"/>
      <w:u w:val="single"/>
    </w:rPr>
  </w:style>
  <w:style w:type="character" w:customStyle="1" w:styleId="dropcap1">
    <w:name w:val="dropcap1"/>
    <w:rsid w:val="004E6AD2"/>
  </w:style>
  <w:style w:type="paragraph" w:customStyle="1" w:styleId="Style42">
    <w:name w:val="Style42"/>
    <w:basedOn w:val="Normal"/>
    <w:uiPriority w:val="99"/>
    <w:rsid w:val="004E6AD2"/>
    <w:pPr>
      <w:spacing w:line="202" w:lineRule="exact"/>
      <w:jc w:val="both"/>
    </w:pPr>
    <w:rPr>
      <w:rFonts w:ascii="Palatino Linotype" w:hAnsi="Palatino Linotype" w:cs="Palatino Linotype"/>
    </w:rPr>
  </w:style>
  <w:style w:type="character" w:customStyle="1" w:styleId="FontStyle72">
    <w:name w:val="Font Style72"/>
    <w:uiPriority w:val="99"/>
    <w:rsid w:val="004E6AD2"/>
    <w:rPr>
      <w:rFonts w:ascii="Cambria" w:hAnsi="Cambria" w:cs="Cambria" w:hint="default"/>
      <w:sz w:val="16"/>
      <w:szCs w:val="16"/>
    </w:rPr>
  </w:style>
  <w:style w:type="character" w:customStyle="1" w:styleId="FontStyle73">
    <w:name w:val="Font Style73"/>
    <w:uiPriority w:val="99"/>
    <w:rsid w:val="004E6AD2"/>
    <w:rPr>
      <w:rFonts w:ascii="Cambria" w:hAnsi="Cambria" w:cs="Cambria" w:hint="default"/>
      <w:i/>
      <w:iCs/>
      <w:sz w:val="16"/>
      <w:szCs w:val="16"/>
    </w:rPr>
  </w:style>
  <w:style w:type="character" w:customStyle="1" w:styleId="UnderlinestyleChar20">
    <w:name w:val="Underline style Char2"/>
    <w:rsid w:val="004E6AD2"/>
    <w:rPr>
      <w:sz w:val="22"/>
      <w:szCs w:val="24"/>
      <w:u w:val="single"/>
      <w:lang w:val="en-US" w:eastAsia="en-US" w:bidi="ar-SA"/>
    </w:rPr>
  </w:style>
  <w:style w:type="character" w:customStyle="1" w:styleId="FontStyle49">
    <w:name w:val="Font Style49"/>
    <w:uiPriority w:val="99"/>
    <w:rsid w:val="004E6AD2"/>
    <w:rPr>
      <w:rFonts w:ascii="Cambria" w:hAnsi="Cambria" w:cs="Cambria"/>
      <w:sz w:val="20"/>
      <w:szCs w:val="20"/>
    </w:rPr>
  </w:style>
  <w:style w:type="character" w:customStyle="1" w:styleId="FontStyle50">
    <w:name w:val="Font Style50"/>
    <w:uiPriority w:val="99"/>
    <w:rsid w:val="004E6AD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E6AD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E6AD2"/>
    <w:rPr>
      <w:rFonts w:ascii="Cambria" w:eastAsia="Cambria" w:hAnsi="Cambria" w:cs="Cambria"/>
      <w:spacing w:val="-3"/>
      <w:szCs w:val="20"/>
    </w:rPr>
  </w:style>
  <w:style w:type="character" w:customStyle="1" w:styleId="kn">
    <w:name w:val="kn"/>
    <w:basedOn w:val="DefaultParagraphFont"/>
    <w:rsid w:val="004E6AD2"/>
  </w:style>
  <w:style w:type="character" w:customStyle="1" w:styleId="StyleStyleUnderlineUnderlineStyleBoldUnderlineIntenseEmphas">
    <w:name w:val="Style Style UnderlineUnderlineStyle Bold UnderlineIntense Emphas..."/>
    <w:basedOn w:val="DefaultParagraphFont"/>
    <w:rsid w:val="004E6AD2"/>
    <w:rPr>
      <w:b/>
      <w:bCs/>
      <w:sz w:val="26"/>
      <w:u w:val="single"/>
    </w:rPr>
  </w:style>
  <w:style w:type="character" w:customStyle="1" w:styleId="articoloinside">
    <w:name w:val="articolo_inside"/>
    <w:rsid w:val="004E6AD2"/>
  </w:style>
  <w:style w:type="paragraph" w:customStyle="1" w:styleId="pagetools">
    <w:name w:val="pagetools"/>
    <w:basedOn w:val="Normal"/>
    <w:rsid w:val="004E6AD2"/>
    <w:pPr>
      <w:spacing w:before="100" w:beforeAutospacing="1" w:after="100" w:afterAutospacing="1"/>
    </w:pPr>
    <w:rPr>
      <w:rFonts w:ascii="Cambria" w:eastAsia="Cambria" w:hAnsi="Cambria"/>
      <w:sz w:val="24"/>
    </w:rPr>
  </w:style>
  <w:style w:type="character" w:customStyle="1" w:styleId="job">
    <w:name w:val="job"/>
    <w:basedOn w:val="DefaultParagraphFont"/>
    <w:rsid w:val="004E6AD2"/>
  </w:style>
  <w:style w:type="character" w:customStyle="1" w:styleId="publisher">
    <w:name w:val="publisher"/>
    <w:basedOn w:val="DefaultParagraphFont"/>
    <w:rsid w:val="004E6AD2"/>
  </w:style>
  <w:style w:type="character" w:customStyle="1" w:styleId="pubyear">
    <w:name w:val="pubyear"/>
    <w:basedOn w:val="DefaultParagraphFont"/>
    <w:rsid w:val="004E6AD2"/>
  </w:style>
  <w:style w:type="character" w:customStyle="1" w:styleId="pubcity">
    <w:name w:val="pubcity"/>
    <w:basedOn w:val="DefaultParagraphFont"/>
    <w:rsid w:val="004E6AD2"/>
  </w:style>
  <w:style w:type="paragraph" w:customStyle="1" w:styleId="C-Text">
    <w:name w:val="C-Text"/>
    <w:basedOn w:val="Normal"/>
    <w:rsid w:val="004E6AD2"/>
    <w:pPr>
      <w:tabs>
        <w:tab w:val="num" w:pos="720"/>
      </w:tabs>
      <w:ind w:left="720" w:hanging="360"/>
    </w:pPr>
    <w:rPr>
      <w:rFonts w:ascii="Book Antiqua" w:hAnsi="Book Antiqua"/>
      <w:sz w:val="24"/>
    </w:rPr>
  </w:style>
  <w:style w:type="character" w:customStyle="1" w:styleId="ecdate">
    <w:name w:val="ec_date"/>
    <w:basedOn w:val="DefaultParagraphFont"/>
    <w:rsid w:val="004E6AD2"/>
    <w:rPr>
      <w:rFonts w:ascii="Symbol" w:hAnsi="Symbol" w:hint="default"/>
      <w:sz w:val="20"/>
      <w:szCs w:val="20"/>
      <w:shd w:val="clear" w:color="auto" w:fill="FFFFFF"/>
    </w:rPr>
  </w:style>
  <w:style w:type="paragraph" w:customStyle="1" w:styleId="ecmsonormal">
    <w:name w:val="ec_msonormal"/>
    <w:basedOn w:val="Normal"/>
    <w:rsid w:val="004E6AD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E6AD2"/>
  </w:style>
  <w:style w:type="character" w:customStyle="1" w:styleId="articleheadline">
    <w:name w:val="articleheadline"/>
    <w:basedOn w:val="DefaultParagraphFont"/>
    <w:rsid w:val="004E6AD2"/>
  </w:style>
  <w:style w:type="paragraph" w:customStyle="1" w:styleId="u-intro">
    <w:name w:val="u-intro"/>
    <w:basedOn w:val="Normal"/>
    <w:rsid w:val="004E6AD2"/>
    <w:pPr>
      <w:spacing w:before="100" w:beforeAutospacing="1" w:after="100" w:afterAutospacing="1"/>
    </w:pPr>
    <w:rPr>
      <w:sz w:val="24"/>
    </w:rPr>
  </w:style>
  <w:style w:type="character" w:customStyle="1" w:styleId="u-byline">
    <w:name w:val="u-byline"/>
    <w:basedOn w:val="DefaultParagraphFont"/>
    <w:rsid w:val="004E6AD2"/>
  </w:style>
  <w:style w:type="character" w:customStyle="1" w:styleId="articlebya">
    <w:name w:val="articleby_a"/>
    <w:basedOn w:val="DefaultParagraphFont"/>
    <w:rsid w:val="004E6AD2"/>
  </w:style>
  <w:style w:type="character" w:customStyle="1" w:styleId="popupwinby">
    <w:name w:val="popupwinby"/>
    <w:basedOn w:val="DefaultParagraphFont"/>
    <w:rsid w:val="004E6AD2"/>
  </w:style>
  <w:style w:type="character" w:customStyle="1" w:styleId="storyheader">
    <w:name w:val="storyheader"/>
    <w:basedOn w:val="DefaultParagraphFont"/>
    <w:rsid w:val="004E6AD2"/>
  </w:style>
  <w:style w:type="character" w:customStyle="1" w:styleId="marron">
    <w:name w:val="marron"/>
    <w:basedOn w:val="DefaultParagraphFont"/>
    <w:rsid w:val="004E6AD2"/>
  </w:style>
  <w:style w:type="paragraph" w:customStyle="1" w:styleId="StyleNormalWeb10pt">
    <w:name w:val="Style Normal (Web) + 10 pt"/>
    <w:basedOn w:val="NormalWeb"/>
    <w:next w:val="Normal"/>
    <w:rsid w:val="004E6AD2"/>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4E6AD2"/>
    <w:rPr>
      <w:szCs w:val="24"/>
      <w:lang w:val="en-US" w:eastAsia="en-US" w:bidi="ar-SA"/>
    </w:rPr>
  </w:style>
  <w:style w:type="paragraph" w:customStyle="1" w:styleId="TagCiteShells">
    <w:name w:val="Tag/Cite/Shells"/>
    <w:basedOn w:val="Normal"/>
    <w:rsid w:val="004E6AD2"/>
    <w:rPr>
      <w:b/>
    </w:rPr>
  </w:style>
  <w:style w:type="paragraph" w:customStyle="1" w:styleId="DefinitionTerm">
    <w:name w:val="Definition Term"/>
    <w:basedOn w:val="Normal"/>
    <w:next w:val="Normal"/>
    <w:rsid w:val="004E6AD2"/>
    <w:rPr>
      <w:snapToGrid w:val="0"/>
      <w:sz w:val="24"/>
    </w:rPr>
  </w:style>
  <w:style w:type="character" w:customStyle="1" w:styleId="Style3CharChar">
    <w:name w:val="Style3 Char Char"/>
    <w:basedOn w:val="DefaultParagraphFont"/>
    <w:rsid w:val="004E6AD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E6AD2"/>
    <w:pPr>
      <w:spacing w:after="60"/>
    </w:pPr>
    <w:rPr>
      <w:rFonts w:eastAsia="Segoe UI" w:cs="Cambria"/>
      <w:caps/>
      <w:sz w:val="20"/>
      <w:lang w:eastAsia="zh-CN"/>
    </w:rPr>
  </w:style>
  <w:style w:type="character" w:customStyle="1" w:styleId="NormalChar0">
    <w:name w:val="Normal Char"/>
    <w:basedOn w:val="DefaultParagraphFont"/>
    <w:rsid w:val="004E6AD2"/>
    <w:rPr>
      <w:lang w:eastAsia="en-US"/>
    </w:rPr>
  </w:style>
  <w:style w:type="character" w:customStyle="1" w:styleId="BoldUnderlineChar2">
    <w:name w:val="Bold + Underline Char"/>
    <w:basedOn w:val="DefaultParagraphFont"/>
    <w:rsid w:val="004E6AD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E6AD2"/>
  </w:style>
  <w:style w:type="character" w:customStyle="1" w:styleId="CharacterStyle7">
    <w:name w:val="Character Style 7"/>
    <w:rsid w:val="004E6AD2"/>
    <w:rPr>
      <w:rFonts w:ascii="Trebuchet MS" w:hAnsi="Trebuchet MS" w:cs="Trebuchet MS"/>
      <w:sz w:val="20"/>
      <w:szCs w:val="20"/>
      <w:u w:val="single"/>
    </w:rPr>
  </w:style>
  <w:style w:type="character" w:customStyle="1" w:styleId="StyleStyle4Char">
    <w:name w:val="Style Style4 + Char"/>
    <w:basedOn w:val="DefaultParagraphFont"/>
    <w:rsid w:val="004E6AD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E6AD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E6AD2"/>
    <w:rPr>
      <w:rFonts w:ascii="Symbol" w:hAnsi="Symbol"/>
      <w:sz w:val="21"/>
      <w:szCs w:val="21"/>
      <w:u w:val="thick"/>
    </w:rPr>
  </w:style>
  <w:style w:type="paragraph" w:customStyle="1" w:styleId="Cite8">
    <w:name w:val="Cite8"/>
    <w:basedOn w:val="Normal"/>
    <w:autoRedefine/>
    <w:qFormat/>
    <w:rsid w:val="004E6AD2"/>
    <w:rPr>
      <w:rFonts w:ascii="Trebuchet MS" w:eastAsia="Verdana" w:hAnsi="Trebuchet MS" w:cs="Cambria"/>
      <w:sz w:val="16"/>
    </w:rPr>
  </w:style>
  <w:style w:type="paragraph" w:customStyle="1" w:styleId="8font">
    <w:name w:val="8font"/>
    <w:basedOn w:val="Normal"/>
    <w:next w:val="Normal"/>
    <w:autoRedefine/>
    <w:qFormat/>
    <w:rsid w:val="004E6AD2"/>
    <w:rPr>
      <w:rFonts w:eastAsia="Cambria Math" w:cs="Cambria"/>
      <w:sz w:val="16"/>
      <w:szCs w:val="16"/>
    </w:rPr>
  </w:style>
  <w:style w:type="paragraph" w:customStyle="1" w:styleId="BoldUnderlineChar20">
    <w:name w:val="BoldUnderline Char2"/>
    <w:link w:val="BoldUnderlineChar2Char"/>
    <w:rsid w:val="004E6AD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E6AD2"/>
    <w:rPr>
      <w:rFonts w:ascii="Times New Roman" w:eastAsia="Times New Roman" w:hAnsi="Times New Roman" w:cs="Times New Roman"/>
      <w:b/>
      <w:sz w:val="20"/>
      <w:szCs w:val="24"/>
      <w:u w:val="single"/>
    </w:rPr>
  </w:style>
  <w:style w:type="character" w:customStyle="1" w:styleId="UnderlineCharChar4">
    <w:name w:val="Underline Char Char4"/>
    <w:rsid w:val="004E6AD2"/>
    <w:rPr>
      <w:szCs w:val="24"/>
      <w:u w:val="single"/>
      <w:lang w:val="en-US" w:eastAsia="en-US" w:bidi="ar-SA"/>
    </w:rPr>
  </w:style>
  <w:style w:type="character" w:customStyle="1" w:styleId="BoldUnderlineCharChar3">
    <w:name w:val="BoldUnderline Char Char3"/>
    <w:rsid w:val="004E6AD2"/>
    <w:rPr>
      <w:b/>
      <w:szCs w:val="24"/>
      <w:u w:val="single"/>
      <w:lang w:val="en-US" w:eastAsia="en-US" w:bidi="ar-SA"/>
    </w:rPr>
  </w:style>
  <w:style w:type="character" w:customStyle="1" w:styleId="BoldUnderlineCharChar2">
    <w:name w:val="BoldUnderline Char Char2"/>
    <w:rsid w:val="004E6AD2"/>
    <w:rPr>
      <w:b/>
      <w:szCs w:val="24"/>
      <w:u w:val="single"/>
      <w:lang w:val="en-US" w:eastAsia="en-US" w:bidi="ar-SA"/>
    </w:rPr>
  </w:style>
  <w:style w:type="paragraph" w:customStyle="1" w:styleId="UnderlineCard0">
    <w:name w:val="UnderlineCard"/>
    <w:basedOn w:val="Heading3"/>
    <w:link w:val="UnderlineCardChar0"/>
    <w:qFormat/>
    <w:rsid w:val="004E6AD2"/>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4E6AD2"/>
    <w:rPr>
      <w:rFonts w:ascii="Georgia" w:eastAsia="Calibri" w:hAnsi="Georgia" w:cs="Times New Roman"/>
      <w:bCs/>
      <w:sz w:val="20"/>
      <w:szCs w:val="20"/>
      <w:u w:val="single"/>
      <w:lang w:val="x-none" w:eastAsia="x-none"/>
    </w:rPr>
  </w:style>
  <w:style w:type="character" w:customStyle="1" w:styleId="5Notunderlined">
    <w:name w:val="5 Not underlined"/>
    <w:rsid w:val="004E6AD2"/>
    <w:rPr>
      <w:rFonts w:ascii="Times New Roman" w:hAnsi="Times New Roman"/>
      <w:sz w:val="16"/>
    </w:rPr>
  </w:style>
  <w:style w:type="character" w:customStyle="1" w:styleId="volume-issue">
    <w:name w:val="volume-issue"/>
    <w:rsid w:val="004E6AD2"/>
    <w:rPr>
      <w:rFonts w:cs="Times New Roman"/>
    </w:rPr>
  </w:style>
  <w:style w:type="character" w:customStyle="1" w:styleId="storytext">
    <w:name w:val="storytext"/>
    <w:basedOn w:val="DefaultParagraphFont"/>
    <w:rsid w:val="004E6AD2"/>
  </w:style>
  <w:style w:type="character" w:customStyle="1" w:styleId="boldness1">
    <w:name w:val="boldness1"/>
    <w:rsid w:val="004E6AD2"/>
  </w:style>
  <w:style w:type="paragraph" w:customStyle="1" w:styleId="Cardd">
    <w:name w:val="Cardd"/>
    <w:basedOn w:val="Normal"/>
    <w:uiPriority w:val="4"/>
    <w:qFormat/>
    <w:rsid w:val="004E6AD2"/>
    <w:pPr>
      <w:ind w:left="288" w:right="288"/>
    </w:pPr>
  </w:style>
  <w:style w:type="paragraph" w:customStyle="1" w:styleId="document0">
    <w:name w:val="document"/>
    <w:basedOn w:val="Normal"/>
    <w:rsid w:val="004E6AD2"/>
    <w:pPr>
      <w:spacing w:before="100" w:beforeAutospacing="1" w:after="100" w:afterAutospacing="1"/>
    </w:pPr>
    <w:rPr>
      <w:rFonts w:eastAsia="Times New Roman"/>
    </w:rPr>
  </w:style>
  <w:style w:type="character" w:customStyle="1" w:styleId="current-selection">
    <w:name w:val="current-selection"/>
    <w:basedOn w:val="DefaultParagraphFont"/>
    <w:rsid w:val="004E6AD2"/>
  </w:style>
  <w:style w:type="character" w:customStyle="1" w:styleId="aa">
    <w:name w:val="_"/>
    <w:basedOn w:val="DefaultParagraphFont"/>
    <w:rsid w:val="004E6AD2"/>
  </w:style>
  <w:style w:type="paragraph" w:customStyle="1" w:styleId="Shrink6">
    <w:name w:val="Shrink 6"/>
    <w:basedOn w:val="Normal"/>
    <w:qFormat/>
    <w:rsid w:val="004E6AD2"/>
    <w:rPr>
      <w:rFonts w:eastAsia="Calibri"/>
      <w:sz w:val="12"/>
    </w:rPr>
  </w:style>
  <w:style w:type="character" w:customStyle="1" w:styleId="messagecontent">
    <w:name w:val="message_content"/>
    <w:rsid w:val="004E6AD2"/>
  </w:style>
  <w:style w:type="paragraph" w:customStyle="1" w:styleId="BriefTitleWorks">
    <w:name w:val="Brief Title Works"/>
    <w:basedOn w:val="Heading1"/>
    <w:link w:val="BriefTitleWorksChar"/>
    <w:rsid w:val="004E6AD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E6AD2"/>
    <w:rPr>
      <w:rFonts w:ascii="Georgia" w:eastAsia="Times New Roman" w:hAnsi="Georgia" w:cs="Arial"/>
      <w:b/>
      <w:kern w:val="32"/>
      <w:sz w:val="24"/>
      <w:szCs w:val="32"/>
      <w:u w:val="single"/>
    </w:rPr>
  </w:style>
  <w:style w:type="character" w:customStyle="1" w:styleId="twelptblackblack1">
    <w:name w:val="twelptblackblack1"/>
    <w:basedOn w:val="DefaultParagraphFont"/>
    <w:rsid w:val="004E6AD2"/>
    <w:rPr>
      <w:rFonts w:ascii="Verdana" w:hAnsi="Verdana" w:hint="default"/>
      <w:color w:val="000000"/>
      <w:sz w:val="16"/>
      <w:szCs w:val="16"/>
    </w:rPr>
  </w:style>
  <w:style w:type="character" w:customStyle="1" w:styleId="Heading3CharCharCharChar1">
    <w:name w:val="Heading 3 Char Char Char Char1"/>
    <w:rsid w:val="004E6AD2"/>
    <w:rPr>
      <w:rFonts w:cs="Arial"/>
      <w:bCs/>
      <w:szCs w:val="26"/>
      <w:u w:val="single"/>
      <w:lang w:val="en-US" w:eastAsia="en-US" w:bidi="ar-SA"/>
    </w:rPr>
  </w:style>
  <w:style w:type="paragraph" w:customStyle="1" w:styleId="conintrotext">
    <w:name w:val="conintrotext"/>
    <w:basedOn w:val="Normal"/>
    <w:uiPriority w:val="99"/>
    <w:rsid w:val="004E6AD2"/>
    <w:pPr>
      <w:spacing w:before="100" w:beforeAutospacing="1" w:after="100" w:afterAutospacing="1"/>
    </w:pPr>
    <w:rPr>
      <w:rFonts w:eastAsia="Times New Roman"/>
      <w:sz w:val="24"/>
    </w:rPr>
  </w:style>
  <w:style w:type="character" w:customStyle="1" w:styleId="comment-body">
    <w:name w:val="comment-body"/>
    <w:rsid w:val="004E6AD2"/>
  </w:style>
  <w:style w:type="character" w:customStyle="1" w:styleId="UnderlineCharCharChar1">
    <w:name w:val="Underline Char Char Char1"/>
    <w:rsid w:val="004E6AD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E6AD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E6AD2"/>
    <w:rPr>
      <w:rFonts w:asciiTheme="minorHAnsi" w:eastAsia="MS Mincho" w:hAnsiTheme="minorHAnsi"/>
      <w:b/>
      <w:u w:val="single"/>
    </w:rPr>
  </w:style>
  <w:style w:type="character" w:customStyle="1" w:styleId="mw-headline">
    <w:name w:val="mw-headline"/>
    <w:rsid w:val="004E6AD2"/>
  </w:style>
  <w:style w:type="character" w:customStyle="1" w:styleId="flagicon">
    <w:name w:val="flagicon"/>
    <w:rsid w:val="004E6AD2"/>
  </w:style>
  <w:style w:type="paragraph" w:customStyle="1" w:styleId="assert">
    <w:name w:val="assert"/>
    <w:basedOn w:val="Normal"/>
    <w:uiPriority w:val="99"/>
    <w:rsid w:val="004E6AD2"/>
    <w:pPr>
      <w:spacing w:before="100" w:beforeAutospacing="1" w:after="100" w:afterAutospacing="1"/>
    </w:pPr>
    <w:rPr>
      <w:rFonts w:eastAsia="Times New Roman"/>
      <w:sz w:val="24"/>
    </w:rPr>
  </w:style>
  <w:style w:type="character" w:customStyle="1" w:styleId="apturelink">
    <w:name w:val="apturelink"/>
    <w:rsid w:val="004E6AD2"/>
  </w:style>
  <w:style w:type="character" w:customStyle="1" w:styleId="apturelinkicon">
    <w:name w:val="apturelinkicon"/>
    <w:rsid w:val="004E6AD2"/>
  </w:style>
  <w:style w:type="paragraph" w:customStyle="1" w:styleId="Default1">
    <w:name w:val="Default1"/>
    <w:basedOn w:val="Default"/>
    <w:next w:val="Default"/>
    <w:uiPriority w:val="99"/>
    <w:rsid w:val="004E6AD2"/>
    <w:rPr>
      <w:color w:val="auto"/>
    </w:rPr>
  </w:style>
  <w:style w:type="paragraph" w:customStyle="1" w:styleId="center">
    <w:name w:val="center"/>
    <w:basedOn w:val="Normal"/>
    <w:uiPriority w:val="99"/>
    <w:rsid w:val="004E6AD2"/>
    <w:pPr>
      <w:spacing w:before="100" w:beforeAutospacing="1" w:after="100" w:afterAutospacing="1"/>
    </w:pPr>
    <w:rPr>
      <w:rFonts w:eastAsia="Times New Roman"/>
      <w:sz w:val="24"/>
    </w:rPr>
  </w:style>
  <w:style w:type="character" w:customStyle="1" w:styleId="LittleChar">
    <w:name w:val="Little Char"/>
    <w:link w:val="Little"/>
    <w:rsid w:val="004E6AD2"/>
    <w:rPr>
      <w:rFonts w:ascii="Georgia" w:eastAsia="Times New Roman" w:hAnsi="Georgia"/>
      <w:sz w:val="16"/>
    </w:rPr>
  </w:style>
  <w:style w:type="character" w:customStyle="1" w:styleId="UnderlineChar1Char">
    <w:name w:val="Underline Char1 Char"/>
    <w:rsid w:val="004E6AD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E6AD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E6AD2"/>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E6AD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E6AD2"/>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E6AD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E6AD2"/>
    <w:rPr>
      <w:rFonts w:asciiTheme="minorHAnsi" w:eastAsia="MS Mincho" w:hAnsiTheme="minorHAnsi"/>
      <w:b/>
      <w:u w:val="single"/>
    </w:rPr>
  </w:style>
  <w:style w:type="paragraph" w:customStyle="1" w:styleId="CardBody">
    <w:name w:val="Card Body"/>
    <w:basedOn w:val="Normal"/>
    <w:link w:val="CardBodyChar"/>
    <w:rsid w:val="004E6AD2"/>
    <w:rPr>
      <w:rFonts w:eastAsia="Times New Roman"/>
      <w:sz w:val="16"/>
    </w:rPr>
  </w:style>
  <w:style w:type="character" w:customStyle="1" w:styleId="CardBodyChar">
    <w:name w:val="Card Body Char"/>
    <w:link w:val="CardBody"/>
    <w:rsid w:val="004E6AD2"/>
    <w:rPr>
      <w:rFonts w:ascii="Georgia" w:eastAsia="Times New Roman" w:hAnsi="Georgia"/>
      <w:sz w:val="16"/>
    </w:rPr>
  </w:style>
  <w:style w:type="character" w:customStyle="1" w:styleId="ptitleinside">
    <w:name w:val="p_title_inside"/>
    <w:rsid w:val="004E6AD2"/>
  </w:style>
  <w:style w:type="paragraph" w:customStyle="1" w:styleId="StyleBoldandUnderlineChar11ptBorderSinglesolidline">
    <w:name w:val="Style Bold and Underline Char + 11 pt Border: : (Single solid line..."/>
    <w:link w:val="StyleBoldandUnderlineChar11ptBorderSinglesolidlineChar"/>
    <w:rsid w:val="004E6AD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E6AD2"/>
    <w:rPr>
      <w:rFonts w:eastAsia="Times New Roman"/>
      <w:b/>
      <w:bCs/>
      <w:szCs w:val="20"/>
      <w:u w:val="single"/>
      <w:bdr w:val="single" w:sz="4" w:space="0" w:color="auto"/>
    </w:rPr>
  </w:style>
  <w:style w:type="paragraph" w:customStyle="1" w:styleId="Indentation">
    <w:name w:val="Indentation"/>
    <w:basedOn w:val="Normal"/>
    <w:uiPriority w:val="99"/>
    <w:rsid w:val="004E6AD2"/>
    <w:pPr>
      <w:ind w:left="288" w:right="288"/>
    </w:pPr>
  </w:style>
  <w:style w:type="character" w:customStyle="1" w:styleId="StyleUnderlineCharChar9ptBold">
    <w:name w:val="Style Underline Char Char + 9 pt Bold"/>
    <w:rsid w:val="004E6AD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E6AD2"/>
    <w:rPr>
      <w:rFonts w:eastAsia="Times New Roman"/>
      <w:u w:val="single"/>
    </w:rPr>
  </w:style>
  <w:style w:type="character" w:customStyle="1" w:styleId="StyleStyle4ArialNarrow9ptChar">
    <w:name w:val="Style Style4 + Arial Narrow 9 pt Char"/>
    <w:link w:val="StyleStyle4ArialNarrow9pt"/>
    <w:rsid w:val="004E6AD2"/>
    <w:rPr>
      <w:rFonts w:ascii="Georgia" w:eastAsia="Times New Roman" w:hAnsi="Georgia"/>
      <w:u w:val="single"/>
    </w:rPr>
  </w:style>
  <w:style w:type="paragraph" w:customStyle="1" w:styleId="StyleStyle4ArialNarrow9ptBold">
    <w:name w:val="Style Style4 + Arial Narrow 9 pt Bold"/>
    <w:basedOn w:val="Normal"/>
    <w:link w:val="StyleStyle4ArialNarrow9ptBoldChar"/>
    <w:rsid w:val="004E6AD2"/>
    <w:rPr>
      <w:rFonts w:eastAsia="Times New Roman"/>
      <w:b/>
      <w:bCs/>
      <w:u w:val="single"/>
    </w:rPr>
  </w:style>
  <w:style w:type="character" w:customStyle="1" w:styleId="StyleStyle4ArialNarrow9ptBoldChar">
    <w:name w:val="Style Style4 + Arial Narrow 9 pt Bold Char"/>
    <w:link w:val="StyleStyle4ArialNarrow9ptBold"/>
    <w:rsid w:val="004E6AD2"/>
    <w:rPr>
      <w:rFonts w:ascii="Georgia" w:eastAsia="Times New Roman" w:hAnsi="Georgia"/>
      <w:b/>
      <w:bCs/>
      <w:u w:val="single"/>
    </w:rPr>
  </w:style>
  <w:style w:type="character" w:customStyle="1" w:styleId="StyleBoldandUnderlineCharChar29pt">
    <w:name w:val="Style Bold and Underline Char Char2 + 9 pt"/>
    <w:rsid w:val="004E6AD2"/>
    <w:rPr>
      <w:rFonts w:ascii="Times New Roman" w:hAnsi="Times New Roman"/>
      <w:b/>
      <w:bCs/>
      <w:noProof w:val="0"/>
      <w:sz w:val="20"/>
      <w:u w:val="single"/>
    </w:rPr>
  </w:style>
  <w:style w:type="character" w:customStyle="1" w:styleId="StyleUnderlineCharChar19pt">
    <w:name w:val="Style Underline Char Char1 + 9 pt"/>
    <w:rsid w:val="004E6AD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E6AD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E6AD2"/>
    <w:rPr>
      <w:rFonts w:ascii="Georgia" w:eastAsia="Times New Roman" w:hAnsi="Georgia"/>
      <w:b/>
      <w:smallCaps/>
      <w:sz w:val="24"/>
      <w:szCs w:val="24"/>
      <w:u w:val="single"/>
    </w:rPr>
  </w:style>
  <w:style w:type="character" w:customStyle="1" w:styleId="CardTextCharChar">
    <w:name w:val="Card Text Char Char"/>
    <w:rsid w:val="004E6AD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E6AD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E6AD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E6AD2"/>
    <w:rPr>
      <w:rFonts w:ascii="Times New Roman" w:hAnsi="Times New Roman"/>
      <w:sz w:val="24"/>
      <w:u w:val="single"/>
      <w:bdr w:val="none" w:sz="0" w:space="0" w:color="auto"/>
      <w:shd w:val="clear" w:color="auto" w:fill="auto"/>
    </w:rPr>
  </w:style>
  <w:style w:type="character" w:customStyle="1" w:styleId="FifthChar">
    <w:name w:val="Fifth Char"/>
    <w:link w:val="Fifth"/>
    <w:rsid w:val="004E6AD2"/>
    <w:rPr>
      <w:rFonts w:ascii="Arial" w:eastAsia="Calibri" w:hAnsi="Arial"/>
    </w:rPr>
  </w:style>
  <w:style w:type="paragraph" w:customStyle="1" w:styleId="Third">
    <w:name w:val="Third"/>
    <w:basedOn w:val="Normal"/>
    <w:link w:val="ThirdChar"/>
    <w:rsid w:val="004E6AD2"/>
    <w:rPr>
      <w:rFonts w:eastAsia="Times New Roman"/>
      <w:b/>
      <w:u w:val="single"/>
      <w:lang w:val="x-none" w:eastAsia="x-none"/>
    </w:rPr>
  </w:style>
  <w:style w:type="character" w:customStyle="1" w:styleId="ThirdChar">
    <w:name w:val="Third Char"/>
    <w:link w:val="Third"/>
    <w:rsid w:val="004E6AD2"/>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next w:val="Normal"/>
    <w:rsid w:val="004E6AD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4E6AD2"/>
  </w:style>
  <w:style w:type="paragraph" w:customStyle="1" w:styleId="DebateUnderlineBoldChar">
    <w:name w:val="Debate Underline Bold Char"/>
    <w:basedOn w:val="Normal"/>
    <w:link w:val="DebateUnderlineBoldCharChar"/>
    <w:rsid w:val="004E6AD2"/>
    <w:pPr>
      <w:jc w:val="both"/>
    </w:pPr>
    <w:rPr>
      <w:rFonts w:eastAsia="Times New Roman"/>
      <w:b/>
      <w:u w:val="thick"/>
    </w:rPr>
  </w:style>
  <w:style w:type="character" w:customStyle="1" w:styleId="DebateUnderlineBoldCharChar">
    <w:name w:val="Debate Underline Bold Char Char"/>
    <w:link w:val="DebateUnderlineBoldChar"/>
    <w:rsid w:val="004E6AD2"/>
    <w:rPr>
      <w:rFonts w:ascii="Georgia" w:eastAsia="Times New Roman" w:hAnsi="Georgia"/>
      <w:b/>
      <w:u w:val="thick"/>
    </w:rPr>
  </w:style>
  <w:style w:type="character" w:customStyle="1" w:styleId="bloctitlesChar">
    <w:name w:val="bloc titles Char"/>
    <w:link w:val="bloctitles"/>
    <w:rsid w:val="004E6AD2"/>
    <w:rPr>
      <w:rFonts w:ascii="Georgia" w:eastAsia="Malgun Gothic" w:hAnsi="Georgia" w:cs="Arial"/>
      <w:b/>
      <w:bCs/>
      <w:kern w:val="32"/>
      <w:sz w:val="32"/>
      <w:szCs w:val="32"/>
      <w:u w:val="single"/>
    </w:rPr>
  </w:style>
  <w:style w:type="paragraph" w:customStyle="1" w:styleId="CiteSmallText">
    <w:name w:val="Cite Small Text"/>
    <w:basedOn w:val="Normal"/>
    <w:uiPriority w:val="99"/>
    <w:rsid w:val="004E6AD2"/>
    <w:pPr>
      <w:widowControl w:val="0"/>
      <w:spacing w:after="200"/>
    </w:pPr>
    <w:rPr>
      <w:rFonts w:ascii="Helvetica Neue" w:hAnsi="Helvetica Neue"/>
      <w:b/>
      <w:sz w:val="18"/>
    </w:rPr>
  </w:style>
  <w:style w:type="character" w:customStyle="1" w:styleId="3TagCite">
    <w:name w:val="3 Tag/Cite"/>
    <w:rsid w:val="004E6AD2"/>
    <w:rPr>
      <w:rFonts w:ascii="Times New Roman" w:hAnsi="Times New Roman"/>
      <w:b/>
    </w:rPr>
  </w:style>
  <w:style w:type="character" w:customStyle="1" w:styleId="4Qualifications">
    <w:name w:val="4 Qualifications"/>
    <w:rsid w:val="004E6AD2"/>
    <w:rPr>
      <w:rFonts w:ascii="Times New Roman" w:hAnsi="Times New Roman"/>
      <w:sz w:val="19"/>
    </w:rPr>
  </w:style>
  <w:style w:type="character" w:customStyle="1" w:styleId="6Underlined">
    <w:name w:val="6 Underlined"/>
    <w:rsid w:val="004E6AD2"/>
    <w:rPr>
      <w:rFonts w:ascii="Times New Roman" w:hAnsi="Times New Roman"/>
      <w:b/>
      <w:sz w:val="21"/>
      <w:u w:val="single"/>
    </w:rPr>
  </w:style>
  <w:style w:type="paragraph" w:customStyle="1" w:styleId="Cards1CharChar">
    <w:name w:val="Cards1 Char Char"/>
    <w:basedOn w:val="Normal"/>
    <w:link w:val="Cards1CharCharChar"/>
    <w:rsid w:val="004E6AD2"/>
    <w:pPr>
      <w:autoSpaceDE w:val="0"/>
      <w:autoSpaceDN w:val="0"/>
      <w:adjustRightInd w:val="0"/>
      <w:ind w:left="432" w:right="432"/>
      <w:jc w:val="both"/>
    </w:pPr>
    <w:rPr>
      <w:lang w:val="x-none"/>
    </w:rPr>
  </w:style>
  <w:style w:type="character" w:customStyle="1" w:styleId="Cards1CharCharChar">
    <w:name w:val="Cards1 Char Char Char"/>
    <w:link w:val="Cards1CharChar"/>
    <w:rsid w:val="004E6AD2"/>
    <w:rPr>
      <w:rFonts w:ascii="Georgia" w:hAnsi="Georgia"/>
      <w:lang w:val="x-none"/>
    </w:rPr>
  </w:style>
  <w:style w:type="paragraph" w:customStyle="1" w:styleId="UnderlineCharCharCharCharCharCharChar">
    <w:name w:val="Underline Char Char Char Char Char Char Char"/>
    <w:basedOn w:val="Normal"/>
    <w:link w:val="UnderlineCharCharCharCharCharCharCharChar"/>
    <w:rsid w:val="004E6AD2"/>
    <w:rPr>
      <w:rFonts w:asciiTheme="minorHAnsi" w:hAnsiTheme="minorHAnsi"/>
      <w:u w:val="single"/>
    </w:rPr>
  </w:style>
  <w:style w:type="character" w:customStyle="1" w:styleId="CitesCharCharChar">
    <w:name w:val="Cites Char Char Char"/>
    <w:rsid w:val="004E6AD2"/>
    <w:rPr>
      <w:rFonts w:ascii="Times New Roman" w:eastAsia="Times New Roman" w:hAnsi="Times New Roman" w:cs="Times New Roman"/>
      <w:sz w:val="20"/>
      <w:szCs w:val="24"/>
    </w:rPr>
  </w:style>
  <w:style w:type="character" w:customStyle="1" w:styleId="nohighlighting">
    <w:name w:val="no highlighting"/>
    <w:rsid w:val="004E6AD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E6AD2"/>
    <w:rPr>
      <w:rFonts w:ascii="Cambria" w:hAnsi="Cambria" w:hint="default"/>
      <w:sz w:val="21"/>
      <w:u w:val="single"/>
    </w:rPr>
  </w:style>
  <w:style w:type="paragraph" w:customStyle="1" w:styleId="Swag">
    <w:name w:val="Swag"/>
    <w:basedOn w:val="Normal"/>
    <w:link w:val="SwagChar"/>
    <w:qFormat/>
    <w:rsid w:val="004E6AD2"/>
    <w:rPr>
      <w:color w:val="0000FF"/>
      <w:sz w:val="12"/>
      <w:u w:val="single"/>
    </w:rPr>
  </w:style>
  <w:style w:type="character" w:customStyle="1" w:styleId="SwagChar">
    <w:name w:val="Swag Char"/>
    <w:link w:val="Swag"/>
    <w:rsid w:val="004E6AD2"/>
    <w:rPr>
      <w:rFonts w:ascii="Georgia" w:hAnsi="Georgia"/>
      <w:color w:val="0000FF"/>
      <w:sz w:val="12"/>
      <w:u w:val="single"/>
    </w:rPr>
  </w:style>
  <w:style w:type="paragraph" w:customStyle="1" w:styleId="StyleUnderlineTimesNewRoman1">
    <w:name w:val="Style Underline + Times New Roman1"/>
    <w:link w:val="StyleUnderlineTimesNewRoman1Char"/>
    <w:rsid w:val="004E6AD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E6AD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E6AD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E6AD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E6AD2"/>
    <w:rPr>
      <w:rFonts w:eastAsia="MS Mincho"/>
    </w:rPr>
  </w:style>
  <w:style w:type="character" w:customStyle="1" w:styleId="StyleStyleCardTextLeft-075Right0Char">
    <w:name w:val="Style Style Card Text + Left:  -0.75&quot; + Right:  0&quot; Char"/>
    <w:link w:val="StyleStyleCardTextLeft-075Right0"/>
    <w:rsid w:val="004E6AD2"/>
    <w:rPr>
      <w:rFonts w:ascii="Georgia" w:eastAsia="MS Mincho" w:hAnsi="Georgia"/>
    </w:rPr>
  </w:style>
  <w:style w:type="character" w:customStyle="1" w:styleId="CharChar61">
    <w:name w:val="Char Char61"/>
    <w:rsid w:val="004E6AD2"/>
    <w:rPr>
      <w:rFonts w:cs="Arial"/>
      <w:bCs/>
      <w:sz w:val="16"/>
      <w:szCs w:val="26"/>
      <w:lang w:val="en-US" w:eastAsia="en-US" w:bidi="ar-SA"/>
    </w:rPr>
  </w:style>
  <w:style w:type="character" w:customStyle="1" w:styleId="ListBulletChar">
    <w:name w:val="List Bullet Char"/>
    <w:link w:val="ListBullet"/>
    <w:uiPriority w:val="99"/>
    <w:rsid w:val="004E6AD2"/>
    <w:rPr>
      <w:rFonts w:ascii="Georgia" w:eastAsia="Calibri" w:hAnsi="Georgia"/>
    </w:rPr>
  </w:style>
  <w:style w:type="paragraph" w:customStyle="1" w:styleId="subhead10">
    <w:name w:val="subhead1"/>
    <w:basedOn w:val="Normal"/>
    <w:uiPriority w:val="99"/>
    <w:rsid w:val="004E6AD2"/>
    <w:pPr>
      <w:spacing w:before="100" w:beforeAutospacing="1" w:after="100" w:afterAutospacing="1"/>
    </w:pPr>
    <w:rPr>
      <w:rFonts w:eastAsia="Times New Roman"/>
      <w:sz w:val="24"/>
    </w:rPr>
  </w:style>
  <w:style w:type="character" w:customStyle="1" w:styleId="styledate0">
    <w:name w:val="styledate"/>
    <w:rsid w:val="004E6AD2"/>
  </w:style>
  <w:style w:type="character" w:customStyle="1" w:styleId="BoldandUnderlineChar1">
    <w:name w:val="Bold and Underline Char1"/>
    <w:rsid w:val="004E6AD2"/>
    <w:rPr>
      <w:b/>
      <w:szCs w:val="24"/>
      <w:u w:val="single"/>
      <w:lang w:val="en-US" w:eastAsia="en-US" w:bidi="ar-SA"/>
    </w:rPr>
  </w:style>
  <w:style w:type="character" w:customStyle="1" w:styleId="BoldandUnderlineChar1Char2">
    <w:name w:val="Bold and Underline Char1 Char2"/>
    <w:rsid w:val="004E6AD2"/>
    <w:rPr>
      <w:b/>
      <w:szCs w:val="24"/>
      <w:u w:val="single"/>
      <w:lang w:val="en-US" w:eastAsia="en-US" w:bidi="ar-SA"/>
    </w:rPr>
  </w:style>
  <w:style w:type="character" w:customStyle="1" w:styleId="BoldandUnderlineCharChar1">
    <w:name w:val="Bold and Underline Char Char1"/>
    <w:rsid w:val="004E6AD2"/>
    <w:rPr>
      <w:b/>
      <w:szCs w:val="24"/>
      <w:u w:val="single"/>
      <w:lang w:val="en-US" w:eastAsia="en-US" w:bidi="ar-SA"/>
    </w:rPr>
  </w:style>
  <w:style w:type="character" w:customStyle="1" w:styleId="BoldandUnderlineChar6">
    <w:name w:val="Bold and Underline Char6"/>
    <w:rsid w:val="004E6AD2"/>
    <w:rPr>
      <w:b/>
      <w:szCs w:val="24"/>
      <w:u w:val="single"/>
      <w:lang w:val="en-US" w:eastAsia="en-US" w:bidi="ar-SA"/>
    </w:rPr>
  </w:style>
  <w:style w:type="paragraph" w:customStyle="1" w:styleId="abstract">
    <w:name w:val="abstract"/>
    <w:basedOn w:val="Normal"/>
    <w:uiPriority w:val="99"/>
    <w:rsid w:val="004E6AD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E6AD2"/>
    <w:rPr>
      <w:rFonts w:eastAsia="Times New Roman"/>
      <w:b/>
      <w:bCs/>
      <w:u w:val="single"/>
    </w:rPr>
  </w:style>
  <w:style w:type="character" w:customStyle="1" w:styleId="StyleUnderlineChar11ptBold2Char">
    <w:name w:val="Style Underline Char + 11 pt Bold2 Char"/>
    <w:link w:val="StyleUnderlineChar11ptBold2"/>
    <w:rsid w:val="004E6AD2"/>
    <w:rPr>
      <w:rFonts w:ascii="Georgia" w:eastAsia="Times New Roman" w:hAnsi="Georgia"/>
      <w:b/>
      <w:bCs/>
      <w:u w:val="single"/>
    </w:rPr>
  </w:style>
  <w:style w:type="paragraph" w:customStyle="1" w:styleId="StyleStyleUnderlineTimesNewRoman11pt">
    <w:name w:val="Style Style Underline + Times New Roman + 11 pt"/>
    <w:basedOn w:val="Normal"/>
    <w:link w:val="StyleStyleUnderlineTimesNewRoman11ptChar"/>
    <w:rsid w:val="004E6AD2"/>
    <w:rPr>
      <w:rFonts w:eastAsia="Times New Roman"/>
      <w:u w:val="single"/>
    </w:rPr>
  </w:style>
  <w:style w:type="character" w:customStyle="1" w:styleId="StyleStyleUnderlineTimesNewRoman11ptChar">
    <w:name w:val="Style Style Underline + Times New Roman + 11 pt Char"/>
    <w:link w:val="StyleStyleUnderlineTimesNewRoman11pt"/>
    <w:rsid w:val="004E6AD2"/>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E6AD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E6AD2"/>
    <w:rPr>
      <w:rFonts w:ascii="Georgia" w:eastAsia="Times New Roman" w:hAnsi="Georgia"/>
      <w:u w:val="single"/>
    </w:rPr>
  </w:style>
  <w:style w:type="character" w:customStyle="1" w:styleId="style13">
    <w:name w:val="style1"/>
    <w:rsid w:val="004E6AD2"/>
  </w:style>
  <w:style w:type="character" w:customStyle="1" w:styleId="pmtermsel">
    <w:name w:val="pmtermsel"/>
    <w:rsid w:val="004E6AD2"/>
  </w:style>
  <w:style w:type="character" w:customStyle="1" w:styleId="showipapr">
    <w:name w:val="show_ipapr"/>
    <w:rsid w:val="004E6AD2"/>
  </w:style>
  <w:style w:type="character" w:customStyle="1" w:styleId="dnindex">
    <w:name w:val="dnindex"/>
    <w:rsid w:val="004E6AD2"/>
  </w:style>
  <w:style w:type="character" w:customStyle="1" w:styleId="23">
    <w:name w:val="23"/>
    <w:rsid w:val="004E6AD2"/>
    <w:rPr>
      <w:rFonts w:ascii="Times New Roman" w:hAnsi="Times New Roman" w:cs="Arial"/>
      <w:bCs/>
      <w:sz w:val="20"/>
      <w:u w:val="single"/>
      <w:lang w:val="en-US" w:eastAsia="en-US" w:bidi="ar-SA"/>
    </w:rPr>
  </w:style>
  <w:style w:type="character" w:customStyle="1" w:styleId="33">
    <w:name w:val="33"/>
    <w:rsid w:val="004E6AD2"/>
    <w:rPr>
      <w:rFonts w:ascii="Times New Roman" w:hAnsi="Times New Roman" w:cs="Arial"/>
      <w:b/>
      <w:bCs/>
      <w:sz w:val="20"/>
      <w:u w:val="single"/>
      <w:lang w:val="en-US" w:eastAsia="en-US" w:bidi="ar-SA"/>
    </w:rPr>
  </w:style>
  <w:style w:type="character" w:customStyle="1" w:styleId="55">
    <w:name w:val="55"/>
    <w:rsid w:val="004E6AD2"/>
    <w:rPr>
      <w:rFonts w:cs="Arial"/>
      <w:bCs/>
      <w:sz w:val="20"/>
      <w:u w:val="single"/>
      <w:lang w:val="en-US" w:eastAsia="en-US" w:bidi="ar-SA"/>
    </w:rPr>
  </w:style>
  <w:style w:type="character" w:customStyle="1" w:styleId="authoraffil">
    <w:name w:val="authoraffil"/>
    <w:rsid w:val="004E6AD2"/>
  </w:style>
  <w:style w:type="character" w:customStyle="1" w:styleId="CharChar8">
    <w:name w:val="Char Char8"/>
    <w:rsid w:val="004E6AD2"/>
    <w:rPr>
      <w:rFonts w:ascii="Georgia" w:eastAsia="Times New Roman" w:hAnsi="Georgia"/>
      <w:b/>
      <w:bCs/>
      <w:sz w:val="30"/>
      <w:szCs w:val="28"/>
      <w:u w:val="single"/>
    </w:rPr>
  </w:style>
  <w:style w:type="character" w:customStyle="1" w:styleId="FontStyle13">
    <w:name w:val="Font Style13"/>
    <w:uiPriority w:val="99"/>
    <w:rsid w:val="004E6AD2"/>
    <w:rPr>
      <w:rFonts w:ascii="Constantia" w:hAnsi="Constantia" w:cs="Constantia"/>
      <w:sz w:val="18"/>
      <w:szCs w:val="18"/>
    </w:rPr>
  </w:style>
  <w:style w:type="character" w:customStyle="1" w:styleId="TagsCharCharCharChar">
    <w:name w:val="Tags Char Char Char Char"/>
    <w:rsid w:val="004E6AD2"/>
    <w:rPr>
      <w:rFonts w:ascii="Times New Roman" w:eastAsia="Times New Roman" w:hAnsi="Times New Roman" w:cs="Times New Roman"/>
      <w:b/>
      <w:sz w:val="24"/>
      <w:szCs w:val="24"/>
    </w:rPr>
  </w:style>
  <w:style w:type="character" w:customStyle="1" w:styleId="Citation1Char">
    <w:name w:val="Citation1 Char"/>
    <w:link w:val="Citation10"/>
    <w:locked/>
    <w:rsid w:val="004E6AD2"/>
    <w:rPr>
      <w:rFonts w:ascii="Georgia" w:hAnsi="Georgia"/>
      <w:b/>
      <w:u w:val="single"/>
    </w:rPr>
  </w:style>
  <w:style w:type="paragraph" w:customStyle="1" w:styleId="Citation10">
    <w:name w:val="Citation1"/>
    <w:basedOn w:val="Normal"/>
    <w:link w:val="Citation1Char"/>
    <w:qFormat/>
    <w:rsid w:val="004E6AD2"/>
    <w:rPr>
      <w:b/>
      <w:u w:val="single"/>
    </w:rPr>
  </w:style>
  <w:style w:type="character" w:customStyle="1" w:styleId="TaglineChar">
    <w:name w:val="Tagline Char"/>
    <w:link w:val="Tagline2"/>
    <w:locked/>
    <w:rsid w:val="004E6AD2"/>
    <w:rPr>
      <w:rFonts w:ascii="Georgia" w:hAnsi="Georgia"/>
      <w:b/>
    </w:rPr>
  </w:style>
  <w:style w:type="paragraph" w:customStyle="1" w:styleId="Tagline2">
    <w:name w:val="Tagline"/>
    <w:basedOn w:val="Normal"/>
    <w:link w:val="TaglineChar"/>
    <w:qFormat/>
    <w:rsid w:val="004E6AD2"/>
    <w:rPr>
      <w:b/>
    </w:rPr>
  </w:style>
  <w:style w:type="paragraph" w:customStyle="1" w:styleId="StyleLeft021">
    <w:name w:val="Style Left:  0.2&quot;1"/>
    <w:basedOn w:val="Normal"/>
    <w:uiPriority w:val="99"/>
    <w:rsid w:val="004E6AD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E6AD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E6AD2"/>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E6AD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E6AD2"/>
    <w:rPr>
      <w:rFonts w:ascii="Georgia" w:eastAsia="Times New Roman" w:hAnsi="Georgia"/>
      <w:u w:val="single"/>
      <w:bdr w:val="single" w:sz="4" w:space="0" w:color="auto"/>
    </w:rPr>
  </w:style>
  <w:style w:type="character" w:customStyle="1" w:styleId="boldcitationChar">
    <w:name w:val="bold citation Char"/>
    <w:rsid w:val="004E6AD2"/>
    <w:rPr>
      <w:rFonts w:ascii="Arial" w:hAnsi="Arial"/>
      <w:b/>
      <w:sz w:val="28"/>
      <w:szCs w:val="24"/>
      <w:u w:val="thick"/>
      <w:lang w:val="en-US" w:eastAsia="en-US" w:bidi="ar-SA"/>
    </w:rPr>
  </w:style>
  <w:style w:type="paragraph" w:customStyle="1" w:styleId="BlockTitle20">
    <w:name w:val="Block Title #2"/>
    <w:basedOn w:val="Normal"/>
    <w:uiPriority w:val="99"/>
    <w:rsid w:val="004E6AD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4E6AD2"/>
    <w:rPr>
      <w:b/>
    </w:rPr>
  </w:style>
  <w:style w:type="character" w:customStyle="1" w:styleId="BoldunderlineChar3">
    <w:name w:val="Bold/underline Char"/>
    <w:rsid w:val="004E6AD2"/>
    <w:rPr>
      <w:rFonts w:eastAsia="SimSun"/>
      <w:b/>
      <w:noProof w:val="0"/>
      <w:sz w:val="24"/>
      <w:szCs w:val="24"/>
      <w:u w:val="single"/>
      <w:lang w:val="en-US" w:eastAsia="zh-CN" w:bidi="ar-SA"/>
    </w:rPr>
  </w:style>
  <w:style w:type="character" w:customStyle="1" w:styleId="underlinetextchar0">
    <w:name w:val="underlinetextchar"/>
    <w:rsid w:val="004E6AD2"/>
  </w:style>
  <w:style w:type="character" w:customStyle="1" w:styleId="boldciteChar1">
    <w:name w:val="bold cite Char1"/>
    <w:rsid w:val="004E6AD2"/>
    <w:rPr>
      <w:b/>
      <w:sz w:val="28"/>
      <w:u w:val="thick" w:color="000000"/>
    </w:rPr>
  </w:style>
  <w:style w:type="character" w:customStyle="1" w:styleId="tagCharCharChar1">
    <w:name w:val="tag Char Char Char1"/>
    <w:rsid w:val="004E6AD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E6AD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E6AD2"/>
    <w:rPr>
      <w:rFonts w:ascii="Times New Roman" w:hAnsi="Times New Roman" w:cs="Times New Roman"/>
      <w:sz w:val="18"/>
      <w:szCs w:val="18"/>
    </w:rPr>
  </w:style>
  <w:style w:type="character" w:customStyle="1" w:styleId="bylines">
    <w:name w:val="bylines"/>
    <w:basedOn w:val="DefaultParagraphFont"/>
    <w:rsid w:val="004E6AD2"/>
  </w:style>
  <w:style w:type="character" w:customStyle="1" w:styleId="StyleStyleBoldUnderlineUnderlineIntenseEmphasis1apple-style-2">
    <w:name w:val="Style Style Bold UnderlineUnderlineIntense Emphasis1apple-style-...2"/>
    <w:basedOn w:val="DefaultParagraphFont"/>
    <w:rsid w:val="004E6AD2"/>
    <w:rPr>
      <w:b w:val="0"/>
      <w:bCs/>
      <w:sz w:val="22"/>
      <w:u w:val="single"/>
    </w:rPr>
  </w:style>
  <w:style w:type="character" w:customStyle="1" w:styleId="FontStyle57">
    <w:name w:val="Font Style57"/>
    <w:rsid w:val="004E6AD2"/>
    <w:rPr>
      <w:rFonts w:ascii="Georgia" w:hAnsi="Georgia" w:cs="Georgia"/>
      <w:b/>
      <w:bCs/>
      <w:sz w:val="14"/>
      <w:szCs w:val="14"/>
    </w:rPr>
  </w:style>
  <w:style w:type="character" w:customStyle="1" w:styleId="FontStyle89">
    <w:name w:val="Font Style89"/>
    <w:rsid w:val="004E6AD2"/>
    <w:rPr>
      <w:rFonts w:ascii="Times New Roman" w:hAnsi="Times New Roman" w:cs="Times New Roman"/>
      <w:b/>
      <w:bCs/>
      <w:smallCaps/>
      <w:spacing w:val="40"/>
      <w:sz w:val="16"/>
      <w:szCs w:val="16"/>
    </w:rPr>
  </w:style>
  <w:style w:type="character" w:customStyle="1" w:styleId="style3Char0">
    <w:name w:val="style 3 Char"/>
    <w:rsid w:val="004E6AD2"/>
    <w:rPr>
      <w:sz w:val="18"/>
      <w:szCs w:val="24"/>
      <w:lang w:val="en-US" w:eastAsia="en-US" w:bidi="ar-SA"/>
    </w:rPr>
  </w:style>
  <w:style w:type="paragraph" w:customStyle="1" w:styleId="003Cite">
    <w:name w:val="003Cite"/>
    <w:basedOn w:val="Normal"/>
    <w:qFormat/>
    <w:rsid w:val="004E6AD2"/>
    <w:rPr>
      <w:rFonts w:eastAsia="Calibri"/>
      <w:sz w:val="16"/>
      <w:szCs w:val="16"/>
    </w:rPr>
  </w:style>
  <w:style w:type="paragraph" w:customStyle="1" w:styleId="NormalBold">
    <w:name w:val="Normal + Bold"/>
    <w:aliases w:val="Double Underline"/>
    <w:basedOn w:val="Normal"/>
    <w:link w:val="NormalBoldChar"/>
    <w:rsid w:val="004E6AD2"/>
    <w:pPr>
      <w:jc w:val="both"/>
    </w:pPr>
    <w:rPr>
      <w:b/>
      <w:color w:val="000000"/>
      <w:u w:val="single"/>
    </w:rPr>
  </w:style>
  <w:style w:type="character" w:customStyle="1" w:styleId="NormalBoldChar">
    <w:name w:val="Normal + Bold Char"/>
    <w:aliases w:val="Double Underline Char"/>
    <w:basedOn w:val="DefaultParagraphFont"/>
    <w:link w:val="NormalBold"/>
    <w:rsid w:val="004E6AD2"/>
    <w:rPr>
      <w:rFonts w:ascii="Georgia" w:hAnsi="Georgia"/>
      <w:b/>
      <w:color w:val="000000"/>
      <w:u w:val="single"/>
    </w:rPr>
  </w:style>
  <w:style w:type="character" w:customStyle="1" w:styleId="BlockHeadingsChar1">
    <w:name w:val="Block Headings Char1"/>
    <w:rsid w:val="004E6AD2"/>
    <w:rPr>
      <w:b/>
      <w:caps/>
    </w:rPr>
  </w:style>
  <w:style w:type="character" w:customStyle="1" w:styleId="FontStyle170">
    <w:name w:val="Font Style170"/>
    <w:uiPriority w:val="99"/>
    <w:rsid w:val="004E6AD2"/>
    <w:rPr>
      <w:rFonts w:ascii="Bookman Old Style" w:hAnsi="Bookman Old Style" w:cs="Bookman Old Style"/>
      <w:sz w:val="16"/>
      <w:szCs w:val="16"/>
    </w:rPr>
  </w:style>
  <w:style w:type="character" w:customStyle="1" w:styleId="FontStyle17">
    <w:name w:val="Font Style17"/>
    <w:uiPriority w:val="99"/>
    <w:rsid w:val="004E6AD2"/>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84178">
      <w:bodyDiv w:val="1"/>
      <w:marLeft w:val="0"/>
      <w:marRight w:val="0"/>
      <w:marTop w:val="0"/>
      <w:marBottom w:val="0"/>
      <w:divBdr>
        <w:top w:val="none" w:sz="0" w:space="0" w:color="auto"/>
        <w:left w:val="none" w:sz="0" w:space="0" w:color="auto"/>
        <w:bottom w:val="none" w:sz="0" w:space="0" w:color="auto"/>
        <w:right w:val="none" w:sz="0" w:space="0" w:color="auto"/>
      </w:divBdr>
      <w:divsChild>
        <w:div w:id="1580366535">
          <w:marLeft w:val="0"/>
          <w:marRight w:val="0"/>
          <w:marTop w:val="0"/>
          <w:marBottom w:val="0"/>
          <w:divBdr>
            <w:top w:val="none" w:sz="0" w:space="0" w:color="auto"/>
            <w:left w:val="none" w:sz="0" w:space="0" w:color="auto"/>
            <w:bottom w:val="none" w:sz="0" w:space="0" w:color="auto"/>
            <w:right w:val="none" w:sz="0" w:space="0" w:color="auto"/>
          </w:divBdr>
          <w:divsChild>
            <w:div w:id="13220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www.cnbc.com/2021/06/30/china-space-goals-ccp-100th-anniversary.html%20//" TargetMode="External"/><Relationship Id="rId18" Type="http://schemas.openxmlformats.org/officeDocument/2006/relationships/hyperlink" Target="https://www.cnbc.com/2021/03/05/china-to-focus-on-frontier-tech-from-chips-to-quantum-computing.html" TargetMode="External"/><Relationship Id="rId26" Type="http://schemas.openxmlformats.org/officeDocument/2006/relationships/hyperlink" Target="https://www.cnbc.com/quotes/BA" TargetMode="External"/><Relationship Id="rId3" Type="http://schemas.openxmlformats.org/officeDocument/2006/relationships/styles" Target="styles.xml"/><Relationship Id="rId21" Type="http://schemas.openxmlformats.org/officeDocument/2006/relationships/hyperlink" Target="https://www.cnbc.com/2020/12/17/china-brings-moon-rocks-back-to-earth-in-a-first-for-the-country.html" TargetMode="External"/><Relationship Id="rId7" Type="http://schemas.openxmlformats.org/officeDocument/2006/relationships/hyperlink" Target="https://www.econtalk.org/joshua-greene-on-moral-tribes-moral-dilemmas-and-utilitarianism/" TargetMode="External"/><Relationship Id="rId12" Type="http://schemas.openxmlformats.org/officeDocument/2006/relationships/hyperlink" Target="http://www.jessicachenweiss.com/uploads/3/0/6/3/30636001/19-01-24-elite-statements-isq-ca.pdf" TargetMode="External"/><Relationship Id="rId17" Type="http://schemas.openxmlformats.org/officeDocument/2006/relationships/hyperlink" Target="https://www.cnbc.com/2021/06/24/china-plans-to-send-its-first-crewed-mission-to-mars-in-2033.html" TargetMode="External"/><Relationship Id="rId25" Type="http://schemas.openxmlformats.org/officeDocument/2006/relationships/hyperlink" Target="https://www.cnbc.com/2021/05/15/china-completes-historic-mars-spacecraft-landing.html" TargetMode="External"/><Relationship Id="rId2" Type="http://schemas.openxmlformats.org/officeDocument/2006/relationships/numbering" Target="numbering.xml"/><Relationship Id="rId16" Type="http://schemas.openxmlformats.org/officeDocument/2006/relationships/hyperlink" Target="https://www.cnbc.com/2020/06/23/beidou-china-completes-rival-to-the-us-owned-gps-system.html" TargetMode="External"/><Relationship Id="rId20" Type="http://schemas.openxmlformats.org/officeDocument/2006/relationships/hyperlink" Target="https://www.cnbc.com/2020/06/22/beidou-china-aims-to-complete-gps-system-that-rivals-u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tandfonline.com/doi/pdf/10.1080/00455091.2016.1278150?needAccess=true" TargetMode="External"/><Relationship Id="rId11" Type="http://schemas.openxmlformats.org/officeDocument/2006/relationships/hyperlink" Target="https://hbr.org/2011/06/what-the-west-doesnt-get-about-china" TargetMode="External"/><Relationship Id="rId24" Type="http://schemas.openxmlformats.org/officeDocument/2006/relationships/hyperlink" Target="https://www.cnbc.com/2021/06/24/china-plans-to-send-its-first-crewed-mission-to-mars-in-2033.html" TargetMode="External"/><Relationship Id="rId5" Type="http://schemas.openxmlformats.org/officeDocument/2006/relationships/webSettings" Target="webSettings.xml"/><Relationship Id="rId15" Type="http://schemas.openxmlformats.org/officeDocument/2006/relationships/hyperlink" Target="https://www.cnbc.com/2021/06/17/china-launches-first-astronauts-to-its-self-developed-space-station.html" TargetMode="External"/><Relationship Id="rId23" Type="http://schemas.openxmlformats.org/officeDocument/2006/relationships/hyperlink" Target="https://www.cnbc.com/2021/04/29/china-launches-key-module-of-space-station-planned-for-2022-.html" TargetMode="External"/><Relationship Id="rId28" Type="http://schemas.openxmlformats.org/officeDocument/2006/relationships/fontTable" Target="fontTable.xm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cnbc.com/2020/06/23/beidou-china-completes-rival-to-the-us-owned-gps-system.html"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www.cnbc.com/xi-jinping/" TargetMode="External"/><Relationship Id="rId22" Type="http://schemas.openxmlformats.org/officeDocument/2006/relationships/hyperlink" Target="https://www.cnbc.com/2021/06/17/china-launches-first-astronauts-to-its-self-developed-space-station.html" TargetMode="External"/><Relationship Id="rId27" Type="http://schemas.openxmlformats.org/officeDocument/2006/relationships/hyperlink" Target="https://www.cnbc.com/2020/04/27/china-standards-2035-explaine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18</Pages>
  <Words>13624</Words>
  <Characters>77658</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muzzi khan</dc:creator>
  <cp:keywords>5.1.1</cp:keywords>
  <dc:description/>
  <cp:lastModifiedBy>23MuzziKhan</cp:lastModifiedBy>
  <cp:revision>23</cp:revision>
  <dcterms:created xsi:type="dcterms:W3CDTF">2022-02-13T18:33:00Z</dcterms:created>
  <dcterms:modified xsi:type="dcterms:W3CDTF">2022-02-13T19:36:00Z</dcterms:modified>
</cp:coreProperties>
</file>