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04183" w14:textId="61E3ACF2" w:rsidR="00C32C55" w:rsidRDefault="00C32C55" w:rsidP="00C736BE">
      <w:pPr>
        <w:pStyle w:val="Heading2"/>
        <w:rPr>
          <w:rFonts w:cs="Calibri"/>
        </w:rPr>
      </w:pPr>
      <w:r>
        <w:rPr>
          <w:rFonts w:cs="Calibri"/>
        </w:rPr>
        <w:t>1NC</w:t>
      </w:r>
    </w:p>
    <w:p w14:paraId="114BB665" w14:textId="77777777" w:rsidR="00C32C55" w:rsidRPr="00E45AE8" w:rsidRDefault="00C32C55" w:rsidP="00C32C55">
      <w:pPr>
        <w:pStyle w:val="Heading4"/>
        <w:rPr>
          <w:rFonts w:cs="Arial"/>
        </w:rPr>
      </w:pPr>
      <w:r w:rsidRPr="002F5B9E">
        <w:rPr>
          <w:rFonts w:cs="Arial"/>
        </w:rPr>
        <w:t xml:space="preserve">Hegemony causes </w:t>
      </w:r>
      <w:r w:rsidRPr="002F5B9E">
        <w:rPr>
          <w:rFonts w:cs="Arial"/>
          <w:u w:val="single"/>
        </w:rPr>
        <w:t>nuke war</w:t>
      </w:r>
      <w:r w:rsidRPr="002F5B9E">
        <w:rPr>
          <w:rFonts w:cs="Arial"/>
        </w:rPr>
        <w:t xml:space="preserve"> – collapse is </w:t>
      </w:r>
      <w:r w:rsidRPr="002F5B9E">
        <w:rPr>
          <w:rFonts w:cs="Arial"/>
          <w:u w:val="single"/>
        </w:rPr>
        <w:t>inevitable</w:t>
      </w:r>
      <w:r>
        <w:rPr>
          <w:rFonts w:cs="Arial"/>
        </w:rPr>
        <w:t xml:space="preserve">, but </w:t>
      </w:r>
      <w:r>
        <w:rPr>
          <w:rFonts w:cs="Arial"/>
          <w:u w:val="single"/>
        </w:rPr>
        <w:t>peaceful decline</w:t>
      </w:r>
      <w:r>
        <w:rPr>
          <w:rFonts w:cs="Arial"/>
        </w:rPr>
        <w:t xml:space="preserve"> is still possible </w:t>
      </w:r>
    </w:p>
    <w:p w14:paraId="20A0ED6D" w14:textId="77777777" w:rsidR="00C32C55" w:rsidRPr="002F5B9E" w:rsidRDefault="00C32C55" w:rsidP="00C32C55">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58C132EE" w14:textId="77777777" w:rsidR="00C32C55" w:rsidRPr="002F5B9E" w:rsidRDefault="00C32C55" w:rsidP="00C32C55">
      <w:pPr>
        <w:rPr>
          <w:sz w:val="16"/>
        </w:rPr>
      </w:pPr>
      <w:r w:rsidRPr="002F5B9E">
        <w:rPr>
          <w:sz w:val="16"/>
        </w:rPr>
        <w:t xml:space="preserve">Why Liberal </w:t>
      </w:r>
      <w:r w:rsidRPr="00B072FB">
        <w:rPr>
          <w:rStyle w:val="Emphasis"/>
          <w:highlight w:val="cyan"/>
        </w:rPr>
        <w:t>Internationalism</w:t>
      </w:r>
      <w:r w:rsidRPr="00B072FB">
        <w:rPr>
          <w:sz w:val="16"/>
          <w:highlight w:val="cyan"/>
        </w:rPr>
        <w:t xml:space="preserve"> </w:t>
      </w:r>
      <w:r w:rsidRPr="00B072FB">
        <w:rPr>
          <w:rStyle w:val="StyleUnderline"/>
          <w:highlight w:val="cyan"/>
        </w:rPr>
        <w:t>Will</w:t>
      </w:r>
      <w:r w:rsidRPr="00B072FB">
        <w:rPr>
          <w:sz w:val="16"/>
          <w:highlight w:val="cyan"/>
        </w:rPr>
        <w:t xml:space="preserve"> </w:t>
      </w:r>
      <w:r w:rsidRPr="00B072FB">
        <w:rPr>
          <w:rStyle w:val="Emphasis"/>
          <w:highlight w:val="cyan"/>
        </w:rPr>
        <w:t>Fail (Again</w:t>
      </w:r>
      <w:r w:rsidRPr="002F5B9E">
        <w:rPr>
          <w:sz w:val="16"/>
        </w:rPr>
        <w:t>)</w:t>
      </w:r>
    </w:p>
    <w:p w14:paraId="06CBC77B" w14:textId="77777777" w:rsidR="00C32C55" w:rsidRPr="002F5B9E" w:rsidRDefault="00C32C55" w:rsidP="00C32C55">
      <w:pPr>
        <w:rPr>
          <w:sz w:val="16"/>
          <w:szCs w:val="16"/>
        </w:rPr>
      </w:pPr>
      <w:r w:rsidRPr="002F5B9E">
        <w:rPr>
          <w:sz w:val="16"/>
          <w:szCs w:val="16"/>
        </w:rPr>
        <w:t>But in recent weeks, mainstream US foreign policy experts have provided their own spin in progressive internationalism. Advocates and practitioners of a traditional hegemonic foreign policy have sought to co-opt progressive internationalism in a series of essays which argue for the necessity of American power and global influence. These writers embody the post-Cold War centrist foreign policy coalition of liberal internationalists and neoconservatives. For them, that the greatest threat to the democratic “free” world created by the United States remains the autocratic governance model of Russia and China. While Washington should pursue cooperation on transnational governance issues where possible, they argue it cannot do so at the expense of making security concessions which would reward revisionist behavior by great power rivals. As in the past, American exceptionalism remains the identity narrative justifying a return to US hegemony, with Anglo-American norms serving as the basis for hegemonic socialization and cooperation.</w:t>
      </w:r>
    </w:p>
    <w:p w14:paraId="52B06631" w14:textId="77777777" w:rsidR="00C32C55" w:rsidRPr="00D953B9" w:rsidRDefault="00C32C55" w:rsidP="00C32C55">
      <w:pPr>
        <w:rPr>
          <w:rStyle w:val="StyleUnderline"/>
        </w:rPr>
      </w:pPr>
      <w:r w:rsidRPr="002F5B9E">
        <w:rPr>
          <w:sz w:val="16"/>
        </w:rPr>
        <w:t xml:space="preserve">The internationalist disposition is a reminder of why a mere social democratic twist on US hegemony will fail to provide actual security for the United States and its allies. Establishment </w:t>
      </w:r>
      <w:r w:rsidRPr="00D953B9">
        <w:rPr>
          <w:rStyle w:val="Emphasis"/>
        </w:rPr>
        <w:t>voices</w:t>
      </w:r>
      <w:r w:rsidRPr="00D953B9">
        <w:rPr>
          <w:sz w:val="16"/>
        </w:rPr>
        <w:t xml:space="preserve"> </w:t>
      </w:r>
      <w:r w:rsidRPr="00D953B9">
        <w:rPr>
          <w:rStyle w:val="StyleUnderline"/>
        </w:rPr>
        <w:t xml:space="preserve">continue to rely on </w:t>
      </w:r>
      <w:r w:rsidRPr="00D953B9">
        <w:rPr>
          <w:rStyle w:val="Emphasis"/>
        </w:rPr>
        <w:t xml:space="preserve">state-centric </w:t>
      </w:r>
      <w:r w:rsidRPr="00B072FB">
        <w:rPr>
          <w:rStyle w:val="Emphasis"/>
          <w:highlight w:val="cyan"/>
        </w:rPr>
        <w:t>assumptions</w:t>
      </w:r>
      <w:r w:rsidRPr="00B072FB">
        <w:rPr>
          <w:sz w:val="16"/>
          <w:highlight w:val="cyan"/>
        </w:rPr>
        <w:t xml:space="preserve"> </w:t>
      </w:r>
      <w:r w:rsidRPr="00B072FB">
        <w:rPr>
          <w:rStyle w:val="StyleUnderline"/>
          <w:highlight w:val="cyan"/>
        </w:rPr>
        <w:t xml:space="preserve">about IR </w:t>
      </w:r>
      <w:r w:rsidRPr="002F5B9E">
        <w:rPr>
          <w:rStyle w:val="StyleUnderline"/>
        </w:rPr>
        <w:t xml:space="preserve">and ignore how state </w:t>
      </w:r>
      <w:r w:rsidRPr="002F5B9E">
        <w:rPr>
          <w:rStyle w:val="Emphasis"/>
        </w:rPr>
        <w:t>identities</w:t>
      </w:r>
      <w:r w:rsidRPr="002F5B9E">
        <w:rPr>
          <w:rStyle w:val="StyleUnderline"/>
        </w:rPr>
        <w:t xml:space="preserve"> and </w:t>
      </w:r>
      <w:r w:rsidRPr="002F5B9E">
        <w:rPr>
          <w:rStyle w:val="Emphasis"/>
        </w:rPr>
        <w:t>interests</w:t>
      </w:r>
      <w:r w:rsidRPr="002F5B9E">
        <w:rPr>
          <w:sz w:val="16"/>
        </w:rPr>
        <w:t xml:space="preserve"> </w:t>
      </w:r>
      <w:r w:rsidRPr="002F5B9E">
        <w:rPr>
          <w:rStyle w:val="StyleUnderline"/>
        </w:rPr>
        <w:t xml:space="preserve">are a function of their </w:t>
      </w:r>
      <w:r w:rsidRPr="002F5B9E">
        <w:rPr>
          <w:rStyle w:val="Emphasis"/>
        </w:rPr>
        <w:t>relationship</w:t>
      </w:r>
      <w:r w:rsidRPr="002F5B9E">
        <w:rPr>
          <w:rStyle w:val="StyleUnderline"/>
        </w:rPr>
        <w:t xml:space="preserve"> with </w:t>
      </w:r>
      <w:r w:rsidRPr="002F5B9E">
        <w:rPr>
          <w:rStyle w:val="Emphasis"/>
        </w:rPr>
        <w:t>each other</w:t>
      </w:r>
      <w:r w:rsidRPr="002F5B9E">
        <w:rPr>
          <w:sz w:val="16"/>
        </w:rPr>
        <w:t xml:space="preserve">. Or, as Jennifer Mitzen and Michelle Murray might argue, </w:t>
      </w:r>
      <w:r w:rsidRPr="00D953B9">
        <w:rPr>
          <w:rStyle w:val="StyleUnderline"/>
        </w:rPr>
        <w:t>the</w:t>
      </w:r>
      <w:r w:rsidRPr="00D953B9">
        <w:rPr>
          <w:sz w:val="16"/>
        </w:rPr>
        <w:t xml:space="preserve"> </w:t>
      </w:r>
      <w:r w:rsidRPr="00B072FB">
        <w:rPr>
          <w:rStyle w:val="Emphasis"/>
          <w:highlight w:val="cyan"/>
        </w:rPr>
        <w:t>revisionist intentions</w:t>
      </w:r>
      <w:r w:rsidRPr="00B072FB">
        <w:rPr>
          <w:sz w:val="16"/>
          <w:highlight w:val="cyan"/>
        </w:rPr>
        <w:t xml:space="preserve"> </w:t>
      </w:r>
      <w:r w:rsidRPr="00B072FB">
        <w:rPr>
          <w:rStyle w:val="StyleUnderline"/>
          <w:highlight w:val="cyan"/>
        </w:rPr>
        <w:t>of</w:t>
      </w:r>
      <w:r w:rsidRPr="00B072FB">
        <w:rPr>
          <w:sz w:val="16"/>
          <w:highlight w:val="cyan"/>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 xml:space="preserve">are a </w:t>
      </w:r>
      <w:r w:rsidRPr="00B072FB">
        <w:rPr>
          <w:rStyle w:val="Emphasis"/>
          <w:highlight w:val="cyan"/>
        </w:rPr>
        <w:t>product</w:t>
      </w:r>
      <w:r w:rsidRPr="00B072FB">
        <w:rPr>
          <w:rStyle w:val="StyleUnderline"/>
          <w:highlight w:val="cyan"/>
        </w:rPr>
        <w:t xml:space="preserve"> of </w:t>
      </w:r>
      <w:r w:rsidRPr="002F5B9E">
        <w:rPr>
          <w:rStyle w:val="StyleUnderline"/>
        </w:rPr>
        <w:t>their ontological</w:t>
      </w:r>
      <w:r w:rsidRPr="002F5B9E">
        <w:rPr>
          <w:rStyle w:val="Emphasis"/>
        </w:rPr>
        <w:t xml:space="preserve"> </w:t>
      </w:r>
      <w:r w:rsidRPr="00B072FB">
        <w:rPr>
          <w:rStyle w:val="Emphasis"/>
          <w:highlight w:val="cyan"/>
        </w:rPr>
        <w:t>insecurity</w:t>
      </w:r>
      <w:r w:rsidRPr="002F5B9E">
        <w:rPr>
          <w:sz w:val="16"/>
        </w:rPr>
        <w:t xml:space="preserve">. </w:t>
      </w:r>
      <w:r w:rsidRPr="00B072FB">
        <w:rPr>
          <w:rStyle w:val="StyleUnderline"/>
          <w:highlight w:val="cyan"/>
        </w:rPr>
        <w:t>A hegemonic</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2F5B9E">
        <w:rPr>
          <w:rStyle w:val="StyleUnderline"/>
        </w:rPr>
        <w:t xml:space="preserve">defending an Anglo-American order </w:t>
      </w:r>
      <w:r w:rsidRPr="00B072FB">
        <w:rPr>
          <w:rStyle w:val="StyleUnderline"/>
          <w:highlight w:val="cyan"/>
        </w:rPr>
        <w:t xml:space="preserve">denies them </w:t>
      </w:r>
      <w:r w:rsidRPr="00B072FB">
        <w:rPr>
          <w:rStyle w:val="Emphasis"/>
          <w:highlight w:val="cyan"/>
        </w:rPr>
        <w:t>recognition</w:t>
      </w:r>
      <w:r w:rsidRPr="002F5B9E">
        <w:rPr>
          <w:sz w:val="16"/>
        </w:rPr>
        <w:t xml:space="preserve"> </w:t>
      </w:r>
      <w:r w:rsidRPr="002F5B9E">
        <w:rPr>
          <w:rStyle w:val="StyleUnderline"/>
        </w:rPr>
        <w:t xml:space="preserve">of their own </w:t>
      </w:r>
      <w:r w:rsidRPr="002F5B9E">
        <w:rPr>
          <w:rStyle w:val="Emphasis"/>
        </w:rPr>
        <w:t>great power identities</w:t>
      </w:r>
      <w:r w:rsidRPr="002F5B9E">
        <w:rPr>
          <w:sz w:val="16"/>
        </w:rPr>
        <w:t xml:space="preserve"> </w:t>
      </w:r>
      <w:r w:rsidRPr="002F5B9E">
        <w:rPr>
          <w:rStyle w:val="StyleUnderline"/>
        </w:rPr>
        <w:t>and their right to participate in all deliberations about global order.</w:t>
      </w:r>
      <w:r w:rsidRPr="002F5B9E">
        <w:rPr>
          <w:sz w:val="16"/>
        </w:rPr>
        <w:t xml:space="preserve"> From this perspective, </w:t>
      </w:r>
      <w:r w:rsidRPr="002F5B9E">
        <w:rPr>
          <w:rStyle w:val="StyleUnderline"/>
        </w:rPr>
        <w:t>we should challenge the implicit assumption</w:t>
      </w:r>
      <w:r w:rsidRPr="002F5B9E">
        <w:rPr>
          <w:sz w:val="16"/>
        </w:rPr>
        <w:t xml:space="preserve"> made by Anthony Blinken and Robert Kagan that </w:t>
      </w:r>
      <w:r w:rsidRPr="002F5B9E">
        <w:rPr>
          <w:rStyle w:val="StyleUnderline"/>
        </w:rPr>
        <w:t xml:space="preserve">Russia is revisionist by </w:t>
      </w:r>
      <w:r w:rsidRPr="002F5B9E">
        <w:rPr>
          <w:rStyle w:val="Emphasis"/>
        </w:rPr>
        <w:t>nature</w:t>
      </w:r>
      <w:r w:rsidRPr="002F5B9E">
        <w:rPr>
          <w:sz w:val="16"/>
        </w:rPr>
        <w:t xml:space="preserve">. An internationalist perspective suggests that </w:t>
      </w:r>
      <w:r w:rsidRPr="00B072FB">
        <w:rPr>
          <w:rStyle w:val="StyleUnderline"/>
          <w:highlight w:val="cyan"/>
        </w:rPr>
        <w:t>Russia</w:t>
      </w:r>
      <w:r w:rsidRPr="002F5B9E">
        <w:rPr>
          <w:rStyle w:val="StyleUnderline"/>
        </w:rPr>
        <w:t xml:space="preserve"> has </w:t>
      </w:r>
      <w:r w:rsidRPr="00B072FB">
        <w:rPr>
          <w:rStyle w:val="StyleUnderline"/>
          <w:highlight w:val="cyan"/>
        </w:rPr>
        <w:t>adopted</w:t>
      </w:r>
      <w:r w:rsidRPr="002F5B9E">
        <w:rPr>
          <w:rStyle w:val="StyleUnderline"/>
        </w:rPr>
        <w:t xml:space="preserve"> those </w:t>
      </w:r>
      <w:r w:rsidRPr="00B072FB">
        <w:rPr>
          <w:rStyle w:val="StyleUnderline"/>
          <w:highlight w:val="cyan"/>
        </w:rPr>
        <w:t xml:space="preserve">intentions in </w:t>
      </w:r>
      <w:r w:rsidRPr="00B072FB">
        <w:rPr>
          <w:rStyle w:val="Emphasis"/>
          <w:highlight w:val="cyan"/>
        </w:rPr>
        <w:t>relation</w:t>
      </w:r>
      <w:r w:rsidRPr="00B072FB">
        <w:rPr>
          <w:rStyle w:val="StyleUnderline"/>
          <w:highlight w:val="cyan"/>
        </w:rPr>
        <w:t xml:space="preserve"> to a</w:t>
      </w:r>
      <w:r w:rsidRPr="002F5B9E">
        <w:rPr>
          <w:rStyle w:val="StyleUnderline"/>
        </w:rPr>
        <w:t xml:space="preserve"> Wilsonian</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 xml:space="preserve">which seeks </w:t>
      </w:r>
      <w:r w:rsidRPr="00B072FB">
        <w:rPr>
          <w:rStyle w:val="Emphasis"/>
          <w:highlight w:val="cyan"/>
        </w:rPr>
        <w:t>domination</w:t>
      </w:r>
      <w:r w:rsidRPr="002F5B9E">
        <w:rPr>
          <w:rStyle w:val="StyleUnderline"/>
        </w:rPr>
        <w:t xml:space="preserve"> over Moscow and the transformation of its political system</w:t>
      </w:r>
      <w:r w:rsidRPr="002F5B9E">
        <w:rPr>
          <w:sz w:val="16"/>
        </w:rPr>
        <w:t xml:space="preserve">. </w:t>
      </w:r>
      <w:r w:rsidRPr="00B072FB">
        <w:rPr>
          <w:rStyle w:val="StyleUnderline"/>
          <w:highlight w:val="cyan"/>
        </w:rPr>
        <w:t xml:space="preserve">The same is true for </w:t>
      </w:r>
      <w:r w:rsidRPr="00B072FB">
        <w:rPr>
          <w:rStyle w:val="Emphasis"/>
          <w:highlight w:val="cyan"/>
        </w:rPr>
        <w:t>China</w:t>
      </w:r>
      <w:r w:rsidRPr="002F5B9E">
        <w:rPr>
          <w:sz w:val="16"/>
        </w:rPr>
        <w:t xml:space="preserve">, </w:t>
      </w:r>
      <w:r w:rsidRPr="002F5B9E">
        <w:rPr>
          <w:rStyle w:val="StyleUnderline"/>
        </w:rPr>
        <w:t>which rejects being cast as a “</w:t>
      </w:r>
      <w:r w:rsidRPr="002F5B9E">
        <w:rPr>
          <w:rStyle w:val="Emphasis"/>
        </w:rPr>
        <w:t>responsible stakeholder</w:t>
      </w:r>
      <w:r w:rsidRPr="002F5B9E">
        <w:rPr>
          <w:sz w:val="16"/>
        </w:rPr>
        <w:t xml:space="preserve">” </w:t>
      </w:r>
      <w:r w:rsidRPr="002F5B9E">
        <w:rPr>
          <w:rStyle w:val="StyleUnderline"/>
        </w:rPr>
        <w:t xml:space="preserve">by Washington which would eventually accept democracy following its </w:t>
      </w:r>
      <w:r w:rsidRPr="00D953B9">
        <w:rPr>
          <w:rStyle w:val="StyleUnderline"/>
        </w:rPr>
        <w:t>internal transformation</w:t>
      </w:r>
      <w:r w:rsidRPr="00D953B9">
        <w:rPr>
          <w:sz w:val="16"/>
        </w:rPr>
        <w:t xml:space="preserve"> by global capitalism. In other words, </w:t>
      </w:r>
      <w:r w:rsidRPr="00D953B9">
        <w:rPr>
          <w:rStyle w:val="StyleUnderline"/>
        </w:rPr>
        <w:t xml:space="preserve">the </w:t>
      </w:r>
      <w:r w:rsidRPr="00D953B9">
        <w:rPr>
          <w:rStyle w:val="Emphasis"/>
        </w:rPr>
        <w:t>very terms of US relations</w:t>
      </w:r>
      <w:r w:rsidRPr="00D953B9">
        <w:rPr>
          <w:sz w:val="16"/>
        </w:rPr>
        <w:t xml:space="preserve"> </w:t>
      </w:r>
      <w:r w:rsidRPr="00D953B9">
        <w:rPr>
          <w:rStyle w:val="StyleUnderline"/>
        </w:rPr>
        <w:t xml:space="preserve">with these states over the past 25 years is the </w:t>
      </w:r>
      <w:r w:rsidRPr="00D953B9">
        <w:rPr>
          <w:rStyle w:val="Emphasis"/>
        </w:rPr>
        <w:t>source</w:t>
      </w:r>
      <w:r w:rsidRPr="00D953B9">
        <w:rPr>
          <w:rStyle w:val="StyleUnderline"/>
        </w:rPr>
        <w:t xml:space="preserve"> of their </w:t>
      </w:r>
      <w:r w:rsidRPr="00D953B9">
        <w:rPr>
          <w:rStyle w:val="Emphasis"/>
        </w:rPr>
        <w:t>revisionist intentions</w:t>
      </w:r>
      <w:r w:rsidRPr="00D953B9">
        <w:rPr>
          <w:sz w:val="16"/>
        </w:rPr>
        <w:t xml:space="preserve">, </w:t>
      </w:r>
      <w:r w:rsidRPr="00D953B9">
        <w:rPr>
          <w:rStyle w:val="StyleUnderline"/>
        </w:rPr>
        <w:t xml:space="preserve">and not some </w:t>
      </w:r>
      <w:r w:rsidRPr="00D953B9">
        <w:rPr>
          <w:rStyle w:val="Emphasis"/>
        </w:rPr>
        <w:t>essentialized feature</w:t>
      </w:r>
      <w:r w:rsidRPr="00D953B9">
        <w:rPr>
          <w:sz w:val="16"/>
        </w:rPr>
        <w:t xml:space="preserve"> </w:t>
      </w:r>
      <w:r w:rsidRPr="00D953B9">
        <w:rPr>
          <w:rStyle w:val="StyleUnderline"/>
        </w:rPr>
        <w:t>of their domestic politics.</w:t>
      </w:r>
    </w:p>
    <w:p w14:paraId="544D3B98" w14:textId="77777777" w:rsidR="00C32C55" w:rsidRPr="002F5B9E" w:rsidRDefault="00C32C55" w:rsidP="00C32C55">
      <w:pPr>
        <w:rPr>
          <w:rStyle w:val="StyleUnderline"/>
        </w:rPr>
      </w:pPr>
      <w:r w:rsidRPr="00D953B9">
        <w:rPr>
          <w:sz w:val="16"/>
        </w:rPr>
        <w:t xml:space="preserve">Further, </w:t>
      </w:r>
      <w:r w:rsidRPr="00D953B9">
        <w:rPr>
          <w:rStyle w:val="StyleUnderline"/>
        </w:rPr>
        <w:t xml:space="preserve">a liberal </w:t>
      </w:r>
      <w:r w:rsidRPr="00D953B9">
        <w:rPr>
          <w:rStyle w:val="Emphasis"/>
        </w:rPr>
        <w:t>exceptionalist narrative</w:t>
      </w:r>
      <w:r w:rsidRPr="00D953B9">
        <w:rPr>
          <w:sz w:val="16"/>
        </w:rPr>
        <w:t xml:space="preserve"> </w:t>
      </w:r>
      <w:r w:rsidRPr="00D953B9">
        <w:rPr>
          <w:rStyle w:val="StyleUnderline"/>
        </w:rPr>
        <w:t>that contrasts “</w:t>
      </w:r>
      <w:r w:rsidRPr="00D953B9">
        <w:rPr>
          <w:rStyle w:val="Emphasis"/>
        </w:rPr>
        <w:t>Eastern autocracy</w:t>
      </w:r>
      <w:r w:rsidRPr="00D953B9">
        <w:rPr>
          <w:sz w:val="16"/>
        </w:rPr>
        <w:t xml:space="preserve">” </w:t>
      </w:r>
      <w:r w:rsidRPr="00D953B9">
        <w:rPr>
          <w:rStyle w:val="StyleUnderline"/>
        </w:rPr>
        <w:t>with</w:t>
      </w:r>
      <w:r w:rsidRPr="00D953B9">
        <w:rPr>
          <w:sz w:val="16"/>
        </w:rPr>
        <w:t xml:space="preserve"> “</w:t>
      </w:r>
      <w:r w:rsidRPr="00D953B9">
        <w:rPr>
          <w:rStyle w:val="Emphasis"/>
        </w:rPr>
        <w:t>Western freedom</w:t>
      </w:r>
      <w:r w:rsidRPr="00D953B9">
        <w:rPr>
          <w:sz w:val="16"/>
        </w:rPr>
        <w:t xml:space="preserve">” </w:t>
      </w:r>
      <w:r w:rsidRPr="00D953B9">
        <w:rPr>
          <w:rStyle w:val="StyleUnderline"/>
        </w:rPr>
        <w:t>masks how the</w:t>
      </w:r>
      <w:r w:rsidRPr="00D953B9">
        <w:rPr>
          <w:sz w:val="16"/>
        </w:rPr>
        <w:t xml:space="preserve"> </w:t>
      </w:r>
      <w:r w:rsidRPr="00D953B9">
        <w:rPr>
          <w:rStyle w:val="Emphasis"/>
        </w:rPr>
        <w:t>U</w:t>
      </w:r>
      <w:r w:rsidRPr="00D953B9">
        <w:rPr>
          <w:sz w:val="16"/>
        </w:rPr>
        <w:t xml:space="preserve">nited </w:t>
      </w:r>
      <w:r w:rsidRPr="00D953B9">
        <w:rPr>
          <w:rStyle w:val="Emphasis"/>
        </w:rPr>
        <w:t>S</w:t>
      </w:r>
      <w:r w:rsidRPr="00D953B9">
        <w:rPr>
          <w:sz w:val="16"/>
        </w:rPr>
        <w:t xml:space="preserve">tates </w:t>
      </w:r>
      <w:r w:rsidRPr="00D953B9">
        <w:rPr>
          <w:rStyle w:val="StyleUnderline"/>
        </w:rPr>
        <w:t xml:space="preserve">has perpetuated its own systems of </w:t>
      </w:r>
      <w:r w:rsidRPr="00D953B9">
        <w:rPr>
          <w:rStyle w:val="Emphasis"/>
        </w:rPr>
        <w:t>illiberal dominance</w:t>
      </w:r>
      <w:r w:rsidRPr="00D953B9">
        <w:rPr>
          <w:sz w:val="16"/>
        </w:rPr>
        <w:t xml:space="preserve"> </w:t>
      </w:r>
      <w:r w:rsidRPr="00D953B9">
        <w:rPr>
          <w:rStyle w:val="StyleUnderline"/>
        </w:rPr>
        <w:t xml:space="preserve">throughout its history. </w:t>
      </w:r>
      <w:r w:rsidRPr="00D953B9">
        <w:rPr>
          <w:sz w:val="16"/>
        </w:rPr>
        <w:t>Those same structures of oppression are the greatest threat to contemporary US democracy and also</w:t>
      </w:r>
      <w:r w:rsidRPr="002F5B9E">
        <w:rPr>
          <w:sz w:val="16"/>
        </w:rPr>
        <w:t xml:space="preserve"> serve as glaring evidence of US hypocrisy. In his defense of American exceptionalism, Jake </w:t>
      </w:r>
      <w:r w:rsidRPr="00D953B9">
        <w:rPr>
          <w:rStyle w:val="Emphasis"/>
        </w:rPr>
        <w:t>Sullivan</w:t>
      </w:r>
      <w:r w:rsidRPr="00D953B9">
        <w:rPr>
          <w:sz w:val="16"/>
        </w:rPr>
        <w:t xml:space="preserve"> </w:t>
      </w:r>
      <w:r w:rsidRPr="002F5B9E">
        <w:rPr>
          <w:rStyle w:val="StyleUnderline"/>
        </w:rPr>
        <w:t xml:space="preserve">represents institutional </w:t>
      </w:r>
      <w:r w:rsidRPr="002F5B9E">
        <w:rPr>
          <w:rStyle w:val="Emphasis"/>
        </w:rPr>
        <w:t>racism</w:t>
      </w:r>
      <w:r w:rsidRPr="002F5B9E">
        <w:rPr>
          <w:rStyle w:val="StyleUnderline"/>
        </w:rPr>
        <w:t xml:space="preserve"> as a </w:t>
      </w:r>
      <w:r w:rsidRPr="002F5B9E">
        <w:rPr>
          <w:rStyle w:val="Emphasis"/>
        </w:rPr>
        <w:t>bug</w:t>
      </w:r>
      <w:r w:rsidRPr="002F5B9E">
        <w:rPr>
          <w:rStyle w:val="StyleUnderline"/>
        </w:rPr>
        <w:t xml:space="preserve"> rather than a</w:t>
      </w:r>
      <w:r w:rsidRPr="002F5B9E">
        <w:rPr>
          <w:sz w:val="16"/>
        </w:rPr>
        <w:t xml:space="preserve"> </w:t>
      </w:r>
      <w:r w:rsidRPr="002F5B9E">
        <w:rPr>
          <w:rStyle w:val="Emphasis"/>
        </w:rPr>
        <w:t>feature</w:t>
      </w:r>
      <w:r w:rsidRPr="002F5B9E">
        <w:rPr>
          <w:sz w:val="16"/>
        </w:rPr>
        <w:t xml:space="preserve"> </w:t>
      </w:r>
      <w:r w:rsidRPr="002F5B9E">
        <w:rPr>
          <w:rStyle w:val="StyleUnderline"/>
        </w:rPr>
        <w:t>of the American political system by emphasizing the liberal ideals of the Founders and casting</w:t>
      </w:r>
      <w:r w:rsidRPr="002F5B9E">
        <w:rPr>
          <w:sz w:val="16"/>
        </w:rPr>
        <w:t xml:space="preserve"> Donald </w:t>
      </w:r>
      <w:r w:rsidRPr="002F5B9E">
        <w:rPr>
          <w:rStyle w:val="StyleUnderline"/>
        </w:rPr>
        <w:t xml:space="preserve">Trump’s white ethnonationalism as an </w:t>
      </w:r>
      <w:r w:rsidRPr="002F5B9E">
        <w:rPr>
          <w:rStyle w:val="Emphasis"/>
        </w:rPr>
        <w:t>aberration</w:t>
      </w:r>
      <w:r w:rsidRPr="002F5B9E">
        <w:rPr>
          <w:sz w:val="16"/>
        </w:rPr>
        <w:t xml:space="preserve">. But </w:t>
      </w:r>
      <w:r w:rsidRPr="002F5B9E">
        <w:rPr>
          <w:rStyle w:val="StyleUnderline"/>
        </w:rPr>
        <w:t xml:space="preserve">this telling of the American story </w:t>
      </w:r>
      <w:r w:rsidRPr="00B072FB">
        <w:rPr>
          <w:rStyle w:val="Emphasis"/>
          <w:highlight w:val="cyan"/>
        </w:rPr>
        <w:t>whitewashes</w:t>
      </w:r>
      <w:r w:rsidRPr="00B072FB">
        <w:rPr>
          <w:rStyle w:val="StyleUnderline"/>
          <w:highlight w:val="cyan"/>
        </w:rPr>
        <w:t xml:space="preserve"> the </w:t>
      </w:r>
      <w:r w:rsidRPr="00B072FB">
        <w:rPr>
          <w:rStyle w:val="Emphasis"/>
          <w:highlight w:val="cyan"/>
        </w:rPr>
        <w:t>long history</w:t>
      </w:r>
      <w:r w:rsidRPr="00B072FB">
        <w:rPr>
          <w:rStyle w:val="StyleUnderline"/>
          <w:highlight w:val="cyan"/>
        </w:rPr>
        <w:t xml:space="preserve"> of an exclusive, </w:t>
      </w:r>
      <w:r w:rsidRPr="00B072FB">
        <w:rPr>
          <w:rStyle w:val="Emphasis"/>
          <w:highlight w:val="cyan"/>
        </w:rPr>
        <w:t>white ethnic US identity</w:t>
      </w:r>
      <w:r w:rsidRPr="002F5B9E">
        <w:rPr>
          <w:sz w:val="16"/>
        </w:rPr>
        <w:t xml:space="preserve"> dating back to the early 19th Century </w:t>
      </w:r>
      <w:r w:rsidRPr="00B072FB">
        <w:rPr>
          <w:rStyle w:val="StyleUnderline"/>
          <w:highlight w:val="cyan"/>
        </w:rPr>
        <w:t xml:space="preserve">and its role in </w:t>
      </w:r>
      <w:r w:rsidRPr="002F5B9E">
        <w:rPr>
          <w:rStyle w:val="StyleUnderline"/>
        </w:rPr>
        <w:t xml:space="preserve">generating </w:t>
      </w:r>
      <w:r w:rsidRPr="00B072FB">
        <w:rPr>
          <w:rStyle w:val="StyleUnderline"/>
          <w:highlight w:val="cyan"/>
        </w:rPr>
        <w:t>the modern</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tates. Scholars of American political development and US history have long demonstrated that institutions of slavery and land conquest constituted US society and made possible its economic prosperity rather than some kind of intrinsic tendency toward freedom.</w:t>
      </w:r>
    </w:p>
    <w:p w14:paraId="31F40F3C" w14:textId="77777777" w:rsidR="00C32C55" w:rsidRPr="002F5B9E" w:rsidRDefault="00C32C55" w:rsidP="00C32C55">
      <w:pPr>
        <w:rPr>
          <w:sz w:val="16"/>
        </w:rPr>
      </w:pPr>
      <w:r w:rsidRPr="002F5B9E">
        <w:rPr>
          <w:sz w:val="16"/>
        </w:rPr>
        <w:t xml:space="preserve">Fast-forward to the present: </w:t>
      </w:r>
      <w:r w:rsidRPr="002F5B9E">
        <w:rPr>
          <w:rStyle w:val="StyleUnderline"/>
        </w:rPr>
        <w:t xml:space="preserve">liberal exceptionalism further denies how economic </w:t>
      </w:r>
      <w:r w:rsidRPr="00B072FB">
        <w:rPr>
          <w:rStyle w:val="Emphasis"/>
          <w:highlight w:val="cyan"/>
        </w:rPr>
        <w:t>globalization</w:t>
      </w:r>
      <w:r w:rsidRPr="00B072FB">
        <w:rPr>
          <w:sz w:val="16"/>
          <w:highlight w:val="cyan"/>
        </w:rPr>
        <w:t xml:space="preserve"> </w:t>
      </w:r>
      <w:r w:rsidRPr="00B072FB">
        <w:rPr>
          <w:rStyle w:val="StyleUnderline"/>
          <w:highlight w:val="cyan"/>
        </w:rPr>
        <w:t xml:space="preserve">made </w:t>
      </w:r>
      <w:r w:rsidRPr="002F5B9E">
        <w:rPr>
          <w:rStyle w:val="StyleUnderline"/>
        </w:rPr>
        <w:t xml:space="preserve">possible the </w:t>
      </w:r>
      <w:r w:rsidRPr="002F5B9E">
        <w:rPr>
          <w:rStyle w:val="Emphasis"/>
        </w:rPr>
        <w:t xml:space="preserve">rise of </w:t>
      </w:r>
      <w:r w:rsidRPr="00B072FB">
        <w:rPr>
          <w:rStyle w:val="Emphasis"/>
          <w:highlight w:val="cyan"/>
        </w:rPr>
        <w:t>authoritarianism</w:t>
      </w:r>
      <w:r w:rsidRPr="002F5B9E">
        <w:rPr>
          <w:rStyle w:val="StyleUnderline"/>
        </w:rPr>
        <w:t xml:space="preserve">. </w:t>
      </w:r>
      <w:r w:rsidRPr="002F5B9E">
        <w:rPr>
          <w:sz w:val="16"/>
        </w:rPr>
        <w:t xml:space="preserve">Nils Gilman and David Klion rightly argue that </w:t>
      </w:r>
      <w:r w:rsidRPr="00B072FB">
        <w:rPr>
          <w:rStyle w:val="StyleUnderline"/>
          <w:highlight w:val="cyan"/>
        </w:rPr>
        <w:t>the</w:t>
      </w:r>
      <w:r w:rsidRPr="002F5B9E">
        <w:rPr>
          <w:sz w:val="16"/>
        </w:rPr>
        <w:t xml:space="preserve"> </w:t>
      </w:r>
      <w:r w:rsidRPr="002F5B9E">
        <w:rPr>
          <w:rStyle w:val="Emphasis"/>
        </w:rPr>
        <w:t xml:space="preserve">kleptocratic </w:t>
      </w:r>
      <w:r w:rsidRPr="00B072FB">
        <w:rPr>
          <w:rStyle w:val="Emphasis"/>
          <w:highlight w:val="cyan"/>
        </w:rPr>
        <w:t>alliance</w:t>
      </w:r>
      <w:r w:rsidRPr="00B072FB">
        <w:rPr>
          <w:rStyle w:val="StyleUnderline"/>
          <w:highlight w:val="cyan"/>
        </w:rPr>
        <w:t xml:space="preserve"> between </w:t>
      </w:r>
      <w:r w:rsidRPr="00B072FB">
        <w:rPr>
          <w:rStyle w:val="Emphasis"/>
          <w:highlight w:val="cyan"/>
        </w:rPr>
        <w:t>autocrats</w:t>
      </w:r>
      <w:r w:rsidRPr="00B072FB">
        <w:rPr>
          <w:rStyle w:val="StyleUnderline"/>
          <w:highlight w:val="cyan"/>
        </w:rPr>
        <w:t xml:space="preserve"> and </w:t>
      </w:r>
      <w:r w:rsidRPr="00B072FB">
        <w:rPr>
          <w:rStyle w:val="Emphasis"/>
          <w:highlight w:val="cyan"/>
        </w:rPr>
        <w:t>oligarchs</w:t>
      </w:r>
      <w:r w:rsidRPr="00B072FB">
        <w:rPr>
          <w:rStyle w:val="StyleUnderline"/>
          <w:highlight w:val="cyan"/>
        </w:rPr>
        <w:t xml:space="preserve"> </w:t>
      </w:r>
      <w:r w:rsidRPr="00F13DE5">
        <w:rPr>
          <w:rStyle w:val="StyleUnderline"/>
        </w:rPr>
        <w:t xml:space="preserve">is the </w:t>
      </w:r>
      <w:r w:rsidRPr="00F13DE5">
        <w:rPr>
          <w:rStyle w:val="Emphasis"/>
        </w:rPr>
        <w:t>true threat to democracy</w:t>
      </w:r>
      <w:r w:rsidRPr="00F13DE5">
        <w:rPr>
          <w:rStyle w:val="StyleUnderline"/>
        </w:rPr>
        <w:t xml:space="preserve"> and </w:t>
      </w:r>
      <w:r w:rsidRPr="00F13DE5">
        <w:rPr>
          <w:rStyle w:val="Emphasis"/>
        </w:rPr>
        <w:t>rule of law.</w:t>
      </w:r>
      <w:r w:rsidRPr="00F13DE5">
        <w:rPr>
          <w:rStyle w:val="StyleUnderline"/>
        </w:rPr>
        <w:t xml:space="preserve"> Their ability to concentrate political and economic</w:t>
      </w:r>
      <w:r w:rsidRPr="002F5B9E">
        <w:rPr>
          <w:rStyle w:val="StyleUnderline"/>
        </w:rPr>
        <w:t xml:space="preserve"> power has been </w:t>
      </w:r>
      <w:r w:rsidRPr="00B072FB">
        <w:rPr>
          <w:rStyle w:val="StyleUnderline"/>
          <w:highlight w:val="cyan"/>
        </w:rPr>
        <w:t>enabled by</w:t>
      </w:r>
      <w:r w:rsidRPr="002F5B9E">
        <w:rPr>
          <w:rStyle w:val="StyleUnderline"/>
        </w:rPr>
        <w:t xml:space="preserve"> the emergence of </w:t>
      </w:r>
      <w:r w:rsidRPr="00B072FB">
        <w:rPr>
          <w:rStyle w:val="StyleUnderline"/>
          <w:highlight w:val="cyan"/>
        </w:rPr>
        <w:t xml:space="preserve">an integrated </w:t>
      </w:r>
      <w:r w:rsidRPr="00B072FB">
        <w:rPr>
          <w:rStyle w:val="Emphasis"/>
          <w:highlight w:val="cyan"/>
        </w:rPr>
        <w:t>global market</w:t>
      </w:r>
      <w:r w:rsidRPr="002F5B9E">
        <w:rPr>
          <w:sz w:val="16"/>
        </w:rPr>
        <w:t xml:space="preserve"> </w:t>
      </w:r>
      <w:r w:rsidRPr="002F5B9E">
        <w:rPr>
          <w:rStyle w:val="StyleUnderline"/>
        </w:rPr>
        <w:t xml:space="preserve">that privileges the </w:t>
      </w:r>
      <w:r w:rsidRPr="002F5B9E">
        <w:rPr>
          <w:rStyle w:val="StyleUnderline"/>
        </w:rPr>
        <w:lastRenderedPageBreak/>
        <w:t xml:space="preserve">freedom of </w:t>
      </w:r>
      <w:r w:rsidRPr="002F5B9E">
        <w:rPr>
          <w:rStyle w:val="Emphasis"/>
        </w:rPr>
        <w:t>capital</w:t>
      </w:r>
      <w:r w:rsidRPr="002F5B9E">
        <w:rPr>
          <w:rStyle w:val="StyleUnderline"/>
        </w:rPr>
        <w:t xml:space="preserve"> over the needs of </w:t>
      </w:r>
      <w:r w:rsidRPr="002F5B9E">
        <w:rPr>
          <w:rStyle w:val="Emphasis"/>
        </w:rPr>
        <w:t>ordinary people</w:t>
      </w:r>
      <w:r w:rsidRPr="002F5B9E">
        <w:rPr>
          <w:sz w:val="16"/>
        </w:rPr>
        <w:t xml:space="preserve">, one </w:t>
      </w:r>
      <w:r w:rsidRPr="002F5B9E">
        <w:rPr>
          <w:rStyle w:val="StyleUnderline"/>
        </w:rPr>
        <w:t>created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when liberal internationalism </w:t>
      </w:r>
      <w:r w:rsidRPr="002F5B9E">
        <w:rPr>
          <w:rStyle w:val="Emphasis"/>
        </w:rPr>
        <w:t>went global</w:t>
      </w:r>
      <w:r w:rsidRPr="002F5B9E">
        <w:rPr>
          <w:sz w:val="16"/>
        </w:rPr>
        <w:t xml:space="preserve"> after the fall of the Soviet Union.</w:t>
      </w:r>
    </w:p>
    <w:p w14:paraId="7AF9428A" w14:textId="77777777" w:rsidR="00C32C55" w:rsidRPr="002F5B9E" w:rsidRDefault="00C32C55" w:rsidP="00C32C55">
      <w:pPr>
        <w:rPr>
          <w:rStyle w:val="StyleUnderline"/>
        </w:rPr>
      </w:pPr>
      <w:r w:rsidRPr="002F5B9E">
        <w:rPr>
          <w:sz w:val="16"/>
        </w:rPr>
        <w:t xml:space="preserve">Finally, </w:t>
      </w:r>
      <w:r w:rsidRPr="00B072FB">
        <w:rPr>
          <w:rStyle w:val="StyleUnderline"/>
          <w:highlight w:val="cyan"/>
        </w:rPr>
        <w:t xml:space="preserve">attempts to </w:t>
      </w:r>
      <w:r w:rsidRPr="00B072FB">
        <w:rPr>
          <w:rStyle w:val="Emphasis"/>
          <w:highlight w:val="cyan"/>
        </w:rPr>
        <w:t>revive</w:t>
      </w:r>
      <w:r w:rsidRPr="002F5B9E">
        <w:rPr>
          <w:sz w:val="16"/>
        </w:rPr>
        <w:t xml:space="preserve"> US </w:t>
      </w:r>
      <w:r w:rsidRPr="00B072FB">
        <w:rPr>
          <w:rStyle w:val="Emphasis"/>
          <w:highlight w:val="cyan"/>
        </w:rPr>
        <w:t>hegemony</w:t>
      </w:r>
      <w:r w:rsidRPr="00B072FB">
        <w:rPr>
          <w:sz w:val="16"/>
          <w:highlight w:val="cyan"/>
        </w:rPr>
        <w:t xml:space="preserve"> </w:t>
      </w:r>
      <w:r w:rsidRPr="00B072FB">
        <w:rPr>
          <w:rStyle w:val="StyleUnderline"/>
          <w:highlight w:val="cyan"/>
        </w:rPr>
        <w:t>will doom</w:t>
      </w:r>
      <w:r w:rsidRPr="002F5B9E">
        <w:rPr>
          <w:rStyle w:val="StyleUnderline"/>
        </w:rPr>
        <w:t xml:space="preserve"> transnational </w:t>
      </w:r>
      <w:r w:rsidRPr="002F5B9E">
        <w:rPr>
          <w:rStyle w:val="Emphasis"/>
        </w:rPr>
        <w:t>efforts</w:t>
      </w:r>
      <w:r w:rsidRPr="002F5B9E">
        <w:rPr>
          <w:rStyle w:val="StyleUnderline"/>
        </w:rPr>
        <w:t xml:space="preserve"> to deal wit</w:t>
      </w:r>
      <w:r w:rsidRPr="00D953B9">
        <w:rPr>
          <w:rStyle w:val="StyleUnderline"/>
        </w:rPr>
        <w:t xml:space="preserve">h </w:t>
      </w:r>
      <w:r w:rsidRPr="00B072FB">
        <w:rPr>
          <w:rStyle w:val="Emphasis"/>
          <w:highlight w:val="cyan"/>
        </w:rPr>
        <w:t>existential</w:t>
      </w:r>
      <w:r w:rsidRPr="002F5B9E">
        <w:rPr>
          <w:rStyle w:val="Emphasis"/>
        </w:rPr>
        <w:t xml:space="preserve"> non-state </w:t>
      </w:r>
      <w:r w:rsidRPr="00B072FB">
        <w:rPr>
          <w:rStyle w:val="Emphasis"/>
          <w:highlight w:val="cyan"/>
        </w:rPr>
        <w:t>threats</w:t>
      </w:r>
      <w:r w:rsidRPr="002F5B9E">
        <w:rPr>
          <w:sz w:val="16"/>
        </w:rPr>
        <w:t xml:space="preserve">. </w:t>
      </w:r>
      <w:r w:rsidRPr="00B072FB">
        <w:rPr>
          <w:rStyle w:val="Emphasis"/>
          <w:highlight w:val="cyan"/>
        </w:rPr>
        <w:t>Hegemonists</w:t>
      </w:r>
      <w:r w:rsidRPr="002F5B9E">
        <w:rPr>
          <w:sz w:val="16"/>
        </w:rPr>
        <w:t xml:space="preserve"> like Thomas Wright </w:t>
      </w:r>
      <w:r w:rsidRPr="00B072FB">
        <w:rPr>
          <w:rStyle w:val="StyleUnderline"/>
          <w:highlight w:val="cyan"/>
        </w:rPr>
        <w:t>argue</w:t>
      </w:r>
      <w:r w:rsidRPr="002F5B9E">
        <w:rPr>
          <w:rStyle w:val="StyleUnderline"/>
        </w:rPr>
        <w:t xml:space="preserve"> that</w:t>
      </w:r>
      <w:r w:rsidRPr="002F5B9E">
        <w:rPr>
          <w:sz w:val="16"/>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are the</w:t>
      </w:r>
      <w:r w:rsidRPr="00B072FB">
        <w:rPr>
          <w:sz w:val="16"/>
          <w:highlight w:val="cyan"/>
        </w:rPr>
        <w:t xml:space="preserve"> </w:t>
      </w:r>
      <w:r w:rsidRPr="00B072FB">
        <w:rPr>
          <w:rStyle w:val="Emphasis"/>
          <w:highlight w:val="cyan"/>
        </w:rPr>
        <w:t>greatest threat</w:t>
      </w:r>
      <w:r w:rsidRPr="002F5B9E">
        <w:rPr>
          <w:sz w:val="16"/>
        </w:rPr>
        <w:t xml:space="preserve"> to the United States, </w:t>
      </w:r>
      <w:r w:rsidRPr="002F5B9E">
        <w:rPr>
          <w:rStyle w:val="StyleUnderline"/>
        </w:rPr>
        <w:t>and that Washington should never make concessions</w:t>
      </w:r>
      <w:r w:rsidRPr="002F5B9E">
        <w:rPr>
          <w:sz w:val="16"/>
        </w:rPr>
        <w:t xml:space="preserve"> to either power as a means of ensuring cooperation on issues of global governance. However, </w:t>
      </w:r>
      <w:r w:rsidRPr="002F5B9E">
        <w:rPr>
          <w:rStyle w:val="Emphasis"/>
        </w:rPr>
        <w:t>“</w:t>
      </w:r>
      <w:r w:rsidRPr="00B072FB">
        <w:rPr>
          <w:rStyle w:val="Emphasis"/>
          <w:highlight w:val="cyan"/>
        </w:rPr>
        <w:t>ring-fencing</w:t>
      </w:r>
      <w:r w:rsidRPr="002F5B9E">
        <w:rPr>
          <w:sz w:val="16"/>
        </w:rPr>
        <w:t xml:space="preserve">” </w:t>
      </w:r>
      <w:r w:rsidRPr="002F5B9E">
        <w:rPr>
          <w:rStyle w:val="StyleUnderline"/>
        </w:rPr>
        <w:t xml:space="preserve">global </w:t>
      </w:r>
      <w:r w:rsidRPr="00B072FB">
        <w:rPr>
          <w:rStyle w:val="Emphasis"/>
          <w:highlight w:val="cyan"/>
        </w:rPr>
        <w:t>capitalism</w:t>
      </w:r>
      <w:r w:rsidRPr="00B072FB">
        <w:rPr>
          <w:rStyle w:val="StyleUnderline"/>
          <w:highlight w:val="cyan"/>
        </w:rPr>
        <w:t xml:space="preserve"> and </w:t>
      </w:r>
      <w:r w:rsidRPr="00B072FB">
        <w:rPr>
          <w:rStyle w:val="Emphasis"/>
          <w:highlight w:val="cyan"/>
        </w:rPr>
        <w:t>climate change</w:t>
      </w:r>
      <w:r w:rsidRPr="002F5B9E">
        <w:rPr>
          <w:rStyle w:val="StyleUnderline"/>
        </w:rPr>
        <w:t xml:space="preserve"> as separate</w:t>
      </w:r>
      <w:r w:rsidRPr="002F5B9E">
        <w:rPr>
          <w:sz w:val="16"/>
        </w:rPr>
        <w:t xml:space="preserve"> </w:t>
      </w:r>
      <w:r w:rsidRPr="002F5B9E">
        <w:rPr>
          <w:rStyle w:val="StyleUnderline"/>
        </w:rPr>
        <w:t xml:space="preserve">issues </w:t>
      </w:r>
      <w:r w:rsidRPr="00B072FB">
        <w:rPr>
          <w:rStyle w:val="StyleUnderline"/>
          <w:highlight w:val="cyan"/>
        </w:rPr>
        <w:t xml:space="preserve">will </w:t>
      </w:r>
      <w:r w:rsidRPr="00B072FB">
        <w:rPr>
          <w:rStyle w:val="Emphasis"/>
          <w:highlight w:val="cyan"/>
        </w:rPr>
        <w:t>fail</w:t>
      </w:r>
      <w:r w:rsidRPr="00B072FB">
        <w:rPr>
          <w:rStyle w:val="StyleUnderline"/>
          <w:highlight w:val="cyan"/>
        </w:rPr>
        <w:t xml:space="preserve"> </w:t>
      </w:r>
      <w:r w:rsidRPr="002F5B9E">
        <w:rPr>
          <w:rStyle w:val="StyleUnderline"/>
        </w:rPr>
        <w:t xml:space="preserve">to achieve the necessary level of </w:t>
      </w:r>
      <w:r w:rsidRPr="002F5B9E">
        <w:rPr>
          <w:rStyle w:val="Emphasis"/>
        </w:rPr>
        <w:t>cooperation</w:t>
      </w:r>
      <w:r w:rsidRPr="002F5B9E">
        <w:rPr>
          <w:sz w:val="16"/>
        </w:rPr>
        <w:t xml:space="preserve"> </w:t>
      </w:r>
      <w:r w:rsidRPr="002F5B9E">
        <w:rPr>
          <w:rStyle w:val="StyleUnderline"/>
        </w:rPr>
        <w:t>to cope with these threats</w:t>
      </w:r>
      <w:r w:rsidRPr="002F5B9E">
        <w:rPr>
          <w:sz w:val="16"/>
        </w:rPr>
        <w:t xml:space="preserve">. National security </w:t>
      </w:r>
      <w:r w:rsidRPr="002F5B9E">
        <w:rPr>
          <w:rStyle w:val="StyleUnderline"/>
        </w:rPr>
        <w:t xml:space="preserve">policymakers cannot recognize that </w:t>
      </w:r>
      <w:r w:rsidRPr="00B072FB">
        <w:rPr>
          <w:rStyle w:val="StyleUnderline"/>
          <w:highlight w:val="cyan"/>
        </w:rPr>
        <w:t xml:space="preserve">the </w:t>
      </w:r>
      <w:r w:rsidRPr="00B072FB">
        <w:rPr>
          <w:rStyle w:val="Emphasis"/>
          <w:highlight w:val="cyan"/>
        </w:rPr>
        <w:t>greatest dangers</w:t>
      </w:r>
      <w:r w:rsidRPr="002F5B9E">
        <w:rPr>
          <w:rStyle w:val="StyleUnderline"/>
        </w:rPr>
        <w:t xml:space="preserve"> faced by US citizens </w:t>
      </w:r>
      <w:r w:rsidRPr="00B072FB">
        <w:rPr>
          <w:rStyle w:val="StyleUnderline"/>
          <w:highlight w:val="cyan"/>
        </w:rPr>
        <w:t xml:space="preserve">are </w:t>
      </w:r>
      <w:r w:rsidRPr="00B072FB">
        <w:rPr>
          <w:rStyle w:val="Emphasis"/>
          <w:highlight w:val="cyan"/>
        </w:rPr>
        <w:t>non-state economic and ecological global processes</w:t>
      </w:r>
      <w:r w:rsidRPr="002F5B9E">
        <w:rPr>
          <w:sz w:val="16"/>
        </w:rPr>
        <w:t xml:space="preserve"> </w:t>
      </w:r>
      <w:r w:rsidRPr="002F5B9E">
        <w:rPr>
          <w:rStyle w:val="StyleUnderline"/>
        </w:rPr>
        <w:t xml:space="preserve">that shape domestic politics from the </w:t>
      </w:r>
      <w:r w:rsidRPr="002F5B9E">
        <w:rPr>
          <w:rStyle w:val="Emphasis"/>
        </w:rPr>
        <w:t>inside-out</w:t>
      </w:r>
      <w:r w:rsidRPr="002F5B9E">
        <w:rPr>
          <w:sz w:val="16"/>
        </w:rPr>
        <w:t>, and not rival sovereigns</w:t>
      </w:r>
      <w:r w:rsidRPr="002F5B9E">
        <w:rPr>
          <w:rStyle w:val="StyleUnderline"/>
        </w:rPr>
        <w:t xml:space="preserve">. Economic </w:t>
      </w:r>
      <w:r w:rsidRPr="00F13DE5">
        <w:rPr>
          <w:rStyle w:val="StyleUnderline"/>
        </w:rPr>
        <w:t xml:space="preserve">destitution to the point of embracing </w:t>
      </w:r>
      <w:r w:rsidRPr="00F13DE5">
        <w:rPr>
          <w:rStyle w:val="Emphasis"/>
        </w:rPr>
        <w:t>fascist dictators</w:t>
      </w:r>
      <w:r w:rsidRPr="00F13DE5">
        <w:rPr>
          <w:sz w:val="16"/>
        </w:rPr>
        <w:t xml:space="preserve"> </w:t>
      </w:r>
      <w:r w:rsidRPr="00F13DE5">
        <w:rPr>
          <w:rStyle w:val="StyleUnderline"/>
        </w:rPr>
        <w:t>coupled with</w:t>
      </w:r>
      <w:r w:rsidRPr="00F13DE5">
        <w:rPr>
          <w:sz w:val="16"/>
        </w:rPr>
        <w:t xml:space="preserve"> </w:t>
      </w:r>
      <w:r w:rsidRPr="00F13DE5">
        <w:rPr>
          <w:rStyle w:val="Emphasis"/>
        </w:rPr>
        <w:t>environmental collapse</w:t>
      </w:r>
      <w:r w:rsidRPr="00F13DE5">
        <w:rPr>
          <w:sz w:val="16"/>
        </w:rPr>
        <w:t xml:space="preserve"> </w:t>
      </w:r>
      <w:r w:rsidRPr="00F13DE5">
        <w:rPr>
          <w:rStyle w:val="StyleUnderline"/>
        </w:rPr>
        <w:t>are near-</w:t>
      </w:r>
      <w:r w:rsidRPr="00F13DE5">
        <w:rPr>
          <w:rStyle w:val="Emphasis"/>
        </w:rPr>
        <w:t>certain</w:t>
      </w:r>
      <w:r w:rsidRPr="00F13DE5">
        <w:rPr>
          <w:rStyle w:val="StyleUnderline"/>
        </w:rPr>
        <w:t xml:space="preserve"> non-state threats which transcend our boundaries – in fact, as a </w:t>
      </w:r>
      <w:r w:rsidRPr="00F13DE5">
        <w:rPr>
          <w:rStyle w:val="Emphasis"/>
        </w:rPr>
        <w:t>global power</w:t>
      </w:r>
      <w:r w:rsidRPr="00F13DE5">
        <w:rPr>
          <w:sz w:val="16"/>
        </w:rPr>
        <w:t>, the United States has been complicit in creating them.</w:t>
      </w:r>
    </w:p>
    <w:p w14:paraId="477AAEDB" w14:textId="77777777" w:rsidR="00C32C55" w:rsidRPr="002F5B9E" w:rsidRDefault="00C32C55" w:rsidP="00C32C55">
      <w:pPr>
        <w:rPr>
          <w:sz w:val="16"/>
        </w:rPr>
      </w:pPr>
      <w:r w:rsidRPr="00B072FB">
        <w:rPr>
          <w:rStyle w:val="StyleUnderline"/>
          <w:highlight w:val="cyan"/>
        </w:rPr>
        <w:t xml:space="preserve">The </w:t>
      </w:r>
      <w:r w:rsidRPr="002F5B9E">
        <w:rPr>
          <w:rStyle w:val="StyleUnderline"/>
        </w:rPr>
        <w:t xml:space="preserve">internationalist </w:t>
      </w:r>
      <w:r w:rsidRPr="00B072FB">
        <w:rPr>
          <w:rStyle w:val="StyleUnderline"/>
          <w:highlight w:val="cyan"/>
        </w:rPr>
        <w:t>disposition</w:t>
      </w:r>
      <w:r w:rsidRPr="002F5B9E">
        <w:rPr>
          <w:rStyle w:val="StyleUnderline"/>
        </w:rPr>
        <w:t xml:space="preserve"> would suggest that the priorities of US foreign policy </w:t>
      </w:r>
      <w:r w:rsidRPr="00B072FB">
        <w:rPr>
          <w:rStyle w:val="StyleUnderline"/>
          <w:highlight w:val="cyan"/>
        </w:rPr>
        <w:t xml:space="preserve">must </w:t>
      </w:r>
      <w:r w:rsidRPr="00B072FB">
        <w:rPr>
          <w:rStyle w:val="Emphasis"/>
          <w:highlight w:val="cyan"/>
        </w:rPr>
        <w:t>change</w:t>
      </w:r>
      <w:r w:rsidRPr="002F5B9E">
        <w:rPr>
          <w:sz w:val="16"/>
        </w:rPr>
        <w:t xml:space="preserve">. Regulating global processes should be the primary objective, and it requires that the United States pursue intense macro-levels of cooperation with all other states, including its rivals, to achieve them. Yet </w:t>
      </w:r>
      <w:r w:rsidRPr="00B072FB">
        <w:rPr>
          <w:rStyle w:val="StyleUnderline"/>
          <w:highlight w:val="cyan"/>
        </w:rPr>
        <w:t>it will be unlikely</w:t>
      </w:r>
      <w:r w:rsidRPr="002F5B9E">
        <w:rPr>
          <w:rStyle w:val="StyleUnderline"/>
        </w:rPr>
        <w:t xml:space="preserve"> to do so </w:t>
      </w:r>
      <w:r w:rsidRPr="00B072FB">
        <w:rPr>
          <w:rStyle w:val="StyleUnderline"/>
          <w:highlight w:val="cyan"/>
        </w:rPr>
        <w:t xml:space="preserve">if it remains </w:t>
      </w:r>
      <w:r w:rsidRPr="00B072FB">
        <w:rPr>
          <w:rStyle w:val="Emphasis"/>
          <w:highlight w:val="cyan"/>
        </w:rPr>
        <w:t>wedded</w:t>
      </w:r>
      <w:r w:rsidRPr="00B072FB">
        <w:rPr>
          <w:rStyle w:val="StyleUnderline"/>
          <w:highlight w:val="cyan"/>
        </w:rPr>
        <w:t xml:space="preserve"> to </w:t>
      </w:r>
      <w:r w:rsidRPr="00B072FB">
        <w:rPr>
          <w:rStyle w:val="Emphasis"/>
          <w:highlight w:val="cyan"/>
        </w:rPr>
        <w:t>liberal hegemony</w:t>
      </w:r>
      <w:r w:rsidRPr="00B072FB">
        <w:rPr>
          <w:sz w:val="16"/>
          <w:highlight w:val="cyan"/>
        </w:rPr>
        <w:t xml:space="preserve"> </w:t>
      </w:r>
      <w:r w:rsidRPr="00B072FB">
        <w:rPr>
          <w:rStyle w:val="StyleUnderline"/>
          <w:highlight w:val="cyan"/>
        </w:rPr>
        <w:t xml:space="preserve">and </w:t>
      </w:r>
      <w:r w:rsidRPr="002F5B9E">
        <w:rPr>
          <w:rStyle w:val="StyleUnderline"/>
        </w:rPr>
        <w:t xml:space="preserve">consumed by </w:t>
      </w:r>
      <w:r w:rsidRPr="002F5B9E">
        <w:rPr>
          <w:rStyle w:val="Emphasis"/>
        </w:rPr>
        <w:t xml:space="preserve">great power </w:t>
      </w:r>
      <w:r w:rsidRPr="00B072FB">
        <w:rPr>
          <w:rStyle w:val="Emphasis"/>
          <w:highlight w:val="cyan"/>
        </w:rPr>
        <w:t>competition</w:t>
      </w:r>
      <w:r w:rsidRPr="002F5B9E">
        <w:rPr>
          <w:sz w:val="16"/>
        </w:rPr>
        <w:t xml:space="preserve">. </w:t>
      </w:r>
      <w:r w:rsidRPr="00B072FB">
        <w:rPr>
          <w:rStyle w:val="StyleUnderline"/>
          <w:highlight w:val="cyan"/>
        </w:rPr>
        <w:t xml:space="preserve">Short-term incentives </w:t>
      </w:r>
      <w:r w:rsidRPr="002F5B9E">
        <w:rPr>
          <w:rStyle w:val="StyleUnderline"/>
        </w:rPr>
        <w:t xml:space="preserve">to </w:t>
      </w:r>
      <w:r w:rsidRPr="002F5B9E">
        <w:rPr>
          <w:rStyle w:val="Emphasis"/>
        </w:rPr>
        <w:t>accumulate resources and power</w:t>
      </w:r>
      <w:r w:rsidRPr="002F5B9E">
        <w:rPr>
          <w:sz w:val="16"/>
        </w:rPr>
        <w:t xml:space="preserve"> </w:t>
      </w:r>
      <w:r w:rsidRPr="002F5B9E">
        <w:rPr>
          <w:rStyle w:val="StyleUnderline"/>
        </w:rPr>
        <w:t xml:space="preserve">will </w:t>
      </w:r>
      <w:r w:rsidRPr="00B072FB">
        <w:rPr>
          <w:rStyle w:val="StyleUnderline"/>
          <w:highlight w:val="cyan"/>
        </w:rPr>
        <w:t>override</w:t>
      </w:r>
      <w:r w:rsidRPr="002F5B9E">
        <w:rPr>
          <w:rStyle w:val="StyleUnderline"/>
        </w:rPr>
        <w:t xml:space="preserve"> the long-term need for </w:t>
      </w:r>
      <w:r w:rsidRPr="00B072FB">
        <w:rPr>
          <w:rStyle w:val="Emphasis"/>
          <w:highlight w:val="cyan"/>
        </w:rPr>
        <w:t>global governance</w:t>
      </w:r>
      <w:r w:rsidRPr="00B072FB">
        <w:rPr>
          <w:sz w:val="16"/>
          <w:highlight w:val="cyan"/>
        </w:rPr>
        <w:t xml:space="preserve">. </w:t>
      </w:r>
      <w:r w:rsidRPr="00B072FB">
        <w:rPr>
          <w:rStyle w:val="StyleUnderline"/>
          <w:highlight w:val="cyan"/>
        </w:rPr>
        <w:t>The result will be</w:t>
      </w:r>
      <w:r w:rsidRPr="002F5B9E">
        <w:rPr>
          <w:rStyle w:val="StyleUnderline"/>
        </w:rPr>
        <w:t xml:space="preserve"> a world whose people live in </w:t>
      </w:r>
      <w:r w:rsidRPr="00B072FB">
        <w:rPr>
          <w:rStyle w:val="Emphasis"/>
          <w:highlight w:val="cyan"/>
        </w:rPr>
        <w:t>precarity</w:t>
      </w:r>
      <w:r w:rsidRPr="002F5B9E">
        <w:rPr>
          <w:rStyle w:val="StyleUnderline"/>
        </w:rPr>
        <w:t>,</w:t>
      </w:r>
      <w:r w:rsidRPr="002F5B9E">
        <w:rPr>
          <w:sz w:val="16"/>
        </w:rPr>
        <w:t xml:space="preserve"> </w:t>
      </w:r>
      <w:r w:rsidRPr="002F5B9E">
        <w:rPr>
          <w:rStyle w:val="Emphasis"/>
        </w:rPr>
        <w:t xml:space="preserve">ravaged by </w:t>
      </w:r>
      <w:r w:rsidRPr="00B072FB">
        <w:rPr>
          <w:rStyle w:val="Emphasis"/>
          <w:highlight w:val="cyan"/>
        </w:rPr>
        <w:t>climate change</w:t>
      </w:r>
      <w:r w:rsidRPr="00B072FB">
        <w:rPr>
          <w:sz w:val="16"/>
          <w:highlight w:val="cyan"/>
        </w:rPr>
        <w:t xml:space="preserve">, </w:t>
      </w:r>
      <w:r w:rsidRPr="00B072FB">
        <w:rPr>
          <w:rStyle w:val="StyleUnderline"/>
          <w:highlight w:val="cyan"/>
        </w:rPr>
        <w:t>and</w:t>
      </w:r>
      <w:r w:rsidRPr="002F5B9E">
        <w:rPr>
          <w:rStyle w:val="StyleUnderline"/>
        </w:rPr>
        <w:t xml:space="preserve"> </w:t>
      </w:r>
      <w:r w:rsidRPr="002F5B9E">
        <w:rPr>
          <w:rStyle w:val="Emphasis"/>
        </w:rPr>
        <w:t xml:space="preserve">constantly on the verge of </w:t>
      </w:r>
      <w:r w:rsidRPr="00B072FB">
        <w:rPr>
          <w:rStyle w:val="Emphasis"/>
          <w:highlight w:val="cyan"/>
        </w:rPr>
        <w:t>great power war</w:t>
      </w:r>
      <w:r w:rsidRPr="00B072FB">
        <w:rPr>
          <w:sz w:val="16"/>
          <w:highlight w:val="cyan"/>
        </w:rPr>
        <w:t>.</w:t>
      </w:r>
    </w:p>
    <w:p w14:paraId="766EBCBE" w14:textId="77777777" w:rsidR="00C32C55" w:rsidRPr="00C32C55" w:rsidRDefault="00C32C55" w:rsidP="00C32C55"/>
    <w:p w14:paraId="7427CBA8" w14:textId="7A2EF956" w:rsidR="00C736BE" w:rsidRPr="00750CCB" w:rsidRDefault="00C736BE" w:rsidP="00C736BE">
      <w:pPr>
        <w:pStyle w:val="Heading2"/>
      </w:pPr>
      <w:r>
        <w:rPr>
          <w:rFonts w:cs="Calibri"/>
        </w:rPr>
        <w:lastRenderedPageBreak/>
        <w:t>1</w:t>
      </w:r>
    </w:p>
    <w:p w14:paraId="4A522293" w14:textId="07704BBD" w:rsidR="00105A54" w:rsidRPr="008C1923" w:rsidRDefault="00C736BE" w:rsidP="008C1923">
      <w:pPr>
        <w:pStyle w:val="Heading4"/>
        <w:rPr>
          <w:rFonts w:cs="Calibri"/>
        </w:rPr>
      </w:pPr>
      <w:r w:rsidRPr="0066684C">
        <w:rPr>
          <w:rFonts w:cs="Calibri"/>
        </w:rPr>
        <w:t xml:space="preserve">CP Text: </w:t>
      </w:r>
      <w:r w:rsidR="00105A54" w:rsidRPr="008C1923">
        <w:t>The appropriation of outer space by private entities in the People’s Republic of China is unjust except for Space Mining</w:t>
      </w:r>
    </w:p>
    <w:p w14:paraId="7A8F03B1" w14:textId="48B595E0" w:rsidR="00105A54" w:rsidRPr="00105A54" w:rsidRDefault="00105A54" w:rsidP="008C1923">
      <w:pPr>
        <w:pStyle w:val="Heading4"/>
      </w:pPr>
      <w:r>
        <w:t>The People's republic of China</w:t>
      </w:r>
    </w:p>
    <w:p w14:paraId="1C47BD40" w14:textId="355D27EC" w:rsidR="00C736BE" w:rsidRPr="00233168" w:rsidRDefault="00233168" w:rsidP="00233168">
      <w:r>
        <w:t xml:space="preserve">- </w:t>
      </w:r>
      <w:r w:rsidR="00C736BE" w:rsidRPr="00233168">
        <w:t>de-militariz</w:t>
      </w:r>
      <w:r w:rsidR="00105A54">
        <w:t>ing</w:t>
      </w:r>
      <w:r w:rsidR="00C736BE" w:rsidRPr="00233168">
        <w:t xml:space="preserve"> its civilian, military, and commercial space industry.</w:t>
      </w:r>
    </w:p>
    <w:p w14:paraId="0733FD52" w14:textId="045C64C7" w:rsidR="00C736BE" w:rsidRPr="00233168" w:rsidRDefault="00233168" w:rsidP="00105A54">
      <w:r>
        <w:t xml:space="preserve">- </w:t>
      </w:r>
      <w:r w:rsidR="00C736BE" w:rsidRPr="00233168">
        <w:t>dismantl</w:t>
      </w:r>
      <w:r w:rsidR="00105A54">
        <w:t>ing</w:t>
      </w:r>
      <w:r w:rsidR="00C736BE" w:rsidRPr="00233168">
        <w:t xml:space="preserve"> and remov</w:t>
      </w:r>
      <w:r w:rsidR="00105A54">
        <w:t>ing</w:t>
      </w:r>
      <w:r w:rsidR="00C736BE" w:rsidRPr="00233168">
        <w:t xml:space="preserve"> ASAT weapons. </w:t>
      </w:r>
    </w:p>
    <w:p w14:paraId="7089E7B0" w14:textId="1EDC781C" w:rsidR="00C736BE" w:rsidRPr="00233168" w:rsidRDefault="00233168" w:rsidP="00233168">
      <w:r>
        <w:t xml:space="preserve">- </w:t>
      </w:r>
      <w:r w:rsidR="00C736BE" w:rsidRPr="00233168">
        <w:t>dismant</w:t>
      </w:r>
      <w:r w:rsidR="00105A54">
        <w:t>ling</w:t>
      </w:r>
      <w:r w:rsidR="00C736BE" w:rsidRPr="00233168">
        <w:t xml:space="preserve"> the People’s Liberation Army. </w:t>
      </w:r>
    </w:p>
    <w:p w14:paraId="758A2DEA" w14:textId="0DB49AA0" w:rsidR="00C736BE" w:rsidRPr="00233168" w:rsidRDefault="00233168" w:rsidP="00233168">
      <w:r>
        <w:t xml:space="preserve">- </w:t>
      </w:r>
      <w:r w:rsidR="00C736BE" w:rsidRPr="00233168">
        <w:t>end</w:t>
      </w:r>
      <w:r w:rsidR="00105A54">
        <w:t>ing</w:t>
      </w:r>
      <w:r w:rsidR="00C736BE" w:rsidRPr="00233168">
        <w:t xml:space="preserve"> China-Russian cooperation in Outer Space. </w:t>
      </w:r>
    </w:p>
    <w:p w14:paraId="51106843" w14:textId="00C7A96F" w:rsidR="00C736BE" w:rsidRDefault="00233168" w:rsidP="00233168">
      <w:r>
        <w:t xml:space="preserve">- </w:t>
      </w:r>
      <w:r w:rsidR="00C736BE" w:rsidRPr="00233168">
        <w:t>ban</w:t>
      </w:r>
      <w:r w:rsidR="00105A54">
        <w:t>ning</w:t>
      </w:r>
      <w:r w:rsidR="00C736BE" w:rsidRPr="00233168">
        <w:t xml:space="preserve"> cooperation attempts with Russia on military matters </w:t>
      </w:r>
    </w:p>
    <w:p w14:paraId="06BBAD3E" w14:textId="18631A3A" w:rsidR="00105A54" w:rsidRDefault="00105A54" w:rsidP="00233168">
      <w:r>
        <w:t>- adopting a policy of No First Use</w:t>
      </w:r>
    </w:p>
    <w:p w14:paraId="23C0B785" w14:textId="334D3D89" w:rsidR="005346DD" w:rsidRPr="005346DD" w:rsidRDefault="008C1923" w:rsidP="005346DD">
      <w:pPr>
        <w:pStyle w:val="Heading4"/>
      </w:pPr>
      <w:r>
        <w:t>Is just</w:t>
      </w:r>
    </w:p>
    <w:p w14:paraId="7D7CAEB9" w14:textId="353E90E7" w:rsidR="00C736BE" w:rsidRDefault="00C736BE" w:rsidP="008C1923">
      <w:pPr>
        <w:pStyle w:val="Heading4"/>
        <w:rPr>
          <w:u w:val="single"/>
        </w:rPr>
      </w:pPr>
      <w:r w:rsidRPr="00233168">
        <w:rPr>
          <w:u w:val="single"/>
        </w:rPr>
        <w:t xml:space="preserve">The Counterplan solves the Case – gets rid of space militarization </w:t>
      </w:r>
    </w:p>
    <w:p w14:paraId="25967141" w14:textId="77777777" w:rsidR="006F4B93" w:rsidRDefault="006F4B93" w:rsidP="006F4B93">
      <w:pPr>
        <w:pStyle w:val="Heading4"/>
      </w:pPr>
      <w:r>
        <w:t xml:space="preserve">It competes “appropriation” includes “extraction of resources.” Comprehensive analysis </w:t>
      </w:r>
    </w:p>
    <w:p w14:paraId="1783A428" w14:textId="77777777" w:rsidR="006F4B93" w:rsidRDefault="006F4B93" w:rsidP="006F4B93">
      <w:r w:rsidRPr="00D62C0D">
        <w:rPr>
          <w:rStyle w:val="Style13ptBold"/>
        </w:rPr>
        <w:t>Leon 18</w:t>
      </w:r>
      <w:r>
        <w:t xml:space="preserve"> [Amanda, JD from UVA] “Mining for Meaning: An Examination of the Legality of Property Rights in Space Resources” Vol. 104:497, Virginia Law Review, </w:t>
      </w:r>
      <w:hyperlink r:id="rId11" w:history="1">
        <w:r w:rsidRPr="00E65A09">
          <w:rPr>
            <w:rStyle w:val="Hyperlink"/>
          </w:rPr>
          <w:t>https://www.capdale.com/files/24323_leon_final_note.pdf</w:t>
        </w:r>
      </w:hyperlink>
      <w:r>
        <w:t>, 2018 RE</w:t>
      </w:r>
    </w:p>
    <w:p w14:paraId="303D4855" w14:textId="77777777" w:rsidR="006F4B93" w:rsidRDefault="006F4B93" w:rsidP="006F4B93">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3A0CA864" w14:textId="77777777" w:rsidR="006F4B93" w:rsidRDefault="006F4B93" w:rsidP="006F4B93">
      <w:r w:rsidRPr="003E01D9">
        <w:rPr>
          <w:rStyle w:val="StyleUnderline"/>
        </w:rPr>
        <w:t xml:space="preserve">Overall, however, </w:t>
      </w:r>
      <w:r w:rsidRPr="00E516A6">
        <w:rPr>
          <w:rStyle w:val="StyleUnderline"/>
          <w:highlight w:val="green"/>
        </w:rPr>
        <w:t xml:space="preserve">the Treaty’s </w:t>
      </w:r>
      <w:r w:rsidRPr="00B9609D">
        <w:rPr>
          <w:rStyle w:val="StyleUnderline"/>
        </w:rPr>
        <w:t xml:space="preserve">structure and </w:t>
      </w:r>
      <w:r w:rsidRPr="00D62C0D">
        <w:rPr>
          <w:rStyle w:val="StyleUnderline"/>
        </w:rPr>
        <w:t xml:space="preserve">its </w:t>
      </w:r>
      <w:r w:rsidRPr="00B9609D">
        <w:rPr>
          <w:rStyle w:val="StyleUnderline"/>
        </w:rPr>
        <w:t>purposes</w:t>
      </w:r>
      <w:r w:rsidRPr="003E01D9">
        <w:rPr>
          <w:rStyle w:val="StyleUnderline"/>
        </w:rPr>
        <w:t xml:space="preserve"> (preserving peace and avoiding international conflict in outer space) ultimately </w:t>
      </w:r>
      <w:r w:rsidRPr="00E516A6">
        <w:rPr>
          <w:rStyle w:val="StyleUnderline"/>
          <w:highlight w:val="green"/>
        </w:rPr>
        <w:t xml:space="preserve">indicate </w:t>
      </w:r>
      <w:r w:rsidRPr="00D62C0D">
        <w:rPr>
          <w:rStyle w:val="StyleUnderline"/>
        </w:rPr>
        <w:t xml:space="preserve">that </w:t>
      </w:r>
      <w:r w:rsidRPr="00E516A6">
        <w:rPr>
          <w:rStyle w:val="StyleUnderline"/>
          <w:highlight w:val="green"/>
        </w:rPr>
        <w:t xml:space="preserve">private property rights </w:t>
      </w:r>
      <w:r w:rsidRPr="00D62C0D">
        <w:rPr>
          <w:rStyle w:val="StyleUnderline"/>
        </w:rPr>
        <w:t xml:space="preserve">in space resources </w:t>
      </w:r>
      <w:r w:rsidRPr="00E516A6">
        <w:rPr>
          <w:rStyle w:val="StyleUnderline"/>
          <w:highlight w:val="green"/>
        </w:rPr>
        <w:t>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B9609D">
        <w:rPr>
          <w:rStyle w:val="StyleUnderline"/>
        </w:rPr>
        <w:t>Article I lays down a general rule</w:t>
      </w:r>
      <w:r w:rsidRPr="003E01D9">
        <w:rPr>
          <w:rStyle w:val="StyleUnderline"/>
        </w:rPr>
        <w:t xml:space="preserve"> for activity in space. </w:t>
      </w:r>
      <w:r w:rsidRPr="00B9609D">
        <w:rPr>
          <w:rStyle w:val="StyleUnderline"/>
        </w:rPr>
        <w:t>Subsequent articles of the Treaty then lay out more specific requirements of and qualifications to this general rule. Much like Article IV restricts the use of nuclear weapons in</w:t>
      </w:r>
      <w:r w:rsidRPr="003E01D9">
        <w:rPr>
          <w:rStyle w:val="StyleUnderline"/>
        </w:rPr>
        <w:t xml:space="preserve"> space, </w:t>
      </w:r>
      <w:r w:rsidRPr="00E516A6">
        <w:rPr>
          <w:rStyle w:val="StyleUnderline"/>
          <w:highlight w:val="green"/>
        </w:rPr>
        <w:t xml:space="preserve">Article II restricts </w:t>
      </w:r>
      <w:r w:rsidRPr="00B9609D">
        <w:rPr>
          <w:rStyle w:val="StyleUnderline"/>
        </w:rPr>
        <w:t xml:space="preserve">the </w:t>
      </w:r>
      <w:r w:rsidRPr="00E516A6">
        <w:rPr>
          <w:rStyle w:val="StyleUnderline"/>
          <w:highlight w:val="green"/>
        </w:rPr>
        <w:t xml:space="preserve">use </w:t>
      </w:r>
      <w:r w:rsidRPr="00B9609D">
        <w:rPr>
          <w:rStyle w:val="StyleUnderline"/>
        </w:rPr>
        <w:t>of space</w:t>
      </w:r>
      <w:r w:rsidRPr="00D62C0D">
        <w:rPr>
          <w:rStyle w:val="StyleUnderline"/>
        </w:rPr>
        <w:t xml:space="preserve"> in ways </w:t>
      </w:r>
      <w:r w:rsidRPr="00E516A6">
        <w:rPr>
          <w:rStyle w:val="StyleUnderline"/>
          <w:highlight w:val="green"/>
        </w:rPr>
        <w:t xml:space="preserve">that </w:t>
      </w:r>
      <w:r w:rsidRPr="00D62C0D">
        <w:rPr>
          <w:rStyle w:val="StyleUnderline"/>
        </w:rPr>
        <w:t xml:space="preserve">might </w:t>
      </w:r>
      <w:r w:rsidRPr="00E516A6">
        <w:rPr>
          <w:rStyle w:val="StyleUnderline"/>
          <w:highlight w:val="green"/>
        </w:rPr>
        <w:t xml:space="preserve">result in </w:t>
      </w:r>
      <w:r w:rsidRPr="00D62C0D">
        <w:rPr>
          <w:rStyle w:val="StyleUnderline"/>
        </w:rPr>
        <w:t xml:space="preserve">potentially </w:t>
      </w:r>
      <w:r w:rsidRPr="00E516A6">
        <w:rPr>
          <w:rStyle w:val="StyleUnderline"/>
          <w:highlight w:val="green"/>
        </w:rPr>
        <w:t xml:space="preserve">controversial </w:t>
      </w:r>
      <w:r w:rsidRPr="00B9609D">
        <w:rPr>
          <w:rStyle w:val="StyleUnderline"/>
        </w:rPr>
        <w:t xml:space="preserve">property </w:t>
      </w:r>
      <w:r w:rsidRPr="00E516A6">
        <w:rPr>
          <w:rStyle w:val="StyleUnderline"/>
          <w:highlight w:val="green"/>
        </w:rPr>
        <w:t xml:space="preserve">claims. </w:t>
      </w:r>
      <w:r w:rsidRPr="00D62C0D">
        <w:rPr>
          <w:rStyle w:val="StyleUnderline"/>
        </w:rPr>
        <w:t xml:space="preserve">Historically, </w:t>
      </w:r>
      <w:r w:rsidRPr="00B9609D">
        <w:rPr>
          <w:rStyle w:val="StyleUnderline"/>
        </w:rPr>
        <w:t xml:space="preserve">claims </w:t>
      </w:r>
      <w:r w:rsidRPr="00E516A6">
        <w:rPr>
          <w:rStyle w:val="StyleUnderline"/>
          <w:highlight w:val="green"/>
        </w:rPr>
        <w:t>to mineral rights have resulted in</w:t>
      </w:r>
      <w:r w:rsidRPr="003E01D9">
        <w:rPr>
          <w:rStyle w:val="StyleUnderline"/>
        </w:rPr>
        <w:t xml:space="preserve"> </w:t>
      </w:r>
      <w:r w:rsidRPr="00B9609D">
        <w:rPr>
          <w:rStyle w:val="StyleUnderline"/>
          <w:highlight w:val="green"/>
        </w:rPr>
        <w:t>j</w:t>
      </w:r>
      <w:r w:rsidRPr="003E01D9">
        <w:rPr>
          <w:rStyle w:val="StyleUnderline"/>
        </w:rPr>
        <w:t xml:space="preserve">ust as </w:t>
      </w:r>
      <w:r w:rsidRPr="00E516A6">
        <w:rPr>
          <w:rStyle w:val="StyleUnderline"/>
          <w:highlight w:val="green"/>
        </w:rPr>
        <w:t>contentious conflict</w:t>
      </w:r>
      <w:r w:rsidRPr="003E01D9">
        <w:rPr>
          <w:rStyle w:val="StyleUnderline"/>
        </w:rPr>
        <w:t xml:space="preserve"> as those over sovereign lands. </w:t>
      </w:r>
      <w:r w:rsidRPr="00D62C0D">
        <w:rPr>
          <w:rStyle w:val="StyleUnderline"/>
        </w:rPr>
        <w:t xml:space="preserve">Treaty </w:t>
      </w:r>
      <w:r w:rsidRPr="00E516A6">
        <w:rPr>
          <w:rStyle w:val="StyleUnderline"/>
          <w:highlight w:val="green"/>
        </w:rPr>
        <w:t>efforts</w:t>
      </w:r>
      <w:r w:rsidRPr="003E01D9">
        <w:rPr>
          <w:rStyle w:val="StyleUnderline"/>
        </w:rPr>
        <w:t xml:space="preserve"> to </w:t>
      </w:r>
      <w:r w:rsidRPr="003E01D9">
        <w:rPr>
          <w:rStyle w:val="StyleUnderline"/>
        </w:rPr>
        <w:lastRenderedPageBreak/>
        <w:t xml:space="preserve">avoid conflicts </w:t>
      </w:r>
      <w:r w:rsidRPr="00B9609D">
        <w:rPr>
          <w:rStyle w:val="StyleUnderline"/>
        </w:rPr>
        <w:t xml:space="preserve">in Antarctica and the high seas </w:t>
      </w:r>
      <w:r w:rsidRPr="00E516A6">
        <w:rPr>
          <w:rStyle w:val="StyleUnderline"/>
          <w:highlight w:val="green"/>
        </w:rPr>
        <w:t>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D62C0D">
        <w:rPr>
          <w:rStyle w:val="StyleUnderline"/>
        </w:rPr>
        <w:t xml:space="preserve">the </w:t>
      </w:r>
      <w:r w:rsidRPr="00E516A6">
        <w:rPr>
          <w:rStyle w:val="StyleUnderline"/>
          <w:highlight w:val="green"/>
        </w:rPr>
        <w:t xml:space="preserve">large-scale extraction of </w:t>
      </w:r>
      <w:r w:rsidRPr="00D62C0D">
        <w:rPr>
          <w:rStyle w:val="StyleUnderline"/>
        </w:rPr>
        <w:t xml:space="preserve">space </w:t>
      </w:r>
      <w:r w:rsidRPr="00E516A6">
        <w:rPr>
          <w:rStyle w:val="StyleUnderline"/>
          <w:highlight w:val="green"/>
        </w:rPr>
        <w:t xml:space="preserve">resources is incompatible with </w:t>
      </w:r>
      <w:r w:rsidRPr="00D62C0D">
        <w:rPr>
          <w:rStyle w:val="StyleUnderline"/>
        </w:rPr>
        <w:t xml:space="preserve">the </w:t>
      </w:r>
      <w:r w:rsidRPr="00E516A6">
        <w:rPr>
          <w:rStyle w:val="StyleUnderline"/>
          <w:highlight w:val="green"/>
        </w:rPr>
        <w:t xml:space="preserve">non-appropriation </w:t>
      </w:r>
      <w:r w:rsidRPr="00D62C0D">
        <w:rPr>
          <w:rStyle w:val="StyleUnderline"/>
        </w:rPr>
        <w:t>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51A79CE2" w14:textId="77777777" w:rsidR="00F153A8" w:rsidRPr="00DC7B7B" w:rsidRDefault="00F153A8" w:rsidP="00DC7B7B">
      <w:pPr>
        <w:rPr>
          <w:sz w:val="12"/>
        </w:rPr>
      </w:pPr>
    </w:p>
    <w:p w14:paraId="290E36AF" w14:textId="5C430B80" w:rsidR="0011675D" w:rsidRPr="0021719A" w:rsidRDefault="00AF6819" w:rsidP="0021719A">
      <w:r w:rsidRPr="0021719A">
        <w:t xml:space="preserve">The only potential SD they have is </w:t>
      </w:r>
      <w:r w:rsidR="00DC7B7B" w:rsidRPr="0021719A">
        <w:t xml:space="preserve">this REEs argument </w:t>
      </w:r>
      <w:r w:rsidRPr="0021719A">
        <w:t>because not a single other piece of 1AC ev. even comes close to talking about mining</w:t>
      </w:r>
      <w:r w:rsidR="00DC7B7B" w:rsidRPr="0021719A">
        <w:t xml:space="preserve"> but this </w:t>
      </w:r>
      <w:r w:rsidR="007B2B83" w:rsidRPr="0021719A">
        <w:t>scenario</w:t>
      </w:r>
      <w:r w:rsidR="0011675D" w:rsidRPr="0021719A">
        <w:t xml:space="preserve"> comes nowhere near to saying that china mining REEs is bad or would hurt the U.S. </w:t>
      </w:r>
      <w:r w:rsidR="00DC7B7B" w:rsidRPr="0021719A">
        <w:t xml:space="preserve">just that mining REMs is good which the CP </w:t>
      </w:r>
    </w:p>
    <w:p w14:paraId="3C5E76CC" w14:textId="17DFCF70" w:rsidR="005D3FE1" w:rsidRDefault="005D3FE1" w:rsidP="00C736BE">
      <w:pPr>
        <w:pStyle w:val="Heading2"/>
      </w:pPr>
      <w:r>
        <w:lastRenderedPageBreak/>
        <w:t>2</w:t>
      </w:r>
    </w:p>
    <w:p w14:paraId="3B4085F5" w14:textId="77777777" w:rsidR="006F4B93" w:rsidRPr="0066684C" w:rsidRDefault="006F4B93" w:rsidP="006F4B93">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355FEA17" w14:textId="77777777" w:rsidR="006F4B93" w:rsidRPr="0066684C" w:rsidRDefault="006F4B93" w:rsidP="006F4B93">
      <w:r w:rsidRPr="0066684C">
        <w:rPr>
          <w:rStyle w:val="Style13ptBold"/>
        </w:rPr>
        <w:t>Cohen 21</w:t>
      </w:r>
      <w:r w:rsidRPr="0066684C">
        <w:t xml:space="preserve"> Ariel Cohen 10-26-2021 "China’s Space Mining Industry Is Prepping For Launch – But What About The US?" </w:t>
      </w:r>
      <w:hyperlink r:id="rId12"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3BA435EB" w14:textId="77777777" w:rsidR="006F4B93" w:rsidRPr="0066684C" w:rsidRDefault="006F4B93" w:rsidP="006F4B93">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r w:rsidRPr="003B463A">
        <w:rPr>
          <w:rStyle w:val="Emphasis"/>
        </w:rPr>
        <w:t>Shenzen</w:t>
      </w:r>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bdr w:val="single" w:sz="18" w:space="0" w:color="auto"/>
        </w:rPr>
        <w:t xml:space="preserve">dedicated to </w:t>
      </w:r>
      <w:r w:rsidRPr="003B463A">
        <w:rPr>
          <w:rStyle w:val="Emphasis"/>
          <w:bdr w:val="single" w:sz="18" w:space="0" w:color="auto"/>
        </w:rPr>
        <w:t xml:space="preserve">the </w:t>
      </w:r>
      <w:r w:rsidRPr="00C62F25">
        <w:rPr>
          <w:rStyle w:val="Emphasis"/>
          <w:highlight w:val="green"/>
          <w:bdr w:val="single" w:sz="18" w:space="0" w:color="auto"/>
        </w:rPr>
        <w:t xml:space="preserve">mining </w:t>
      </w:r>
      <w:r w:rsidRPr="003B463A">
        <w:rPr>
          <w:rStyle w:val="Emphasis"/>
          <w:bdr w:val="single" w:sz="18" w:space="0" w:color="auto"/>
        </w:rPr>
        <w:t xml:space="preserve">of </w:t>
      </w:r>
      <w:r w:rsidRPr="00B9609D">
        <w:rPr>
          <w:rStyle w:val="Emphasis"/>
          <w:bdr w:val="single" w:sz="18" w:space="0" w:color="auto"/>
        </w:rPr>
        <w:t>space resources</w:t>
      </w:r>
      <w:r w:rsidRPr="00B9609D">
        <w:rPr>
          <w:rStyle w:val="StyleUnderline"/>
        </w:rPr>
        <w:t xml:space="preserve"> </w:t>
      </w:r>
      <w:r w:rsidRPr="0066684C">
        <w:rPr>
          <w:rStyle w:val="StyleUnderline"/>
        </w:rPr>
        <w:t>– from asteroids to the lunar surface</w:t>
      </w:r>
      <w:r w:rsidRPr="0066684C">
        <w:rPr>
          <w:sz w:val="16"/>
        </w:rPr>
        <w:t xml:space="preserve">. </w:t>
      </w:r>
      <w:r w:rsidRPr="00C62F25">
        <w:rPr>
          <w:rStyle w:val="Emphasis"/>
          <w:highlight w:val="green"/>
        </w:rPr>
        <w:t xml:space="preserve">Falling costs of </w:t>
      </w:r>
      <w:r w:rsidRPr="003B463A">
        <w:rPr>
          <w:rStyle w:val="Emphasis"/>
        </w:rPr>
        <w:t xml:space="preserve">space </w:t>
      </w:r>
      <w:r w:rsidRPr="00C62F25">
        <w:rPr>
          <w:rStyle w:val="Emphasis"/>
          <w:highlight w:val="green"/>
        </w:rPr>
        <w:t xml:space="preserve">launches and </w:t>
      </w:r>
      <w:r w:rsidRPr="003B463A">
        <w:rPr>
          <w:rStyle w:val="Emphasis"/>
        </w:rPr>
        <w:t xml:space="preserve">spacecraft </w:t>
      </w:r>
      <w:r w:rsidRPr="00C62F25">
        <w:rPr>
          <w:rStyle w:val="Emphasis"/>
          <w:highlight w:val="green"/>
        </w:rPr>
        <w:t>technology</w:t>
      </w:r>
      <w:r w:rsidRPr="00C62F25">
        <w:rPr>
          <w:rStyle w:val="StyleUnderline"/>
          <w:highlight w:val="green"/>
        </w:rPr>
        <w:t xml:space="preserve"> </w:t>
      </w:r>
      <w:r w:rsidRPr="0066684C">
        <w:rPr>
          <w:rStyle w:val="StyleUnderline"/>
        </w:rPr>
        <w:t xml:space="preserve">alongside existing infrastructure </w:t>
      </w:r>
      <w:r w:rsidRPr="00C62F25">
        <w:rPr>
          <w:rStyle w:val="Emphasis"/>
          <w:highlight w:val="green"/>
        </w:rPr>
        <w:t>provides</w:t>
      </w:r>
      <w:r w:rsidRPr="00C62F25">
        <w:rPr>
          <w:rStyle w:val="StyleUnderline"/>
          <w:highlight w:val="green"/>
        </w:rPr>
        <w:t xml:space="preserve"> </w:t>
      </w:r>
      <w:r w:rsidRPr="0066684C">
        <w:rPr>
          <w:rStyle w:val="StyleUnderline"/>
        </w:rPr>
        <w:t xml:space="preserve">a </w:t>
      </w:r>
      <w:r w:rsidRPr="00C62F25">
        <w:rPr>
          <w:rStyle w:val="Emphasis"/>
          <w:highlight w:val="green"/>
          <w:bdr w:val="single" w:sz="18" w:space="0" w:color="auto"/>
        </w:rPr>
        <w:t xml:space="preserve">unique opportunity </w:t>
      </w:r>
      <w:r w:rsidRPr="00B9609D">
        <w:rPr>
          <w:rStyle w:val="Emphasis"/>
          <w:bdr w:val="single" w:sz="18" w:space="0" w:color="auto"/>
        </w:rPr>
        <w:t>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Yuanwang-1, or “little hubble” satellite, which searches the stars for possible asteroid mining targets.</w:t>
      </w:r>
      <w:r w:rsidRPr="0066684C">
        <w:rPr>
          <w:sz w:val="16"/>
        </w:rPr>
        <w:t xml:space="preserve"> </w:t>
      </w:r>
      <w:r w:rsidRPr="0066684C">
        <w:rPr>
          <w:rStyle w:val="StyleUnderline"/>
        </w:rPr>
        <w:t xml:space="preserve">The NEO-1 launch marks </w:t>
      </w:r>
      <w:r w:rsidRPr="0066684C">
        <w:rPr>
          <w:rStyle w:val="Emphasis"/>
        </w:rPr>
        <w:t>another milestone in private satellite development</w:t>
      </w:r>
      <w:r w:rsidRPr="0066684C">
        <w:rPr>
          <w:rStyle w:val="StyleUnderline"/>
        </w:rPr>
        <w:t>, adding a new player to space based companies which include Japan’s Astroscale</w:t>
      </w:r>
      <w:r w:rsidRPr="0066684C">
        <w:rPr>
          <w:sz w:val="16"/>
        </w:rPr>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bdr w:val="single" w:sz="18" w:space="0" w:color="auto"/>
        </w:rPr>
        <w:t xml:space="preserve">capable of harvesting resources </w:t>
      </w:r>
      <w:r w:rsidRPr="00B9609D">
        <w:rPr>
          <w:rStyle w:val="Emphasis"/>
          <w:bdr w:val="single" w:sz="18" w:space="0" w:color="auto"/>
        </w:rPr>
        <w:t>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bdr w:val="single" w:sz="18" w:space="0" w:color="auto"/>
        </w:rPr>
        <w:t xml:space="preserve">China is already succeeding </w:t>
      </w:r>
      <w:r w:rsidRPr="00B9609D">
        <w:rPr>
          <w:rStyle w:val="Emphasis"/>
          <w:bdr w:val="single" w:sz="18" w:space="0" w:color="auto"/>
        </w:rPr>
        <w:t>while the West is spinning its wheels</w:t>
      </w:r>
      <w:r w:rsidRPr="00C62F25">
        <w:rPr>
          <w:rStyle w:val="Emphasis"/>
          <w:highlight w:val="green"/>
          <w:bdr w:val="single" w:sz="18" w:space="0" w:color="auto"/>
        </w:rPr>
        <w:t>.</w:t>
      </w:r>
      <w:r w:rsidRPr="0066684C">
        <w:rPr>
          <w:sz w:val="16"/>
        </w:rPr>
        <w:t xml:space="preserve"> T</w:t>
      </w:r>
      <w:r w:rsidRPr="0066684C">
        <w:rPr>
          <w:rStyle w:val="StyleUnderline"/>
        </w:rPr>
        <w:t xml:space="preserve">he </w:t>
      </w:r>
      <w:r w:rsidRPr="00C62F25">
        <w:rPr>
          <w:rStyle w:val="Emphasis"/>
          <w:highlight w:val="green"/>
        </w:rPr>
        <w:t>much touted</w:t>
      </w:r>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ConsenSys and the latter by Bradford Space, </w:t>
      </w:r>
      <w:r w:rsidRPr="00C62F25">
        <w:rPr>
          <w:rStyle w:val="Emphasis"/>
          <w:highlight w:val="green"/>
          <w:bdr w:val="single" w:sz="18" w:space="0" w:color="auto"/>
        </w:rPr>
        <w:t xml:space="preserve">neither </w:t>
      </w:r>
      <w:r w:rsidRPr="003B463A">
        <w:rPr>
          <w:rStyle w:val="Emphasis"/>
          <w:bdr w:val="single" w:sz="18" w:space="0" w:color="auto"/>
        </w:rPr>
        <w:t xml:space="preserve">of which </w:t>
      </w:r>
      <w:r w:rsidRPr="00C62F25">
        <w:rPr>
          <w:rStyle w:val="Emphasis"/>
          <w:highlight w:val="green"/>
          <w:bdr w:val="single" w:sz="18" w:space="0" w:color="auto"/>
        </w:rPr>
        <w:t xml:space="preserve">are prioritizing </w:t>
      </w:r>
      <w:r w:rsidRPr="00B9609D">
        <w:rPr>
          <w:rStyle w:val="Emphasis"/>
          <w:bdr w:val="single" w:sz="18" w:space="0" w:color="auto"/>
        </w:rPr>
        <w:t xml:space="preserve">asteroid </w:t>
      </w:r>
      <w:r w:rsidRPr="00C62F25">
        <w:rPr>
          <w:rStyle w:val="Emphasis"/>
          <w:highlight w:val="green"/>
          <w:bdr w:val="single" w:sz="18" w:space="0" w:color="auto"/>
        </w:rPr>
        <w:t>mining.</w:t>
      </w:r>
      <w:r w:rsidRPr="00C62F25">
        <w:rPr>
          <w:sz w:val="16"/>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bdr w:val="single" w:sz="18" w:space="0" w:color="auto"/>
        </w:rPr>
        <w:t xml:space="preserve">increasingly hard to come by </w:t>
      </w:r>
      <w:r w:rsidRPr="00B9609D">
        <w:rPr>
          <w:rStyle w:val="Emphasis"/>
          <w:bdr w:val="single" w:sz="18" w:space="0" w:color="auto"/>
        </w:rPr>
        <w:t>on our environmentally 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r w:rsidRPr="0066684C">
        <w:rPr>
          <w:rStyle w:val="StyleUnderline"/>
        </w:rPr>
        <w:lastRenderedPageBreak/>
        <w:t>$2.7 trillion in the next three decades. REEs are fairly common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25B54FBD" w14:textId="77777777" w:rsidR="006F4B93" w:rsidRPr="00100A2B" w:rsidRDefault="006F4B93" w:rsidP="006F4B93">
      <w:pPr>
        <w:pStyle w:val="Heading4"/>
      </w:pPr>
      <w:r w:rsidRPr="00100A2B">
        <w:t>Warming causes extinction</w:t>
      </w:r>
    </w:p>
    <w:p w14:paraId="37C0D78F" w14:textId="77777777" w:rsidR="006F4B93" w:rsidRPr="00100A2B" w:rsidRDefault="006F4B93" w:rsidP="006F4B93">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C1A50E1" w14:textId="77777777" w:rsidR="006F4B93" w:rsidRPr="00100A2B" w:rsidRDefault="006F4B93" w:rsidP="006F4B93">
      <w:r w:rsidRPr="00100A2B">
        <w:t>In a 2012 report, the World Bank laid out the gamble implied by that target. “</w:t>
      </w:r>
      <w:r w:rsidRPr="00100A2B">
        <w:rPr>
          <w:rStyle w:val="StyleUnderline"/>
        </w:rPr>
        <w:t xml:space="preserve">As global </w:t>
      </w:r>
      <w:r w:rsidRPr="00C62F25">
        <w:rPr>
          <w:rStyle w:val="StyleUnderline"/>
          <w:highlight w:val="green"/>
        </w:rPr>
        <w:t>warming</w:t>
      </w:r>
      <w:r w:rsidRPr="00100A2B">
        <w:rPr>
          <w:rStyle w:val="StyleUnderline"/>
        </w:rPr>
        <w:t xml:space="preserve"> approaches and exceeds 2-degrees Celsius, there is a </w:t>
      </w:r>
      <w:r w:rsidRPr="00C62F25">
        <w:rPr>
          <w:rStyle w:val="StyleUnderline"/>
          <w:highlight w:val="green"/>
        </w:rPr>
        <w:t>risk</w:t>
      </w:r>
      <w:r w:rsidRPr="00100A2B">
        <w:rPr>
          <w:rStyle w:val="StyleUnderline"/>
        </w:rPr>
        <w:t xml:space="preserve"> of </w:t>
      </w:r>
      <w:r w:rsidRPr="00C62F25">
        <w:rPr>
          <w:rStyle w:val="StyleUnderline"/>
          <w:highlight w:val="green"/>
        </w:rPr>
        <w:t xml:space="preserve">triggering </w:t>
      </w:r>
      <w:r w:rsidRPr="00C62F25">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C62F25">
        <w:rPr>
          <w:rStyle w:val="Emphasis"/>
          <w:highlight w:val="green"/>
        </w:rPr>
        <w:t>extreme heat waves</w:t>
      </w:r>
      <w:r w:rsidRPr="00100A2B">
        <w:rPr>
          <w:rStyle w:val="StyleUnderline"/>
        </w:rPr>
        <w:t xml:space="preserve">, </w:t>
      </w:r>
      <w:r w:rsidRPr="00100A2B">
        <w:rPr>
          <w:rStyle w:val="Emphasis"/>
        </w:rPr>
        <w:t xml:space="preserve">declining global </w:t>
      </w:r>
      <w:r w:rsidRPr="00C62F25">
        <w:rPr>
          <w:rStyle w:val="Emphasis"/>
          <w:highlight w:val="green"/>
        </w:rPr>
        <w:t>food stocks</w:t>
      </w:r>
      <w:r w:rsidRPr="00C62F25">
        <w:rPr>
          <w:rStyle w:val="StyleUnderline"/>
          <w:highlight w:val="green"/>
        </w:rPr>
        <w:t xml:space="preserve">, </w:t>
      </w:r>
      <w:r w:rsidRPr="00C62F25">
        <w:rPr>
          <w:rStyle w:val="Emphasis"/>
          <w:highlight w:val="green"/>
        </w:rPr>
        <w:t>loss of ecosystems</w:t>
      </w:r>
      <w:r w:rsidRPr="00100A2B">
        <w:rPr>
          <w:rStyle w:val="StyleUnderline"/>
        </w:rPr>
        <w:t xml:space="preserve"> and biodiversity, and </w:t>
      </w:r>
      <w:r w:rsidRPr="00C62F25">
        <w:rPr>
          <w:rStyle w:val="Emphasis"/>
          <w:highlight w:val="green"/>
        </w:rPr>
        <w:t>life-threatening sea level rise</w:t>
      </w:r>
      <w:r w:rsidRPr="00C62F25">
        <w:rPr>
          <w:highlight w:val="green"/>
        </w:rPr>
        <w:t>.”</w:t>
      </w:r>
      <w:r w:rsidRPr="00100A2B">
        <w:t xml:space="preserve"> And the report cautioned that, “</w:t>
      </w:r>
      <w:r w:rsidRPr="00100A2B">
        <w:rPr>
          <w:rStyle w:val="StyleUnderline"/>
        </w:rPr>
        <w:t xml:space="preserve">there is also </w:t>
      </w:r>
      <w:r w:rsidRPr="00C62F25">
        <w:rPr>
          <w:rStyle w:val="Emphasis"/>
          <w:highlight w:val="green"/>
        </w:rPr>
        <w:t>no certainty</w:t>
      </w:r>
      <w:r w:rsidRPr="00100A2B">
        <w:rPr>
          <w:rStyle w:val="Emphasis"/>
        </w:rPr>
        <w:t xml:space="preserve"> that </w:t>
      </w:r>
      <w:r w:rsidRPr="00C62F25">
        <w:rPr>
          <w:rStyle w:val="Emphasis"/>
          <w:highlight w:val="green"/>
        </w:rPr>
        <w:t>adaptation</w:t>
      </w:r>
      <w:r w:rsidRPr="00100A2B">
        <w:rPr>
          <w:rStyle w:val="Emphasis"/>
        </w:rPr>
        <w:t xml:space="preserve"> to a 4-C world </w:t>
      </w:r>
      <w:r w:rsidRPr="00C62F25">
        <w:rPr>
          <w:rStyle w:val="Emphasis"/>
          <w:highlight w:val="gree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C62F25">
        <w:rPr>
          <w:rStyle w:val="StyleUnderline"/>
          <w:highlight w:val="green"/>
        </w:rPr>
        <w:t>incompatible with an organized</w:t>
      </w:r>
      <w:r w:rsidRPr="00100A2B">
        <w:rPr>
          <w:rStyle w:val="StyleUnderline"/>
        </w:rPr>
        <w:t xml:space="preserve">, equitable, and civilized </w:t>
      </w:r>
      <w:r w:rsidRPr="00C62F25">
        <w:rPr>
          <w:rStyle w:val="StyleUnderline"/>
          <w:highlight w:val="gree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C62F25">
        <w:rPr>
          <w:rStyle w:val="StyleUnderline"/>
          <w:highlight w:val="green"/>
        </w:rPr>
        <w:t>staple crops</w:t>
      </w:r>
      <w:r w:rsidRPr="00100A2B">
        <w:rPr>
          <w:rStyle w:val="StyleUnderline"/>
        </w:rPr>
        <w:t xml:space="preserve"> to </w:t>
      </w:r>
      <w:r w:rsidRPr="00C62F25">
        <w:rPr>
          <w:rStyle w:val="StyleUnderline"/>
          <w:highlight w:val="green"/>
        </w:rPr>
        <w:t xml:space="preserve">suffer </w:t>
      </w:r>
      <w:r w:rsidRPr="00C62F25">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C62F25">
        <w:rPr>
          <w:rStyle w:val="StyleUnderline"/>
          <w:highlight w:val="gree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C62F25">
        <w:rPr>
          <w:rStyle w:val="StyleUnderline"/>
          <w:highlight w:val="green"/>
        </w:rPr>
        <w:t>more severe than</w:t>
      </w:r>
      <w:r w:rsidRPr="00100A2B">
        <w:rPr>
          <w:rStyle w:val="StyleUnderline"/>
        </w:rPr>
        <w:t xml:space="preserve"> the models have </w:t>
      </w:r>
      <w:r w:rsidRPr="00C62F25">
        <w:rPr>
          <w:rStyle w:val="StyleUnderline"/>
          <w:highlight w:val="gree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w:t>
      </w:r>
      <w:r w:rsidRPr="00100A2B">
        <w:lastRenderedPageBreak/>
        <w:t xml:space="preserve">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C62F25">
        <w:rPr>
          <w:rStyle w:val="StyleUnderline"/>
          <w:highlight w:val="green"/>
        </w:rPr>
        <w:t xml:space="preserve">we are headed for </w:t>
      </w:r>
      <w:r w:rsidRPr="00C30565">
        <w:rPr>
          <w:rStyle w:val="Emphasis"/>
        </w:rPr>
        <w:t xml:space="preserve">even </w:t>
      </w:r>
      <w:r w:rsidRPr="00C62F25">
        <w:rPr>
          <w:rStyle w:val="Emphasis"/>
          <w:highlight w:val="gree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C62F25">
        <w:rPr>
          <w:rStyle w:val="StyleUnderline"/>
          <w:highlight w:val="green"/>
        </w:rPr>
        <w:t>warming</w:t>
      </w:r>
      <w:r w:rsidRPr="00100A2B">
        <w:rPr>
          <w:rStyle w:val="StyleUnderline"/>
        </w:rPr>
        <w:t xml:space="preserve"> is likely to </w:t>
      </w:r>
      <w:r w:rsidRPr="00C62F25">
        <w:rPr>
          <w:rStyle w:val="StyleUnderline"/>
          <w:highlight w:val="green"/>
        </w:rPr>
        <w:t>set</w:t>
      </w:r>
      <w:r w:rsidRPr="00100A2B">
        <w:rPr>
          <w:rStyle w:val="StyleUnderline"/>
        </w:rPr>
        <w:t xml:space="preserve"> in motion </w:t>
      </w:r>
      <w:r w:rsidRPr="00C62F25">
        <w:rPr>
          <w:rStyle w:val="StyleUnderline"/>
          <w:highlight w:val="green"/>
        </w:rPr>
        <w:t>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C62F25">
        <w:rPr>
          <w:rStyle w:val="StyleUnderline"/>
          <w:highlight w:val="green"/>
        </w:rPr>
        <w:t>climate change has become</w:t>
      </w:r>
      <w:r w:rsidRPr="00C30565">
        <w:rPr>
          <w:rStyle w:val="StyleUnderline"/>
        </w:rPr>
        <w:t xml:space="preserve"> an </w:t>
      </w:r>
      <w:r w:rsidRPr="00C62F25">
        <w:rPr>
          <w:rStyle w:val="Emphasis"/>
          <w:highlight w:val="gree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w:t>
      </w:r>
      <w:r w:rsidRPr="00C62F25">
        <w:rPr>
          <w:rStyle w:val="StyleUnderline"/>
          <w:highlight w:val="green"/>
        </w:rPr>
        <w:t xml:space="preserve">a </w:t>
      </w:r>
      <w:r w:rsidRPr="00C62F25">
        <w:rPr>
          <w:rStyle w:val="Emphasis"/>
          <w:highlight w:val="green"/>
        </w:rPr>
        <w:t>clear and present danger to civilization</w:t>
      </w:r>
      <w:r w:rsidRPr="00C62F25">
        <w:rPr>
          <w:highlight w:val="green"/>
        </w:rPr>
        <w:t>.”</w:t>
      </w:r>
    </w:p>
    <w:p w14:paraId="189DAFF7" w14:textId="77777777" w:rsidR="006F4B93" w:rsidRPr="00B21EAD" w:rsidRDefault="006F4B93" w:rsidP="006F4B93">
      <w:pPr>
        <w:rPr>
          <w:sz w:val="16"/>
        </w:rPr>
      </w:pPr>
    </w:p>
    <w:p w14:paraId="747463AE" w14:textId="77777777" w:rsidR="006F4B93" w:rsidRDefault="006F4B93" w:rsidP="006F4B93">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020F8F5" w14:textId="77777777" w:rsidR="006F4B93" w:rsidRPr="00C460B7" w:rsidRDefault="006F4B93" w:rsidP="006F4B93">
      <w:pPr>
        <w:rPr>
          <w:rStyle w:val="Style13ptBold"/>
        </w:rPr>
      </w:pPr>
      <w:r>
        <w:rPr>
          <w:rStyle w:val="Style13ptBold"/>
        </w:rPr>
        <w:t xml:space="preserve">Tillman 19 </w:t>
      </w:r>
      <w:r w:rsidRPr="00C460B7">
        <w:rPr>
          <w:rStyle w:val="Style13ptBold"/>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 JL</w:t>
      </w:r>
    </w:p>
    <w:p w14:paraId="7BFB9476" w14:textId="77777777" w:rsidR="006F4B93" w:rsidRPr="00C460B7" w:rsidRDefault="006F4B93" w:rsidP="006F4B93">
      <w:r w:rsidRPr="00C460B7">
        <w:rPr>
          <w:rStyle w:val="StyleUnderline"/>
        </w:rPr>
        <w:lastRenderedPageBreak/>
        <w:t xml:space="preserve">When it comes to mining space </w:t>
      </w:r>
      <w:r w:rsidRPr="00C62F25">
        <w:rPr>
          <w:rStyle w:val="StyleUnderline"/>
          <w:highlight w:val="green"/>
        </w:rPr>
        <w:t xml:space="preserve">for water, </w:t>
      </w:r>
      <w:r w:rsidRPr="00C62F25">
        <w:rPr>
          <w:rStyle w:val="Emphasis"/>
          <w:highlight w:val="green"/>
        </w:rPr>
        <w:t>the best target</w:t>
      </w:r>
      <w:r w:rsidRPr="00C62F25">
        <w:rPr>
          <w:rStyle w:val="StyleUnderline"/>
          <w:highlight w:val="green"/>
        </w:rPr>
        <w:t xml:space="preserve"> may</w:t>
      </w:r>
      <w:r w:rsidRPr="00C460B7">
        <w:rPr>
          <w:rStyle w:val="StyleUnderline"/>
        </w:rPr>
        <w:t xml:space="preserve"> not be the moon: Entrepreneurs' richest options are likely to </w:t>
      </w:r>
      <w:r w:rsidRPr="00C62F25">
        <w:rPr>
          <w:rStyle w:val="StyleUnderline"/>
          <w:highlight w:val="green"/>
        </w:rPr>
        <w:t>be </w:t>
      </w:r>
      <w:r w:rsidRPr="00C62F25">
        <w:rPr>
          <w:rStyle w:val="Emphasis"/>
          <w:highlight w:val="green"/>
        </w:rPr>
        <w:t>asteroids</w:t>
      </w:r>
      <w:r w:rsidRPr="00C460B7">
        <w:rPr>
          <w:rStyle w:val="StyleUnderline"/>
        </w:rPr>
        <w:t> that are larger and closer to Earth</w:t>
      </w:r>
      <w:r w:rsidRPr="00C460B7">
        <w:t>.</w:t>
      </w:r>
    </w:p>
    <w:p w14:paraId="7D7B5B50" w14:textId="77777777" w:rsidR="006F4B93" w:rsidRPr="00C460B7" w:rsidRDefault="006F4B93" w:rsidP="006F4B93">
      <w:pPr>
        <w:rPr>
          <w:sz w:val="12"/>
        </w:rPr>
      </w:pPr>
      <w:r w:rsidRPr="00C460B7">
        <w:rPr>
          <w:sz w:val="12"/>
        </w:rPr>
        <w:t xml:space="preserve">A recent study suggested that </w:t>
      </w:r>
      <w:r w:rsidRPr="00C460B7">
        <w:rPr>
          <w:rStyle w:val="StyleUnderline"/>
        </w:rPr>
        <w:t xml:space="preserve">roughly </w:t>
      </w:r>
      <w:r w:rsidRPr="00A221BD">
        <w:rPr>
          <w:rStyle w:val="StyleUnderline"/>
        </w:rPr>
        <w:t>1,000 water-rich, or hydrated, asteroids near our planet are easier to reach than the lunar surface is. While most of these space rocks are only a few feet in size, more than 25 of them should be large enough to each provide significant water</w:t>
      </w:r>
      <w:r w:rsidRPr="00A221BD">
        <w:rPr>
          <w:sz w:val="12"/>
        </w:rPr>
        <w:t xml:space="preserve">. Altogether, </w:t>
      </w:r>
      <w:r w:rsidRPr="00A221BD">
        <w:rPr>
          <w:rStyle w:val="StyleUnderline"/>
        </w:rPr>
        <w:t>the water locked in these asteroids should be enough to fill somewhere around 320,000 Olympics-size swimming pools</w:t>
      </w:r>
      <w:r w:rsidRPr="00C460B7">
        <w:rPr>
          <w:sz w:val="12"/>
        </w:rPr>
        <w:t xml:space="preserve"> — significantly more than the amount of water locked up at the lunar poles, the new research suggested.</w:t>
      </w:r>
    </w:p>
    <w:p w14:paraId="006B145C" w14:textId="77777777" w:rsidR="006F4B93" w:rsidRPr="00C460B7" w:rsidRDefault="006F4B93" w:rsidP="006F4B93">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6F8D07C" w14:textId="77777777" w:rsidR="006F4B93" w:rsidRPr="00C460B7" w:rsidRDefault="006F4B93" w:rsidP="006F4B93">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262EE54" w14:textId="77777777" w:rsidR="006F4B93" w:rsidRPr="00C460B7" w:rsidRDefault="006F4B93" w:rsidP="006F4B93">
      <w:pPr>
        <w:rPr>
          <w:sz w:val="12"/>
        </w:rPr>
      </w:pPr>
      <w:r w:rsidRPr="00C460B7">
        <w:rPr>
          <w:sz w:val="12"/>
        </w:rPr>
        <w:t xml:space="preserve">According to the United Nations Office for Outer Space Affairs, </w:t>
      </w:r>
      <w:r w:rsidRPr="00C62F25">
        <w:rPr>
          <w:rStyle w:val="Emphasis"/>
          <w:highlight w:val="green"/>
        </w:rPr>
        <w:t>more than 5,200</w:t>
      </w:r>
      <w:r w:rsidRPr="00C460B7">
        <w:rPr>
          <w:rStyle w:val="Emphasis"/>
        </w:rPr>
        <w:t xml:space="preserve"> of the </w:t>
      </w:r>
      <w:r w:rsidRPr="00C62F25">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62F25">
        <w:rPr>
          <w:rStyle w:val="Emphasis"/>
          <w:highlight w:val="green"/>
        </w:rPr>
        <w:t>they</w:t>
      </w:r>
      <w:r w:rsidRPr="00C460B7">
        <w:t xml:space="preserve"> </w:t>
      </w:r>
      <w:r w:rsidRPr="00C460B7">
        <w:rPr>
          <w:sz w:val="12"/>
          <w:szCs w:val="12"/>
        </w:rPr>
        <w:t xml:space="preserve">are either lowered into destructive orbits or left to </w:t>
      </w:r>
      <w:r w:rsidRPr="00C62F25">
        <w:rPr>
          <w:rStyle w:val="Emphasis"/>
          <w:highlight w:val="green"/>
        </w:rPr>
        <w:t>become space junk</w:t>
      </w:r>
      <w:r w:rsidRPr="00C460B7">
        <w:rPr>
          <w:sz w:val="12"/>
        </w:rPr>
        <w:t>, useless debris with the potential to cause enormous problems for working satellites. </w:t>
      </w:r>
      <w:r w:rsidRPr="00C62F25">
        <w:rPr>
          <w:rStyle w:val="Emphasis"/>
          <w:highlight w:val="green"/>
        </w:rPr>
        <w:t>Refueling sat</w:t>
      </w:r>
      <w:r w:rsidRPr="00C460B7">
        <w:rPr>
          <w:rStyle w:val="Emphasis"/>
        </w:rPr>
        <w:t>ellite</w:t>
      </w:r>
      <w:r w:rsidRPr="00C62F25">
        <w:rPr>
          <w:rStyle w:val="Emphasis"/>
          <w:highlight w:val="green"/>
        </w:rPr>
        <w:t>s in space could change that</w:t>
      </w:r>
      <w:r w:rsidRPr="00C460B7">
        <w:rPr>
          <w:rStyle w:val="Emphasis"/>
        </w:rPr>
        <w:t xml:space="preserve"> model, </w:t>
      </w:r>
      <w:r w:rsidRPr="00C62F25">
        <w:rPr>
          <w:rStyle w:val="Emphasis"/>
          <w:highlight w:val="green"/>
        </w:rPr>
        <w:t>replacing it with long-lived, productive orbiters</w:t>
      </w:r>
      <w:r w:rsidRPr="00C460B7">
        <w:rPr>
          <w:sz w:val="12"/>
        </w:rPr>
        <w:t>.</w:t>
      </w:r>
    </w:p>
    <w:p w14:paraId="185DE439" w14:textId="77777777" w:rsidR="006F4B93" w:rsidRPr="00C460B7" w:rsidRDefault="006F4B93" w:rsidP="006F4B93">
      <w:pPr>
        <w:rPr>
          <w:sz w:val="12"/>
        </w:rPr>
      </w:pPr>
      <w:r w:rsidRPr="00C460B7">
        <w:rPr>
          <w:sz w:val="12"/>
        </w:rPr>
        <w:t>"</w:t>
      </w:r>
      <w:r w:rsidRPr="00C62F25">
        <w:rPr>
          <w:rStyle w:val="StyleUnderline"/>
          <w:highlight w:val="green"/>
        </w:rPr>
        <w:t>It's easier to bring fuel from asteroids to g</w:t>
      </w:r>
      <w:r w:rsidRPr="00C460B7">
        <w:rPr>
          <w:rStyle w:val="StyleUnderline"/>
        </w:rPr>
        <w:t>eo</w:t>
      </w:r>
      <w:r w:rsidRPr="00C62F25">
        <w:rPr>
          <w:rStyle w:val="StyleUnderline"/>
          <w:highlight w:val="green"/>
        </w:rPr>
        <w:t>s</w:t>
      </w:r>
      <w:r w:rsidRPr="00C460B7">
        <w:rPr>
          <w:rStyle w:val="StyleUnderline"/>
        </w:rPr>
        <w:t xml:space="preserve">ynchronous </w:t>
      </w:r>
      <w:r w:rsidRPr="00C62F25">
        <w:rPr>
          <w:rStyle w:val="StyleUnderline"/>
          <w:highlight w:val="green"/>
        </w:rPr>
        <w:t>o</w:t>
      </w:r>
      <w:r w:rsidRPr="00C460B7">
        <w:rPr>
          <w:rStyle w:val="StyleUnderline"/>
        </w:rPr>
        <w:t xml:space="preserve">rbit </w:t>
      </w:r>
      <w:r w:rsidRPr="00C62F25">
        <w:rPr>
          <w:rStyle w:val="StyleUnderline"/>
          <w:highlight w:val="green"/>
        </w:rPr>
        <w:t>than</w:t>
      </w:r>
      <w:r w:rsidRPr="00C460B7">
        <w:rPr>
          <w:rStyle w:val="StyleUnderline"/>
        </w:rPr>
        <w:t xml:space="preserve"> from the surface of the </w:t>
      </w:r>
      <w:r w:rsidRPr="00C62F25">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509166A" w14:textId="77777777" w:rsidR="006F4B93" w:rsidRPr="00C460B7" w:rsidRDefault="006F4B93" w:rsidP="006F4B93">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8ADCF71" w14:textId="77777777" w:rsidR="006F4B93" w:rsidRPr="00C460B7" w:rsidRDefault="006F4B93" w:rsidP="006F4B93">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2EFBE5A3" w14:textId="77777777" w:rsidR="006F4B93" w:rsidRPr="00C460B7" w:rsidRDefault="006F4B93" w:rsidP="006F4B93">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0A571EA" w14:textId="77777777" w:rsidR="006F4B93" w:rsidRPr="00C460B7" w:rsidRDefault="006F4B93" w:rsidP="006F4B93">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60FCD5D" w14:textId="77777777" w:rsidR="006F4B93" w:rsidRPr="00C460B7" w:rsidRDefault="006F4B93" w:rsidP="006F4B93">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17463AD6" w14:textId="77777777" w:rsidR="006F4B93" w:rsidRPr="00C460B7" w:rsidRDefault="006F4B93" w:rsidP="006F4B93">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7C4BD33E" w14:textId="77777777" w:rsidR="006F4B93" w:rsidRPr="00C460B7" w:rsidRDefault="006F4B93" w:rsidP="006F4B93">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03F3F7E0" w14:textId="77777777" w:rsidR="006F4B93" w:rsidRDefault="006F4B93" w:rsidP="006F4B93">
      <w:pPr>
        <w:rPr>
          <w:sz w:val="12"/>
        </w:rPr>
      </w:pPr>
      <w:r w:rsidRPr="00C460B7">
        <w:rPr>
          <w:sz w:val="12"/>
        </w:rPr>
        <w:t xml:space="preserve">"It seems likely that </w:t>
      </w:r>
      <w:r w:rsidRPr="00C460B7">
        <w:rPr>
          <w:rStyle w:val="StyleUnderline"/>
        </w:rPr>
        <w:t xml:space="preserve">the plan for these </w:t>
      </w:r>
      <w:r w:rsidRPr="00C62F25">
        <w:rPr>
          <w:rStyle w:val="StyleUnderline"/>
          <w:highlight w:val="green"/>
        </w:rPr>
        <w:t>companies will</w:t>
      </w:r>
      <w:r w:rsidRPr="00C460B7">
        <w:rPr>
          <w:rStyle w:val="StyleUnderline"/>
        </w:rPr>
        <w:t xml:space="preserve"> be to </w:t>
      </w:r>
      <w:r w:rsidRPr="00C62F25">
        <w:rPr>
          <w:rStyle w:val="StyleUnderline"/>
          <w:highlight w:val="green"/>
        </w:rPr>
        <w:t>find the largest accessible asteroid with mineable material</w:t>
      </w:r>
      <w:r w:rsidRPr="00C460B7">
        <w:rPr>
          <w:rStyle w:val="StyleUnderline"/>
        </w:rPr>
        <w:t xml:space="preserve"> with the expectation </w:t>
      </w:r>
      <w:r w:rsidRPr="00C62F25">
        <w:rPr>
          <w:rStyle w:val="StyleUnderline"/>
          <w:highlight w:val="green"/>
        </w:rPr>
        <w:t>that</w:t>
      </w:r>
      <w:r w:rsidRPr="00C460B7">
        <w:rPr>
          <w:rStyle w:val="StyleUnderline"/>
        </w:rPr>
        <w:t xml:space="preserve"> it </w:t>
      </w:r>
      <w:r w:rsidRPr="00C62F25">
        <w:rPr>
          <w:rStyle w:val="StyleUnderline"/>
          <w:highlight w:val="green"/>
        </w:rPr>
        <w:t>will be</w:t>
      </w:r>
      <w:r w:rsidRPr="00C460B7">
        <w:rPr>
          <w:rStyle w:val="StyleUnderline"/>
        </w:rPr>
        <w:t xml:space="preserve"> more </w:t>
      </w:r>
      <w:r w:rsidRPr="00C62F25">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178F3B6" w14:textId="77777777" w:rsidR="006F4B93" w:rsidRPr="0074704C" w:rsidRDefault="006F4B93" w:rsidP="006F4B93">
      <w:pPr>
        <w:pStyle w:val="Heading4"/>
        <w:rPr>
          <w:u w:val="single"/>
        </w:rPr>
      </w:pPr>
      <w:r>
        <w:lastRenderedPageBreak/>
        <w:t xml:space="preserve">Inevitable water shortages cause </w:t>
      </w:r>
      <w:r w:rsidRPr="0074704C">
        <w:rPr>
          <w:u w:val="single"/>
        </w:rPr>
        <w:t>hydro-political conflict escalation</w:t>
      </w:r>
      <w:r>
        <w:t xml:space="preserve"> which goes </w:t>
      </w:r>
      <w:r w:rsidRPr="0074704C">
        <w:rPr>
          <w:u w:val="single"/>
        </w:rPr>
        <w:t>nuclear</w:t>
      </w:r>
    </w:p>
    <w:p w14:paraId="582A74D1" w14:textId="77777777" w:rsidR="006F4B93" w:rsidRPr="004D6836" w:rsidRDefault="006F4B93" w:rsidP="006F4B93">
      <w:pPr>
        <w:rPr>
          <w:rStyle w:val="Style13ptBold"/>
          <w:sz w:val="16"/>
          <w:szCs w:val="16"/>
        </w:rPr>
      </w:pPr>
      <w:r>
        <w:rPr>
          <w:rStyle w:val="Style13ptBold"/>
        </w:rPr>
        <w:t xml:space="preserve">Jamail 19 </w:t>
      </w:r>
      <w:r w:rsidRPr="004D6836">
        <w:rPr>
          <w:rStyle w:val="Style13ptBold"/>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sz w:val="16"/>
          <w:szCs w:val="16"/>
        </w:rPr>
        <w:t>) “</w:t>
      </w:r>
      <w:r w:rsidRPr="004D6836">
        <w:rPr>
          <w:szCs w:val="16"/>
        </w:rPr>
        <w:t>The World Is on the Brink of Widespread Water Wars,” Truth Out, 2/11/2019] JL</w:t>
      </w:r>
    </w:p>
    <w:p w14:paraId="6FD05EBF" w14:textId="77777777" w:rsidR="006F4B93" w:rsidRPr="00114552" w:rsidRDefault="006F4B93" w:rsidP="006F4B93">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C62F25">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C62F25">
        <w:rPr>
          <w:rStyle w:val="StyleUnderline"/>
          <w:highlight w:val="green"/>
        </w:rPr>
        <w:t>Food price spikes</w:t>
      </w:r>
      <w:r w:rsidRPr="00114552">
        <w:rPr>
          <w:rStyle w:val="StyleUnderline"/>
        </w:rPr>
        <w:t xml:space="preserve"> caused by droughts can </w:t>
      </w:r>
      <w:r w:rsidRPr="00C62F25">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27CFCA03" w14:textId="77777777" w:rsidR="006F4B93" w:rsidRPr="00114552" w:rsidRDefault="006F4B93" w:rsidP="006F4B93">
      <w:pPr>
        <w:rPr>
          <w:sz w:val="12"/>
        </w:rPr>
      </w:pPr>
      <w:r w:rsidRPr="00114552">
        <w:rPr>
          <w:sz w:val="12"/>
        </w:rPr>
        <w:t xml:space="preserve">Meanwhile, </w:t>
      </w:r>
      <w:r w:rsidRPr="00114552">
        <w:rPr>
          <w:rStyle w:val="StyleUnderline"/>
        </w:rPr>
        <w:t>a study published in the journal Global Environmental Change, looked at how “</w:t>
      </w:r>
      <w:r w:rsidRPr="00C62F25">
        <w:rPr>
          <w:rStyle w:val="StyleUnderline"/>
          <w:highlight w:val="green"/>
        </w:rPr>
        <w:t>hydro-political issues</w:t>
      </w:r>
      <w:r w:rsidRPr="00114552">
        <w:rPr>
          <w:sz w:val="12"/>
        </w:rPr>
        <w:t xml:space="preserve">” — including tensions and potential conflicts — </w:t>
      </w:r>
      <w:r w:rsidRPr="00C62F25">
        <w:rPr>
          <w:rStyle w:val="StyleUnderline"/>
          <w:highlight w:val="green"/>
        </w:rPr>
        <w:t>could play out</w:t>
      </w:r>
      <w:r w:rsidRPr="00114552">
        <w:rPr>
          <w:rStyle w:val="StyleUnderline"/>
        </w:rPr>
        <w:t xml:space="preserve"> in countries expected to experience water shortages coupled </w:t>
      </w:r>
      <w:r w:rsidRPr="00C62F25">
        <w:rPr>
          <w:rStyle w:val="StyleUnderline"/>
          <w:highlight w:val="green"/>
        </w:rPr>
        <w:t>with high populations and pre-existing</w:t>
      </w:r>
      <w:r w:rsidRPr="00114552">
        <w:rPr>
          <w:rStyle w:val="StyleUnderline"/>
        </w:rPr>
        <w:t xml:space="preserve"> geopolitical </w:t>
      </w:r>
      <w:r w:rsidRPr="00C62F25">
        <w:rPr>
          <w:rStyle w:val="StyleUnderline"/>
          <w:highlight w:val="green"/>
        </w:rPr>
        <w:t>tensions</w:t>
      </w:r>
      <w:r w:rsidRPr="00114552">
        <w:rPr>
          <w:sz w:val="12"/>
        </w:rPr>
        <w:t>.</w:t>
      </w:r>
    </w:p>
    <w:p w14:paraId="69859C0B" w14:textId="77777777" w:rsidR="006F4B93" w:rsidRPr="00114552" w:rsidRDefault="006F4B93" w:rsidP="006F4B93">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C62F25">
        <w:rPr>
          <w:rStyle w:val="StyleUnderline"/>
          <w:highlight w:val="green"/>
        </w:rPr>
        <w:t>escalating</w:t>
      </w:r>
      <w:r w:rsidRPr="00114552">
        <w:rPr>
          <w:rStyle w:val="StyleUnderline"/>
        </w:rPr>
        <w:t xml:space="preserve"> into </w:t>
      </w:r>
      <w:r w:rsidRPr="00C62F25">
        <w:rPr>
          <w:rStyle w:val="StyleUnderline"/>
          <w:highlight w:val="green"/>
        </w:rPr>
        <w:t>armed conflict</w:t>
      </w:r>
      <w:r w:rsidRPr="00114552">
        <w:rPr>
          <w:sz w:val="12"/>
        </w:rPr>
        <w:t xml:space="preserve"> in cross-boundary river basins in places around the world </w:t>
      </w:r>
      <w:r w:rsidRPr="00C62F25">
        <w:rPr>
          <w:rStyle w:val="StyleUnderline"/>
          <w:highlight w:val="green"/>
        </w:rPr>
        <w:t>by</w:t>
      </w:r>
      <w:r w:rsidRPr="00114552">
        <w:rPr>
          <w:sz w:val="12"/>
        </w:rPr>
        <w:t xml:space="preserve"> 74.9 to </w:t>
      </w:r>
      <w:r w:rsidRPr="00C62F25">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5C052B9" w14:textId="77777777" w:rsidR="006F4B93" w:rsidRPr="00114552" w:rsidRDefault="006F4B93" w:rsidP="006F4B93">
      <w:pPr>
        <w:rPr>
          <w:sz w:val="14"/>
        </w:rPr>
      </w:pPr>
      <w:r w:rsidRPr="00114552">
        <w:rPr>
          <w:rStyle w:val="StyleUnderline"/>
        </w:rPr>
        <w:t xml:space="preserve">These areas include regions situated around primary rivers </w:t>
      </w:r>
      <w:r w:rsidRPr="00C62F25">
        <w:rPr>
          <w:rStyle w:val="StyleUnderline"/>
          <w:highlight w:val="green"/>
        </w:rPr>
        <w:t>in Asia</w:t>
      </w:r>
      <w:r w:rsidRPr="00114552">
        <w:rPr>
          <w:rStyle w:val="StyleUnderline"/>
        </w:rPr>
        <w:t xml:space="preserve"> and </w:t>
      </w:r>
      <w:r w:rsidRPr="00C62F25">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7E325F4A" w14:textId="77777777" w:rsidR="006F4B93" w:rsidRPr="00114552" w:rsidRDefault="006F4B93" w:rsidP="006F4B93">
      <w:pPr>
        <w:rPr>
          <w:sz w:val="12"/>
        </w:rPr>
      </w:pPr>
      <w:r w:rsidRPr="00114552">
        <w:rPr>
          <w:sz w:val="12"/>
        </w:rPr>
        <w:t xml:space="preserve">Consider the fact that </w:t>
      </w:r>
      <w:r w:rsidRPr="00114552">
        <w:rPr>
          <w:rStyle w:val="StyleUnderline"/>
        </w:rPr>
        <w:t xml:space="preserve">11 countries share </w:t>
      </w:r>
      <w:r w:rsidRPr="00C62F25">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6D7EA326" w14:textId="77777777" w:rsidR="006F4B93" w:rsidRPr="00114552" w:rsidRDefault="006F4B93" w:rsidP="006F4B93">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C62F25">
        <w:rPr>
          <w:rStyle w:val="StyleUnderline"/>
          <w:highlight w:val="green"/>
        </w:rPr>
        <w:t>the</w:t>
      </w:r>
      <w:r w:rsidRPr="00114552">
        <w:rPr>
          <w:rStyle w:val="StyleUnderline"/>
        </w:rPr>
        <w:t xml:space="preserve"> </w:t>
      </w:r>
      <w:r w:rsidRPr="00114552">
        <w:rPr>
          <w:rStyle w:val="Emphasis"/>
        </w:rPr>
        <w:t xml:space="preserve">southwestern </w:t>
      </w:r>
      <w:r w:rsidRPr="00C62F25">
        <w:rPr>
          <w:rStyle w:val="Emphasis"/>
          <w:highlight w:val="green"/>
        </w:rPr>
        <w:t>US and</w:t>
      </w:r>
      <w:r w:rsidRPr="00114552">
        <w:rPr>
          <w:rStyle w:val="Emphasis"/>
        </w:rPr>
        <w:t xml:space="preserve"> northern </w:t>
      </w:r>
      <w:r w:rsidRPr="00C62F25">
        <w:rPr>
          <w:rStyle w:val="Emphasis"/>
          <w:highlight w:val="green"/>
        </w:rPr>
        <w:t>Mexico</w:t>
      </w:r>
      <w:r w:rsidRPr="00114552">
        <w:rPr>
          <w:rStyle w:val="StyleUnderline"/>
        </w:rPr>
        <w:t>, around the Colorado River</w:t>
      </w:r>
      <w:r w:rsidRPr="00114552">
        <w:rPr>
          <w:sz w:val="12"/>
        </w:rPr>
        <w:t>.</w:t>
      </w:r>
    </w:p>
    <w:p w14:paraId="2E45E004" w14:textId="77777777" w:rsidR="006F4B93" w:rsidRPr="00114552" w:rsidRDefault="006F4B93" w:rsidP="006F4B93">
      <w:pPr>
        <w:rPr>
          <w:sz w:val="12"/>
        </w:rPr>
      </w:pPr>
      <w:r w:rsidRPr="00114552">
        <w:rPr>
          <w:sz w:val="12"/>
        </w:rPr>
        <w:t xml:space="preserve">Potential </w:t>
      </w:r>
      <w:r w:rsidRPr="00114552">
        <w:rPr>
          <w:rStyle w:val="StyleUnderline"/>
        </w:rPr>
        <w:t xml:space="preserve">tensions are particularly worrisome in </w:t>
      </w:r>
      <w:r w:rsidRPr="00C62F25">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9AFD2FE" w14:textId="77777777" w:rsidR="006F4B93" w:rsidRPr="00114552" w:rsidRDefault="006F4B93" w:rsidP="006F4B93">
      <w:pPr>
        <w:rPr>
          <w:sz w:val="12"/>
        </w:rPr>
      </w:pPr>
      <w:r w:rsidRPr="00114552">
        <w:rPr>
          <w:sz w:val="12"/>
        </w:rPr>
        <w:t xml:space="preserve">However, </w:t>
      </w:r>
      <w:r w:rsidRPr="00C62F25">
        <w:rPr>
          <w:rStyle w:val="StyleUnderline"/>
          <w:highlight w:val="green"/>
        </w:rPr>
        <w:t>water claims have been central to their</w:t>
      </w:r>
      <w:r w:rsidRPr="00114552">
        <w:rPr>
          <w:rStyle w:val="StyleUnderline"/>
        </w:rPr>
        <w:t xml:space="preserve"> ongoing, burning </w:t>
      </w:r>
      <w:r w:rsidRPr="00C62F25">
        <w:rPr>
          <w:rStyle w:val="StyleUnderline"/>
          <w:highlight w:val="green"/>
        </w:rPr>
        <w:t>dispute over</w:t>
      </w:r>
      <w:r w:rsidRPr="00114552">
        <w:rPr>
          <w:rStyle w:val="StyleUnderline"/>
        </w:rPr>
        <w:t xml:space="preserve"> the </w:t>
      </w:r>
      <w:r w:rsidRPr="00C62F25">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93E366F" w14:textId="77777777" w:rsidR="006F4B93" w:rsidRPr="00114552" w:rsidRDefault="006F4B93" w:rsidP="006F4B93">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62BB2A32" w14:textId="77777777" w:rsidR="006F4B93" w:rsidRPr="00114552" w:rsidRDefault="006F4B93" w:rsidP="006F4B93">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C62F25">
        <w:rPr>
          <w:rStyle w:val="StyleUnderline"/>
          <w:highlight w:val="green"/>
        </w:rPr>
        <w:t>due to</w:t>
      </w:r>
      <w:r w:rsidRPr="00114552">
        <w:rPr>
          <w:rStyle w:val="StyleUnderline"/>
        </w:rPr>
        <w:t xml:space="preserve"> the </w:t>
      </w:r>
      <w:r w:rsidRPr="00C62F25">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414EB354" w14:textId="77777777" w:rsidR="006F4B93" w:rsidRPr="00114552" w:rsidRDefault="006F4B93" w:rsidP="006F4B93">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3427E54" w14:textId="77777777" w:rsidR="006F4B93" w:rsidRPr="00114552" w:rsidRDefault="006F4B93" w:rsidP="006F4B93">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8F503B4" w14:textId="77777777" w:rsidR="006F4B93" w:rsidRPr="00114552" w:rsidRDefault="006F4B93" w:rsidP="006F4B93">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C62F25">
        <w:rPr>
          <w:rStyle w:val="Emphasis"/>
          <w:highlight w:val="green"/>
        </w:rPr>
        <w:t>water wars that</w:t>
      </w:r>
      <w:r w:rsidRPr="00114552">
        <w:rPr>
          <w:rStyle w:val="Emphasis"/>
        </w:rPr>
        <w:t xml:space="preserve"> could </w:t>
      </w:r>
      <w:r w:rsidRPr="00C62F25">
        <w:rPr>
          <w:rStyle w:val="Emphasis"/>
          <w:highlight w:val="green"/>
        </w:rPr>
        <w:t>spark nuclear exchanges are</w:t>
      </w:r>
      <w:r w:rsidRPr="00114552">
        <w:rPr>
          <w:rStyle w:val="Emphasis"/>
        </w:rPr>
        <w:t xml:space="preserve"> now</w:t>
      </w:r>
      <w:r w:rsidRPr="00114552">
        <w:rPr>
          <w:sz w:val="12"/>
        </w:rPr>
        <w:t xml:space="preserve"> becoming </w:t>
      </w:r>
      <w:r w:rsidRPr="00C62F25">
        <w:rPr>
          <w:rStyle w:val="Emphasis"/>
          <w:highlight w:val="green"/>
        </w:rPr>
        <w:t>possible</w:t>
      </w:r>
      <w:r w:rsidRPr="00114552">
        <w:rPr>
          <w:sz w:val="12"/>
        </w:rPr>
        <w:t>.</w:t>
      </w:r>
    </w:p>
    <w:p w14:paraId="0B6176A5" w14:textId="1DCDBED7" w:rsidR="00C736BE" w:rsidRDefault="005D3FE1" w:rsidP="00C736BE">
      <w:pPr>
        <w:pStyle w:val="Heading2"/>
      </w:pPr>
      <w:r>
        <w:lastRenderedPageBreak/>
        <w:t>3</w:t>
      </w:r>
    </w:p>
    <w:p w14:paraId="3511425A" w14:textId="77777777" w:rsidR="00C736BE" w:rsidRPr="00C43880" w:rsidRDefault="00C736BE" w:rsidP="00C736BE">
      <w:pPr>
        <w:pStyle w:val="Heading4"/>
      </w:pPr>
      <w:r>
        <w:t>Xi’s regime is stable now, but its success depends on strong growth and private sector development.</w:t>
      </w:r>
    </w:p>
    <w:p w14:paraId="722B4930" w14:textId="77777777" w:rsidR="00C736BE" w:rsidRPr="00C43880" w:rsidRDefault="00C736BE" w:rsidP="00C736BE">
      <w:r w:rsidRPr="00C43880">
        <w:rPr>
          <w:rFonts w:eastAsiaTheme="majorEastAsia" w:cstheme="majorBidi"/>
          <w:b/>
          <w:iCs/>
        </w:rPr>
        <w:t>Mitter and Johnson 21</w:t>
      </w:r>
      <w:r>
        <w:t xml:space="preserve"> [</w:t>
      </w:r>
      <w:r w:rsidRPr="00C43880">
        <w:t xml:space="preserve">Rana Mitter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01A3B61F" w14:textId="77777777" w:rsidR="00C736BE" w:rsidRPr="00607D72" w:rsidRDefault="00C736BE" w:rsidP="00C736BE">
      <w:pPr>
        <w:rPr>
          <w:rStyle w:val="StyleUnderline"/>
        </w:rPr>
      </w:pPr>
      <w:r w:rsidRPr="00DB3ECB">
        <w:rPr>
          <w:rStyle w:val="StyleUnderline"/>
        </w:rPr>
        <w:t xml:space="preserve">In </w:t>
      </w:r>
      <w:r w:rsidRPr="00C62F25">
        <w:rPr>
          <w:rStyle w:val="StyleUnderline"/>
          <w:highlight w:val="green"/>
        </w:rPr>
        <w:t>China</w:t>
      </w:r>
      <w:r w:rsidRPr="00607D72">
        <w:rPr>
          <w:rStyle w:val="StyleUnderline"/>
        </w:rPr>
        <w:t xml:space="preserve">, however, </w:t>
      </w:r>
      <w:r w:rsidRPr="00C62F25">
        <w:rPr>
          <w:rStyle w:val="StyleUnderline"/>
          <w:highlight w:val="green"/>
        </w:rPr>
        <w:t>growth</w:t>
      </w:r>
      <w:r w:rsidRPr="00607D72">
        <w:rPr>
          <w:rStyle w:val="StyleUnderline"/>
        </w:rPr>
        <w:t xml:space="preserve"> </w:t>
      </w:r>
      <w:r w:rsidRPr="00C62F25">
        <w:rPr>
          <w:rStyle w:val="StyleUnderline"/>
          <w:highlight w:val="green"/>
        </w:rPr>
        <w:t>has come in the context of</w:t>
      </w:r>
      <w:r w:rsidRPr="00607D72">
        <w:rPr>
          <w:rStyle w:val="StyleUnderline"/>
        </w:rPr>
        <w:t xml:space="preserve"> </w:t>
      </w:r>
      <w:r w:rsidRPr="00C62F25">
        <w:rPr>
          <w:rStyle w:val="StyleUnderline"/>
          <w:highlight w:val="green"/>
        </w:rPr>
        <w:t>stable</w:t>
      </w:r>
      <w:r w:rsidRPr="00607D72">
        <w:rPr>
          <w:rStyle w:val="StyleUnderline"/>
        </w:rPr>
        <w:t xml:space="preserve"> communist </w:t>
      </w:r>
      <w:r w:rsidRPr="00C62F25">
        <w:rPr>
          <w:rStyle w:val="StyleUnderline"/>
          <w:highlight w:val="green"/>
        </w:rPr>
        <w:t>rule</w:t>
      </w:r>
      <w:r w:rsidRPr="00607D72">
        <w:rPr>
          <w:rStyle w:val="StyleUnderline"/>
        </w:rPr>
        <w:t>,</w:t>
      </w:r>
      <w:r w:rsidRPr="005B7849">
        <w:rPr>
          <w:sz w:val="16"/>
        </w:rPr>
        <w:t xml:space="preserve"> suggesting that </w:t>
      </w:r>
      <w:r w:rsidRPr="00607D72">
        <w:rPr>
          <w:rStyle w:val="StyleUnderline"/>
        </w:rPr>
        <w:t>democracy and growth are not inevitably mutually dependent</w:t>
      </w:r>
      <w:r w:rsidRPr="005B7849">
        <w:rPr>
          <w:sz w:val="16"/>
        </w:rPr>
        <w:t xml:space="preserve">. In fact, </w:t>
      </w:r>
      <w:r w:rsidRPr="00607D72">
        <w:rPr>
          <w:rStyle w:val="StyleUnderline"/>
        </w:rPr>
        <w:t>many Chinese believe that the country’s recent economic achievements</w:t>
      </w:r>
      <w:r w:rsidRPr="005B7849">
        <w:rPr>
          <w:sz w:val="16"/>
        </w:rPr>
        <w:t>—</w:t>
      </w:r>
      <w:r w:rsidRPr="00607D72">
        <w:rPr>
          <w:rStyle w:val="StyleUnderline"/>
        </w:rPr>
        <w:t xml:space="preserve">large-scale </w:t>
      </w:r>
      <w:r w:rsidRPr="00C62F25">
        <w:rPr>
          <w:rStyle w:val="StyleUnderline"/>
          <w:highlight w:val="green"/>
        </w:rPr>
        <w:t>poverty reduction</w:t>
      </w:r>
      <w:r w:rsidRPr="00607D72">
        <w:rPr>
          <w:rStyle w:val="StyleUnderline"/>
        </w:rPr>
        <w:t xml:space="preserve">, huge </w:t>
      </w:r>
      <w:r w:rsidRPr="00C62F25">
        <w:rPr>
          <w:rStyle w:val="StyleUnderline"/>
          <w:highlight w:val="green"/>
        </w:rPr>
        <w:t xml:space="preserve">infrastructure </w:t>
      </w:r>
      <w:r w:rsidRPr="00DB3ECB">
        <w:rPr>
          <w:rStyle w:val="StyleUnderline"/>
        </w:rPr>
        <w:t>investment</w:t>
      </w:r>
      <w:r w:rsidRPr="00607D72">
        <w:rPr>
          <w:rStyle w:val="StyleUnderline"/>
        </w:rPr>
        <w:t xml:space="preserve">, and development as a </w:t>
      </w:r>
      <w:r w:rsidRPr="00C62F25">
        <w:rPr>
          <w:rStyle w:val="StyleUnderline"/>
          <w:highlight w:val="green"/>
        </w:rPr>
        <w:t>world-class</w:t>
      </w:r>
      <w:r w:rsidRPr="00607D72">
        <w:rPr>
          <w:rStyle w:val="StyleUnderline"/>
        </w:rPr>
        <w:t xml:space="preserve"> </w:t>
      </w:r>
      <w:r w:rsidRPr="00C62F25">
        <w:rPr>
          <w:rStyle w:val="StyleUnderline"/>
          <w:highlight w:val="green"/>
        </w:rPr>
        <w:t xml:space="preserve">tech </w:t>
      </w:r>
      <w:r w:rsidRPr="00DB3ECB">
        <w:rPr>
          <w:rStyle w:val="StyleUnderline"/>
        </w:rPr>
        <w:t>innovator</w:t>
      </w:r>
      <w:r w:rsidRPr="005B7849">
        <w:rPr>
          <w:sz w:val="16"/>
        </w:rPr>
        <w:t xml:space="preserve">—have come about because of, not despite, China’s authoritarian form of government. Its </w:t>
      </w:r>
      <w:r w:rsidRPr="00C62F25">
        <w:rPr>
          <w:rStyle w:val="StyleUnderline"/>
          <w:highlight w:val="green"/>
        </w:rPr>
        <w:t>aggressive handling of Covid-19</w:t>
      </w:r>
      <w:r w:rsidRPr="00607D72">
        <w:rPr>
          <w:rStyle w:val="StyleUnderline"/>
        </w:rPr>
        <w:t xml:space="preserve">—in sharp contrast to that of many Western countries with higher death rates and later, less-stringent lockdowns—has, if anything, </w:t>
      </w:r>
      <w:r w:rsidRPr="00C62F25">
        <w:rPr>
          <w:rStyle w:val="StyleUnderline"/>
          <w:highlight w:val="green"/>
        </w:rPr>
        <w:t>reinforced that view</w:t>
      </w:r>
      <w:r w:rsidRPr="00607D72">
        <w:rPr>
          <w:rStyle w:val="StyleUnderline"/>
        </w:rPr>
        <w:t>.</w:t>
      </w:r>
    </w:p>
    <w:p w14:paraId="008E6429" w14:textId="77777777" w:rsidR="00C736BE" w:rsidRPr="00607D72" w:rsidRDefault="00C736BE" w:rsidP="00C736BE">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5B7849">
        <w:rPr>
          <w:sz w:val="16"/>
        </w:rPr>
        <w:t xml:space="preserve"> </w:t>
      </w:r>
      <w:r w:rsidRPr="00607D72">
        <w:rPr>
          <w:rStyle w:val="StyleUnderline"/>
        </w:rPr>
        <w:t xml:space="preserve">It is a </w:t>
      </w:r>
      <w:r w:rsidRPr="00C62F25">
        <w:rPr>
          <w:rStyle w:val="StyleUnderline"/>
          <w:highlight w:val="green"/>
        </w:rPr>
        <w:t>global leader in</w:t>
      </w:r>
      <w:r w:rsidRPr="00607D72">
        <w:rPr>
          <w:rStyle w:val="StyleUnderline"/>
        </w:rPr>
        <w:t xml:space="preserve"> AI, biotech, and </w:t>
      </w:r>
      <w:r w:rsidRPr="00C62F25">
        <w:rPr>
          <w:rStyle w:val="StyleUnderline"/>
          <w:highlight w:val="green"/>
        </w:rPr>
        <w:t xml:space="preserve">space </w:t>
      </w:r>
      <w:r w:rsidRPr="00DB3ECB">
        <w:rPr>
          <w:rStyle w:val="StyleUnderline"/>
        </w:rPr>
        <w:t>exploration</w:t>
      </w:r>
      <w:r w:rsidRPr="00607D72">
        <w:rPr>
          <w:rStyle w:val="StyleUnderline"/>
        </w:rPr>
        <w:t xml:space="preserve">. </w:t>
      </w:r>
      <w:r w:rsidRPr="005B7849">
        <w:rPr>
          <w:sz w:val="16"/>
        </w:rPr>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62F25">
        <w:rPr>
          <w:rStyle w:val="StyleUnderline"/>
          <w:highlight w:val="green"/>
        </w:rPr>
        <w:t>tech</w:t>
      </w:r>
      <w:r w:rsidRPr="00DB3ECB">
        <w:rPr>
          <w:rStyle w:val="StyleUnderline"/>
        </w:rPr>
        <w:t xml:space="preserve">nological </w:t>
      </w:r>
      <w:r w:rsidRPr="00C62F25">
        <w:rPr>
          <w:rStyle w:val="StyleUnderline"/>
          <w:highlight w:val="green"/>
        </w:rPr>
        <w:t>progress</w:t>
      </w:r>
      <w:r w:rsidRPr="00607D72">
        <w:rPr>
          <w:rStyle w:val="StyleUnderline"/>
        </w:rPr>
        <w:t xml:space="preserve"> has come from a highly innovative and well-funded military that has invested heavily in China’s burgeoning new industries.</w:t>
      </w:r>
      <w:r w:rsidRPr="005B7849">
        <w:rPr>
          <w:sz w:val="16"/>
        </w:rPr>
        <w:t xml:space="preserve"> This, of course, mirrors the role of U.S. defense and intelligence spending in the development of Silicon Valley. </w:t>
      </w:r>
      <w:r w:rsidRPr="00607D72">
        <w:rPr>
          <w:rStyle w:val="StyleUnderline"/>
        </w:rPr>
        <w:t xml:space="preserve">But in China the </w:t>
      </w:r>
      <w:r w:rsidRPr="00C62F25">
        <w:rPr>
          <w:rStyle w:val="StyleUnderline"/>
          <w:highlight w:val="green"/>
        </w:rPr>
        <w:t>consumer applications</w:t>
      </w:r>
      <w:r w:rsidRPr="00607D72">
        <w:rPr>
          <w:rStyle w:val="StyleUnderline"/>
        </w:rPr>
        <w:t xml:space="preserve"> have </w:t>
      </w:r>
      <w:r w:rsidRPr="00C62F25">
        <w:rPr>
          <w:rStyle w:val="StyleUnderline"/>
          <w:highlight w:val="green"/>
        </w:rPr>
        <w:t>come faster</w:t>
      </w:r>
      <w:r w:rsidRPr="00607D72">
        <w:rPr>
          <w:rStyle w:val="StyleUnderline"/>
        </w:rPr>
        <w:t xml:space="preserve">, making more obvious the </w:t>
      </w:r>
      <w:r w:rsidRPr="00C62F25">
        <w:rPr>
          <w:rStyle w:val="StyleUnderline"/>
          <w:highlight w:val="green"/>
        </w:rPr>
        <w:t>link between government investment and</w:t>
      </w:r>
      <w:r w:rsidRPr="00607D72">
        <w:rPr>
          <w:rStyle w:val="StyleUnderline"/>
        </w:rPr>
        <w:t xml:space="preserve"> </w:t>
      </w:r>
      <w:r w:rsidRPr="00C62F25">
        <w:rPr>
          <w:rStyle w:val="StyleUnderline"/>
          <w:highlight w:val="green"/>
        </w:rPr>
        <w:t>products</w:t>
      </w:r>
      <w:r w:rsidRPr="00607D72">
        <w:rPr>
          <w:rStyle w:val="StyleUnderline"/>
        </w:rPr>
        <w:t xml:space="preserve"> and services that benefit individuals.</w:t>
      </w:r>
      <w:r w:rsidRPr="005B7849">
        <w:rPr>
          <w:sz w:val="16"/>
        </w:rPr>
        <w:t xml:space="preserve"> That’s why </w:t>
      </w:r>
      <w:r w:rsidRPr="00607D72">
        <w:rPr>
          <w:rStyle w:val="StyleUnderline"/>
        </w:rPr>
        <w:t xml:space="preserve">ordinary </w:t>
      </w:r>
      <w:r w:rsidRPr="00C62F25">
        <w:rPr>
          <w:rStyle w:val="StyleUnderline"/>
          <w:highlight w:val="green"/>
        </w:rPr>
        <w:t>Chinese people see</w:t>
      </w:r>
      <w:r w:rsidRPr="00607D72">
        <w:rPr>
          <w:rStyle w:val="StyleUnderline"/>
        </w:rPr>
        <w:t xml:space="preserve"> Chinese </w:t>
      </w:r>
      <w:r w:rsidRPr="00C62F25">
        <w:rPr>
          <w:rStyle w:val="StyleUnderline"/>
          <w:highlight w:val="green"/>
        </w:rPr>
        <w:t>companies</w:t>
      </w:r>
      <w:r w:rsidRPr="00607D72">
        <w:rPr>
          <w:rStyle w:val="StyleUnderline"/>
        </w:rPr>
        <w:t xml:space="preserve"> such as Alibaba, Huawei, and TikTok </w:t>
      </w:r>
      <w:r w:rsidRPr="00C62F25">
        <w:rPr>
          <w:rStyle w:val="StyleUnderline"/>
          <w:highlight w:val="green"/>
        </w:rPr>
        <w:t>as sources of national pride</w:t>
      </w:r>
      <w:r w:rsidRPr="00607D72">
        <w:rPr>
          <w:rStyle w:val="StyleUnderline"/>
        </w:rPr>
        <w:t xml:space="preserve">—international </w:t>
      </w:r>
      <w:r w:rsidRPr="00C62F25">
        <w:rPr>
          <w:rStyle w:val="StyleUnderline"/>
          <w:highlight w:val="green"/>
        </w:rPr>
        <w:t>vanguards of Chinese success</w:t>
      </w:r>
      <w:r w:rsidRPr="00607D72">
        <w:rPr>
          <w:rStyle w:val="StyleUnderline"/>
        </w:rPr>
        <w:t>—rather than simply sources of jobs or GDP, as they might be viewed in the West.</w:t>
      </w:r>
    </w:p>
    <w:p w14:paraId="71A52267" w14:textId="77777777" w:rsidR="00C736BE" w:rsidRPr="005B7849" w:rsidRDefault="00C736BE" w:rsidP="00C736BE">
      <w:pPr>
        <w:rPr>
          <w:sz w:val="16"/>
        </w:rPr>
      </w:pPr>
      <w:r w:rsidRPr="005B7849">
        <w:rPr>
          <w:sz w:val="16"/>
        </w:rPr>
        <w:t xml:space="preserve">Thus July 2020 polling data from the Ash Center at Harvard’s Kennedy School of Government revealed </w:t>
      </w:r>
      <w:r w:rsidRPr="00607D72">
        <w:rPr>
          <w:rStyle w:val="StyleUnderline"/>
        </w:rPr>
        <w:t>95% satisfaction with the Beijing government among Chinese citizens.</w:t>
      </w:r>
      <w:r w:rsidRPr="005B7849">
        <w:rPr>
          <w:sz w:val="16"/>
        </w:rPr>
        <w:t xml:space="preserve"> Our own experiences on the ground in China confirm this. </w:t>
      </w:r>
      <w:r w:rsidRPr="00607D72">
        <w:rPr>
          <w:rStyle w:val="StyleUnderline"/>
        </w:rPr>
        <w:t xml:space="preserve">Most ordinary people we meet don’t feel that the authoritarian state is solely oppressive, </w:t>
      </w:r>
      <w:r w:rsidRPr="005B7849">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725C6E2" w14:textId="77777777" w:rsidR="00C736BE" w:rsidRDefault="00C736BE" w:rsidP="00C736BE">
      <w:pPr>
        <w:pStyle w:val="Heading4"/>
      </w:pPr>
      <w:r>
        <w:t>Shifts in regime perception threatens CCP’s legitimacy from nationalist hardliners</w:t>
      </w:r>
    </w:p>
    <w:p w14:paraId="2F4BA831" w14:textId="77777777" w:rsidR="00C736BE" w:rsidRPr="00F82438" w:rsidRDefault="00C736BE" w:rsidP="00C736B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4801C59" w14:textId="77777777" w:rsidR="00C736BE" w:rsidRPr="00F64DA8" w:rsidRDefault="00C736BE" w:rsidP="00C736B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62F25">
        <w:rPr>
          <w:highlight w:val="green"/>
          <w:u w:val="single"/>
        </w:rPr>
        <w:t>autocracies</w:t>
      </w:r>
      <w:r w:rsidRPr="00F64DA8">
        <w:rPr>
          <w:u w:val="single"/>
        </w:rPr>
        <w:t xml:space="preserve"> often </w:t>
      </w:r>
      <w:r w:rsidRPr="00C62F25">
        <w:rPr>
          <w:highlight w:val="green"/>
          <w:u w:val="single"/>
        </w:rPr>
        <w:t xml:space="preserve">rely on </w:t>
      </w:r>
      <w:r w:rsidRPr="00C62F25">
        <w:rPr>
          <w:b/>
          <w:bCs/>
          <w:highlight w:val="green"/>
          <w:u w:val="single"/>
        </w:rPr>
        <w:t>nationalist mythmaking</w:t>
      </w:r>
      <w:r w:rsidRPr="00F64DA8">
        <w:rPr>
          <w:u w:val="single"/>
        </w:rPr>
        <w:t xml:space="preserve">,8 </w:t>
      </w:r>
      <w:r w:rsidRPr="00DB3ECB">
        <w:rPr>
          <w:u w:val="single"/>
        </w:rPr>
        <w:t xml:space="preserve">success or failure in </w:t>
      </w:r>
      <w:r w:rsidRPr="00C62F25">
        <w:rPr>
          <w:highlight w:val="green"/>
          <w:u w:val="single"/>
        </w:rPr>
        <w:t>defending</w:t>
      </w:r>
      <w:r w:rsidRPr="00F64DA8">
        <w:rPr>
          <w:u w:val="single"/>
        </w:rPr>
        <w:t xml:space="preserve"> the </w:t>
      </w:r>
      <w:r w:rsidRPr="00C62F25">
        <w:rPr>
          <w:highlight w:val="green"/>
          <w:u w:val="single"/>
        </w:rPr>
        <w:t xml:space="preserve">national honor in </w:t>
      </w:r>
      <w:r w:rsidRPr="00DB3ECB">
        <w:rPr>
          <w:u w:val="single"/>
        </w:rPr>
        <w:t xml:space="preserve">international </w:t>
      </w:r>
      <w:r w:rsidRPr="00C62F25">
        <w:rPr>
          <w:highlight w:val="green"/>
          <w:u w:val="single"/>
        </w:rPr>
        <w:t xml:space="preserve">crises could </w:t>
      </w:r>
      <w:r w:rsidRPr="00F64DA8">
        <w:rPr>
          <w:u w:val="single"/>
        </w:rPr>
        <w:t xml:space="preserve">burnish the leadership’s patriotic credentials or </w:t>
      </w:r>
      <w:r w:rsidRPr="00C62F25">
        <w:rPr>
          <w:highlight w:val="green"/>
          <w:u w:val="single"/>
        </w:rPr>
        <w:t xml:space="preserve">spark opposition. </w:t>
      </w:r>
      <w:r w:rsidRPr="00C62F25">
        <w:rPr>
          <w:b/>
          <w:bCs/>
          <w:highlight w:val="green"/>
          <w:u w:val="single"/>
        </w:rPr>
        <w:t xml:space="preserve">Shared </w:t>
      </w:r>
      <w:r w:rsidRPr="00C62F25">
        <w:rPr>
          <w:b/>
          <w:bCs/>
          <w:highlight w:val="green"/>
          <w:u w:val="single"/>
        </w:rPr>
        <w:lastRenderedPageBreak/>
        <w:t>outrage at</w:t>
      </w:r>
      <w:r w:rsidRPr="00F64DA8">
        <w:rPr>
          <w:b/>
          <w:bCs/>
          <w:u w:val="single"/>
        </w:rPr>
        <w:t xml:space="preserve"> the regime’s </w:t>
      </w:r>
      <w:r w:rsidRPr="00DB3ECB">
        <w:rPr>
          <w:b/>
          <w:bCs/>
          <w:u w:val="single"/>
        </w:rPr>
        <w:t xml:space="preserve">foreign </w:t>
      </w:r>
      <w:r w:rsidRPr="00C62F25">
        <w:rPr>
          <w:b/>
          <w:bCs/>
          <w:highlight w:val="green"/>
          <w:u w:val="single"/>
        </w:rPr>
        <w:t xml:space="preserve">policy failures </w:t>
      </w:r>
      <w:r w:rsidRPr="00DB3ECB">
        <w:rPr>
          <w:b/>
          <w:bCs/>
          <w:u w:val="single"/>
        </w:rPr>
        <w:t xml:space="preserve">could </w:t>
      </w:r>
      <w:r w:rsidRPr="00C62F25">
        <w:rPr>
          <w:b/>
          <w:bCs/>
          <w:highlight w:val="green"/>
          <w:u w:val="single"/>
        </w:rPr>
        <w:t>galvanize</w:t>
      </w:r>
      <w:r w:rsidRPr="00F64DA8">
        <w:rPr>
          <w:b/>
          <w:bCs/>
          <w:u w:val="single"/>
        </w:rPr>
        <w:t xml:space="preserve"> street </w:t>
      </w:r>
      <w:r w:rsidRPr="00C62F25">
        <w:rPr>
          <w:b/>
          <w:bCs/>
          <w:highlight w:val="green"/>
          <w:u w:val="single"/>
        </w:rPr>
        <w:t xml:space="preserve">protests </w:t>
      </w:r>
      <w:r w:rsidRPr="00DB3ECB">
        <w:rPr>
          <w:b/>
          <w:bCs/>
          <w:u w:val="single"/>
        </w:rPr>
        <w:t xml:space="preserve">or elite </w:t>
      </w:r>
      <w:r w:rsidRPr="00C62F25">
        <w:rPr>
          <w:b/>
          <w:bCs/>
          <w:highlight w:val="green"/>
          <w:u w:val="single"/>
        </w:rPr>
        <w:t xml:space="preserve">fissures, creating </w:t>
      </w:r>
      <w:r w:rsidRPr="00DB3ECB">
        <w:rPr>
          <w:b/>
          <w:bCs/>
          <w:u w:val="single"/>
        </w:rPr>
        <w:t xml:space="preserve">intraparty </w:t>
      </w:r>
      <w:r w:rsidRPr="00C62F25">
        <w:rPr>
          <w:b/>
          <w:bCs/>
          <w:highlight w:val="green"/>
          <w:u w:val="single"/>
        </w:rPr>
        <w:t>upheaval</w:t>
      </w:r>
      <w:r w:rsidRPr="00C62F25">
        <w:rPr>
          <w:highlight w:val="green"/>
          <w:u w:val="single"/>
        </w:rPr>
        <w:t xml:space="preserve"> </w:t>
      </w:r>
      <w:r w:rsidRPr="00F64DA8">
        <w:rPr>
          <w:u w:val="single"/>
        </w:rPr>
        <w:t xml:space="preserve">or inviting military officers to step in to restore order. </w:t>
      </w:r>
      <w:r w:rsidRPr="00C62F25">
        <w:rPr>
          <w:highlight w:val="green"/>
          <w:u w:val="single"/>
        </w:rPr>
        <w:t>Fearing</w:t>
      </w:r>
      <w:r w:rsidRPr="00F64DA8">
        <w:rPr>
          <w:u w:val="single"/>
        </w:rPr>
        <w:t xml:space="preserve"> a </w:t>
      </w:r>
      <w:r w:rsidRPr="00DB3ECB">
        <w:rPr>
          <w:u w:val="single"/>
        </w:rPr>
        <w:t xml:space="preserve">domestic </w:t>
      </w:r>
      <w:r w:rsidRPr="00C62F25">
        <w:rPr>
          <w:highlight w:val="green"/>
          <w:u w:val="single"/>
        </w:rPr>
        <w:t xml:space="preserve">backlash, authoritarian leaders </w:t>
      </w:r>
      <w:r w:rsidRPr="00DB3ECB">
        <w:rPr>
          <w:u w:val="single"/>
        </w:rPr>
        <w:t xml:space="preserve">may </w:t>
      </w:r>
      <w:r w:rsidRPr="00C62F25">
        <w:rPr>
          <w:highlight w:val="green"/>
          <w:u w:val="single"/>
        </w:rPr>
        <w:t>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62F25">
        <w:rPr>
          <w:rStyle w:val="Emphasis"/>
          <w:highlight w:val="green"/>
        </w:rPr>
        <w:t>even a small increase</w:t>
      </w:r>
      <w:r w:rsidRPr="00C62F25">
        <w:rPr>
          <w:rStyle w:val="StyleUnderline"/>
          <w:highlight w:val="green"/>
        </w:rPr>
        <w:t xml:space="preserve"> in</w:t>
      </w:r>
      <w:r w:rsidRPr="00B6331F">
        <w:rPr>
          <w:rStyle w:val="StyleUnderline"/>
        </w:rPr>
        <w:t xml:space="preserve"> the </w:t>
      </w:r>
      <w:r w:rsidRPr="00C62F25">
        <w:rPr>
          <w:rStyle w:val="StyleUnderline"/>
          <w:highlight w:val="green"/>
        </w:rPr>
        <w:t xml:space="preserve">probability of ouster </w:t>
      </w:r>
      <w:r w:rsidRPr="00DB3ECB">
        <w:rPr>
          <w:rStyle w:val="StyleUnderline"/>
        </w:rPr>
        <w:t xml:space="preserve">could </w:t>
      </w:r>
      <w:r w:rsidRPr="00C62F25">
        <w:rPr>
          <w:rStyle w:val="StyleUnderline"/>
          <w:highlight w:val="green"/>
        </w:rPr>
        <w:t>alter</w:t>
      </w:r>
      <w:r w:rsidRPr="00B6331F">
        <w:rPr>
          <w:rStyle w:val="StyleUnderline"/>
        </w:rPr>
        <w:t xml:space="preserve"> authoritarian </w:t>
      </w:r>
      <w:r w:rsidRPr="00C62F25">
        <w:rPr>
          <w:rStyle w:val="StyleUnderline"/>
          <w:bCs/>
          <w:highlight w:val="green"/>
        </w:rPr>
        <w:t xml:space="preserve">incentives </w:t>
      </w:r>
      <w:r w:rsidRPr="00DB3ECB">
        <w:rPr>
          <w:rStyle w:val="StyleUnderline"/>
          <w:bCs/>
        </w:rPr>
        <w:t>in international crises</w:t>
      </w:r>
      <w:r w:rsidRPr="00C62F25">
        <w:rPr>
          <w:rStyle w:val="StyleUnderline"/>
          <w:highlight w:val="green"/>
        </w:rPr>
        <w:t>.</w:t>
      </w:r>
      <w:r w:rsidRPr="00F64DA8">
        <w:rPr>
          <w:sz w:val="16"/>
        </w:rPr>
        <w:t xml:space="preserve">9 A </w:t>
      </w:r>
      <w:r w:rsidRPr="00C62F25">
        <w:rPr>
          <w:rStyle w:val="Emphasis"/>
          <w:highlight w:val="green"/>
        </w:rPr>
        <w:t>history of nationalist uprisings</w:t>
      </w:r>
      <w:r w:rsidRPr="00C62F25">
        <w:rPr>
          <w:rStyle w:val="StyleUnderline"/>
          <w:highlight w:val="green"/>
        </w:rPr>
        <w:t xml:space="preserve"> make</w:t>
      </w:r>
      <w:r w:rsidRPr="00B6331F">
        <w:rPr>
          <w:rStyle w:val="StyleUnderline"/>
        </w:rPr>
        <w:t xml:space="preserve"> </w:t>
      </w:r>
      <w:r w:rsidRPr="00C62F25">
        <w:rPr>
          <w:rStyle w:val="StyleUnderline"/>
          <w:highlight w:val="green"/>
        </w:rPr>
        <w:t>Chinese</w:t>
      </w:r>
      <w:r w:rsidRPr="00B6331F">
        <w:rPr>
          <w:rStyle w:val="StyleUnderline"/>
        </w:rPr>
        <w:t xml:space="preserve"> citizens and leaders especially </w:t>
      </w:r>
      <w:r w:rsidRPr="00C62F25">
        <w:rPr>
          <w:rStyle w:val="StyleUnderline"/>
          <w:highlight w:val="green"/>
        </w:rPr>
        <w:t>aware of</w:t>
      </w:r>
      <w:r w:rsidRPr="00B6331F">
        <w:rPr>
          <w:rStyle w:val="StyleUnderline"/>
        </w:rPr>
        <w:t xml:space="preserve"> the </w:t>
      </w:r>
      <w:r w:rsidRPr="00C62F25">
        <w:rPr>
          <w:rStyle w:val="StyleUnderline"/>
          <w:highlight w:val="green"/>
        </w:rPr>
        <w:t xml:space="preserve">linkage between </w:t>
      </w:r>
      <w:r w:rsidRPr="00DB3ECB">
        <w:rPr>
          <w:rStyle w:val="Emphasis"/>
          <w:highlight w:val="green"/>
        </w:rPr>
        <w:t>international disputes</w:t>
      </w:r>
      <w:r w:rsidRPr="00DB3ECB">
        <w:rPr>
          <w:rStyle w:val="StyleUnderline"/>
          <w:highlight w:val="green"/>
        </w:rPr>
        <w:t xml:space="preserve"> </w:t>
      </w:r>
      <w:r w:rsidRPr="00C62F25">
        <w:rPr>
          <w:rStyle w:val="StyleUnderline"/>
          <w:highlight w:val="green"/>
        </w:rPr>
        <w:t xml:space="preserve">and </w:t>
      </w:r>
      <w:r w:rsidRPr="00C62F25">
        <w:rPr>
          <w:rStyle w:val="Emphasis"/>
          <w:highlight w:val="green"/>
        </w:rPr>
        <w:t>domestic unrest</w:t>
      </w:r>
      <w:r w:rsidRPr="00C62F25">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1CC2CD1" w14:textId="77777777" w:rsidR="00C736BE" w:rsidRDefault="00C736BE" w:rsidP="00C736BE">
      <w:pPr>
        <w:pStyle w:val="Heading4"/>
      </w:pPr>
      <w:r>
        <w:t xml:space="preserve">Xi will launch diversionary war to domestic backlash – escalates in </w:t>
      </w:r>
      <w:r w:rsidRPr="00B4266E">
        <w:rPr>
          <w:u w:val="single"/>
        </w:rPr>
        <w:t>multiple hotspots</w:t>
      </w:r>
      <w:r w:rsidRPr="00B4266E">
        <w:t xml:space="preserve"> </w:t>
      </w:r>
    </w:p>
    <w:p w14:paraId="50E02764" w14:textId="77777777" w:rsidR="00C736BE" w:rsidRPr="009521F3" w:rsidRDefault="00C736BE" w:rsidP="00C736B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253FC86" w14:textId="77777777" w:rsidR="00C736BE" w:rsidRPr="009243AC" w:rsidRDefault="00C736BE" w:rsidP="00C736B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C62F25">
        <w:rPr>
          <w:b/>
          <w:iCs/>
          <w:highlight w:val="green"/>
          <w:u w:val="single"/>
        </w:rPr>
        <w:t>Xi</w:t>
      </w:r>
      <w:r w:rsidRPr="00F64DA8">
        <w:rPr>
          <w:sz w:val="14"/>
        </w:rPr>
        <w:t xml:space="preserve"> administration </w:t>
      </w:r>
      <w:r w:rsidRPr="00C62F25">
        <w:rPr>
          <w:highlight w:val="green"/>
          <w:u w:val="single"/>
        </w:rPr>
        <w:t xml:space="preserve">wants to </w:t>
      </w:r>
      <w:r w:rsidRPr="00C62F25">
        <w:rPr>
          <w:b/>
          <w:iCs/>
          <w:highlight w:val="green"/>
          <w:u w:val="single"/>
        </w:rPr>
        <w:t>appear tough</w:t>
      </w:r>
      <w:r w:rsidRPr="00C62F25">
        <w:rPr>
          <w:highlight w:val="green"/>
          <w:u w:val="single"/>
        </w:rPr>
        <w:t xml:space="preserve"> in</w:t>
      </w:r>
      <w:r w:rsidRPr="00B6331F">
        <w:rPr>
          <w:u w:val="single"/>
        </w:rPr>
        <w:t xml:space="preserve"> its </w:t>
      </w:r>
      <w:r w:rsidRPr="00DB3ECB">
        <w:rPr>
          <w:b/>
          <w:iCs/>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C62F25">
        <w:rPr>
          <w:highlight w:val="green"/>
          <w:u w:val="single"/>
        </w:rPr>
        <w:t xml:space="preserve">party is </w:t>
      </w:r>
      <w:r w:rsidRPr="00B6331F">
        <w:rPr>
          <w:b/>
          <w:iCs/>
          <w:u w:val="single"/>
        </w:rPr>
        <w:t xml:space="preserve">particularly </w:t>
      </w:r>
      <w:r w:rsidRPr="00C62F25">
        <w:rPr>
          <w:b/>
          <w:iCs/>
          <w:highlight w:val="green"/>
          <w:u w:val="single"/>
        </w:rPr>
        <w:t>sensitive</w:t>
      </w:r>
      <w:r w:rsidRPr="00C62F25">
        <w:rPr>
          <w:highlight w:val="green"/>
          <w:u w:val="single"/>
        </w:rPr>
        <w:t xml:space="preserve"> to </w:t>
      </w:r>
      <w:r w:rsidRPr="00C62F25">
        <w:rPr>
          <w:b/>
          <w:iCs/>
          <w:highlight w:val="green"/>
          <w:u w:val="single"/>
        </w:rPr>
        <w:t>perceptions of weakness</w:t>
      </w:r>
      <w:r w:rsidRPr="00C62F25">
        <w:rPr>
          <w:highlight w:val="green"/>
          <w:u w:val="single"/>
        </w:rPr>
        <w:t xml:space="preserve"> because</w:t>
      </w:r>
      <w:r w:rsidRPr="00B6331F">
        <w:rPr>
          <w:u w:val="single"/>
        </w:rPr>
        <w:t xml:space="preserve"> much of its </w:t>
      </w:r>
      <w:r w:rsidRPr="00C62F25">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C62F25">
        <w:rPr>
          <w:highlight w:val="green"/>
          <w:u w:val="single"/>
        </w:rPr>
        <w:t>stems from</w:t>
      </w:r>
      <w:r w:rsidRPr="00B6331F">
        <w:rPr>
          <w:u w:val="single"/>
        </w:rPr>
        <w:t xml:space="preserve"> the party’s </w:t>
      </w:r>
      <w:r w:rsidRPr="00DB3ECB">
        <w:rPr>
          <w:highlight w:val="green"/>
          <w:u w:val="single"/>
        </w:rPr>
        <w:t>claims of</w:t>
      </w:r>
      <w:r w:rsidRPr="00B6331F">
        <w:rPr>
          <w:u w:val="single"/>
        </w:rPr>
        <w:t xml:space="preserve"> leading the </w:t>
      </w:r>
      <w:r w:rsidRPr="00C62F25">
        <w:rPr>
          <w:b/>
          <w:iCs/>
          <w:highlight w:val="green"/>
          <w:u w:val="single"/>
          <w:bdr w:val="single" w:sz="4" w:space="0" w:color="auto"/>
        </w:rPr>
        <w:t>restoration of Chinese greatness</w:t>
      </w:r>
      <w:r w:rsidRPr="00C62F25">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DB3ECB">
        <w:rPr>
          <w:highlight w:val="green"/>
          <w:u w:val="single"/>
        </w:rPr>
        <w:t xml:space="preserve">possible areas </w:t>
      </w:r>
      <w:r w:rsidRPr="00DB3ECB">
        <w:rPr>
          <w:u w:val="single"/>
        </w:rPr>
        <w:t xml:space="preserve">of conflict </w:t>
      </w:r>
      <w:r w:rsidRPr="00C62F25">
        <w:rPr>
          <w:highlight w:val="green"/>
          <w:u w:val="single"/>
        </w:rPr>
        <w:t>include</w:t>
      </w:r>
      <w:r w:rsidRPr="00F64DA8">
        <w:rPr>
          <w:sz w:val="14"/>
        </w:rPr>
        <w:t xml:space="preserve">, but are not necessarily limited to, </w:t>
      </w:r>
      <w:r w:rsidRPr="00C62F25">
        <w:rPr>
          <w:b/>
          <w:iCs/>
          <w:highlight w:val="green"/>
          <w:u w:val="single"/>
        </w:rPr>
        <w:t>Taiwan</w:t>
      </w:r>
      <w:r w:rsidRPr="00C62F25">
        <w:rPr>
          <w:highlight w:val="green"/>
          <w:u w:val="single"/>
        </w:rPr>
        <w:t xml:space="preserve">, </w:t>
      </w:r>
      <w:r w:rsidRPr="00C62F25">
        <w:rPr>
          <w:b/>
          <w:iCs/>
          <w:highlight w:val="green"/>
          <w:u w:val="single"/>
        </w:rPr>
        <w:t>India</w:t>
      </w:r>
      <w:r w:rsidRPr="00C62F25">
        <w:rPr>
          <w:highlight w:val="green"/>
          <w:u w:val="single"/>
        </w:rPr>
        <w:t xml:space="preserve">, </w:t>
      </w:r>
      <w:r w:rsidRPr="00DB3ECB">
        <w:rPr>
          <w:u w:val="single"/>
        </w:rPr>
        <w:t xml:space="preserve">and the </w:t>
      </w:r>
      <w:r w:rsidRPr="00C62F25">
        <w:rPr>
          <w:b/>
          <w:iCs/>
          <w:highlight w:val="green"/>
          <w:u w:val="single"/>
        </w:rPr>
        <w:t>S</w:t>
      </w:r>
      <w:r w:rsidRPr="00B6331F">
        <w:rPr>
          <w:b/>
          <w:iCs/>
          <w:u w:val="single"/>
        </w:rPr>
        <w:t xml:space="preserve">outh </w:t>
      </w:r>
      <w:r w:rsidRPr="00C62F25">
        <w:rPr>
          <w:b/>
          <w:iCs/>
          <w:highlight w:val="green"/>
          <w:u w:val="single"/>
        </w:rPr>
        <w:t>C</w:t>
      </w:r>
      <w:r w:rsidRPr="00B6331F">
        <w:rPr>
          <w:b/>
          <w:iCs/>
          <w:u w:val="single"/>
        </w:rPr>
        <w:t xml:space="preserve">hina </w:t>
      </w:r>
      <w:r w:rsidRPr="00C62F25">
        <w:rPr>
          <w:b/>
          <w:iCs/>
          <w:highlight w:val="green"/>
          <w:u w:val="single"/>
        </w:rPr>
        <w:t>S</w:t>
      </w:r>
      <w:r w:rsidRPr="00B6331F">
        <w:rPr>
          <w:b/>
          <w:iCs/>
          <w:u w:val="single"/>
        </w:rPr>
        <w:t>ea</w:t>
      </w:r>
      <w:r w:rsidRPr="00B6331F">
        <w:rPr>
          <w:u w:val="single"/>
        </w:rPr>
        <w:t xml:space="preserve"> (especially </w:t>
      </w:r>
      <w:r w:rsidRPr="00DB3ECB">
        <w:rPr>
          <w:u w:val="single"/>
        </w:rPr>
        <w:t xml:space="preserve">with the </w:t>
      </w:r>
      <w:r w:rsidRPr="00C62F25">
        <w:rPr>
          <w:b/>
          <w:iCs/>
          <w:highlight w:val="green"/>
          <w:u w:val="single"/>
        </w:rPr>
        <w:t>Philippines</w:t>
      </w:r>
      <w:r w:rsidRPr="00C62F25">
        <w:rPr>
          <w:highlight w:val="green"/>
          <w:u w:val="single"/>
        </w:rPr>
        <w:t xml:space="preserve"> and </w:t>
      </w:r>
      <w:r w:rsidRPr="00C62F25">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C62F25">
        <w:rPr>
          <w:b/>
          <w:iCs/>
          <w:highlight w:val="green"/>
          <w:u w:val="single"/>
        </w:rPr>
        <w:t>military interests</w:t>
      </w:r>
      <w:r w:rsidRPr="00B6331F">
        <w:rPr>
          <w:u w:val="single"/>
        </w:rPr>
        <w:t xml:space="preserve"> in China to </w:t>
      </w:r>
      <w:r w:rsidRPr="00DB3ECB">
        <w:rPr>
          <w:b/>
          <w:iCs/>
          <w:u w:val="single"/>
        </w:rPr>
        <w:t xml:space="preserve">deliberately </w:t>
      </w:r>
      <w:r w:rsidRPr="00C62F25">
        <w:rPr>
          <w:b/>
          <w:iCs/>
          <w:highlight w:val="green"/>
          <w:u w:val="single"/>
        </w:rPr>
        <w:t>instigate trouble</w:t>
      </w:r>
      <w:r w:rsidRPr="00C62F25">
        <w:rPr>
          <w:highlight w:val="green"/>
          <w:u w:val="single"/>
        </w:rPr>
        <w:t xml:space="preserve"> to </w:t>
      </w:r>
      <w:r w:rsidRPr="00C62F25">
        <w:rPr>
          <w:b/>
          <w:iCs/>
          <w:highlight w:val="green"/>
          <w:u w:val="single"/>
        </w:rPr>
        <w:t>justify</w:t>
      </w:r>
      <w:r w:rsidRPr="00B6331F">
        <w:rPr>
          <w:u w:val="single"/>
        </w:rPr>
        <w:t xml:space="preserve"> their </w:t>
      </w:r>
      <w:r w:rsidRPr="00C62F25">
        <w:rPr>
          <w:b/>
          <w:iCs/>
          <w:highlight w:val="green"/>
          <w:u w:val="single"/>
        </w:rPr>
        <w:t>claims over</w:t>
      </w:r>
      <w:r w:rsidRPr="00B6331F">
        <w:rPr>
          <w:b/>
          <w:iCs/>
          <w:u w:val="single"/>
        </w:rPr>
        <w:t xml:space="preserve"> increasingly scarce </w:t>
      </w:r>
      <w:r w:rsidRPr="00C62F25">
        <w:rPr>
          <w:b/>
          <w:iCs/>
          <w:highlight w:val="green"/>
          <w:u w:val="single"/>
        </w:rPr>
        <w:t>resources</w:t>
      </w:r>
      <w:r w:rsidRPr="00C62F25">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w:t>
      </w:r>
      <w:r w:rsidRPr="00F64DA8">
        <w:rPr>
          <w:sz w:val="14"/>
        </w:rPr>
        <w:lastRenderedPageBreak/>
        <w:t xml:space="preserve">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C62F25">
        <w:rPr>
          <w:highlight w:val="green"/>
          <w:u w:val="single"/>
        </w:rPr>
        <w:t>Xi’s</w:t>
      </w:r>
      <w:r w:rsidRPr="00B6331F">
        <w:rPr>
          <w:u w:val="single"/>
        </w:rPr>
        <w:t xml:space="preserve"> approach of </w:t>
      </w:r>
      <w:r w:rsidRPr="00C62F25">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C62F25">
        <w:rPr>
          <w:highlight w:val="green"/>
          <w:u w:val="single"/>
        </w:rPr>
        <w:t xml:space="preserve">is a </w:t>
      </w:r>
      <w:r w:rsidRPr="00C62F25">
        <w:rPr>
          <w:b/>
          <w:iCs/>
          <w:highlight w:val="green"/>
          <w:u w:val="single"/>
        </w:rPr>
        <w:t>recipe for brittleness</w:t>
      </w:r>
      <w:r w:rsidRPr="00C62F25">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C62F25">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C62F25">
        <w:rPr>
          <w:highlight w:val="green"/>
          <w:u w:val="single"/>
        </w:rPr>
        <w:t>If</w:t>
      </w:r>
      <w:r w:rsidRPr="0040296F">
        <w:rPr>
          <w:u w:val="single"/>
        </w:rPr>
        <w:t xml:space="preserve"> today’s globally interconnected </w:t>
      </w:r>
      <w:r w:rsidRPr="00C62F25">
        <w:rPr>
          <w:highlight w:val="green"/>
          <w:u w:val="single"/>
        </w:rPr>
        <w:t>China became engulfed in</w:t>
      </w:r>
      <w:r w:rsidRPr="0040296F">
        <w:rPr>
          <w:u w:val="single"/>
        </w:rPr>
        <w:t xml:space="preserve"> similar </w:t>
      </w:r>
      <w:r w:rsidRPr="00C62F25">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C62F25">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B0B6850" w14:textId="77777777" w:rsidR="00C736BE" w:rsidRPr="0032337C" w:rsidRDefault="00C736BE" w:rsidP="00C736BE">
      <w:pPr>
        <w:pStyle w:val="Heading4"/>
        <w:rPr>
          <w:rStyle w:val="Style13ptBold"/>
          <w:b/>
        </w:rPr>
      </w:pPr>
      <w:r w:rsidRPr="0032337C">
        <w:rPr>
          <w:rStyle w:val="Style13ptBold"/>
          <w:b/>
        </w:rPr>
        <w:t>US–China war goes nuclear – crisis mis-management ensures conventional escalation - extinction</w:t>
      </w:r>
    </w:p>
    <w:p w14:paraId="6FAD9169" w14:textId="77777777" w:rsidR="00C736BE" w:rsidRPr="007D7E20" w:rsidRDefault="00C736BE" w:rsidP="00C736BE">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0B06CDE" w14:textId="77777777" w:rsidR="00C736BE" w:rsidRPr="00FE4E91" w:rsidRDefault="00C736BE" w:rsidP="00C736BE">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t>
      </w:r>
      <w:r w:rsidRPr="00EB5F0D">
        <w:rPr>
          <w:sz w:val="16"/>
        </w:rPr>
        <w:lastRenderedPageBreak/>
        <w:t xml:space="preserve">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C62F25">
        <w:rPr>
          <w:b/>
          <w:bCs/>
          <w:highlight w:val="green"/>
          <w:u w:val="single"/>
        </w:rPr>
        <w:t>China</w:t>
      </w:r>
      <w:r w:rsidRPr="00C62F25">
        <w:rPr>
          <w:highlight w:val="green"/>
          <w:u w:val="single"/>
        </w:rPr>
        <w:t xml:space="preserve"> </w:t>
      </w:r>
      <w:r w:rsidRPr="00C62F25">
        <w:rPr>
          <w:b/>
          <w:bCs/>
          <w:highlight w:val="green"/>
          <w:u w:val="single"/>
        </w:rPr>
        <w:t>would</w:t>
      </w:r>
      <w:r w:rsidRPr="00C62F25">
        <w:rPr>
          <w:highlight w:val="green"/>
          <w:u w:val="single"/>
        </w:rPr>
        <w:t xml:space="preserve"> </w:t>
      </w:r>
      <w:r w:rsidRPr="00C62F25">
        <w:rPr>
          <w:b/>
          <w:bCs/>
          <w:highlight w:val="green"/>
          <w:u w:val="single"/>
        </w:rPr>
        <w:t>use</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w:t>
      </w:r>
      <w:r w:rsidRPr="00C62F25">
        <w:rPr>
          <w:b/>
          <w:bCs/>
          <w:highlight w:val="green"/>
          <w:u w:val="single"/>
        </w:rPr>
        <w:t>first</w:t>
      </w:r>
      <w:r w:rsidRPr="00C62F25">
        <w:rPr>
          <w:highlight w:val="green"/>
          <w:u w:val="single"/>
        </w:rPr>
        <w:t xml:space="preserve"> </w:t>
      </w:r>
      <w:r w:rsidRPr="00C62F25">
        <w:rPr>
          <w:b/>
          <w:bCs/>
          <w:highlight w:val="green"/>
          <w:u w:val="single"/>
        </w:rPr>
        <w:t>in</w:t>
      </w:r>
      <w:r w:rsidRPr="00C62F25">
        <w:rPr>
          <w:highlight w:val="green"/>
          <w:u w:val="single"/>
        </w:rPr>
        <w:t xml:space="preserve"> a </w:t>
      </w:r>
      <w:r w:rsidRPr="00C62F25">
        <w:rPr>
          <w:b/>
          <w:bCs/>
          <w:highlight w:val="green"/>
          <w:u w:val="single"/>
        </w:rPr>
        <w:t>war</w:t>
      </w:r>
      <w:r w:rsidRPr="00C62F25">
        <w:rPr>
          <w:highlight w:val="green"/>
          <w:u w:val="single"/>
        </w:rPr>
        <w:t xml:space="preserve"> </w:t>
      </w:r>
      <w:r w:rsidRPr="00C62F25">
        <w:rPr>
          <w:b/>
          <w:bCs/>
          <w:highlight w:val="green"/>
          <w:u w:val="single"/>
        </w:rPr>
        <w:t>with</w:t>
      </w:r>
      <w:r w:rsidRPr="00C62F25">
        <w:rPr>
          <w:highlight w:val="green"/>
          <w:u w:val="single"/>
        </w:rPr>
        <w:t xml:space="preserve"> </w:t>
      </w:r>
      <w:r w:rsidRPr="00C62F25">
        <w:rPr>
          <w:b/>
          <w:bCs/>
          <w:highlight w:val="green"/>
          <w:u w:val="single"/>
        </w:rPr>
        <w:t>the</w:t>
      </w:r>
      <w:r w:rsidRPr="00C62F25">
        <w:rPr>
          <w:highlight w:val="green"/>
          <w:u w:val="single"/>
        </w:rPr>
        <w:t xml:space="preserve"> </w:t>
      </w:r>
      <w:r w:rsidRPr="00C62F25">
        <w:rPr>
          <w:b/>
          <w:bCs/>
          <w:highlight w:val="green"/>
          <w:u w:val="single"/>
        </w:rPr>
        <w:t>U</w:t>
      </w:r>
      <w:r w:rsidRPr="00EB5F0D">
        <w:rPr>
          <w:u w:val="single"/>
        </w:rPr>
        <w:t xml:space="preserve">nited </w:t>
      </w:r>
      <w:r w:rsidRPr="00C62F25">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DB3ECB">
        <w:rPr>
          <w:b/>
          <w:bCs/>
          <w:u w:val="single"/>
        </w:rPr>
        <w:t>Chinese</w:t>
      </w:r>
      <w:r w:rsidRPr="00DB3ECB">
        <w:rPr>
          <w:u w:val="single"/>
        </w:rPr>
        <w:t xml:space="preserve"> </w:t>
      </w:r>
      <w:r w:rsidRPr="00EB5F0D">
        <w:rPr>
          <w:u w:val="single"/>
        </w:rPr>
        <w:t xml:space="preserve">military </w:t>
      </w:r>
      <w:r w:rsidRPr="00C62F25">
        <w:rPr>
          <w:highlight w:val="green"/>
          <w:u w:val="single"/>
        </w:rPr>
        <w:t xml:space="preserve">planners </w:t>
      </w:r>
      <w:r w:rsidRPr="00DB3ECB">
        <w:rPr>
          <w:u w:val="single"/>
        </w:rPr>
        <w:t xml:space="preserve">are </w:t>
      </w:r>
      <w:r w:rsidRPr="00C62F25">
        <w:rPr>
          <w:b/>
          <w:bCs/>
          <w:highlight w:val="green"/>
          <w:u w:val="single"/>
        </w:rPr>
        <w:t>struggling</w:t>
      </w:r>
      <w:r w:rsidRPr="00C62F25">
        <w:rPr>
          <w:highlight w:val="green"/>
          <w:u w:val="single"/>
        </w:rPr>
        <w:t xml:space="preserve"> </w:t>
      </w:r>
      <w:r w:rsidRPr="00C62F25">
        <w:rPr>
          <w:b/>
          <w:bCs/>
          <w:highlight w:val="green"/>
          <w:u w:val="single"/>
        </w:rPr>
        <w:t>with</w:t>
      </w:r>
      <w:r w:rsidRPr="00C62F25">
        <w:rPr>
          <w:highlight w:val="green"/>
          <w:u w:val="single"/>
        </w:rPr>
        <w:t xml:space="preserve"> </w:t>
      </w:r>
      <w:r w:rsidRPr="00C62F25">
        <w:rPr>
          <w:b/>
          <w:bCs/>
          <w:highlight w:val="green"/>
          <w:u w:val="single"/>
        </w:rPr>
        <w:t>crisis</w:t>
      </w:r>
      <w:r w:rsidRPr="00C62F25">
        <w:rPr>
          <w:highlight w:val="green"/>
          <w:u w:val="single"/>
        </w:rPr>
        <w:t xml:space="preserve"> </w:t>
      </w:r>
      <w:r w:rsidRPr="00C62F25">
        <w:rPr>
          <w:b/>
          <w:bCs/>
          <w:highlight w:val="green"/>
          <w:u w:val="single"/>
        </w:rPr>
        <w:t>management</w:t>
      </w:r>
      <w:r w:rsidRPr="00C62F25">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DB3ECB">
        <w:rPr>
          <w:b/>
          <w:bCs/>
          <w:u w:val="single"/>
        </w:rPr>
        <w:t>that</w:t>
      </w:r>
      <w:r w:rsidRPr="00DB3ECB">
        <w:rPr>
          <w:u w:val="single"/>
        </w:rPr>
        <w:t xml:space="preserve"> could </w:t>
      </w:r>
      <w:r w:rsidRPr="00C62F25">
        <w:rPr>
          <w:b/>
          <w:bCs/>
          <w:highlight w:val="green"/>
          <w:u w:val="single"/>
          <w:bdr w:val="single" w:sz="4" w:space="0" w:color="auto"/>
        </w:rPr>
        <w:t>create</w:t>
      </w:r>
      <w:r w:rsidRPr="00C62F25">
        <w:rPr>
          <w:highlight w:val="green"/>
          <w:u w:val="single"/>
          <w:bdr w:val="single" w:sz="4" w:space="0" w:color="auto"/>
        </w:rPr>
        <w:t xml:space="preserve"> </w:t>
      </w:r>
      <w:r w:rsidRPr="00C62F25">
        <w:rPr>
          <w:b/>
          <w:bCs/>
          <w:highlight w:val="green"/>
          <w:u w:val="single"/>
          <w:bdr w:val="single" w:sz="4" w:space="0" w:color="auto"/>
        </w:rPr>
        <w:t>ambiguity</w:t>
      </w:r>
      <w:r w:rsidRPr="00C62F25">
        <w:rPr>
          <w:highlight w:val="green"/>
          <w:u w:val="single"/>
          <w:bdr w:val="single" w:sz="4" w:space="0" w:color="auto"/>
        </w:rPr>
        <w:t xml:space="preserve"> </w:t>
      </w:r>
      <w:r w:rsidRPr="00C62F25">
        <w:rPr>
          <w:b/>
          <w:bCs/>
          <w:highlight w:val="green"/>
          <w:u w:val="single"/>
          <w:bdr w:val="single" w:sz="4" w:space="0" w:color="auto"/>
        </w:rPr>
        <w:t>with</w:t>
      </w:r>
      <w:r w:rsidRPr="00C62F25">
        <w:rPr>
          <w:highlight w:val="green"/>
          <w:u w:val="single"/>
          <w:bdr w:val="single" w:sz="4" w:space="0" w:color="auto"/>
        </w:rPr>
        <w:t xml:space="preserve"> </w:t>
      </w:r>
      <w:r w:rsidRPr="00C62F25">
        <w:rPr>
          <w:b/>
          <w:bCs/>
          <w:highlight w:val="green"/>
          <w:u w:val="single"/>
          <w:bdr w:val="single" w:sz="4" w:space="0" w:color="auto"/>
        </w:rPr>
        <w:t>disastrous</w:t>
      </w:r>
      <w:r w:rsidRPr="00C62F25">
        <w:rPr>
          <w:highlight w:val="green"/>
          <w:u w:val="single"/>
          <w:bdr w:val="single" w:sz="4" w:space="0" w:color="auto"/>
        </w:rPr>
        <w:t xml:space="preserve"> </w:t>
      </w:r>
      <w:r w:rsidRPr="00C62F25">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C62F25">
        <w:rPr>
          <w:highlight w:val="green"/>
          <w:u w:val="single"/>
        </w:rPr>
        <w:t xml:space="preserve">a strong military power </w:t>
      </w:r>
      <w:r w:rsidRPr="00DB3ECB">
        <w:rPr>
          <w:u w:val="single"/>
        </w:rPr>
        <w:t>possessing nuclear</w:t>
      </w:r>
      <w:r w:rsidRPr="00DB3ECB">
        <w:rPr>
          <w:rFonts w:ascii="Cambria Math" w:hAnsi="Cambria Math" w:cs="Cambria Math"/>
          <w:u w:val="single"/>
        </w:rPr>
        <w:t>‐</w:t>
      </w:r>
      <w:r w:rsidRPr="00DB3ECB">
        <w:rPr>
          <w:u w:val="single"/>
        </w:rPr>
        <w:t xml:space="preserve">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C62F25">
        <w:rPr>
          <w:highlight w:val="green"/>
          <w:u w:val="single"/>
        </w:rPr>
        <w:t xml:space="preserve">is carrying out </w:t>
      </w:r>
      <w:r w:rsidRPr="00BD38CF">
        <w:rPr>
          <w:u w:val="single"/>
        </w:rPr>
        <w:t xml:space="preserve">intense and </w:t>
      </w:r>
      <w:r w:rsidRPr="00C62F25">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C62F25">
        <w:rPr>
          <w:highlight w:val="green"/>
          <w:u w:val="single"/>
        </w:rPr>
        <w:t>the U</w:t>
      </w:r>
      <w:r w:rsidRPr="00BD38CF">
        <w:rPr>
          <w:u w:val="single"/>
        </w:rPr>
        <w:t xml:space="preserve">nited </w:t>
      </w:r>
      <w:r w:rsidRPr="00C62F25">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C62F25">
        <w:rPr>
          <w:b/>
          <w:bCs/>
          <w:highlight w:val="green"/>
          <w:u w:val="single"/>
        </w:rPr>
        <w:t>conventional</w:t>
      </w:r>
      <w:r w:rsidRPr="00C62F25">
        <w:rPr>
          <w:highlight w:val="green"/>
          <w:u w:val="single"/>
        </w:rPr>
        <w:t xml:space="preserve"> </w:t>
      </w:r>
      <w:r w:rsidRPr="00C62F25">
        <w:rPr>
          <w:b/>
          <w:bCs/>
          <w:highlight w:val="green"/>
          <w:u w:val="single"/>
        </w:rPr>
        <w:t>warfare</w:t>
      </w:r>
      <w:r w:rsidRPr="00C62F25">
        <w:rPr>
          <w:highlight w:val="green"/>
          <w:u w:val="single"/>
        </w:rPr>
        <w:t xml:space="preserve"> </w:t>
      </w:r>
      <w:r w:rsidRPr="00C62F25">
        <w:rPr>
          <w:b/>
          <w:bCs/>
          <w:highlight w:val="green"/>
          <w:u w:val="single"/>
        </w:rPr>
        <w:t>that</w:t>
      </w:r>
      <w:r w:rsidRPr="00C62F25">
        <w:rPr>
          <w:highlight w:val="green"/>
          <w:u w:val="single"/>
        </w:rPr>
        <w:t xml:space="preserve"> “</w:t>
      </w:r>
      <w:r w:rsidRPr="00C62F25">
        <w:rPr>
          <w:b/>
          <w:bCs/>
          <w:highlight w:val="green"/>
          <w:u w:val="single"/>
        </w:rPr>
        <w:t>seriously</w:t>
      </w:r>
      <w:r w:rsidRPr="00C62F25">
        <w:rPr>
          <w:highlight w:val="green"/>
          <w:u w:val="single"/>
        </w:rPr>
        <w:t xml:space="preserve"> </w:t>
      </w:r>
      <w:r w:rsidRPr="00C62F25">
        <w:rPr>
          <w:b/>
          <w:bCs/>
          <w:highlight w:val="green"/>
          <w:u w:val="single"/>
        </w:rPr>
        <w:t>threatened</w:t>
      </w:r>
      <w:r w:rsidRPr="00EB5F0D">
        <w:rPr>
          <w:u w:val="single"/>
        </w:rPr>
        <w:t xml:space="preserve">” </w:t>
      </w:r>
      <w:r w:rsidRPr="00DB3ECB">
        <w:rPr>
          <w:u w:val="single"/>
        </w:rPr>
        <w:t xml:space="preserve">the </w:t>
      </w:r>
      <w:r w:rsidRPr="00EB5F0D">
        <w:rPr>
          <w:u w:val="single"/>
        </w:rPr>
        <w:t xml:space="preserve">“safety and </w:t>
      </w:r>
      <w:r w:rsidRPr="00C62F25">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C62F25">
        <w:rPr>
          <w:highlight w:val="green"/>
          <w:u w:val="single"/>
        </w:rPr>
        <w:t xml:space="preserve">China </w:t>
      </w:r>
      <w:r w:rsidRPr="00DB3ECB">
        <w:rPr>
          <w:u w:val="single"/>
        </w:rPr>
        <w:t xml:space="preserve">is </w:t>
      </w:r>
      <w:r w:rsidRPr="00C62F25">
        <w:rPr>
          <w:b/>
          <w:bCs/>
          <w:highlight w:val="green"/>
          <w:u w:val="single"/>
        </w:rPr>
        <w:t>preparing</w:t>
      </w:r>
      <w:r w:rsidRPr="00C62F25">
        <w:rPr>
          <w:highlight w:val="green"/>
          <w:u w:val="single"/>
        </w:rPr>
        <w:t xml:space="preserve"> </w:t>
      </w:r>
      <w:r w:rsidRPr="00C62F25">
        <w:rPr>
          <w:b/>
          <w:bCs/>
          <w:highlight w:val="green"/>
          <w:u w:val="single"/>
        </w:rPr>
        <w:t>to</w:t>
      </w:r>
      <w:r w:rsidRPr="00C62F25">
        <w:rPr>
          <w:highlight w:val="green"/>
          <w:u w:val="single"/>
        </w:rPr>
        <w:t xml:space="preserve"> </w:t>
      </w:r>
      <w:r w:rsidRPr="00C62F25">
        <w:rPr>
          <w:b/>
          <w:bCs/>
          <w:highlight w:val="green"/>
          <w:u w:val="single"/>
        </w:rPr>
        <w:t>use</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first </w:t>
      </w:r>
      <w:r w:rsidRPr="00DB3ECB">
        <w:rPr>
          <w:u w:val="single"/>
        </w:rPr>
        <w:t>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C62F25">
        <w:rPr>
          <w:b/>
          <w:bCs/>
          <w:highlight w:val="green"/>
          <w:u w:val="single"/>
        </w:rPr>
        <w:t>interpret</w:t>
      </w:r>
      <w:r w:rsidRPr="00C62F25">
        <w:rPr>
          <w:highlight w:val="green"/>
          <w:u w:val="single"/>
        </w:rPr>
        <w:t xml:space="preserve"> </w:t>
      </w:r>
      <w:r w:rsidRPr="00EB5F0D">
        <w:rPr>
          <w:b/>
          <w:bCs/>
          <w:u w:val="single"/>
        </w:rPr>
        <w:t>these</w:t>
      </w:r>
      <w:r w:rsidRPr="00EB5F0D">
        <w:rPr>
          <w:u w:val="single"/>
        </w:rPr>
        <w:t xml:space="preserve"> types of U.S. </w:t>
      </w:r>
      <w:r w:rsidRPr="00C62F25">
        <w:rPr>
          <w:highlight w:val="green"/>
          <w:u w:val="single"/>
        </w:rPr>
        <w:t xml:space="preserve">conventional </w:t>
      </w:r>
      <w:r w:rsidRPr="00C62F25">
        <w:rPr>
          <w:b/>
          <w:bCs/>
          <w:highlight w:val="green"/>
          <w:u w:val="single"/>
        </w:rPr>
        <w:t>attacks</w:t>
      </w:r>
      <w:r w:rsidRPr="00C62F25">
        <w:rPr>
          <w:highlight w:val="green"/>
          <w:u w:val="single"/>
        </w:rPr>
        <w:t xml:space="preserve"> </w:t>
      </w:r>
      <w:r w:rsidRPr="00C62F25">
        <w:rPr>
          <w:b/>
          <w:bCs/>
          <w:highlight w:val="green"/>
          <w:u w:val="single"/>
        </w:rPr>
        <w:t>as</w:t>
      </w:r>
      <w:r w:rsidRPr="00C62F25">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C62F25">
        <w:rPr>
          <w:b/>
          <w:bCs/>
          <w:highlight w:val="green"/>
          <w:u w:val="single"/>
        </w:rPr>
        <w:t>first use</w:t>
      </w:r>
      <w:r w:rsidRPr="00C62F25">
        <w:rPr>
          <w:highlight w:val="green"/>
          <w:u w:val="single"/>
        </w:rPr>
        <w:t xml:space="preserve"> </w:t>
      </w:r>
      <w:r w:rsidRPr="00C62F25">
        <w:rPr>
          <w:b/>
          <w:bCs/>
          <w:highlight w:val="green"/>
          <w:u w:val="single"/>
        </w:rPr>
        <w:t>of</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3B7AFA">
        <w:rPr>
          <w:u w:val="single"/>
        </w:rPr>
        <w:t xml:space="preserve">a </w:t>
      </w:r>
      <w:r w:rsidRPr="00C62F25">
        <w:rPr>
          <w:b/>
          <w:bCs/>
          <w:highlight w:val="green"/>
          <w:u w:val="single"/>
        </w:rPr>
        <w:t>substantial</w:t>
      </w:r>
      <w:r w:rsidRPr="00C62F25">
        <w:rPr>
          <w:highlight w:val="green"/>
          <w:u w:val="single"/>
        </w:rPr>
        <w:t xml:space="preserve"> </w:t>
      </w:r>
      <w:r w:rsidRPr="00C62F25">
        <w:rPr>
          <w:b/>
          <w:bCs/>
          <w:highlight w:val="green"/>
          <w:u w:val="single"/>
        </w:rPr>
        <w:t>risk</w:t>
      </w:r>
      <w:r w:rsidRPr="00C62F25">
        <w:rPr>
          <w:highlight w:val="green"/>
          <w:u w:val="single"/>
        </w:rPr>
        <w:t xml:space="preserve"> </w:t>
      </w:r>
      <w:r w:rsidRPr="00C62F25">
        <w:rPr>
          <w:b/>
          <w:bCs/>
          <w:highlight w:val="green"/>
          <w:u w:val="single"/>
        </w:rPr>
        <w:t>the</w:t>
      </w:r>
      <w:r w:rsidRPr="00C62F25">
        <w:rPr>
          <w:highlight w:val="green"/>
          <w:u w:val="single"/>
        </w:rPr>
        <w:t xml:space="preserve"> </w:t>
      </w:r>
      <w:r w:rsidRPr="00C62F25">
        <w:rPr>
          <w:b/>
          <w:bCs/>
          <w:highlight w:val="green"/>
          <w:u w:val="single"/>
        </w:rPr>
        <w:t>U</w:t>
      </w:r>
      <w:r w:rsidRPr="00EB5F0D">
        <w:rPr>
          <w:u w:val="single"/>
        </w:rPr>
        <w:t xml:space="preserve">nited </w:t>
      </w:r>
      <w:r w:rsidRPr="00C62F25">
        <w:rPr>
          <w:b/>
          <w:bCs/>
          <w:highlight w:val="green"/>
          <w:u w:val="single"/>
        </w:rPr>
        <w:t>S</w:t>
      </w:r>
      <w:r w:rsidRPr="00EB5F0D">
        <w:rPr>
          <w:u w:val="single"/>
        </w:rPr>
        <w:t xml:space="preserve">tates </w:t>
      </w:r>
      <w:r w:rsidRPr="003B7AFA">
        <w:rPr>
          <w:b/>
          <w:bCs/>
          <w:u w:val="single"/>
        </w:rPr>
        <w:t>would</w:t>
      </w:r>
      <w:r w:rsidRPr="003B7AFA">
        <w:rPr>
          <w:u w:val="single"/>
        </w:rPr>
        <w:t xml:space="preserve"> </w:t>
      </w:r>
      <w:r w:rsidRPr="00C62F25">
        <w:rPr>
          <w:b/>
          <w:bCs/>
          <w:highlight w:val="green"/>
          <w:u w:val="single"/>
        </w:rPr>
        <w:t>respond</w:t>
      </w:r>
      <w:r w:rsidRPr="00C62F25">
        <w:rPr>
          <w:highlight w:val="green"/>
          <w:u w:val="single"/>
        </w:rPr>
        <w:t xml:space="preserve"> </w:t>
      </w:r>
      <w:r w:rsidRPr="00C62F25">
        <w:rPr>
          <w:b/>
          <w:bCs/>
          <w:highlight w:val="green"/>
          <w:u w:val="single"/>
        </w:rPr>
        <w:t>to</w:t>
      </w:r>
      <w:r w:rsidRPr="00C62F25">
        <w:rPr>
          <w:highlight w:val="green"/>
          <w:u w:val="single"/>
        </w:rPr>
        <w:t xml:space="preserve"> this </w:t>
      </w:r>
      <w:r w:rsidRPr="003B7AFA">
        <w:rPr>
          <w:u w:val="single"/>
        </w:rPr>
        <w:t xml:space="preserve">implicit </w:t>
      </w:r>
      <w:r w:rsidRPr="00C62F25">
        <w:rPr>
          <w:b/>
          <w:bCs/>
          <w:highlight w:val="green"/>
          <w:u w:val="single"/>
        </w:rPr>
        <w:t>Chinese</w:t>
      </w:r>
      <w:r w:rsidRPr="00C62F25">
        <w:rPr>
          <w:highlight w:val="green"/>
          <w:u w:val="single"/>
        </w:rPr>
        <w:t xml:space="preserve"> </w:t>
      </w:r>
      <w:r w:rsidRPr="00C62F25">
        <w:rPr>
          <w:b/>
          <w:bCs/>
          <w:highlight w:val="green"/>
          <w:u w:val="single"/>
        </w:rPr>
        <w:t>threat</w:t>
      </w:r>
      <w:r w:rsidRPr="00C62F25">
        <w:rPr>
          <w:highlight w:val="green"/>
          <w:u w:val="single"/>
        </w:rPr>
        <w:t xml:space="preserve"> </w:t>
      </w:r>
      <w:r w:rsidRPr="003B7AFA">
        <w:rPr>
          <w:b/>
          <w:bCs/>
          <w:u w:val="single"/>
        </w:rPr>
        <w:t>to</w:t>
      </w:r>
      <w:r w:rsidRPr="003B7AFA">
        <w:rPr>
          <w:u w:val="single"/>
        </w:rPr>
        <w:t xml:space="preserve"> </w:t>
      </w:r>
      <w:r w:rsidRPr="003B7AFA">
        <w:rPr>
          <w:b/>
          <w:bCs/>
          <w:u w:val="single"/>
        </w:rPr>
        <w:t>use</w:t>
      </w:r>
      <w:r w:rsidRPr="003B7AFA">
        <w:rPr>
          <w:u w:val="single"/>
        </w:rPr>
        <w:t xml:space="preserve"> </w:t>
      </w:r>
      <w:r w:rsidRPr="003B7AFA">
        <w:rPr>
          <w:b/>
          <w:bCs/>
          <w:u w:val="single"/>
        </w:rPr>
        <w:t>nuclear</w:t>
      </w:r>
      <w:r w:rsidRPr="003B7AFA">
        <w:rPr>
          <w:u w:val="single"/>
        </w:rPr>
        <w:t xml:space="preserve"> </w:t>
      </w:r>
      <w:r w:rsidRPr="003B7AFA">
        <w:rPr>
          <w:b/>
          <w:bCs/>
          <w:u w:val="single"/>
        </w:rPr>
        <w:t>weapons</w:t>
      </w:r>
      <w:r w:rsidRPr="003B7AFA">
        <w:rPr>
          <w:u w:val="single"/>
        </w:rPr>
        <w:t xml:space="preserve"> </w:t>
      </w:r>
      <w:r w:rsidRPr="00C62F25">
        <w:rPr>
          <w:b/>
          <w:bCs/>
          <w:highlight w:val="green"/>
          <w:u w:val="single"/>
        </w:rPr>
        <w:t>by</w:t>
      </w:r>
      <w:r w:rsidRPr="00C62F25">
        <w:rPr>
          <w:highlight w:val="green"/>
          <w:u w:val="single"/>
        </w:rPr>
        <w:t xml:space="preserve"> </w:t>
      </w:r>
      <w:r w:rsidRPr="00C62F25">
        <w:rPr>
          <w:b/>
          <w:bCs/>
          <w:highlight w:val="green"/>
          <w:u w:val="single"/>
        </w:rPr>
        <w:t>escalating</w:t>
      </w:r>
      <w:r w:rsidRPr="00EB5F0D">
        <w:rPr>
          <w:u w:val="single"/>
        </w:rPr>
        <w:t xml:space="preserve">, </w:t>
      </w:r>
      <w:r w:rsidRPr="00C62F25">
        <w:rPr>
          <w:highlight w:val="green"/>
          <w:u w:val="single"/>
        </w:rPr>
        <w:t xml:space="preserve">rather than halting, </w:t>
      </w:r>
      <w:r w:rsidRPr="003B7AFA">
        <w:rPr>
          <w:u w:val="single"/>
        </w:rPr>
        <w:t xml:space="preserve">its </w:t>
      </w:r>
      <w:r w:rsidRPr="00C62F25">
        <w:rPr>
          <w:b/>
          <w:bCs/>
          <w:highlight w:val="green"/>
          <w:u w:val="single"/>
        </w:rPr>
        <w:t>conventional</w:t>
      </w:r>
      <w:r w:rsidRPr="00C62F25">
        <w:rPr>
          <w:highlight w:val="green"/>
          <w:u w:val="single"/>
        </w:rPr>
        <w:t xml:space="preserve"> </w:t>
      </w:r>
      <w:r w:rsidRPr="00C62F25">
        <w:rPr>
          <w:b/>
          <w:bCs/>
          <w:highlight w:val="green"/>
          <w:u w:val="single"/>
        </w:rPr>
        <w:t>attacks</w:t>
      </w:r>
      <w:r w:rsidRPr="00EB5F0D">
        <w:rPr>
          <w:sz w:val="16"/>
        </w:rPr>
        <w:t xml:space="preserve">. If China’s nuclear forces were targeted, it would put even greater strain on the operators of China’s nuclear forces. </w:t>
      </w:r>
      <w:r w:rsidRPr="00C62F25">
        <w:rPr>
          <w:highlight w:val="green"/>
          <w:u w:val="single"/>
        </w:rPr>
        <w:t xml:space="preserve">A </w:t>
      </w:r>
      <w:r w:rsidRPr="00C62F25">
        <w:rPr>
          <w:b/>
          <w:bCs/>
          <w:highlight w:val="green"/>
          <w:u w:val="single"/>
        </w:rPr>
        <w:t>slippery</w:t>
      </w:r>
      <w:r w:rsidRPr="00C62F25">
        <w:rPr>
          <w:highlight w:val="green"/>
          <w:u w:val="single"/>
        </w:rPr>
        <w:t xml:space="preserve"> </w:t>
      </w:r>
      <w:r w:rsidRPr="00C62F25">
        <w:rPr>
          <w:b/>
          <w:bCs/>
          <w:highlight w:val="green"/>
          <w:u w:val="single"/>
        </w:rPr>
        <w:t>slope</w:t>
      </w:r>
      <w:r w:rsidRPr="00C62F25">
        <w:rPr>
          <w:highlight w:val="green"/>
          <w:u w:val="single"/>
        </w:rPr>
        <w:t xml:space="preserve"> </w:t>
      </w:r>
      <w:r w:rsidRPr="00C62F25">
        <w:rPr>
          <w:b/>
          <w:bCs/>
          <w:highlight w:val="green"/>
          <w:u w:val="single"/>
        </w:rPr>
        <w:t>to</w:t>
      </w:r>
      <w:r w:rsidRPr="00C62F25">
        <w:rPr>
          <w:highlight w:val="green"/>
          <w:u w:val="single"/>
        </w:rPr>
        <w:t xml:space="preserve"> </w:t>
      </w:r>
      <w:r w:rsidRPr="00C62F25">
        <w:rPr>
          <w:b/>
          <w:bCs/>
          <w:highlight w:val="green"/>
          <w:u w:val="single"/>
        </w:rPr>
        <w:t>nuc</w:t>
      </w:r>
      <w:r w:rsidRPr="003B7AFA">
        <w:rPr>
          <w:b/>
          <w:bCs/>
          <w:u w:val="single"/>
        </w:rPr>
        <w:t>lear</w:t>
      </w:r>
      <w:r w:rsidRPr="003B7AFA">
        <w:rPr>
          <w:u w:val="single"/>
        </w:rPr>
        <w:t xml:space="preserve"> </w:t>
      </w:r>
      <w:r w:rsidRPr="00C62F25">
        <w:rPr>
          <w:b/>
          <w:bCs/>
          <w:highlight w:val="green"/>
          <w:u w:val="single"/>
        </w:rPr>
        <w:t>war</w:t>
      </w:r>
      <w:r w:rsidRPr="00C62F25">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w:t>
      </w:r>
      <w:r w:rsidRPr="00EB5F0D">
        <w:rPr>
          <w:sz w:val="16"/>
        </w:rPr>
        <w:lastRenderedPageBreak/>
        <w:t xml:space="preserve">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3B7AFA">
        <w:rPr>
          <w:b/>
          <w:bCs/>
          <w:u w:val="single"/>
        </w:rPr>
        <w:t>nuclear</w:t>
      </w:r>
      <w:r w:rsidRPr="003B7AFA">
        <w:rPr>
          <w:u w:val="single"/>
        </w:rPr>
        <w:t xml:space="preserve"> </w:t>
      </w:r>
      <w:r w:rsidRPr="00C62F25">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C62F25">
        <w:rPr>
          <w:b/>
          <w:bCs/>
          <w:highlight w:val="green"/>
          <w:u w:val="single"/>
        </w:rPr>
        <w:t>increases</w:t>
      </w:r>
      <w:r w:rsidRPr="00C62F25">
        <w:rPr>
          <w:highlight w:val="green"/>
          <w:u w:val="single"/>
        </w:rPr>
        <w:t xml:space="preserve"> the </w:t>
      </w:r>
      <w:r w:rsidRPr="00C62F25">
        <w:rPr>
          <w:b/>
          <w:bCs/>
          <w:highlight w:val="green"/>
          <w:u w:val="single"/>
        </w:rPr>
        <w:t>risk</w:t>
      </w:r>
      <w:r w:rsidRPr="00C62F25">
        <w:rPr>
          <w:highlight w:val="green"/>
          <w:u w:val="single"/>
        </w:rPr>
        <w:t xml:space="preserve"> </w:t>
      </w:r>
      <w:r w:rsidRPr="00C62F25">
        <w:rPr>
          <w:b/>
          <w:bCs/>
          <w:highlight w:val="green"/>
          <w:u w:val="single"/>
        </w:rPr>
        <w:t>that</w:t>
      </w:r>
      <w:r w:rsidRPr="00C62F25">
        <w:rPr>
          <w:highlight w:val="green"/>
          <w:u w:val="single"/>
        </w:rPr>
        <w:t xml:space="preserve"> </w:t>
      </w:r>
      <w:r w:rsidRPr="003B7AFA">
        <w:rPr>
          <w:u w:val="single"/>
        </w:rPr>
        <w:t xml:space="preserve">a </w:t>
      </w:r>
      <w:r w:rsidRPr="00C62F25">
        <w:rPr>
          <w:b/>
          <w:bCs/>
          <w:highlight w:val="green"/>
          <w:u w:val="single"/>
        </w:rPr>
        <w:t>war</w:t>
      </w:r>
      <w:r w:rsidRPr="00C62F25">
        <w:rPr>
          <w:highlight w:val="green"/>
          <w:u w:val="single"/>
        </w:rPr>
        <w:t xml:space="preserve"> between the U</w:t>
      </w:r>
      <w:r w:rsidRPr="00EB5F0D">
        <w:rPr>
          <w:u w:val="single"/>
        </w:rPr>
        <w:t xml:space="preserve">nited </w:t>
      </w:r>
      <w:r w:rsidRPr="00C62F25">
        <w:rPr>
          <w:highlight w:val="green"/>
          <w:u w:val="single"/>
        </w:rPr>
        <w:t>S</w:t>
      </w:r>
      <w:r w:rsidRPr="00EB5F0D">
        <w:rPr>
          <w:u w:val="single"/>
        </w:rPr>
        <w:t xml:space="preserve">tates </w:t>
      </w:r>
      <w:r w:rsidRPr="00C62F25">
        <w:rPr>
          <w:highlight w:val="green"/>
          <w:u w:val="single"/>
        </w:rPr>
        <w:t xml:space="preserve">and China </w:t>
      </w:r>
      <w:r w:rsidRPr="00C62F25">
        <w:rPr>
          <w:b/>
          <w:bCs/>
          <w:highlight w:val="green"/>
          <w:u w:val="single"/>
        </w:rPr>
        <w:t>will</w:t>
      </w:r>
      <w:r w:rsidRPr="00C62F25">
        <w:rPr>
          <w:highlight w:val="green"/>
          <w:u w:val="single"/>
        </w:rPr>
        <w:t xml:space="preserve"> </w:t>
      </w:r>
      <w:r w:rsidRPr="00C62F25">
        <w:rPr>
          <w:b/>
          <w:bCs/>
          <w:highlight w:val="green"/>
          <w:u w:val="single"/>
        </w:rPr>
        <w:t>end</w:t>
      </w:r>
      <w:r w:rsidRPr="00C62F25">
        <w:rPr>
          <w:highlight w:val="green"/>
          <w:u w:val="single"/>
        </w:rPr>
        <w:t xml:space="preserve"> </w:t>
      </w:r>
      <w:r w:rsidRPr="00C62F25">
        <w:rPr>
          <w:b/>
          <w:bCs/>
          <w:highlight w:val="green"/>
          <w:u w:val="single"/>
        </w:rPr>
        <w:t>in</w:t>
      </w:r>
      <w:r w:rsidRPr="00C62F25">
        <w:rPr>
          <w:highlight w:val="green"/>
          <w:u w:val="single"/>
        </w:rPr>
        <w:t xml:space="preserve"> a nuclear exchange with </w:t>
      </w:r>
      <w:r w:rsidRPr="00EB5F0D">
        <w:rPr>
          <w:u w:val="single"/>
        </w:rPr>
        <w:t xml:space="preserve">unpredictable and </w:t>
      </w:r>
      <w:r w:rsidRPr="00C62F25">
        <w:rPr>
          <w:b/>
          <w:bCs/>
          <w:highlight w:val="green"/>
          <w:u w:val="single"/>
        </w:rPr>
        <w:t>catastrophic</w:t>
      </w:r>
      <w:r w:rsidRPr="00C62F25">
        <w:rPr>
          <w:highlight w:val="green"/>
          <w:u w:val="single"/>
        </w:rPr>
        <w:t xml:space="preserve"> </w:t>
      </w:r>
      <w:r w:rsidRPr="00C62F25">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r>
        <w:rPr>
          <w:sz w:val="16"/>
        </w:rPr>
        <w:t>s</w:t>
      </w:r>
    </w:p>
    <w:p w14:paraId="501965B6" w14:textId="3866F001" w:rsidR="00E42E4C" w:rsidRDefault="00FE054E" w:rsidP="00FE054E">
      <w:pPr>
        <w:pStyle w:val="Heading1"/>
      </w:pPr>
      <w:r>
        <w:lastRenderedPageBreak/>
        <w:t>Case</w:t>
      </w:r>
    </w:p>
    <w:p w14:paraId="6012263C" w14:textId="6A5534DC" w:rsidR="00FE054E" w:rsidRDefault="00FE054E" w:rsidP="00572313">
      <w:pPr>
        <w:pStyle w:val="Heading3"/>
      </w:pPr>
      <w:r>
        <w:t>Advantage</w:t>
      </w:r>
    </w:p>
    <w:p w14:paraId="14175CCB" w14:textId="47E49766" w:rsidR="00A45B11" w:rsidRDefault="00E17B96" w:rsidP="00A203AE">
      <w:pPr>
        <w:pStyle w:val="Heading4"/>
      </w:pPr>
      <w:r>
        <w:t>T/L They've read maybe two cards that talk about China's private industry -- every single other piece of</w:t>
      </w:r>
      <w:r w:rsidR="00B51677">
        <w:t xml:space="preserve"> 1AC</w:t>
      </w:r>
      <w:r>
        <w:t xml:space="preserve"> evidence either </w:t>
      </w:r>
      <w:r w:rsidR="00B51677">
        <w:t>is about the public or vaguely gestures at the private sector alongside the public</w:t>
      </w:r>
    </w:p>
    <w:p w14:paraId="77808CA5" w14:textId="6C4E54C8" w:rsidR="00A203AE" w:rsidRPr="009607D0" w:rsidRDefault="00077FEE" w:rsidP="00A203AE">
      <w:pPr>
        <w:pStyle w:val="Heading4"/>
      </w:pPr>
      <w:r>
        <w:t xml:space="preserve">Fernandez </w:t>
      </w:r>
      <w:r w:rsidR="0017088C">
        <w:t>is about</w:t>
      </w:r>
      <w:r>
        <w:t xml:space="preserve"> government</w:t>
      </w:r>
      <w:r w:rsidR="0017088C">
        <w:t xml:space="preserve"> and </w:t>
      </w:r>
      <w:r>
        <w:t xml:space="preserve">military developments </w:t>
      </w:r>
      <w:r w:rsidR="008D0E45">
        <w:t>plus</w:t>
      </w:r>
      <w:r w:rsidR="003D1363">
        <w:t xml:space="preserve"> Fernandez is a Screen</w:t>
      </w:r>
      <w:r w:rsidR="0017088C">
        <w:t>R</w:t>
      </w:r>
      <w:r w:rsidR="003D1363">
        <w:t xml:space="preserve">ant </w:t>
      </w:r>
      <w:r w:rsidR="008D0E45">
        <w:t>writer</w:t>
      </w:r>
      <w:r>
        <w:t>— Harker in Green</w:t>
      </w:r>
    </w:p>
    <w:p w14:paraId="19A07E78" w14:textId="5EC37D15" w:rsidR="00A203AE" w:rsidRDefault="00077FEE" w:rsidP="00A203AE">
      <w:pPr>
        <w:rPr>
          <w:sz w:val="16"/>
        </w:rPr>
      </w:pPr>
      <w:r>
        <w:rPr>
          <w:rFonts w:eastAsiaTheme="majorEastAsia" w:cstheme="majorBidi"/>
          <w:b/>
          <w:bCs/>
          <w:szCs w:val="26"/>
          <w:u w:val="single"/>
        </w:rPr>
        <w:t xml:space="preserve">1AC </w:t>
      </w:r>
      <w:r w:rsidR="00A203AE" w:rsidRPr="009607D0">
        <w:rPr>
          <w:rFonts w:eastAsiaTheme="majorEastAsia" w:cstheme="majorBidi"/>
          <w:b/>
          <w:bCs/>
          <w:szCs w:val="26"/>
          <w:u w:val="single"/>
        </w:rPr>
        <w:t>Fernandez 21</w:t>
      </w:r>
      <w:r w:rsidR="00A203AE" w:rsidRPr="009607D0">
        <w:rPr>
          <w:sz w:val="16"/>
        </w:rPr>
        <w:t>, Ray. “China Opens Space and Unleashes The Power Of Its Private Sector.” ScreenRant, 27 Nov. 2021, https://screenrant.com/chinese-companies-boost-space-development/. //JQ</w:t>
      </w:r>
    </w:p>
    <w:p w14:paraId="0CA27177" w14:textId="4EE79136" w:rsidR="0017088C" w:rsidRDefault="0017088C" w:rsidP="00A203AE">
      <w:pPr>
        <w:rPr>
          <w:sz w:val="16"/>
        </w:rPr>
      </w:pPr>
    </w:p>
    <w:p w14:paraId="25B9E78D" w14:textId="77777777" w:rsidR="0017088C" w:rsidRPr="0067117E" w:rsidRDefault="0017088C" w:rsidP="0017088C">
      <w:pPr>
        <w:rPr>
          <w:sz w:val="16"/>
        </w:rPr>
      </w:pPr>
      <w:r w:rsidRPr="0067117E">
        <w:rPr>
          <w:highlight w:val="cyan"/>
          <w:u w:val="single"/>
        </w:rPr>
        <w:t>In a new move to boost space development, China</w:t>
      </w:r>
      <w:r w:rsidRPr="0067117E">
        <w:rPr>
          <w:u w:val="single"/>
        </w:rPr>
        <w:t xml:space="preserve"> has </w:t>
      </w:r>
      <w:r w:rsidRPr="0067117E">
        <w:rPr>
          <w:highlight w:val="cyan"/>
          <w:u w:val="single"/>
        </w:rPr>
        <w:t>opened up space to</w:t>
      </w:r>
      <w:r w:rsidRPr="0067117E">
        <w:rPr>
          <w:u w:val="single"/>
        </w:rPr>
        <w:t xml:space="preserve"> </w:t>
      </w:r>
      <w:r w:rsidRPr="0067117E">
        <w:rPr>
          <w:highlight w:val="cyan"/>
          <w:u w:val="single"/>
        </w:rPr>
        <w:t>private companies</w:t>
      </w:r>
      <w:r w:rsidRPr="0067117E">
        <w:rPr>
          <w:u w:val="single"/>
        </w:rPr>
        <w:t>.</w:t>
      </w:r>
      <w:r w:rsidRPr="0067117E">
        <w:rPr>
          <w:sz w:val="16"/>
        </w:rPr>
        <w:t xml:space="preserve"> </w:t>
      </w:r>
      <w:r w:rsidRPr="0067117E">
        <w:rPr>
          <w:u w:val="single"/>
        </w:rPr>
        <w:t xml:space="preserve">China's </w:t>
      </w:r>
      <w:r w:rsidRPr="0017088C">
        <w:rPr>
          <w:highlight w:val="green"/>
          <w:u w:val="single"/>
        </w:rPr>
        <w:t>space program is heavily linked with the military</w:t>
      </w:r>
      <w:r w:rsidRPr="0017088C">
        <w:rPr>
          <w:u w:val="single"/>
        </w:rPr>
        <w:t xml:space="preserve"> </w:t>
      </w:r>
      <w:r w:rsidRPr="0067117E">
        <w:rPr>
          <w:highlight w:val="cyan"/>
          <w:u w:val="single"/>
        </w:rPr>
        <w:t>and</w:t>
      </w:r>
      <w:r w:rsidRPr="0067117E">
        <w:rPr>
          <w:u w:val="single"/>
        </w:rPr>
        <w:t xml:space="preserve"> </w:t>
      </w:r>
      <w:r w:rsidRPr="0067117E">
        <w:rPr>
          <w:highlight w:val="cyan"/>
          <w:u w:val="single"/>
        </w:rPr>
        <w:t>wrapped up in secrecy</w:t>
      </w:r>
      <w:r w:rsidRPr="0067117E">
        <w:rPr>
          <w:u w:val="single"/>
        </w:rPr>
        <w:t>.</w:t>
      </w:r>
      <w:r w:rsidRPr="0067117E">
        <w:rPr>
          <w:sz w:val="16"/>
        </w:rPr>
        <w:t xml:space="preserve"> However, </w:t>
      </w:r>
      <w:r w:rsidRPr="0017088C">
        <w:rPr>
          <w:rStyle w:val="StyleUnderline"/>
          <w:highlight w:val="green"/>
        </w:rPr>
        <w:t>recent</w:t>
      </w:r>
      <w:r w:rsidRPr="0067117E">
        <w:rPr>
          <w:sz w:val="16"/>
        </w:rPr>
        <w:t xml:space="preserve"> Chinese space </w:t>
      </w:r>
      <w:r w:rsidRPr="0017088C">
        <w:rPr>
          <w:rStyle w:val="StyleUnderline"/>
          <w:highlight w:val="green"/>
        </w:rPr>
        <w:t>accomplishments</w:t>
      </w:r>
      <w:r w:rsidRPr="0067117E">
        <w:rPr>
          <w:sz w:val="16"/>
        </w:rPr>
        <w:t>, rovers on the Moon and Mars, new satellites and </w:t>
      </w:r>
      <w:hyperlink r:id="rId18" w:history="1">
        <w:r w:rsidRPr="0067117E">
          <w:rPr>
            <w:rStyle w:val="Hyperlink"/>
            <w:sz w:val="16"/>
          </w:rPr>
          <w:t>new space stations</w:t>
        </w:r>
      </w:hyperlink>
      <w:r w:rsidRPr="0067117E">
        <w:rPr>
          <w:sz w:val="16"/>
        </w:rPr>
        <w:t> </w:t>
      </w:r>
      <w:r w:rsidRPr="0017088C">
        <w:rPr>
          <w:rStyle w:val="StyleUnderline"/>
          <w:highlight w:val="green"/>
        </w:rPr>
        <w:t>were primarily developed by government efforts</w:t>
      </w:r>
      <w:r w:rsidRPr="0067117E">
        <w:rPr>
          <w:sz w:val="16"/>
        </w:rPr>
        <w:t>.</w:t>
      </w:r>
    </w:p>
    <w:p w14:paraId="67F4C3F8" w14:textId="77777777" w:rsidR="0017088C" w:rsidRPr="0067117E" w:rsidRDefault="0017088C" w:rsidP="0017088C">
      <w:pPr>
        <w:rPr>
          <w:sz w:val="16"/>
          <w:szCs w:val="16"/>
        </w:rPr>
      </w:pPr>
      <w:r w:rsidRPr="0067117E">
        <w:rPr>
          <w:sz w:val="16"/>
          <w:szCs w:val="16"/>
        </w:rPr>
        <w:t xml:space="preserve">The U.S. brought in the private sector as a strategy to boost its space program and develop expensive and ambitious new projects. Now China is doing the same. </w:t>
      </w:r>
      <w:r w:rsidRPr="0017088C">
        <w:rPr>
          <w:rStyle w:val="StyleUnderline"/>
          <w:highlight w:val="green"/>
        </w:rPr>
        <w:t xml:space="preserve">The last time China used </w:t>
      </w:r>
      <w:r w:rsidRPr="0017088C">
        <w:rPr>
          <w:rStyle w:val="Emphasis"/>
          <w:highlight w:val="green"/>
        </w:rPr>
        <w:t>national</w:t>
      </w:r>
      <w:r w:rsidRPr="0017088C">
        <w:rPr>
          <w:rStyle w:val="StyleUnderline"/>
          <w:highlight w:val="green"/>
        </w:rPr>
        <w:t xml:space="preserve"> private companies</w:t>
      </w:r>
      <w:r w:rsidRPr="0067117E">
        <w:rPr>
          <w:sz w:val="16"/>
          <w:szCs w:val="16"/>
        </w:rPr>
        <w:t xml:space="preserve"> to increase development was when it declared Artificial Intelligence a national priority. Fast forward a few years, </w:t>
      </w:r>
      <w:hyperlink r:id="rId19" w:history="1">
        <w:r w:rsidRPr="0067117E">
          <w:rPr>
            <w:rStyle w:val="Hyperlink"/>
            <w:sz w:val="16"/>
            <w:szCs w:val="16"/>
          </w:rPr>
          <w:t>Chinese AI dominates globally</w:t>
        </w:r>
      </w:hyperlink>
      <w:r w:rsidRPr="0067117E">
        <w:rPr>
          <w:sz w:val="16"/>
          <w:szCs w:val="16"/>
        </w:rPr>
        <w:t>.</w:t>
      </w:r>
    </w:p>
    <w:p w14:paraId="340EE054" w14:textId="77777777" w:rsidR="0017088C" w:rsidRPr="0067117E" w:rsidRDefault="0017088C" w:rsidP="0017088C">
      <w:pPr>
        <w:rPr>
          <w:sz w:val="16"/>
        </w:rPr>
      </w:pPr>
      <w:hyperlink r:id="rId20" w:tgtFrame="_blank" w:history="1">
        <w:r w:rsidRPr="0067117E">
          <w:rPr>
            <w:rStyle w:val="Hyperlink"/>
            <w:sz w:val="16"/>
          </w:rPr>
          <w:t>At the 7th China (International) Commercial Aerospace Forum</w:t>
        </w:r>
      </w:hyperlink>
      <w:r w:rsidRPr="0067117E">
        <w:rPr>
          <w:sz w:val="16"/>
        </w:rPr>
        <w:t xml:space="preserve">, </w:t>
      </w:r>
      <w:r w:rsidRPr="0017088C">
        <w:rPr>
          <w:highlight w:val="green"/>
          <w:u w:val="single"/>
        </w:rPr>
        <w:t xml:space="preserve">national private companies </w:t>
      </w:r>
      <w:r w:rsidRPr="0067117E">
        <w:rPr>
          <w:highlight w:val="cyan"/>
          <w:u w:val="single"/>
        </w:rPr>
        <w:t>presented</w:t>
      </w:r>
      <w:r w:rsidRPr="0067117E">
        <w:rPr>
          <w:u w:val="single"/>
        </w:rPr>
        <w:t xml:space="preserve"> many new and ambitious </w:t>
      </w:r>
      <w:r w:rsidRPr="0067117E">
        <w:rPr>
          <w:highlight w:val="cyan"/>
          <w:u w:val="single"/>
        </w:rPr>
        <w:t>projects, including</w:t>
      </w:r>
      <w:r w:rsidRPr="0067117E">
        <w:rPr>
          <w:u w:val="single"/>
        </w:rPr>
        <w:t xml:space="preserve"> spaceplanes, </w:t>
      </w:r>
      <w:r w:rsidRPr="0067117E">
        <w:rPr>
          <w:highlight w:val="cyan"/>
          <w:u w:val="single"/>
        </w:rPr>
        <w:t>space resources,</w:t>
      </w:r>
      <w:r w:rsidRPr="0067117E">
        <w:rPr>
          <w:u w:val="single"/>
        </w:rPr>
        <w:t xml:space="preserve"> a </w:t>
      </w:r>
      <w:hyperlink r:id="rId21" w:history="1">
        <w:r w:rsidRPr="0067117E">
          <w:rPr>
            <w:rStyle w:val="Hyperlink"/>
            <w:u w:val="single"/>
          </w:rPr>
          <w:t xml:space="preserve">massive constellation of </w:t>
        </w:r>
        <w:r w:rsidRPr="0067117E">
          <w:rPr>
            <w:rStyle w:val="Hyperlink"/>
            <w:highlight w:val="cyan"/>
            <w:u w:val="single"/>
          </w:rPr>
          <w:t>satellites</w:t>
        </w:r>
      </w:hyperlink>
      <w:r w:rsidRPr="0067117E">
        <w:rPr>
          <w:u w:val="single"/>
        </w:rPr>
        <w:t> </w:t>
      </w:r>
      <w:r w:rsidRPr="0067117E">
        <w:rPr>
          <w:highlight w:val="cyan"/>
          <w:u w:val="single"/>
        </w:rPr>
        <w:t>and more</w:t>
      </w:r>
      <w:r w:rsidRPr="0067117E">
        <w:rPr>
          <w:u w:val="single"/>
        </w:rPr>
        <w:t>.</w:t>
      </w:r>
      <w:r w:rsidRPr="0067117E">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39C0CB2F" w14:textId="77777777" w:rsidR="0017088C" w:rsidRPr="0067117E" w:rsidRDefault="0017088C" w:rsidP="0017088C">
      <w:pPr>
        <w:rPr>
          <w:sz w:val="16"/>
          <w:szCs w:val="16"/>
        </w:rPr>
      </w:pPr>
      <w:r w:rsidRPr="0067117E">
        <w:rPr>
          <w:sz w:val="16"/>
          <w:szCs w:val="16"/>
        </w:rPr>
        <w:t>Hundreds Of New Companies Driving Space Ambitions</w:t>
      </w:r>
    </w:p>
    <w:p w14:paraId="343FADA8" w14:textId="77777777" w:rsidR="0017088C" w:rsidRPr="0067117E" w:rsidRDefault="0017088C" w:rsidP="0017088C">
      <w:pPr>
        <w:rPr>
          <w:sz w:val="16"/>
        </w:rPr>
      </w:pPr>
      <w:hyperlink r:id="rId22" w:tgtFrame="_blank" w:history="1">
        <w:r w:rsidRPr="00B343EB">
          <w:rPr>
            <w:rStyle w:val="Hyperlink"/>
            <w:highlight w:val="green"/>
            <w:u w:val="single"/>
          </w:rPr>
          <w:t>CASIC</w:t>
        </w:r>
        <w:r w:rsidRPr="0067117E">
          <w:rPr>
            <w:rStyle w:val="Hyperlink"/>
            <w:u w:val="single"/>
          </w:rPr>
          <w:t xml:space="preserve"> said that the Xingyun constellation</w:t>
        </w:r>
      </w:hyperlink>
      <w:r w:rsidRPr="0067117E">
        <w:rPr>
          <w:u w:val="single"/>
        </w:rPr>
        <w:t> — made up of 80 satellites is moving full speed ahead. The corporation announced that the intelligent space satellite production factory was operating.</w:t>
      </w:r>
      <w:r w:rsidRPr="0067117E">
        <w:rPr>
          <w:sz w:val="16"/>
        </w:rPr>
        <w:t xml:space="preserve"> They are now launching rockets from </w:t>
      </w:r>
      <w:r w:rsidRPr="00143176">
        <w:rPr>
          <w:sz w:val="16"/>
        </w:rPr>
        <w:t>their</w:t>
      </w:r>
      <w:r w:rsidRPr="0067117E">
        <w:rPr>
          <w:sz w:val="16"/>
        </w:rPr>
        <w:t xml:space="preserve"> own rocket park in the city of Wuhan. Today the rocket park and smart sat factory produce 20 solid-fuel launches and 100 satellites per year but plans to increase capacities are on their way. CASIC is also working on the Tengyun </w:t>
      </w:r>
      <w:hyperlink r:id="rId23" w:history="1">
        <w:r w:rsidRPr="0067117E">
          <w:rPr>
            <w:rStyle w:val="Hyperlink"/>
            <w:sz w:val="16"/>
          </w:rPr>
          <w:t>spaceplane</w:t>
        </w:r>
      </w:hyperlink>
      <w:r w:rsidRPr="0067117E">
        <w:rPr>
          <w:sz w:val="16"/>
        </w:rPr>
        <w:t>, recently flight-testing an advanced turbine-based combined cycle engine in the Gobi desert.</w:t>
      </w:r>
    </w:p>
    <w:p w14:paraId="09F5C8DF" w14:textId="77777777" w:rsidR="0017088C" w:rsidRPr="0067117E" w:rsidRDefault="0017088C" w:rsidP="0017088C">
      <w:pPr>
        <w:rPr>
          <w:sz w:val="16"/>
          <w:szCs w:val="16"/>
        </w:rPr>
      </w:pPr>
      <w:r w:rsidRPr="0067117E">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24" w:history="1">
        <w:r w:rsidRPr="0067117E">
          <w:rPr>
            <w:rStyle w:val="Hyperlink"/>
            <w:sz w:val="16"/>
            <w:szCs w:val="16"/>
          </w:rPr>
          <w:t>Heavy Falcon of SpaceX</w:t>
        </w:r>
      </w:hyperlink>
      <w:r w:rsidRPr="0067117E">
        <w:rPr>
          <w:sz w:val="16"/>
          <w:szCs w:val="16"/>
        </w:rPr>
        <w:t>.</w:t>
      </w:r>
    </w:p>
    <w:p w14:paraId="3527C763" w14:textId="77777777" w:rsidR="0017088C" w:rsidRPr="0067117E" w:rsidRDefault="0017088C" w:rsidP="0017088C">
      <w:pPr>
        <w:rPr>
          <w:u w:val="single"/>
        </w:rPr>
      </w:pPr>
      <w:r w:rsidRPr="0067117E">
        <w:rPr>
          <w:u w:val="single"/>
        </w:rPr>
        <w:t>The event's main themes were IoT space networks, multi-purpose satellite constellations, space resources (mining) and taking the Chinese space sector to a new level with private participation</w:t>
      </w:r>
      <w:r w:rsidRPr="0067117E">
        <w:t xml:space="preserve">. </w:t>
      </w:r>
      <w:r w:rsidRPr="0067117E">
        <w:rPr>
          <w:u w:val="single"/>
        </w:rPr>
        <w:t>While the U</w:t>
      </w:r>
      <w:r w:rsidRPr="0067117E">
        <w:rPr>
          <w:highlight w:val="cyan"/>
          <w:u w:val="single"/>
        </w:rPr>
        <w:t>.S. has its eye on Chinese military</w:t>
      </w:r>
      <w:r w:rsidRPr="0067117E">
        <w:rPr>
          <w:u w:val="single"/>
        </w:rPr>
        <w:t xml:space="preserve"> space vehicles, it may have </w:t>
      </w:r>
      <w:r w:rsidRPr="0067117E">
        <w:rPr>
          <w:highlight w:val="cyan"/>
          <w:u w:val="single"/>
        </w:rPr>
        <w:t>overlooked and underestimated</w:t>
      </w:r>
      <w:r w:rsidRPr="0067117E">
        <w:rPr>
          <w:u w:val="single"/>
        </w:rPr>
        <w:t xml:space="preserve"> the impact that the </w:t>
      </w:r>
      <w:r w:rsidRPr="0067117E">
        <w:rPr>
          <w:highlight w:val="cyan"/>
          <w:u w:val="single"/>
        </w:rPr>
        <w:t>Chinese private sector</w:t>
      </w:r>
      <w:r w:rsidRPr="0067117E">
        <w:rPr>
          <w:u w:val="single"/>
        </w:rPr>
        <w:t xml:space="preserve"> will have</w:t>
      </w:r>
      <w:r w:rsidRPr="0067117E">
        <w:t xml:space="preserve">. </w:t>
      </w:r>
      <w:r w:rsidRPr="0067117E">
        <w:rPr>
          <w:highlight w:val="cyan"/>
          <w:u w:val="single"/>
        </w:rPr>
        <w:t>Hundreds of new companies</w:t>
      </w:r>
      <w:r w:rsidRPr="0067117E">
        <w:rPr>
          <w:u w:val="single"/>
        </w:rPr>
        <w:t xml:space="preserve"> have </w:t>
      </w:r>
      <w:r w:rsidRPr="0067117E">
        <w:rPr>
          <w:highlight w:val="cyan"/>
          <w:u w:val="single"/>
        </w:rPr>
        <w:t>responded to</w:t>
      </w:r>
      <w:r w:rsidRPr="0067117E">
        <w:rPr>
          <w:u w:val="single"/>
        </w:rPr>
        <w:t xml:space="preserve"> the government's </w:t>
      </w:r>
      <w:r w:rsidRPr="0067117E">
        <w:rPr>
          <w:highlight w:val="cyan"/>
          <w:u w:val="single"/>
        </w:rPr>
        <w:t>call to</w:t>
      </w:r>
      <w:r w:rsidRPr="0067117E">
        <w:rPr>
          <w:u w:val="single"/>
        </w:rPr>
        <w:t xml:space="preserve"> "</w:t>
      </w:r>
      <w:hyperlink r:id="rId25" w:history="1">
        <w:r w:rsidRPr="0067117E">
          <w:rPr>
            <w:rStyle w:val="Hyperlink"/>
            <w:u w:val="single"/>
          </w:rPr>
          <w:t>start a new journey</w:t>
        </w:r>
      </w:hyperlink>
      <w:r w:rsidRPr="0067117E">
        <w:rPr>
          <w:u w:val="single"/>
        </w:rPr>
        <w:t xml:space="preserve"> for </w:t>
      </w:r>
      <w:r w:rsidRPr="0067117E">
        <w:rPr>
          <w:highlight w:val="cyan"/>
          <w:u w:val="single"/>
        </w:rPr>
        <w:t>commercial aerospace" in</w:t>
      </w:r>
      <w:r w:rsidRPr="0067117E">
        <w:rPr>
          <w:u w:val="single"/>
        </w:rPr>
        <w:t xml:space="preserve"> </w:t>
      </w:r>
      <w:r w:rsidRPr="0067117E">
        <w:rPr>
          <w:highlight w:val="cyan"/>
          <w:u w:val="single"/>
        </w:rPr>
        <w:t>China</w:t>
      </w:r>
      <w:r w:rsidRPr="0067117E">
        <w:rPr>
          <w:u w:val="single"/>
        </w:rPr>
        <w:t>. It is only a matter of time until their full power and capabilities are unleashed into space.</w:t>
      </w:r>
    </w:p>
    <w:p w14:paraId="24BA9A30" w14:textId="77777777" w:rsidR="0017088C" w:rsidRPr="009607D0" w:rsidRDefault="0017088C" w:rsidP="00A203AE">
      <w:pPr>
        <w:rPr>
          <w:sz w:val="16"/>
        </w:rPr>
      </w:pPr>
    </w:p>
    <w:p w14:paraId="2790FC52" w14:textId="77777777" w:rsidR="00A45B11" w:rsidRPr="001711A6" w:rsidRDefault="00A45B11" w:rsidP="00A45B11">
      <w:pPr>
        <w:pStyle w:val="Heading4"/>
      </w:pPr>
      <w:r>
        <w:t>Chinese</w:t>
      </w:r>
      <w:r w:rsidRPr="001711A6">
        <w:t xml:space="preserve"> entities are unprofitable, </w:t>
      </w:r>
      <w:r>
        <w:t>pale</w:t>
      </w:r>
      <w:r w:rsidRPr="001711A6">
        <w:t xml:space="preserve"> in comparison to the U.S. and have ZERO experience —Harker in green</w:t>
      </w:r>
    </w:p>
    <w:p w14:paraId="002CAE95" w14:textId="77777777" w:rsidR="00A45B11" w:rsidRPr="009607D0" w:rsidRDefault="00A45B11" w:rsidP="00A45B11">
      <w:pPr>
        <w:rPr>
          <w:sz w:val="16"/>
          <w:szCs w:val="26"/>
        </w:rPr>
      </w:pPr>
      <w:r>
        <w:rPr>
          <w:rFonts w:eastAsiaTheme="majorEastAsia" w:cstheme="majorBidi"/>
          <w:b/>
          <w:bCs/>
          <w:szCs w:val="26"/>
          <w:u w:val="single"/>
        </w:rPr>
        <w:t xml:space="preserve">1AC </w:t>
      </w:r>
      <w:r w:rsidRPr="009607D0">
        <w:rPr>
          <w:rFonts w:eastAsiaTheme="majorEastAsia" w:cstheme="majorBidi"/>
          <w:b/>
          <w:bCs/>
          <w:szCs w:val="26"/>
          <w:u w:val="single"/>
        </w:rPr>
        <w:t>Patel 21</w:t>
      </w:r>
      <w:r w:rsidRPr="009607D0">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A203AE">
        <w:rPr>
          <w:sz w:val="16"/>
          <w:szCs w:val="16"/>
        </w:rPr>
        <w:t>China's Surging Private Space Industry Is out to Challenge the US.</w:t>
      </w:r>
      <w:r w:rsidRPr="009607D0">
        <w:rPr>
          <w:sz w:val="16"/>
          <w:szCs w:val="26"/>
        </w:rPr>
        <w:t>” MIT Technology Review, MIT Technology Review, 28 Jan. 2021, https://www.technologyreview.com/2021/01/21/1016513/china-private-commercial-space-industry-dominance/. //JQ</w:t>
      </w:r>
      <w:r>
        <w:rPr>
          <w:sz w:val="16"/>
          <w:szCs w:val="26"/>
        </w:rPr>
        <w:t xml:space="preserve"> rhl mk</w:t>
      </w:r>
    </w:p>
    <w:p w14:paraId="4D3246F8" w14:textId="77777777" w:rsidR="00A45B11" w:rsidRPr="0000252A" w:rsidRDefault="00A45B11" w:rsidP="00A45B11">
      <w:pPr>
        <w:rPr>
          <w:sz w:val="16"/>
          <w:szCs w:val="16"/>
          <w:u w:val="single"/>
        </w:rPr>
      </w:pPr>
      <w:r w:rsidRPr="0000252A">
        <w:rPr>
          <w:sz w:val="16"/>
          <w:szCs w:val="16"/>
          <w:u w:val="single"/>
        </w:rPr>
        <w:t xml:space="preserve">The </w:t>
      </w:r>
      <w:r w:rsidRPr="0000252A">
        <w:rPr>
          <w:sz w:val="16"/>
          <w:szCs w:val="16"/>
          <w:highlight w:val="cyan"/>
          <w:u w:val="single"/>
        </w:rPr>
        <w:t>rivalry between the US and China</w:t>
      </w:r>
      <w:r w:rsidRPr="0000252A">
        <w:rPr>
          <w:sz w:val="16"/>
          <w:szCs w:val="16"/>
          <w:u w:val="single"/>
        </w:rPr>
        <w:t xml:space="preserve">, whose space program has </w:t>
      </w:r>
      <w:r w:rsidRPr="0000252A">
        <w:rPr>
          <w:sz w:val="16"/>
          <w:szCs w:val="16"/>
          <w:highlight w:val="cyan"/>
          <w:u w:val="single"/>
        </w:rPr>
        <w:t>surged</w:t>
      </w:r>
      <w:r w:rsidRPr="0000252A">
        <w:rPr>
          <w:sz w:val="16"/>
          <w:szCs w:val="16"/>
          <w:u w:val="single"/>
        </w:rPr>
        <w:t xml:space="preserve"> over the last two decades, is what most people mean when they refer to the 21st-century's space race.</w:t>
      </w:r>
      <w:r w:rsidRPr="0000252A">
        <w:rPr>
          <w:sz w:val="16"/>
          <w:szCs w:val="16"/>
        </w:rPr>
        <w:t xml:space="preserve"> China is set to build a new space station later this year and will </w:t>
      </w:r>
      <w:r w:rsidRPr="0000252A">
        <w:rPr>
          <w:sz w:val="16"/>
          <w:szCs w:val="16"/>
        </w:rPr>
        <w:lastRenderedPageBreak/>
        <w:t xml:space="preserve">likely attempt to send its taikonauts to the moon before the decade ends. But these big-picture projects represent just one aspect of the country’s space ambitions. Increasingly, the focus is now on the commercial space industry as well. </w:t>
      </w:r>
      <w:r w:rsidRPr="0000252A">
        <w:rPr>
          <w:sz w:val="16"/>
          <w:szCs w:val="16"/>
          <w:u w:val="single"/>
        </w:rPr>
        <w:t xml:space="preserve">The nation's </w:t>
      </w:r>
      <w:r w:rsidRPr="0000252A">
        <w:rPr>
          <w:sz w:val="16"/>
          <w:szCs w:val="16"/>
          <w:highlight w:val="cyan"/>
          <w:u w:val="single"/>
        </w:rPr>
        <w:t>growing private</w:t>
      </w:r>
      <w:r w:rsidRPr="0000252A">
        <w:rPr>
          <w:sz w:val="16"/>
          <w:szCs w:val="16"/>
          <w:u w:val="single"/>
        </w:rPr>
        <w:t xml:space="preserve"> </w:t>
      </w:r>
      <w:r w:rsidRPr="0000252A">
        <w:rPr>
          <w:sz w:val="16"/>
          <w:szCs w:val="16"/>
          <w:highlight w:val="cyan"/>
          <w:u w:val="single"/>
        </w:rPr>
        <w:t>space business is</w:t>
      </w:r>
      <w:r w:rsidRPr="0000252A">
        <w:rPr>
          <w:sz w:val="16"/>
          <w:szCs w:val="16"/>
          <w:highlight w:val="cyan"/>
        </w:rPr>
        <w:t xml:space="preserve"> </w:t>
      </w:r>
      <w:r w:rsidRPr="0000252A">
        <w:rPr>
          <w:sz w:val="16"/>
          <w:szCs w:val="16"/>
        </w:rPr>
        <w:t xml:space="preserve">less focused on bringing prestige and glory to the nation and </w:t>
      </w:r>
      <w:r w:rsidRPr="0000252A">
        <w:rPr>
          <w:sz w:val="16"/>
          <w:szCs w:val="16"/>
          <w:u w:val="single"/>
        </w:rPr>
        <w:t xml:space="preserve">more concerned with reducing the cost of spaceflight, </w:t>
      </w:r>
      <w:r w:rsidRPr="0000252A">
        <w:rPr>
          <w:sz w:val="16"/>
          <w:szCs w:val="16"/>
          <w:highlight w:val="cyan"/>
          <w:u w:val="single"/>
        </w:rPr>
        <w:t>increasing</w:t>
      </w:r>
      <w:r w:rsidRPr="0000252A">
        <w:rPr>
          <w:sz w:val="16"/>
          <w:szCs w:val="16"/>
          <w:u w:val="single"/>
        </w:rPr>
        <w:t xml:space="preserve"> its </w:t>
      </w:r>
      <w:r w:rsidRPr="0000252A">
        <w:rPr>
          <w:sz w:val="16"/>
          <w:szCs w:val="16"/>
          <w:highlight w:val="cyan"/>
          <w:u w:val="single"/>
        </w:rPr>
        <w:t>international influence</w:t>
      </w:r>
      <w:r w:rsidRPr="0000252A">
        <w:rPr>
          <w:sz w:val="16"/>
          <w:szCs w:val="16"/>
          <w:u w:val="single"/>
        </w:rPr>
        <w:t>—and making money.</w:t>
      </w:r>
      <w:r>
        <w:rPr>
          <w:sz w:val="16"/>
          <w:szCs w:val="16"/>
          <w:u w:val="single"/>
        </w:rPr>
        <w:t xml:space="preserve"> </w:t>
      </w:r>
      <w:r w:rsidRPr="0000252A">
        <w:rPr>
          <w:sz w:val="16"/>
          <w:szCs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00252A">
        <w:rPr>
          <w:sz w:val="16"/>
          <w:szCs w:val="16"/>
          <w:u w:val="single"/>
        </w:rPr>
        <w:t xml:space="preserve">the government thinks its commercial space </w:t>
      </w:r>
      <w:r w:rsidRPr="0000252A">
        <w:rPr>
          <w:sz w:val="16"/>
          <w:szCs w:val="16"/>
          <w:highlight w:val="cyan"/>
          <w:u w:val="single"/>
        </w:rPr>
        <w:t>sector</w:t>
      </w:r>
      <w:r w:rsidRPr="0000252A">
        <w:rPr>
          <w:sz w:val="16"/>
          <w:szCs w:val="16"/>
          <w:u w:val="single"/>
        </w:rPr>
        <w:t xml:space="preserve"> can be </w:t>
      </w:r>
      <w:r w:rsidRPr="0000252A">
        <w:rPr>
          <w:sz w:val="16"/>
          <w:szCs w:val="16"/>
          <w:highlight w:val="cyan"/>
          <w:u w:val="single"/>
        </w:rPr>
        <w:t>complementary to the state</w:t>
      </w:r>
      <w:r w:rsidRPr="0000252A">
        <w:rPr>
          <w:sz w:val="16"/>
          <w:szCs w:val="16"/>
        </w:rPr>
        <w:t>,” he says.</w:t>
      </w:r>
      <w:r>
        <w:rPr>
          <w:sz w:val="16"/>
          <w:szCs w:val="16"/>
        </w:rPr>
        <w:t xml:space="preserve"> </w:t>
      </w:r>
      <w:r w:rsidRPr="0000252A">
        <w:rPr>
          <w:sz w:val="16"/>
          <w:szCs w:val="16"/>
        </w:rPr>
        <w:t xml:space="preserve">What are the market needs that Hines is referring to? Satellites, and rockets that can launch them into orbit. </w:t>
      </w:r>
      <w:r w:rsidRPr="0000252A">
        <w:rPr>
          <w:sz w:val="16"/>
          <w:szCs w:val="16"/>
          <w:u w:val="single"/>
        </w:rPr>
        <w:t xml:space="preserve">The space </w:t>
      </w:r>
      <w:r w:rsidRPr="0000252A">
        <w:rPr>
          <w:sz w:val="16"/>
          <w:szCs w:val="16"/>
          <w:highlight w:val="cyan"/>
          <w:u w:val="single"/>
        </w:rPr>
        <w:t>industry</w:t>
      </w:r>
      <w:r w:rsidRPr="0000252A">
        <w:rPr>
          <w:sz w:val="16"/>
          <w:szCs w:val="16"/>
          <w:u w:val="single"/>
        </w:rPr>
        <w:t xml:space="preserve"> is </w:t>
      </w:r>
      <w:r w:rsidRPr="0000252A">
        <w:rPr>
          <w:sz w:val="16"/>
          <w:szCs w:val="16"/>
          <w:highlight w:val="cyan"/>
          <w:u w:val="single"/>
        </w:rPr>
        <w:t>undergoing</w:t>
      </w:r>
      <w:r w:rsidRPr="0000252A">
        <w:rPr>
          <w:sz w:val="16"/>
          <w:szCs w:val="16"/>
          <w:u w:val="single"/>
        </w:rPr>
        <w:t xml:space="preserve"> a </w:t>
      </w:r>
      <w:r w:rsidRPr="0000252A">
        <w:rPr>
          <w:sz w:val="16"/>
          <w:szCs w:val="16"/>
          <w:highlight w:val="cyan"/>
          <w:u w:val="single"/>
        </w:rPr>
        <w:t>renaissance thanks to</w:t>
      </w:r>
      <w:r w:rsidRPr="0000252A">
        <w:rPr>
          <w:sz w:val="16"/>
          <w:szCs w:val="16"/>
          <w:u w:val="single"/>
        </w:rPr>
        <w:t xml:space="preserve"> two big trends spurred by the </w:t>
      </w:r>
      <w:r w:rsidRPr="0000252A">
        <w:rPr>
          <w:sz w:val="16"/>
          <w:szCs w:val="16"/>
          <w:highlight w:val="cyan"/>
          <w:u w:val="single"/>
        </w:rPr>
        <w:t>commercial industry</w:t>
      </w:r>
      <w:r w:rsidRPr="0000252A">
        <w:rPr>
          <w:sz w:val="16"/>
          <w:szCs w:val="16"/>
          <w:u w:val="single"/>
        </w:rPr>
        <w:t xml:space="preserve">: we can make </w:t>
      </w:r>
      <w:r w:rsidRPr="0000252A">
        <w:rPr>
          <w:sz w:val="16"/>
          <w:szCs w:val="16"/>
          <w:highlight w:val="cyan"/>
          <w:u w:val="single"/>
        </w:rPr>
        <w:t xml:space="preserve">satellites </w:t>
      </w:r>
      <w:r w:rsidRPr="0000252A">
        <w:rPr>
          <w:sz w:val="16"/>
          <w:szCs w:val="16"/>
          <w:u w:val="single"/>
        </w:rPr>
        <w:t xml:space="preserve">for less money by making them smaller and using off-the-shelf hardware; </w:t>
      </w:r>
      <w:r w:rsidRPr="0000252A">
        <w:rPr>
          <w:sz w:val="16"/>
          <w:szCs w:val="16"/>
          <w:highlight w:val="cyan"/>
          <w:u w:val="single"/>
        </w:rPr>
        <w:t>and</w:t>
      </w:r>
      <w:r w:rsidRPr="0000252A">
        <w:rPr>
          <w:sz w:val="16"/>
          <w:szCs w:val="16"/>
          <w:u w:val="single"/>
        </w:rPr>
        <w:t xml:space="preserve"> we can also make </w:t>
      </w:r>
      <w:r w:rsidRPr="0000252A">
        <w:rPr>
          <w:sz w:val="16"/>
          <w:szCs w:val="16"/>
          <w:highlight w:val="cyan"/>
          <w:u w:val="single"/>
        </w:rPr>
        <w:t>rockets for less</w:t>
      </w:r>
      <w:r w:rsidRPr="0000252A">
        <w:rPr>
          <w:sz w:val="16"/>
          <w:szCs w:val="16"/>
          <w:u w:val="single"/>
        </w:rPr>
        <w:t xml:space="preserve"> money, by using less costly materials or reusing boosters </w:t>
      </w:r>
      <w:r w:rsidRPr="0000252A">
        <w:rPr>
          <w:sz w:val="16"/>
          <w:szCs w:val="16"/>
        </w:rPr>
        <w:t xml:space="preserve">after they’ve already flown (which SpaceX pioneered with its Falcon 9). </w:t>
      </w:r>
      <w:r w:rsidRPr="0000252A">
        <w:rPr>
          <w:sz w:val="16"/>
          <w:szCs w:val="16"/>
          <w:u w:val="single"/>
        </w:rPr>
        <w:t>These trends mean it is now cheaper to send stuff into space, and the services and data that satellites can offer have come down in price accordingly.</w:t>
      </w:r>
      <w:r>
        <w:rPr>
          <w:sz w:val="16"/>
          <w:szCs w:val="16"/>
          <w:u w:val="single"/>
        </w:rPr>
        <w:t xml:space="preserve"> </w:t>
      </w:r>
      <w:r w:rsidRPr="0000252A">
        <w:rPr>
          <w:sz w:val="16"/>
          <w:szCs w:val="16"/>
        </w:rPr>
        <w:t>China has seen an opportunity. A</w:t>
      </w:r>
      <w:r>
        <w:rPr>
          <w:sz w:val="16"/>
          <w:szCs w:val="16"/>
        </w:rPr>
        <w:t xml:space="preserve"> </w:t>
      </w:r>
      <w:hyperlink r:id="rId26" w:history="1">
        <w:r w:rsidRPr="0000252A">
          <w:rPr>
            <w:rStyle w:val="Hyperlink"/>
            <w:sz w:val="16"/>
            <w:szCs w:val="16"/>
          </w:rPr>
          <w:t>2017 report by Bank of America Merrill Lynch</w:t>
        </w:r>
      </w:hyperlink>
      <w:r>
        <w:rPr>
          <w:sz w:val="16"/>
          <w:szCs w:val="16"/>
        </w:rPr>
        <w:t xml:space="preserve"> </w:t>
      </w:r>
      <w:r w:rsidRPr="0000252A">
        <w:rPr>
          <w:sz w:val="16"/>
          <w:szCs w:val="16"/>
        </w:rPr>
        <w:t xml:space="preserve">estimates that the space industry could be worth up to $2.7 trillion by 2030. </w:t>
      </w:r>
      <w:r w:rsidRPr="0000252A">
        <w:rPr>
          <w:sz w:val="16"/>
          <w:szCs w:val="16"/>
          <w:u w:val="single"/>
        </w:rPr>
        <w:t xml:space="preserve">Setting foot on the moon and </w:t>
      </w:r>
      <w:r w:rsidRPr="0000252A">
        <w:rPr>
          <w:sz w:val="16"/>
          <w:szCs w:val="16"/>
          <w:highlight w:val="cyan"/>
          <w:u w:val="single"/>
        </w:rPr>
        <w:t>establishing a lunar colony</w:t>
      </w:r>
      <w:r w:rsidRPr="0000252A">
        <w:rPr>
          <w:sz w:val="16"/>
          <w:szCs w:val="16"/>
          <w:u w:val="single"/>
        </w:rPr>
        <w:t xml:space="preserve"> might be a </w:t>
      </w:r>
      <w:r w:rsidRPr="0000252A">
        <w:rPr>
          <w:sz w:val="16"/>
          <w:szCs w:val="16"/>
          <w:highlight w:val="cyan"/>
          <w:u w:val="single"/>
        </w:rPr>
        <w:t>statement of national power</w:t>
      </w:r>
      <w:r w:rsidRPr="0000252A">
        <w:rPr>
          <w:sz w:val="16"/>
          <w:szCs w:val="16"/>
          <w:u w:val="single"/>
        </w:rPr>
        <w:t xml:space="preserve">, but </w:t>
      </w:r>
      <w:r w:rsidRPr="0000252A">
        <w:rPr>
          <w:sz w:val="16"/>
          <w:szCs w:val="16"/>
          <w:highlight w:val="cyan"/>
          <w:u w:val="single"/>
        </w:rPr>
        <w:t>securing</w:t>
      </w:r>
      <w:r w:rsidRPr="0000252A">
        <w:rPr>
          <w:sz w:val="16"/>
          <w:szCs w:val="16"/>
          <w:u w:val="single"/>
        </w:rPr>
        <w:t xml:space="preserve"> a share of such a </w:t>
      </w:r>
      <w:r w:rsidRPr="0000252A">
        <w:rPr>
          <w:sz w:val="16"/>
          <w:szCs w:val="16"/>
          <w:highlight w:val="cyan"/>
          <w:u w:val="single"/>
        </w:rPr>
        <w:t>highly lucrative</w:t>
      </w:r>
      <w:r w:rsidRPr="0000252A">
        <w:rPr>
          <w:sz w:val="16"/>
          <w:szCs w:val="16"/>
          <w:u w:val="single"/>
        </w:rPr>
        <w:t xml:space="preserve"> </w:t>
      </w:r>
      <w:r w:rsidRPr="0000252A">
        <w:rPr>
          <w:sz w:val="16"/>
          <w:szCs w:val="16"/>
          <w:highlight w:val="cyan"/>
          <w:u w:val="single"/>
        </w:rPr>
        <w:t>business</w:t>
      </w:r>
      <w:r w:rsidRPr="0000252A">
        <w:rPr>
          <w:sz w:val="16"/>
          <w:szCs w:val="16"/>
          <w:u w:val="single"/>
        </w:rPr>
        <w:t xml:space="preserve"> is perhaps even </w:t>
      </w:r>
      <w:r w:rsidRPr="0000252A">
        <w:rPr>
          <w:sz w:val="16"/>
          <w:szCs w:val="16"/>
          <w:highlight w:val="cyan"/>
          <w:u w:val="single"/>
        </w:rPr>
        <w:t>more important</w:t>
      </w:r>
      <w:r w:rsidRPr="0000252A">
        <w:rPr>
          <w:sz w:val="16"/>
          <w:szCs w:val="16"/>
          <w:u w:val="single"/>
        </w:rPr>
        <w:t xml:space="preserve"> to the country’s future.</w:t>
      </w:r>
      <w:r>
        <w:rPr>
          <w:sz w:val="16"/>
          <w:szCs w:val="16"/>
          <w:u w:val="single"/>
        </w:rPr>
        <w:t xml:space="preserve"> </w:t>
      </w:r>
      <w:r w:rsidRPr="0000252A">
        <w:rPr>
          <w:sz w:val="16"/>
          <w:szCs w:val="16"/>
        </w:rPr>
        <w:t>“In the future, there will be tens of thousands of satellites waiting to launch, which is a major opportunity for Galactic Energy” says Wu Yue, a company spokesperson.</w:t>
      </w:r>
      <w:r>
        <w:rPr>
          <w:sz w:val="16"/>
          <w:szCs w:val="16"/>
        </w:rPr>
        <w:t xml:space="preserve"> </w:t>
      </w:r>
      <w:r w:rsidRPr="0000252A">
        <w:rPr>
          <w:sz w:val="16"/>
          <w:szCs w:val="16"/>
        </w:rPr>
        <w:t>The problem is, China has to make up decades’ worth of ground lost to the West.</w:t>
      </w:r>
      <w:r>
        <w:rPr>
          <w:sz w:val="16"/>
          <w:szCs w:val="16"/>
        </w:rPr>
        <w:t xml:space="preserve"> </w:t>
      </w:r>
      <w:r w:rsidRPr="0000252A">
        <w:rPr>
          <w:sz w:val="16"/>
          <w:szCs w:val="16"/>
        </w:rPr>
        <w:t>How did China get here—and why?</w:t>
      </w:r>
      <w:r>
        <w:rPr>
          <w:sz w:val="16"/>
          <w:szCs w:val="16"/>
        </w:rPr>
        <w:t xml:space="preserve"> </w:t>
      </w:r>
      <w:r w:rsidRPr="0000252A">
        <w:rPr>
          <w:sz w:val="16"/>
          <w:szCs w:val="16"/>
        </w:rPr>
        <w:t xml:space="preserve">Until recently, </w:t>
      </w:r>
      <w:r w:rsidRPr="0000252A">
        <w:rPr>
          <w:sz w:val="16"/>
          <w:szCs w:val="16"/>
          <w:u w:val="single"/>
        </w:rPr>
        <w:t>China’s space activity has been overwhelmingly dominated by two state-owned enterprises</w:t>
      </w:r>
      <w:r w:rsidRPr="0000252A">
        <w:rPr>
          <w:sz w:val="16"/>
          <w:szCs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00252A">
        <w:rPr>
          <w:sz w:val="16"/>
          <w:szCs w:val="16"/>
          <w:highlight w:val="cyan"/>
          <w:u w:val="single"/>
        </w:rPr>
        <w:t>China’s commercial space industry has</w:t>
      </w:r>
      <w:r w:rsidRPr="0000252A">
        <w:rPr>
          <w:sz w:val="16"/>
          <w:szCs w:val="16"/>
          <w:u w:val="single"/>
        </w:rPr>
        <w:t xml:space="preserve"> </w:t>
      </w:r>
      <w:r w:rsidRPr="0000252A">
        <w:rPr>
          <w:sz w:val="16"/>
          <w:szCs w:val="16"/>
          <w:highlight w:val="cyan"/>
          <w:u w:val="single"/>
        </w:rPr>
        <w:t>been nonexistent</w:t>
      </w:r>
      <w:r w:rsidRPr="0000252A">
        <w:rPr>
          <w:sz w:val="16"/>
          <w:szCs w:val="16"/>
          <w:u w:val="single"/>
        </w:rPr>
        <w:t>. Satellites were expensive to build and launch, and they were too heavy and large for anything but the biggest rockets to actually deliver to orbit. The costs involved were too much for anything but national budgets to handle.</w:t>
      </w:r>
      <w:r>
        <w:rPr>
          <w:sz w:val="16"/>
          <w:szCs w:val="16"/>
          <w:u w:val="single"/>
        </w:rPr>
        <w:t xml:space="preserve"> </w:t>
      </w:r>
      <w:r w:rsidRPr="0000252A">
        <w:rPr>
          <w:sz w:val="16"/>
          <w:szCs w:val="16"/>
          <w:highlight w:val="cyan"/>
          <w:u w:val="single"/>
        </w:rPr>
        <w:t>That</w:t>
      </w:r>
      <w:r w:rsidRPr="0000252A">
        <w:rPr>
          <w:sz w:val="16"/>
          <w:szCs w:val="16"/>
          <w:u w:val="single"/>
        </w:rPr>
        <w:t xml:space="preserve"> all </w:t>
      </w:r>
      <w:r w:rsidRPr="0000252A">
        <w:rPr>
          <w:sz w:val="16"/>
          <w:szCs w:val="16"/>
          <w:highlight w:val="cyan"/>
          <w:u w:val="single"/>
        </w:rPr>
        <w:t>changed this past decade</w:t>
      </w:r>
      <w:r w:rsidRPr="0000252A">
        <w:rPr>
          <w:sz w:val="16"/>
          <w:szCs w:val="16"/>
          <w:u w:val="single"/>
        </w:rPr>
        <w:t xml:space="preserve"> as the costs of making satellites and launching rockets plunged.</w:t>
      </w:r>
      <w:r w:rsidRPr="0000252A">
        <w:rPr>
          <w:sz w:val="16"/>
          <w:szCs w:val="16"/>
        </w:rPr>
        <w:t xml:space="preserve"> In 2014, a year after Xi Jinping took over as the new leader of China, the Chinese government decided to treat civil space development as a key area of innovation, as it had already begun doing with AI and solar power. </w:t>
      </w:r>
      <w:r w:rsidRPr="0000252A">
        <w:rPr>
          <w:sz w:val="16"/>
          <w:szCs w:val="16"/>
          <w:u w:val="single"/>
        </w:rPr>
        <w:t>It issued a policy directive called</w:t>
      </w:r>
      <w:r>
        <w:rPr>
          <w:sz w:val="16"/>
          <w:szCs w:val="16"/>
          <w:u w:val="single"/>
        </w:rPr>
        <w:t xml:space="preserve"> </w:t>
      </w:r>
      <w:hyperlink r:id="rId27" w:history="1">
        <w:r w:rsidRPr="0000252A">
          <w:rPr>
            <w:rStyle w:val="Hyperlink"/>
            <w:sz w:val="16"/>
            <w:szCs w:val="16"/>
            <w:u w:val="single"/>
          </w:rPr>
          <w:t>Document 60</w:t>
        </w:r>
      </w:hyperlink>
      <w:r>
        <w:rPr>
          <w:sz w:val="16"/>
          <w:szCs w:val="16"/>
          <w:u w:val="single"/>
        </w:rPr>
        <w:t xml:space="preserve"> </w:t>
      </w:r>
      <w:r w:rsidRPr="0000252A">
        <w:rPr>
          <w:sz w:val="16"/>
          <w:szCs w:val="16"/>
          <w:u w:val="single"/>
        </w:rPr>
        <w:t xml:space="preserve">that year to </w:t>
      </w:r>
      <w:r w:rsidRPr="0000252A">
        <w:rPr>
          <w:sz w:val="16"/>
          <w:szCs w:val="16"/>
          <w:highlight w:val="cyan"/>
          <w:u w:val="single"/>
        </w:rPr>
        <w:t>enable large private investment</w:t>
      </w:r>
      <w:r w:rsidRPr="0000252A">
        <w:rPr>
          <w:sz w:val="16"/>
          <w:szCs w:val="16"/>
          <w:u w:val="single"/>
        </w:rPr>
        <w:t xml:space="preserve"> in companies interested in participating </w:t>
      </w:r>
      <w:r w:rsidRPr="0000252A">
        <w:rPr>
          <w:sz w:val="16"/>
          <w:szCs w:val="16"/>
          <w:highlight w:val="cyan"/>
          <w:u w:val="single"/>
        </w:rPr>
        <w:t>in</w:t>
      </w:r>
      <w:r w:rsidRPr="0000252A">
        <w:rPr>
          <w:sz w:val="16"/>
          <w:szCs w:val="16"/>
          <w:u w:val="single"/>
        </w:rPr>
        <w:t xml:space="preserve"> the </w:t>
      </w:r>
      <w:r w:rsidRPr="0000252A">
        <w:rPr>
          <w:sz w:val="16"/>
          <w:szCs w:val="16"/>
          <w:highlight w:val="cyan"/>
          <w:u w:val="single"/>
        </w:rPr>
        <w:t>space industry.</w:t>
      </w:r>
      <w:r>
        <w:rPr>
          <w:sz w:val="16"/>
          <w:szCs w:val="16"/>
          <w:u w:val="single"/>
        </w:rPr>
        <w:t xml:space="preserve"> </w:t>
      </w:r>
      <w:r w:rsidRPr="0000252A">
        <w:rPr>
          <w:sz w:val="16"/>
          <w:szCs w:val="16"/>
        </w:rPr>
        <w:t>“</w:t>
      </w:r>
      <w:r w:rsidRPr="0000252A">
        <w:rPr>
          <w:sz w:val="16"/>
          <w:szCs w:val="16"/>
          <w:u w:val="single"/>
        </w:rPr>
        <w:t xml:space="preserve">Xi’s goal was that if </w:t>
      </w:r>
      <w:r w:rsidRPr="0000252A">
        <w:rPr>
          <w:sz w:val="16"/>
          <w:szCs w:val="16"/>
          <w:highlight w:val="cyan"/>
          <w:u w:val="single"/>
        </w:rPr>
        <w:t>China</w:t>
      </w:r>
      <w:r w:rsidRPr="0000252A">
        <w:rPr>
          <w:sz w:val="16"/>
          <w:szCs w:val="16"/>
          <w:u w:val="single"/>
        </w:rPr>
        <w:t xml:space="preserve"> has </w:t>
      </w:r>
      <w:r w:rsidRPr="0000252A">
        <w:rPr>
          <w:sz w:val="16"/>
          <w:szCs w:val="16"/>
          <w:highlight w:val="cyan"/>
          <w:u w:val="single"/>
        </w:rPr>
        <w:t>to become a critical player in</w:t>
      </w:r>
      <w:r w:rsidRPr="0000252A">
        <w:rPr>
          <w:sz w:val="16"/>
          <w:szCs w:val="16"/>
          <w:u w:val="single"/>
        </w:rPr>
        <w:t xml:space="preserve"> technology, including in civil space and </w:t>
      </w:r>
      <w:r w:rsidRPr="0000252A">
        <w:rPr>
          <w:sz w:val="16"/>
          <w:szCs w:val="16"/>
          <w:highlight w:val="cyan"/>
          <w:u w:val="single"/>
        </w:rPr>
        <w:t>aerospace</w:t>
      </w:r>
      <w:r w:rsidRPr="0000252A">
        <w:rPr>
          <w:sz w:val="16"/>
          <w:szCs w:val="16"/>
          <w:u w:val="single"/>
        </w:rPr>
        <w:t xml:space="preserve">, it was </w:t>
      </w:r>
      <w:r w:rsidRPr="0000252A">
        <w:rPr>
          <w:sz w:val="16"/>
          <w:szCs w:val="16"/>
          <w:highlight w:val="cyan"/>
          <w:u w:val="single"/>
        </w:rPr>
        <w:t>critical to develop</w:t>
      </w:r>
      <w:r w:rsidRPr="0000252A">
        <w:rPr>
          <w:sz w:val="16"/>
          <w:szCs w:val="16"/>
          <w:u w:val="single"/>
        </w:rPr>
        <w:t xml:space="preserve"> a space ecosystem that includes the </w:t>
      </w:r>
      <w:r w:rsidRPr="0000252A">
        <w:rPr>
          <w:sz w:val="16"/>
          <w:szCs w:val="16"/>
          <w:highlight w:val="cyan"/>
          <w:u w:val="single"/>
        </w:rPr>
        <w:t>private sector</w:t>
      </w:r>
      <w:r w:rsidRPr="0000252A">
        <w:rPr>
          <w:sz w:val="16"/>
          <w:szCs w:val="16"/>
        </w:rPr>
        <w:t>,” says Namrata Goswami, a geopolitics expert based in Montgomery, Alabama, who’s been studying China’s space program for many years. “</w:t>
      </w:r>
      <w:r w:rsidRPr="0000252A">
        <w:rPr>
          <w:sz w:val="16"/>
          <w:szCs w:val="16"/>
          <w:u w:val="single"/>
        </w:rPr>
        <w:t>He was taking a cue from the American private sector to encourage innovation from a talent pool that extended beyond state-funded organizations</w:t>
      </w:r>
      <w:r w:rsidRPr="0000252A">
        <w:rPr>
          <w:sz w:val="16"/>
          <w:szCs w:val="16"/>
        </w:rPr>
        <w:t>.”</w:t>
      </w:r>
      <w:r>
        <w:rPr>
          <w:sz w:val="16"/>
          <w:szCs w:val="16"/>
        </w:rPr>
        <w:t xml:space="preserve"> </w:t>
      </w:r>
      <w:r w:rsidRPr="0000252A">
        <w:rPr>
          <w:sz w:val="16"/>
          <w:szCs w:val="16"/>
        </w:rPr>
        <w:t>As a result, there are now 78 commercial space companies operating in China, according to a</w:t>
      </w:r>
      <w:hyperlink r:id="rId28" w:history="1">
        <w:r>
          <w:rPr>
            <w:rStyle w:val="Hyperlink"/>
            <w:sz w:val="16"/>
            <w:szCs w:val="16"/>
          </w:rPr>
          <w:t xml:space="preserve"> </w:t>
        </w:r>
        <w:r w:rsidRPr="0000252A">
          <w:rPr>
            <w:rStyle w:val="Hyperlink"/>
            <w:sz w:val="16"/>
            <w:szCs w:val="16"/>
          </w:rPr>
          <w:t>2019 report by the Institute for Defense Analyses</w:t>
        </w:r>
      </w:hyperlink>
      <w:r w:rsidRPr="0000252A">
        <w:rPr>
          <w:sz w:val="16"/>
          <w:szCs w:val="16"/>
        </w:rPr>
        <w:t>. More than half have been founded since 2014, and the vast majority focus on satellite manufacturing and launch services.</w:t>
      </w:r>
      <w:r>
        <w:rPr>
          <w:sz w:val="16"/>
          <w:szCs w:val="16"/>
        </w:rPr>
        <w:t xml:space="preserve"> </w:t>
      </w:r>
      <w:r w:rsidRPr="0000252A">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r>
        <w:rPr>
          <w:sz w:val="16"/>
          <w:szCs w:val="16"/>
        </w:rPr>
        <w:t xml:space="preserve"> </w:t>
      </w:r>
      <w:r w:rsidRPr="0000252A">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w:t>
      </w:r>
      <w:r>
        <w:rPr>
          <w:sz w:val="16"/>
          <w:szCs w:val="16"/>
        </w:rPr>
        <w:t xml:space="preserve"> </w:t>
      </w:r>
      <w:hyperlink r:id="rId29" w:history="1">
        <w:r w:rsidRPr="0000252A">
          <w:rPr>
            <w:rStyle w:val="Hyperlink"/>
            <w:sz w:val="16"/>
            <w:szCs w:val="16"/>
          </w:rPr>
          <w:t>released the first images taken by the satellite</w:t>
        </w:r>
      </w:hyperlink>
      <w:r w:rsidRPr="0000252A">
        <w:rPr>
          <w:sz w:val="16"/>
          <w:szCs w:val="16"/>
        </w:rPr>
        <w:t>, Hisea-1, featuring three-meter resolution. Spacety wants to launch a constellation of these satellites to offer high-quality imaging at low cost.</w:t>
      </w:r>
      <w:r>
        <w:rPr>
          <w:sz w:val="16"/>
          <w:szCs w:val="16"/>
        </w:rPr>
        <w:t xml:space="preserve"> </w:t>
      </w:r>
      <w:r w:rsidRPr="0000252A">
        <w:rPr>
          <w:sz w:val="16"/>
          <w:szCs w:val="16"/>
          <w:u w:val="single"/>
        </w:rPr>
        <w:t xml:space="preserve">To a large extent, </w:t>
      </w:r>
      <w:r w:rsidRPr="0000252A">
        <w:rPr>
          <w:sz w:val="16"/>
          <w:szCs w:val="16"/>
          <w:highlight w:val="cyan"/>
          <w:u w:val="single"/>
        </w:rPr>
        <w:t>China</w:t>
      </w:r>
      <w:r w:rsidRPr="0000252A">
        <w:rPr>
          <w:sz w:val="16"/>
          <w:szCs w:val="16"/>
          <w:u w:val="single"/>
        </w:rPr>
        <w:t xml:space="preserve"> is following the same blueprint drawn up by the US: </w:t>
      </w:r>
      <w:r w:rsidRPr="0000252A">
        <w:rPr>
          <w:sz w:val="16"/>
          <w:szCs w:val="16"/>
          <w:highlight w:val="cyan"/>
          <w:u w:val="single"/>
        </w:rPr>
        <w:t>using</w:t>
      </w:r>
      <w:r w:rsidRPr="0000252A">
        <w:rPr>
          <w:sz w:val="16"/>
          <w:szCs w:val="16"/>
          <w:u w:val="single"/>
        </w:rPr>
        <w:t xml:space="preserve"> </w:t>
      </w:r>
      <w:r w:rsidRPr="0000252A">
        <w:rPr>
          <w:sz w:val="16"/>
          <w:szCs w:val="16"/>
          <w:highlight w:val="cyan"/>
          <w:u w:val="single"/>
        </w:rPr>
        <w:t>government contracts</w:t>
      </w:r>
      <w:r w:rsidRPr="0000252A">
        <w:rPr>
          <w:sz w:val="16"/>
          <w:szCs w:val="16"/>
          <w:u w:val="single"/>
        </w:rPr>
        <w:t xml:space="preserve"> and subsidies </w:t>
      </w:r>
      <w:r w:rsidRPr="0000252A">
        <w:rPr>
          <w:sz w:val="16"/>
          <w:szCs w:val="16"/>
          <w:highlight w:val="cyan"/>
          <w:u w:val="single"/>
        </w:rPr>
        <w:t>to give</w:t>
      </w:r>
      <w:r w:rsidRPr="0000252A">
        <w:rPr>
          <w:sz w:val="16"/>
          <w:szCs w:val="16"/>
          <w:u w:val="single"/>
        </w:rPr>
        <w:t xml:space="preserve"> these </w:t>
      </w:r>
      <w:r w:rsidRPr="0000252A">
        <w:rPr>
          <w:sz w:val="16"/>
          <w:szCs w:val="16"/>
          <w:highlight w:val="cyan"/>
          <w:u w:val="single"/>
        </w:rPr>
        <w:t>companies a foot up</w:t>
      </w:r>
      <w:r w:rsidRPr="0000252A">
        <w:rPr>
          <w:sz w:val="16"/>
          <w:szCs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sz w:val="16"/>
          <w:szCs w:val="16"/>
        </w:rPr>
        <w:t xml:space="preserve"> </w:t>
      </w:r>
      <w:r w:rsidRPr="0000252A">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w:t>
      </w:r>
      <w:r>
        <w:rPr>
          <w:sz w:val="16"/>
          <w:szCs w:val="16"/>
        </w:rPr>
        <w:t xml:space="preserve"> </w:t>
      </w:r>
      <w:r w:rsidRPr="0000252A">
        <w:rPr>
          <w:sz w:val="16"/>
          <w:szCs w:val="16"/>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00252A">
        <w:rPr>
          <w:sz w:val="16"/>
          <w:szCs w:val="16"/>
        </w:rPr>
        <w:t xml:space="preserve"> by the local government.” While most have headquarters in Beijing, many keep facilities in Shenzhen, Chongqing, and other areas that might draw talent from local universities.</w:t>
      </w:r>
      <w:r>
        <w:rPr>
          <w:sz w:val="16"/>
          <w:szCs w:val="16"/>
        </w:rPr>
        <w:t xml:space="preserve"> </w:t>
      </w:r>
      <w:r w:rsidRPr="0000252A">
        <w:rPr>
          <w:sz w:val="16"/>
          <w:szCs w:val="16"/>
          <w:u w:val="single"/>
        </w:rPr>
        <w:t xml:space="preserve">There’s also one </w:t>
      </w:r>
      <w:r w:rsidRPr="0000252A">
        <w:rPr>
          <w:sz w:val="16"/>
          <w:szCs w:val="16"/>
          <w:highlight w:val="cyan"/>
          <w:u w:val="single"/>
        </w:rPr>
        <w:t>advantage specific to China: manufacturing</w:t>
      </w:r>
      <w:r w:rsidRPr="0000252A">
        <w:rPr>
          <w:sz w:val="16"/>
          <w:szCs w:val="16"/>
        </w:rPr>
        <w:t>. “What is the best country to trust for manufacturing needs?” asks James Zheng, the CEO of Spacety’s Luxembourg headquarters. “</w:t>
      </w:r>
      <w:r w:rsidRPr="0000252A">
        <w:rPr>
          <w:sz w:val="16"/>
          <w:szCs w:val="16"/>
          <w:u w:val="single"/>
        </w:rPr>
        <w:t xml:space="preserve">It’s China. It’s the manufacturing center of the world.” Zheng believes the </w:t>
      </w:r>
      <w:r w:rsidRPr="0000252A">
        <w:rPr>
          <w:sz w:val="16"/>
          <w:szCs w:val="16"/>
          <w:highlight w:val="cyan"/>
          <w:u w:val="single"/>
        </w:rPr>
        <w:t>country</w:t>
      </w:r>
      <w:r w:rsidRPr="0000252A">
        <w:rPr>
          <w:sz w:val="16"/>
          <w:szCs w:val="16"/>
          <w:u w:val="single"/>
        </w:rPr>
        <w:t xml:space="preserve"> is </w:t>
      </w:r>
      <w:r w:rsidRPr="0000252A">
        <w:rPr>
          <w:sz w:val="16"/>
          <w:szCs w:val="16"/>
          <w:highlight w:val="cyan"/>
          <w:u w:val="single"/>
        </w:rPr>
        <w:t>in a better</w:t>
      </w:r>
      <w:r w:rsidRPr="0000252A">
        <w:rPr>
          <w:sz w:val="16"/>
          <w:szCs w:val="16"/>
          <w:u w:val="single"/>
        </w:rPr>
        <w:t xml:space="preserve"> </w:t>
      </w:r>
      <w:r w:rsidRPr="0000252A">
        <w:rPr>
          <w:sz w:val="16"/>
          <w:szCs w:val="16"/>
          <w:highlight w:val="cyan"/>
          <w:u w:val="single"/>
        </w:rPr>
        <w:t>position than any other to take advantage of the space industry’s</w:t>
      </w:r>
      <w:r w:rsidRPr="0000252A">
        <w:rPr>
          <w:sz w:val="16"/>
          <w:szCs w:val="16"/>
          <w:u w:val="single"/>
        </w:rPr>
        <w:t xml:space="preserve"> new </w:t>
      </w:r>
      <w:r w:rsidRPr="0000252A">
        <w:rPr>
          <w:sz w:val="16"/>
          <w:szCs w:val="16"/>
          <w:highlight w:val="cyan"/>
          <w:u w:val="single"/>
        </w:rPr>
        <w:t>need for</w:t>
      </w:r>
      <w:r w:rsidRPr="0000252A">
        <w:rPr>
          <w:sz w:val="16"/>
          <w:szCs w:val="16"/>
          <w:u w:val="single"/>
        </w:rPr>
        <w:t xml:space="preserve"> </w:t>
      </w:r>
      <w:r w:rsidRPr="0000252A">
        <w:rPr>
          <w:sz w:val="16"/>
          <w:szCs w:val="16"/>
          <w:highlight w:val="cyan"/>
          <w:u w:val="single"/>
        </w:rPr>
        <w:t>mass production</w:t>
      </w:r>
      <w:r w:rsidRPr="0000252A">
        <w:rPr>
          <w:sz w:val="16"/>
          <w:szCs w:val="16"/>
          <w:u w:val="single"/>
        </w:rPr>
        <w:t xml:space="preserve"> of satellites and rockets alike.</w:t>
      </w:r>
      <w:r>
        <w:rPr>
          <w:sz w:val="16"/>
          <w:szCs w:val="16"/>
          <w:u w:val="single"/>
        </w:rPr>
        <w:t xml:space="preserve"> </w:t>
      </w:r>
      <w:r w:rsidRPr="0000252A">
        <w:rPr>
          <w:sz w:val="16"/>
          <w:szCs w:val="16"/>
        </w:rPr>
        <w:t>Making friends</w:t>
      </w:r>
      <w:r>
        <w:rPr>
          <w:sz w:val="16"/>
          <w:szCs w:val="16"/>
        </w:rPr>
        <w:t xml:space="preserve"> </w:t>
      </w:r>
      <w:r w:rsidRPr="0000252A">
        <w:rPr>
          <w:sz w:val="16"/>
          <w:szCs w:val="16"/>
          <w:u w:val="single"/>
        </w:rPr>
        <w:t xml:space="preserve">The most </w:t>
      </w:r>
      <w:r w:rsidRPr="0000252A">
        <w:rPr>
          <w:sz w:val="16"/>
          <w:szCs w:val="16"/>
          <w:highlight w:val="cyan"/>
          <w:u w:val="single"/>
        </w:rPr>
        <w:t>critical strategic reason</w:t>
      </w:r>
      <w:r w:rsidRPr="0000252A">
        <w:rPr>
          <w:sz w:val="16"/>
          <w:szCs w:val="16"/>
          <w:u w:val="single"/>
        </w:rPr>
        <w:t xml:space="preserve"> to encourage a private space sector </w:t>
      </w:r>
      <w:r w:rsidRPr="0000252A">
        <w:rPr>
          <w:sz w:val="16"/>
          <w:szCs w:val="16"/>
          <w:highlight w:val="cyan"/>
          <w:u w:val="single"/>
        </w:rPr>
        <w:t>is to create</w:t>
      </w:r>
      <w:r w:rsidRPr="0000252A">
        <w:rPr>
          <w:sz w:val="16"/>
          <w:szCs w:val="16"/>
          <w:u w:val="single"/>
        </w:rPr>
        <w:t xml:space="preserve"> opportunities for </w:t>
      </w:r>
      <w:r w:rsidRPr="0000252A">
        <w:rPr>
          <w:sz w:val="16"/>
          <w:szCs w:val="16"/>
          <w:highlight w:val="cyan"/>
          <w:u w:val="single"/>
        </w:rPr>
        <w:t>international collaboration</w:t>
      </w:r>
      <w:r w:rsidRPr="0000252A">
        <w:rPr>
          <w:sz w:val="16"/>
          <w:szCs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00252A">
        <w:rPr>
          <w:sz w:val="16"/>
          <w:szCs w:val="16"/>
          <w:u w:val="single"/>
        </w:rPr>
        <w:t xml:space="preserve">Development and Reform Commission were aimed not just at promoting technological innovation, but also at </w:t>
      </w:r>
      <w:r w:rsidRPr="0000252A">
        <w:rPr>
          <w:sz w:val="16"/>
          <w:szCs w:val="16"/>
          <w:highlight w:val="cyan"/>
          <w:u w:val="single"/>
        </w:rPr>
        <w:t>drawing in</w:t>
      </w:r>
      <w:r w:rsidRPr="0000252A">
        <w:rPr>
          <w:sz w:val="16"/>
          <w:szCs w:val="16"/>
          <w:u w:val="single"/>
        </w:rPr>
        <w:t xml:space="preserve"> </w:t>
      </w:r>
      <w:r w:rsidRPr="0000252A">
        <w:rPr>
          <w:sz w:val="16"/>
          <w:szCs w:val="16"/>
          <w:highlight w:val="cyan"/>
          <w:u w:val="single"/>
        </w:rPr>
        <w:t>foreign investment</w:t>
      </w:r>
      <w:r w:rsidRPr="0000252A">
        <w:rPr>
          <w:sz w:val="16"/>
          <w:szCs w:val="16"/>
          <w:u w:val="single"/>
        </w:rPr>
        <w:t xml:space="preserve"> and maximizing a customer base </w:t>
      </w:r>
      <w:r w:rsidRPr="0000252A">
        <w:rPr>
          <w:sz w:val="16"/>
          <w:szCs w:val="16"/>
          <w:highlight w:val="cyan"/>
          <w:u w:val="single"/>
        </w:rPr>
        <w:t>beyond</w:t>
      </w:r>
      <w:r w:rsidRPr="0000252A">
        <w:rPr>
          <w:sz w:val="16"/>
          <w:szCs w:val="16"/>
          <w:u w:val="single"/>
        </w:rPr>
        <w:t xml:space="preserve"> Chinese </w:t>
      </w:r>
      <w:r w:rsidRPr="0000252A">
        <w:rPr>
          <w:sz w:val="16"/>
          <w:szCs w:val="16"/>
          <w:highlight w:val="cyan"/>
          <w:u w:val="single"/>
        </w:rPr>
        <w:t>borders.</w:t>
      </w:r>
      <w:r>
        <w:rPr>
          <w:sz w:val="16"/>
          <w:szCs w:val="16"/>
          <w:u w:val="single"/>
        </w:rPr>
        <w:t xml:space="preserve"> </w:t>
      </w:r>
      <w:r w:rsidRPr="0000252A">
        <w:rPr>
          <w:sz w:val="16"/>
          <w:szCs w:val="16"/>
        </w:rPr>
        <w:t xml:space="preserve">“China realizes there are certain things they cannot get on their own,” says Frans von der Dunk, a space policy expert at the University of Nebraska–Lincoln. </w:t>
      </w:r>
      <w:r w:rsidRPr="0000252A">
        <w:rPr>
          <w:sz w:val="16"/>
          <w:szCs w:val="16"/>
          <w:u w:val="single"/>
        </w:rPr>
        <w:t>Chinese companies like LandSpace and MinoSpace have worked to accrue funding through foreign investment, escaping dependence on state subsidies</w:t>
      </w:r>
      <w:r w:rsidRPr="0000252A">
        <w:rPr>
          <w:sz w:val="16"/>
          <w:szCs w:val="16"/>
        </w:rPr>
        <w:t xml:space="preserve">. And by avoiding state funding, a company can also avoid an array of restrictions on what it can and can’t do (such as constraints on talking with the media). </w:t>
      </w:r>
      <w:r w:rsidRPr="0000252A">
        <w:rPr>
          <w:sz w:val="16"/>
          <w:szCs w:val="16"/>
          <w:u w:val="single"/>
        </w:rPr>
        <w:t xml:space="preserve">Foreign investment also </w:t>
      </w:r>
      <w:r w:rsidRPr="0000252A">
        <w:rPr>
          <w:sz w:val="16"/>
          <w:szCs w:val="16"/>
          <w:highlight w:val="cyan"/>
          <w:u w:val="single"/>
        </w:rPr>
        <w:t>makes it easier to compete</w:t>
      </w:r>
      <w:r w:rsidRPr="0000252A">
        <w:rPr>
          <w:sz w:val="16"/>
          <w:szCs w:val="16"/>
          <w:u w:val="single"/>
        </w:rPr>
        <w:t xml:space="preserve"> </w:t>
      </w:r>
      <w:r w:rsidRPr="0000252A">
        <w:rPr>
          <w:sz w:val="16"/>
          <w:szCs w:val="16"/>
          <w:highlight w:val="cyan"/>
          <w:u w:val="single"/>
        </w:rPr>
        <w:t>on a global scale</w:t>
      </w:r>
      <w:r w:rsidRPr="0000252A">
        <w:rPr>
          <w:sz w:val="16"/>
          <w:szCs w:val="16"/>
          <w:u w:val="single"/>
        </w:rPr>
        <w:t>: you’re taking on clients around the world, launching from other countries, and bringing talent from outside China.</w:t>
      </w:r>
      <w:r>
        <w:rPr>
          <w:sz w:val="16"/>
          <w:szCs w:val="16"/>
          <w:u w:val="single"/>
        </w:rPr>
        <w:t xml:space="preserve"> </w:t>
      </w:r>
    </w:p>
    <w:p w14:paraId="1CD984D2" w14:textId="77777777" w:rsidR="00A45B11" w:rsidRPr="002056E1" w:rsidRDefault="00A45B11" w:rsidP="00A45B11">
      <w:pPr>
        <w:rPr>
          <w:b/>
          <w:bCs/>
          <w:u w:val="single"/>
        </w:rPr>
      </w:pPr>
      <w:r w:rsidRPr="002056E1">
        <w:rPr>
          <w:b/>
          <w:bCs/>
          <w:u w:val="single"/>
        </w:rPr>
        <w:t>**1AC EVIDENCE STOPS**</w:t>
      </w:r>
    </w:p>
    <w:p w14:paraId="5FC91D4A" w14:textId="77777777" w:rsidR="00A45B11" w:rsidRPr="006C11A7" w:rsidRDefault="00A45B11" w:rsidP="00A45B11">
      <w:pPr>
        <w:rPr>
          <w:sz w:val="14"/>
        </w:rPr>
      </w:pPr>
      <w:r w:rsidRPr="00C637C0">
        <w:rPr>
          <w:rStyle w:val="StyleUnderline"/>
        </w:rPr>
        <w:lastRenderedPageBreak/>
        <w:t xml:space="preserve">Although </w:t>
      </w:r>
      <w:r w:rsidRPr="00C637C0">
        <w:rPr>
          <w:rStyle w:val="StyleUnderline"/>
          <w:highlight w:val="green"/>
        </w:rPr>
        <w:t>China</w:t>
      </w:r>
      <w:r w:rsidRPr="00C637C0">
        <w:rPr>
          <w:rStyle w:val="StyleUnderline"/>
        </w:rPr>
        <w:t xml:space="preserve"> is taking inspiration</w:t>
      </w:r>
      <w:r w:rsidRPr="009C428C">
        <w:rPr>
          <w:rStyle w:val="StyleUnderline"/>
        </w:rPr>
        <w:t xml:space="preserve"> from the US in building out its private industry, the nature of the Chinese state also means these </w:t>
      </w:r>
      <w:r w:rsidRPr="00EA3C6A">
        <w:rPr>
          <w:rStyle w:val="StyleUnderline"/>
        </w:rPr>
        <w:t xml:space="preserve">new </w:t>
      </w:r>
      <w:r w:rsidRPr="00E95A37">
        <w:rPr>
          <w:rStyle w:val="StyleUnderline"/>
        </w:rPr>
        <w:t>companies face obstacles</w:t>
      </w:r>
      <w:r w:rsidRPr="009C428C">
        <w:rPr>
          <w:rStyle w:val="StyleUnderline"/>
        </w:rPr>
        <w:t xml:space="preserve"> that their rivals in </w:t>
      </w:r>
      <w:r w:rsidRPr="00C637C0">
        <w:rPr>
          <w:rStyle w:val="StyleUnderline"/>
        </w:rPr>
        <w:t>the West don’t have to worry about</w:t>
      </w:r>
      <w:r w:rsidRPr="009C428C">
        <w:rPr>
          <w:rStyle w:val="StyleUnderline"/>
        </w:rPr>
        <w:t xml:space="preserve">. While Chinese </w:t>
      </w:r>
      <w:r w:rsidRPr="00EA3C6A">
        <w:rPr>
          <w:rStyle w:val="Emphasis"/>
        </w:rPr>
        <w:t>companies</w:t>
      </w:r>
      <w:r w:rsidRPr="00EA3C6A">
        <w:rPr>
          <w:rStyle w:val="StyleUnderline"/>
        </w:rPr>
        <w:t xml:space="preserve"> </w:t>
      </w:r>
      <w:r w:rsidRPr="009C428C">
        <w:rPr>
          <w:rStyle w:val="StyleUnderline"/>
        </w:rPr>
        <w:t xml:space="preserve">may </w:t>
      </w:r>
      <w:r w:rsidRPr="00C62F25">
        <w:rPr>
          <w:rStyle w:val="Emphasis"/>
          <w:highlight w:val="green"/>
        </w:rPr>
        <w:t xml:space="preserve">look private on paper, </w:t>
      </w:r>
      <w:r w:rsidRPr="00C637C0">
        <w:rPr>
          <w:rStyle w:val="Emphasis"/>
        </w:rPr>
        <w:t>they</w:t>
      </w:r>
      <w:r w:rsidRPr="009C428C">
        <w:rPr>
          <w:rStyle w:val="StyleUnderline"/>
        </w:rPr>
        <w:t xml:space="preserve"> must still </w:t>
      </w:r>
      <w:r w:rsidRPr="00C62F25">
        <w:rPr>
          <w:rStyle w:val="Emphasis"/>
          <w:highlight w:val="green"/>
        </w:rPr>
        <w:t xml:space="preserve">submit to government </w:t>
      </w:r>
      <w:r w:rsidRPr="00EA3C6A">
        <w:rPr>
          <w:rStyle w:val="Emphasis"/>
        </w:rPr>
        <w:t>guidance</w:t>
      </w:r>
      <w:r w:rsidRPr="009C428C">
        <w:rPr>
          <w:rStyle w:val="StyleUnderline"/>
        </w:rPr>
        <w:t xml:space="preserve"> and </w:t>
      </w:r>
      <w:r w:rsidRPr="00C62F25">
        <w:rPr>
          <w:rStyle w:val="Emphasis"/>
          <w:highlight w:val="green"/>
        </w:rPr>
        <w:t>control</w:t>
      </w:r>
      <w:r w:rsidRPr="009C428C">
        <w:rPr>
          <w:rStyle w:val="StyleUnderline"/>
        </w:rPr>
        <w:t xml:space="preserve">, and accept some level of </w:t>
      </w:r>
      <w:r w:rsidRPr="00C62F25">
        <w:rPr>
          <w:rStyle w:val="Emphasis"/>
          <w:highlight w:val="green"/>
        </w:rPr>
        <w:t>interference</w:t>
      </w:r>
      <w:r w:rsidRPr="009C428C">
        <w:rPr>
          <w:rStyle w:val="StyleUnderline"/>
        </w:rPr>
        <w:t xml:space="preserve">. It may be </w:t>
      </w:r>
      <w:r w:rsidRPr="00C62F25">
        <w:rPr>
          <w:rStyle w:val="Emphasis"/>
          <w:highlight w:val="green"/>
        </w:rPr>
        <w:t>difficult</w:t>
      </w:r>
      <w:r w:rsidRPr="009C428C">
        <w:rPr>
          <w:rStyle w:val="StyleUnderline"/>
        </w:rPr>
        <w:t xml:space="preserve"> for them </w:t>
      </w:r>
      <w:r w:rsidRPr="00C62F25">
        <w:rPr>
          <w:rStyle w:val="Emphasis"/>
          <w:highlight w:val="green"/>
        </w:rPr>
        <w:t>to make a case</w:t>
      </w:r>
      <w:r w:rsidRPr="00C62F25">
        <w:rPr>
          <w:rStyle w:val="StyleUnderline"/>
          <w:highlight w:val="green"/>
        </w:rPr>
        <w:t xml:space="preserve"> </w:t>
      </w:r>
      <w:r w:rsidRPr="006C11A7">
        <w:rPr>
          <w:sz w:val="14"/>
        </w:rPr>
        <w:t>to</w:t>
      </w:r>
      <w:r w:rsidRPr="009C428C">
        <w:rPr>
          <w:rStyle w:val="StyleUnderline"/>
        </w:rPr>
        <w:t xml:space="preserve"> potential overseas customers that </w:t>
      </w:r>
      <w:r w:rsidRPr="00C62F25">
        <w:rPr>
          <w:rStyle w:val="Emphasis"/>
          <w:highlight w:val="green"/>
        </w:rPr>
        <w:t>they are independent</w:t>
      </w:r>
      <w:r w:rsidRPr="00C62F25">
        <w:rPr>
          <w:rStyle w:val="StyleUnderline"/>
          <w:highlight w:val="green"/>
        </w:rPr>
        <w:t>.</w:t>
      </w:r>
      <w:r w:rsidRPr="009C428C">
        <w:rPr>
          <w:rStyle w:val="StyleUnderline"/>
        </w:rPr>
        <w:t xml:space="preserve"> The </w:t>
      </w:r>
      <w:r w:rsidRPr="00C62F25">
        <w:rPr>
          <w:rStyle w:val="Emphasis"/>
          <w:highlight w:val="green"/>
        </w:rPr>
        <w:t>distinction</w:t>
      </w:r>
      <w:r w:rsidRPr="00C62F25">
        <w:rPr>
          <w:rStyle w:val="StyleUnderline"/>
          <w:highlight w:val="green"/>
        </w:rPr>
        <w:t xml:space="preserve"> </w:t>
      </w:r>
      <w:r w:rsidRPr="00C637C0">
        <w:rPr>
          <w:rStyle w:val="StyleUnderline"/>
        </w:rPr>
        <w:t xml:space="preserve">between companies that are truly private and those that are more or less state actors </w:t>
      </w:r>
      <w:r w:rsidRPr="00C62F25">
        <w:rPr>
          <w:rStyle w:val="Emphasis"/>
          <w:highlight w:val="green"/>
        </w:rPr>
        <w:t>is</w:t>
      </w:r>
      <w:r w:rsidRPr="009C428C">
        <w:rPr>
          <w:rStyle w:val="StyleUnderline"/>
        </w:rPr>
        <w:t xml:space="preserve"> still quite </w:t>
      </w:r>
      <w:r w:rsidRPr="00C62F25">
        <w:rPr>
          <w:rStyle w:val="Emphasis"/>
          <w:highlight w:val="green"/>
        </w:rPr>
        <w:t>fuzzy</w:t>
      </w:r>
      <w:r w:rsidRPr="009C428C">
        <w:rPr>
          <w:rStyle w:val="StyleUnderline"/>
        </w:rPr>
        <w:t xml:space="preserve">, especially if </w:t>
      </w:r>
      <w:r w:rsidRPr="00E95A37">
        <w:rPr>
          <w:rStyle w:val="StyleUnderline"/>
        </w:rPr>
        <w:t>the government is a frequent customer</w:t>
      </w:r>
      <w:r w:rsidRPr="009C428C">
        <w:rPr>
          <w:rStyle w:val="StyleUnderline"/>
        </w:rPr>
        <w:t>.</w:t>
      </w:r>
      <w:r w:rsidRPr="006C11A7">
        <w:rPr>
          <w:sz w:val="14"/>
        </w:rPr>
        <w:t xml:space="preserve"> “That could still lead to a lack of trust from other partners,” says Goswami. </w:t>
      </w:r>
      <w:r w:rsidRPr="00C637C0">
        <w:rPr>
          <w:rStyle w:val="StyleUnderline"/>
        </w:rPr>
        <w:t>It doesn’t help</w:t>
      </w:r>
      <w:r w:rsidRPr="009C428C">
        <w:rPr>
          <w:rStyle w:val="StyleUnderline"/>
        </w:rPr>
        <w:t xml:space="preserve"> that the </w:t>
      </w:r>
      <w:r w:rsidRPr="00EA3C6A">
        <w:rPr>
          <w:rStyle w:val="StyleUnderline"/>
        </w:rPr>
        <w:t>government itself is</w:t>
      </w:r>
      <w:r w:rsidRPr="009C428C">
        <w:rPr>
          <w:rStyle w:val="StyleUnderline"/>
        </w:rPr>
        <w:t xml:space="preserve"> often very </w:t>
      </w:r>
      <w:r w:rsidRPr="00C62F25">
        <w:rPr>
          <w:rStyle w:val="StyleUnderline"/>
          <w:highlight w:val="green"/>
        </w:rPr>
        <w:t>cagey about</w:t>
      </w:r>
      <w:r w:rsidRPr="009C428C">
        <w:rPr>
          <w:rStyle w:val="StyleUnderline"/>
        </w:rPr>
        <w:t xml:space="preserve"> what </w:t>
      </w:r>
      <w:r w:rsidRPr="00C62F25">
        <w:rPr>
          <w:rStyle w:val="StyleUnderline"/>
          <w:highlight w:val="green"/>
        </w:rPr>
        <w:t>its national program</w:t>
      </w:r>
      <w:r w:rsidRPr="009C428C">
        <w:rPr>
          <w:rStyle w:val="StyleUnderline"/>
        </w:rPr>
        <w:t xml:space="preserve"> is even up to. And Hines adds that </w:t>
      </w:r>
      <w:r w:rsidRPr="00EA3C6A">
        <w:rPr>
          <w:rStyle w:val="StyleUnderline"/>
        </w:rPr>
        <w:t xml:space="preserve">it’s </w:t>
      </w:r>
      <w:r w:rsidRPr="00C62F25">
        <w:rPr>
          <w:rStyle w:val="StyleUnderline"/>
          <w:highlight w:val="green"/>
        </w:rPr>
        <w:t>not</w:t>
      </w:r>
      <w:r w:rsidRPr="009C428C">
        <w:rPr>
          <w:rStyle w:val="StyleUnderline"/>
        </w:rPr>
        <w:t xml:space="preserve"> always </w:t>
      </w:r>
      <w:r w:rsidRPr="004D7A83">
        <w:rPr>
          <w:rStyle w:val="StyleUnderline"/>
          <w:highlight w:val="green"/>
        </w:rPr>
        <w:t>clear</w:t>
      </w:r>
      <w:r w:rsidRPr="009C428C">
        <w:rPr>
          <w:rStyle w:val="StyleUnderline"/>
        </w:rPr>
        <w:t xml:space="preserve"> exactly </w:t>
      </w:r>
      <w:r w:rsidRPr="00C62F25">
        <w:rPr>
          <w:rStyle w:val="StyleUnderline"/>
          <w:highlight w:val="green"/>
        </w:rPr>
        <w:t>how separate</w:t>
      </w:r>
      <w:r w:rsidRPr="009C428C">
        <w:rPr>
          <w:rStyle w:val="StyleUnderline"/>
        </w:rPr>
        <w:t xml:space="preserve"> these </w:t>
      </w:r>
      <w:r w:rsidRPr="00C62F25">
        <w:rPr>
          <w:rStyle w:val="StyleUnderline"/>
          <w:highlight w:val="green"/>
        </w:rPr>
        <w:t>companies are</w:t>
      </w:r>
      <w:r w:rsidRPr="009C428C">
        <w:rPr>
          <w:rStyle w:val="StyleUnderline"/>
        </w:rPr>
        <w:t xml:space="preserve"> from, say, the People’s Liberation Army, </w:t>
      </w:r>
      <w:r w:rsidRPr="00E95A37">
        <w:rPr>
          <w:rStyle w:val="StyleUnderline"/>
        </w:rPr>
        <w:t>given</w:t>
      </w:r>
      <w:r w:rsidRPr="009C428C">
        <w:rPr>
          <w:rStyle w:val="StyleUnderline"/>
        </w:rPr>
        <w:t xml:space="preserve"> the </w:t>
      </w:r>
      <w:r w:rsidRPr="004D7A83">
        <w:rPr>
          <w:rStyle w:val="StyleUnderline"/>
        </w:rPr>
        <w:t xml:space="preserve">historical </w:t>
      </w:r>
      <w:r w:rsidRPr="00E95A37">
        <w:rPr>
          <w:rStyle w:val="StyleUnderline"/>
        </w:rPr>
        <w:t>ties between</w:t>
      </w:r>
      <w:r w:rsidRPr="009C428C">
        <w:rPr>
          <w:rStyle w:val="StyleUnderline"/>
        </w:rPr>
        <w:t xml:space="preserve"> the </w:t>
      </w:r>
      <w:r w:rsidRPr="00E95A37">
        <w:rPr>
          <w:rStyle w:val="StyleUnderline"/>
        </w:rPr>
        <w:t>space and defense</w:t>
      </w:r>
      <w:r w:rsidRPr="009C428C">
        <w:rPr>
          <w:rStyle w:val="StyleUnderline"/>
        </w:rPr>
        <w:t xml:space="preserve"> sectors. “Some of these things will pose </w:t>
      </w:r>
      <w:r w:rsidRPr="00C62F25">
        <w:rPr>
          <w:rStyle w:val="StyleUnderline"/>
          <w:highlight w:val="green"/>
        </w:rPr>
        <w:t>significant hurdles for the</w:t>
      </w:r>
      <w:r w:rsidRPr="009C428C">
        <w:rPr>
          <w:rStyle w:val="StyleUnderline"/>
        </w:rPr>
        <w:t xml:space="preserve"> commercial space </w:t>
      </w:r>
      <w:r w:rsidRPr="00C62F25">
        <w:rPr>
          <w:rStyle w:val="StyleUnderline"/>
          <w:highlight w:val="green"/>
        </w:rPr>
        <w:t xml:space="preserve">sector </w:t>
      </w:r>
      <w:r w:rsidRPr="00EA3C6A">
        <w:rPr>
          <w:rStyle w:val="StyleUnderline"/>
        </w:rPr>
        <w:t>as it tries to expand</w:t>
      </w:r>
      <w:r w:rsidRPr="009C428C">
        <w:rPr>
          <w:rStyle w:val="StyleUnderline"/>
        </w:rPr>
        <w:t xml:space="preserve">,” he says. Other challenges </w:t>
      </w:r>
      <w:r w:rsidRPr="00C62F25">
        <w:rPr>
          <w:rStyle w:val="Emphasis"/>
          <w:highlight w:val="green"/>
        </w:rPr>
        <w:t xml:space="preserve">None of these new companies are yet profitable, </w:t>
      </w:r>
      <w:r w:rsidRPr="004D7A83">
        <w:rPr>
          <w:rStyle w:val="StyleUnderline"/>
        </w:rPr>
        <w:t>and it will be quite some time before they are.</w:t>
      </w:r>
      <w:r w:rsidRPr="004D7A83">
        <w:t xml:space="preserve"> </w:t>
      </w:r>
      <w:r w:rsidRPr="006C11A7">
        <w:rPr>
          <w:sz w:val="14"/>
        </w:rPr>
        <w:t xml:space="preserve">“There isn’t any sign of indication that this industry will flop,” says Hines. </w:t>
      </w:r>
      <w:r w:rsidRPr="009C428C">
        <w:rPr>
          <w:rStyle w:val="StyleUnderline"/>
        </w:rPr>
        <w:t xml:space="preserve">“But many experts do think </w:t>
      </w:r>
      <w:r w:rsidRPr="00C62F25">
        <w:rPr>
          <w:rStyle w:val="StyleUnderline"/>
          <w:highlight w:val="green"/>
        </w:rPr>
        <w:t>a lot</w:t>
      </w:r>
      <w:r w:rsidRPr="009C428C">
        <w:rPr>
          <w:rStyle w:val="StyleUnderline"/>
        </w:rPr>
        <w:t xml:space="preserve"> of these companies </w:t>
      </w:r>
      <w:r w:rsidRPr="00C62F25">
        <w:rPr>
          <w:rStyle w:val="StyleUnderline"/>
          <w:highlight w:val="green"/>
        </w:rPr>
        <w:t>will go out of business</w:t>
      </w:r>
      <w:r w:rsidRPr="009C428C">
        <w:rPr>
          <w:rStyle w:val="StyleUnderline"/>
        </w:rPr>
        <w:t xml:space="preserve">.” Apart from the </w:t>
      </w:r>
      <w:r w:rsidRPr="00C62F25">
        <w:rPr>
          <w:rStyle w:val="Emphasis"/>
          <w:highlight w:val="green"/>
        </w:rPr>
        <w:t>challenge of attracting customers</w:t>
      </w:r>
      <w:r w:rsidRPr="00C62F25">
        <w:rPr>
          <w:rStyle w:val="StyleUnderline"/>
          <w:highlight w:val="green"/>
        </w:rPr>
        <w:t xml:space="preserve"> </w:t>
      </w:r>
      <w:r w:rsidRPr="004D7A83">
        <w:rPr>
          <w:rStyle w:val="StyleUnderline"/>
        </w:rPr>
        <w:t xml:space="preserve">outside China, many companies are still </w:t>
      </w:r>
      <w:r w:rsidRPr="00C62F25">
        <w:rPr>
          <w:rStyle w:val="StyleUnderline"/>
          <w:highlight w:val="green"/>
        </w:rPr>
        <w:t xml:space="preserve">trying to figure out </w:t>
      </w:r>
      <w:r w:rsidRPr="00C62F25">
        <w:rPr>
          <w:rStyle w:val="Emphasis"/>
          <w:highlight w:val="green"/>
        </w:rPr>
        <w:t>who</w:t>
      </w:r>
      <w:r w:rsidRPr="009C428C">
        <w:rPr>
          <w:rStyle w:val="StyleUnderline"/>
        </w:rPr>
        <w:t xml:space="preserve"> exactly their </w:t>
      </w:r>
      <w:r w:rsidRPr="00C62F25">
        <w:rPr>
          <w:rStyle w:val="Emphasis"/>
          <w:highlight w:val="green"/>
        </w:rPr>
        <w:t xml:space="preserve">customers ought to be. </w:t>
      </w:r>
      <w:r w:rsidRPr="004D7A83">
        <w:rPr>
          <w:rStyle w:val="Emphasis"/>
        </w:rPr>
        <w:t>American companies</w:t>
      </w:r>
      <w:r w:rsidRPr="009C428C">
        <w:rPr>
          <w:rStyle w:val="StyleUnderline"/>
        </w:rPr>
        <w:t xml:space="preserve"> like </w:t>
      </w:r>
      <w:r w:rsidRPr="00E95A37">
        <w:rPr>
          <w:rStyle w:val="StyleUnderline"/>
        </w:rPr>
        <w:t>SpaceX</w:t>
      </w:r>
      <w:r w:rsidRPr="009C428C">
        <w:rPr>
          <w:rStyle w:val="StyleUnderline"/>
        </w:rPr>
        <w:t xml:space="preserve"> and Blue Origin </w:t>
      </w:r>
      <w:r w:rsidRPr="00E95A37">
        <w:rPr>
          <w:rStyle w:val="Emphasis"/>
        </w:rPr>
        <w:t xml:space="preserve">had billionaire founders </w:t>
      </w:r>
      <w:r w:rsidRPr="006C11A7">
        <w:rPr>
          <w:sz w:val="14"/>
        </w:rPr>
        <w:t>ready to burn cash</w:t>
      </w:r>
      <w:r w:rsidRPr="009C428C">
        <w:rPr>
          <w:rStyle w:val="StyleUnderline"/>
        </w:rPr>
        <w:t xml:space="preserve"> to take on large risks, </w:t>
      </w:r>
      <w:r w:rsidRPr="006C11A7">
        <w:rPr>
          <w:sz w:val="14"/>
        </w:rPr>
        <w:t>push past big failures, and finally get off the ground. And while a Chinese billionaire entered the industry last year, “</w:t>
      </w:r>
      <w:r w:rsidRPr="004D7A83">
        <w:rPr>
          <w:rStyle w:val="Emphasis"/>
        </w:rPr>
        <w:t xml:space="preserve">there is </w:t>
      </w:r>
      <w:r w:rsidRPr="00E95A37">
        <w:rPr>
          <w:rStyle w:val="Emphasis"/>
        </w:rPr>
        <w:t>no Chinese Elon Musk</w:t>
      </w:r>
      <w:r w:rsidRPr="009C428C">
        <w:rPr>
          <w:rStyle w:val="StyleUnderline"/>
        </w:rPr>
        <w:t xml:space="preserve"> to push these riskier ventures forward,” says Hines. It’s also </w:t>
      </w:r>
      <w:r w:rsidRPr="00C62F25">
        <w:rPr>
          <w:rStyle w:val="StyleUnderline"/>
          <w:highlight w:val="green"/>
        </w:rPr>
        <w:t>unclear whether</w:t>
      </w:r>
      <w:r w:rsidRPr="009C428C">
        <w:rPr>
          <w:rStyle w:val="StyleUnderline"/>
        </w:rPr>
        <w:t xml:space="preserve"> Chinese </w:t>
      </w:r>
      <w:r w:rsidRPr="00C62F25">
        <w:rPr>
          <w:rStyle w:val="StyleUnderline"/>
          <w:highlight w:val="green"/>
        </w:rPr>
        <w:t xml:space="preserve">companies, </w:t>
      </w:r>
      <w:r w:rsidRPr="004D7A83">
        <w:rPr>
          <w:rStyle w:val="StyleUnderline"/>
        </w:rPr>
        <w:t>even those supported by wealthy backers,</w:t>
      </w:r>
      <w:r w:rsidRPr="009C428C">
        <w:rPr>
          <w:rStyle w:val="StyleUnderline"/>
        </w:rPr>
        <w:t xml:space="preserve"> will </w:t>
      </w:r>
      <w:r w:rsidRPr="00C62F25">
        <w:rPr>
          <w:rStyle w:val="StyleUnderline"/>
          <w:highlight w:val="green"/>
        </w:rPr>
        <w:t xml:space="preserve">have </w:t>
      </w:r>
      <w:r w:rsidRPr="00EA3C6A">
        <w:rPr>
          <w:rStyle w:val="StyleUnderline"/>
        </w:rPr>
        <w:t xml:space="preserve">that </w:t>
      </w:r>
      <w:r w:rsidRPr="00C62F25">
        <w:rPr>
          <w:rStyle w:val="StyleUnderline"/>
          <w:highlight w:val="green"/>
        </w:rPr>
        <w:t>appetite for risk</w:t>
      </w:r>
      <w:r w:rsidRPr="009C428C">
        <w:rPr>
          <w:rStyle w:val="StyleUnderline"/>
        </w:rPr>
        <w:t>.</w:t>
      </w:r>
      <w:r w:rsidRPr="006C11A7">
        <w:rPr>
          <w:sz w:val="14"/>
        </w:rPr>
        <w:t xml:space="preserve"> Zheng says one thing Spacety has offered is exceptional transparency with clients for whom it is developing satellites—something that’s still uncommon for Chinese firms. “</w:t>
      </w:r>
      <w:r w:rsidRPr="00C62F25">
        <w:rPr>
          <w:rStyle w:val="StyleUnderline"/>
          <w:highlight w:val="green"/>
        </w:rPr>
        <w:t>Many</w:t>
      </w:r>
      <w:r w:rsidRPr="009C428C">
        <w:rPr>
          <w:rStyle w:val="StyleUnderline"/>
        </w:rPr>
        <w:t xml:space="preserve"> of them </w:t>
      </w:r>
      <w:r w:rsidRPr="00C62F25">
        <w:rPr>
          <w:rStyle w:val="StyleUnderline"/>
          <w:highlight w:val="green"/>
        </w:rPr>
        <w:t xml:space="preserve">have </w:t>
      </w:r>
      <w:r w:rsidRPr="00C62F25">
        <w:rPr>
          <w:rStyle w:val="Emphasis"/>
          <w:highlight w:val="green"/>
        </w:rPr>
        <w:t>no</w:t>
      </w:r>
      <w:r w:rsidRPr="009C428C">
        <w:rPr>
          <w:rStyle w:val="StyleUnderline"/>
        </w:rPr>
        <w:t xml:space="preserve"> kind of </w:t>
      </w:r>
      <w:r w:rsidRPr="00C62F25">
        <w:rPr>
          <w:rStyle w:val="Emphasis"/>
          <w:highlight w:val="green"/>
        </w:rPr>
        <w:t>spaceflight experience</w:t>
      </w:r>
      <w:r w:rsidRPr="009C428C">
        <w:rPr>
          <w:rStyle w:val="StyleUnderline"/>
        </w:rPr>
        <w:t>,” he says. “</w:t>
      </w:r>
      <w:r w:rsidRPr="004D7A83">
        <w:rPr>
          <w:rStyle w:val="StyleUnderline"/>
        </w:rPr>
        <w:t>They want to see and learn</w:t>
      </w:r>
      <w:r w:rsidRPr="009C428C">
        <w:rPr>
          <w:rStyle w:val="StyleUnderline"/>
        </w:rPr>
        <w:t xml:space="preserve"> what goes on, but the </w:t>
      </w:r>
      <w:r w:rsidRPr="00EA3C6A">
        <w:rPr>
          <w:rStyle w:val="StyleUnderline"/>
        </w:rPr>
        <w:t>large companies won’t allow for that</w:t>
      </w:r>
      <w:r w:rsidRPr="009C428C">
        <w:rPr>
          <w:rStyle w:val="StyleUnderline"/>
        </w:rPr>
        <w:t xml:space="preserve">. We’re different.” Lastly, </w:t>
      </w:r>
      <w:r w:rsidRPr="00E95A37">
        <w:rPr>
          <w:rStyle w:val="StyleUnderline"/>
        </w:rPr>
        <w:t>China needs to figure out a legal framework that can guide the commercial industry in more explicit terms, and specify what’s allowed and what is not. It is the only major space power without a specialized space law</w:t>
      </w:r>
      <w:r w:rsidRPr="009C428C">
        <w:rPr>
          <w:rStyle w:val="StyleUnderline"/>
        </w:rPr>
        <w:t>.</w:t>
      </w:r>
      <w:r w:rsidRPr="006C11A7">
        <w:rPr>
          <w:sz w:val="14"/>
        </w:rPr>
        <w:t xml:space="preserve"> (The American version is Title 51 of the United States Code.) While the hope is that free enterprise can generate innovation, national governments are still liable for whatever space activities a country’s private companies conduct. </w:t>
      </w:r>
      <w:r w:rsidRPr="009C428C">
        <w:rPr>
          <w:rStyle w:val="StyleUnderline"/>
        </w:rPr>
        <w:t xml:space="preserve">There’s a </w:t>
      </w:r>
      <w:r w:rsidRPr="004D7A83">
        <w:rPr>
          <w:rStyle w:val="StyleUnderline"/>
        </w:rPr>
        <w:t>need to license and approve these missions</w:t>
      </w:r>
      <w:r w:rsidRPr="009C428C">
        <w:rPr>
          <w:rStyle w:val="StyleUnderline"/>
        </w:rPr>
        <w:t>,</w:t>
      </w:r>
      <w:r w:rsidRPr="006C11A7">
        <w:rPr>
          <w:sz w:val="14"/>
        </w:rPr>
        <w:t xml:space="preserve"> ensuring that governments know what they’ve signed up for. Despite all this, China’s space industry is rolling forward. These new startups haven’t just adopted American business practices—they’ve also begun to embrace American startup culture as a way to foster business relationships and grow. During my video call with Spacety’s Zheng, the company’s Beijing CEO, Yang Feng, briefly dropped in to say hello, on his way back from a party where he’d been schmoozing and enjoying drinks with many peers and partners in the industry. “It’s part of the way we do business now,” Zheng said. “Innovation is not just new technology itself—it’s also a new way of doing things.” </w:t>
      </w:r>
    </w:p>
    <w:p w14:paraId="41759825" w14:textId="77777777" w:rsidR="00A45B11" w:rsidRDefault="00A45B11" w:rsidP="00A45B11">
      <w:pPr>
        <w:rPr>
          <w:rFonts w:eastAsiaTheme="majorEastAsia" w:cstheme="majorBidi"/>
          <w:b/>
          <w:bCs/>
          <w:sz w:val="32"/>
          <w:szCs w:val="26"/>
        </w:rPr>
      </w:pPr>
    </w:p>
    <w:p w14:paraId="575A8B5F" w14:textId="77777777" w:rsidR="00A45B11" w:rsidRDefault="00A45B11" w:rsidP="00A45B11">
      <w:pPr>
        <w:pStyle w:val="Heading4"/>
      </w:pPr>
      <w:r>
        <w:t>Chinese space will be dominated by government enterprises — they're far more established making private corporations unprofitable and limits them to a niche role instead of broad capabilities</w:t>
      </w:r>
    </w:p>
    <w:p w14:paraId="47A1A3BD" w14:textId="77777777" w:rsidR="00A45B11" w:rsidRDefault="00A45B11" w:rsidP="00A45B11">
      <w:pPr>
        <w:rPr>
          <w:sz w:val="16"/>
        </w:rPr>
      </w:pPr>
      <w:r w:rsidRPr="006B7540">
        <w:rPr>
          <w:rStyle w:val="Style13ptBold"/>
        </w:rPr>
        <w:t>Zhou and Zhang 21</w:t>
      </w:r>
      <w:r w:rsidRPr="00CB2513">
        <w:rPr>
          <w:sz w:val="16"/>
        </w:rPr>
        <w:t xml:space="preserve"> [Qian Zhou and Zoey Zhang, 6-18-2021,</w:t>
      </w:r>
      <w:r>
        <w:rPr>
          <w:sz w:val="16"/>
        </w:rPr>
        <w:t xml:space="preserve">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w:t>
      </w:r>
      <w:r>
        <w:rPr>
          <w:sz w:val="16"/>
        </w:rPr>
        <w:lastRenderedPageBreak/>
        <w:t xml:space="preserve">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 </w:t>
      </w:r>
    </w:p>
    <w:p w14:paraId="1F13568A" w14:textId="77777777" w:rsidR="00A45B11" w:rsidRPr="00CB2513" w:rsidRDefault="00A45B11" w:rsidP="00A45B11">
      <w:pPr>
        <w:rPr>
          <w:sz w:val="16"/>
        </w:rPr>
      </w:pPr>
      <w:r w:rsidRPr="00CB2513">
        <w:rPr>
          <w:sz w:val="16"/>
        </w:rPr>
        <w:t>"Tapping into China’s Space Program," China Briefing News, https://www.china-briefing.com/news/tapping-into-chinas-space-program/] mk</w:t>
      </w:r>
    </w:p>
    <w:p w14:paraId="43EBAD8C" w14:textId="77777777" w:rsidR="00A45B11" w:rsidRPr="00143176" w:rsidRDefault="00A45B11" w:rsidP="00A45B11">
      <w:pPr>
        <w:rPr>
          <w:sz w:val="14"/>
        </w:rPr>
      </w:pPr>
      <w:r w:rsidRPr="00143176">
        <w:rPr>
          <w:sz w:val="14"/>
        </w:rPr>
        <w:t xml:space="preserve">China’s space program From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uncrewed rover to the far side of the Moon. In 2020, China successfully put into orbit its final Beidou satellite in June, sent an unmanned probe to Mars in July, launched an uncrewed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RPr="00E93BA7">
        <w:rPr>
          <w:rStyle w:val="StyleUnderline"/>
        </w:rPr>
        <w:t xml:space="preserve">The two state-owned enterprises behind </w:t>
      </w:r>
      <w:r w:rsidRPr="00C62F25">
        <w:rPr>
          <w:rStyle w:val="StyleUnderline"/>
          <w:highlight w:val="green"/>
        </w:rPr>
        <w:t>China’s space program</w:t>
      </w:r>
      <w:r w:rsidRPr="00E93BA7">
        <w:rPr>
          <w:rStyle w:val="StyleUnderline"/>
        </w:rPr>
        <w:t xml:space="preserve"> China’s space activity has been </w:t>
      </w:r>
      <w:r w:rsidRPr="00C62F25">
        <w:rPr>
          <w:rStyle w:val="Emphasis"/>
          <w:highlight w:val="green"/>
        </w:rPr>
        <w:t xml:space="preserve">overwhelmingly dominated by </w:t>
      </w:r>
      <w:r w:rsidRPr="006B7540">
        <w:rPr>
          <w:rStyle w:val="Emphasis"/>
        </w:rPr>
        <w:t xml:space="preserve">two </w:t>
      </w:r>
      <w:r w:rsidRPr="00C62F25">
        <w:rPr>
          <w:rStyle w:val="Emphasis"/>
          <w:highlight w:val="green"/>
        </w:rPr>
        <w:t>state-</w:t>
      </w:r>
      <w:r w:rsidRPr="000E0DEA">
        <w:rPr>
          <w:rStyle w:val="Emphasis"/>
        </w:rPr>
        <w:t xml:space="preserve">owned </w:t>
      </w:r>
      <w:r w:rsidRPr="00C62F25">
        <w:rPr>
          <w:rStyle w:val="Emphasis"/>
          <w:highlight w:val="green"/>
        </w:rPr>
        <w:t>enterprises</w:t>
      </w:r>
      <w:r w:rsidRPr="00E93BA7">
        <w:rPr>
          <w:rStyle w:val="StyleUnderline"/>
        </w:rPr>
        <w:t xml:space="preserve">: China Aerospace Science &amp; Industry Corporation Limited </w:t>
      </w:r>
      <w:r w:rsidRPr="00C62F25">
        <w:rPr>
          <w:rStyle w:val="StyleUnderline"/>
          <w:highlight w:val="green"/>
        </w:rPr>
        <w:t>(CASIC) and</w:t>
      </w:r>
      <w:r w:rsidRPr="00E93BA7">
        <w:rPr>
          <w:rStyle w:val="StyleUnderline"/>
        </w:rPr>
        <w:t xml:space="preserve"> China Aerospace Science and Technology Corporation </w:t>
      </w:r>
      <w:r w:rsidRPr="00C62F25">
        <w:rPr>
          <w:rStyle w:val="StyleUnderline"/>
          <w:highlight w:val="green"/>
        </w:rPr>
        <w:t>(CASC).</w:t>
      </w:r>
      <w:r w:rsidRPr="00E93BA7">
        <w:rPr>
          <w:rStyle w:val="StyleUnderline"/>
        </w:rPr>
        <w:t xml:space="preserve"> CASIC and CASC </w:t>
      </w:r>
      <w:r w:rsidRPr="000E0DEA">
        <w:rPr>
          <w:rStyle w:val="StyleUnderline"/>
        </w:rPr>
        <w:t>provide</w:t>
      </w:r>
      <w:r w:rsidRPr="00E93BA7">
        <w:rPr>
          <w:rStyle w:val="StyleUnderline"/>
        </w:rPr>
        <w:t xml:space="preserve"> the </w:t>
      </w:r>
      <w:r w:rsidRPr="000E0DEA">
        <w:rPr>
          <w:rStyle w:val="StyleUnderline"/>
        </w:rPr>
        <w:t>technology</w:t>
      </w:r>
      <w:r w:rsidRPr="00E93BA7">
        <w:rPr>
          <w:rStyle w:val="StyleUnderline"/>
        </w:rPr>
        <w:t xml:space="preserve"> and </w:t>
      </w:r>
      <w:r w:rsidRPr="000E0DEA">
        <w:rPr>
          <w:rStyle w:val="StyleUnderline"/>
        </w:rPr>
        <w:t xml:space="preserve">devices </w:t>
      </w:r>
      <w:r w:rsidRPr="00875504">
        <w:rPr>
          <w:rStyle w:val="StyleUnderline"/>
        </w:rPr>
        <w:t>required by the state space and military</w:t>
      </w:r>
      <w:r w:rsidRPr="00E93BA7">
        <w:rPr>
          <w:rStyle w:val="StyleUnderline"/>
        </w:rPr>
        <w:t xml:space="preserve"> programs, such as </w:t>
      </w:r>
      <w:r w:rsidRPr="000E0DEA">
        <w:rPr>
          <w:rStyle w:val="StyleUnderline"/>
        </w:rPr>
        <w:t>launch vehicles, satellites, manned spaceships, cargo spaceships, deep space explorers, space station, nuclear missiles, conventional ground-to-ground missiles, and air and missile defense equipment. The two state-owned corporations have decades of experience, secured state funding, thousands of personnel, dozens of labs and subsidiaries, and an established suite of high-tech products and services. In the years ahead, the Chinese</w:t>
      </w:r>
      <w:r w:rsidRPr="00E93BA7">
        <w:rPr>
          <w:rStyle w:val="StyleUnderline"/>
        </w:rPr>
        <w:t xml:space="preserve"> </w:t>
      </w:r>
      <w:r w:rsidRPr="00C62F25">
        <w:rPr>
          <w:rStyle w:val="Emphasis"/>
          <w:highlight w:val="green"/>
        </w:rPr>
        <w:t>state-owned space titans will continue to lead the</w:t>
      </w:r>
      <w:r w:rsidRPr="006B7540">
        <w:rPr>
          <w:rStyle w:val="Emphasis"/>
        </w:rPr>
        <w:t xml:space="preserve"> country’s space </w:t>
      </w:r>
      <w:r w:rsidRPr="00C62F25">
        <w:rPr>
          <w:rStyle w:val="Emphasis"/>
          <w:highlight w:val="green"/>
        </w:rPr>
        <w:t>program</w:t>
      </w:r>
      <w:r w:rsidRPr="006B7540">
        <w:rPr>
          <w:rStyle w:val="Emphasis"/>
        </w:rPr>
        <w:t xml:space="preserve">, while </w:t>
      </w:r>
      <w:r w:rsidRPr="00C62F25">
        <w:rPr>
          <w:rStyle w:val="Emphasis"/>
          <w:highlight w:val="green"/>
        </w:rPr>
        <w:t xml:space="preserve">private </w:t>
      </w:r>
      <w:r w:rsidRPr="006B7540">
        <w:rPr>
          <w:rStyle w:val="Emphasis"/>
        </w:rPr>
        <w:t xml:space="preserve">commercial space </w:t>
      </w:r>
      <w:r w:rsidRPr="00C62F25">
        <w:rPr>
          <w:rStyle w:val="Emphasis"/>
          <w:highlight w:val="green"/>
        </w:rPr>
        <w:t xml:space="preserve">companies </w:t>
      </w:r>
      <w:r w:rsidRPr="006B7540">
        <w:rPr>
          <w:rStyle w:val="Emphasis"/>
        </w:rPr>
        <w:t xml:space="preserve">are likely to </w:t>
      </w:r>
      <w:r w:rsidRPr="00C62F25">
        <w:rPr>
          <w:rStyle w:val="Emphasis"/>
          <w:highlight w:val="green"/>
        </w:rPr>
        <w:t xml:space="preserve">serve as “supplements” to China’s </w:t>
      </w:r>
      <w:r w:rsidRPr="000E0DEA">
        <w:rPr>
          <w:rStyle w:val="Emphasis"/>
        </w:rPr>
        <w:t xml:space="preserve">broader </w:t>
      </w:r>
      <w:r w:rsidRPr="006B7540">
        <w:rPr>
          <w:rStyle w:val="Emphasis"/>
        </w:rPr>
        <w:t xml:space="preserve">space </w:t>
      </w:r>
      <w:r w:rsidRPr="00C62F25">
        <w:rPr>
          <w:rStyle w:val="Emphasis"/>
          <w:highlight w:val="green"/>
        </w:rPr>
        <w:t>activities</w:t>
      </w:r>
      <w:r w:rsidRPr="006B7540">
        <w:rPr>
          <w:rStyle w:val="Emphasis"/>
        </w:rPr>
        <w:t>.</w:t>
      </w:r>
      <w:r w:rsidRPr="00143176">
        <w:rPr>
          <w:sz w:val="14"/>
        </w:rPr>
        <w:t xml:space="preserve"> Participation of private commercial players The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FutureAerospace, a state-funded industry think tank, reports that investment in Chinese commercial space firms totaled RMB 3.57 billion (US$550 million) in 2018, and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RPr="00C62F25">
        <w:rPr>
          <w:rStyle w:val="Emphasis"/>
          <w:highlight w:val="green"/>
        </w:rPr>
        <w:t>China uses government contracts and subsidies</w:t>
      </w:r>
      <w:r w:rsidRPr="00C62F25">
        <w:rPr>
          <w:rStyle w:val="StyleUnderline"/>
          <w:highlight w:val="green"/>
        </w:rPr>
        <w:t xml:space="preserve"> to give</w:t>
      </w:r>
      <w:r w:rsidRPr="00E93BA7">
        <w:rPr>
          <w:rStyle w:val="StyleUnderline"/>
        </w:rPr>
        <w:t xml:space="preserve"> these </w:t>
      </w:r>
      <w:r w:rsidRPr="00C62F25">
        <w:rPr>
          <w:rStyle w:val="StyleUnderline"/>
          <w:highlight w:val="green"/>
        </w:rPr>
        <w:t>companies a foot up.</w:t>
      </w:r>
      <w:r w:rsidRPr="00E93BA7">
        <w:rPr>
          <w:rStyle w:val="StyleUnderline"/>
        </w:rPr>
        <w:t xml:space="preserve"> However, </w:t>
      </w:r>
      <w:r w:rsidRPr="000E0DEA">
        <w:rPr>
          <w:rStyle w:val="StyleUnderline"/>
        </w:rPr>
        <w:t>state-owned commercial space companies like Expace and China Rocket can have easier access to government funding and Chinese financing. Private commercial space companies either receive government support</w:t>
      </w:r>
      <w:r w:rsidRPr="00E93BA7">
        <w:rPr>
          <w:rStyle w:val="StyleUnderline"/>
        </w:rPr>
        <w:t xml:space="preserve"> or seek venture capital.</w:t>
      </w:r>
      <w:r w:rsidRPr="00143176">
        <w:rPr>
          <w:sz w:val="14"/>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RPr="00E93BA7">
        <w:rPr>
          <w:rStyle w:val="StyleUnderline"/>
        </w:rPr>
        <w:t xml:space="preserve">, </w:t>
      </w:r>
      <w:r w:rsidRPr="006B7540">
        <w:rPr>
          <w:rStyle w:val="StyleUnderline"/>
        </w:rPr>
        <w:t xml:space="preserve">Chinese </w:t>
      </w:r>
      <w:r w:rsidRPr="00ED4145">
        <w:rPr>
          <w:rStyle w:val="StyleUnderline"/>
        </w:rPr>
        <w:t xml:space="preserve">companies who are </w:t>
      </w:r>
      <w:r w:rsidRPr="000E0DEA">
        <w:rPr>
          <w:rStyle w:val="StyleUnderline"/>
        </w:rPr>
        <w:t xml:space="preserve">late starters </w:t>
      </w:r>
      <w:r w:rsidRPr="00ED4145">
        <w:rPr>
          <w:rStyle w:val="StyleUnderline"/>
        </w:rPr>
        <w:t xml:space="preserve">have to </w:t>
      </w:r>
      <w:r w:rsidRPr="000E0DEA">
        <w:rPr>
          <w:rStyle w:val="StyleUnderline"/>
        </w:rPr>
        <w:t>consider whether they can be supported by</w:t>
      </w:r>
      <w:r w:rsidRPr="00E93BA7">
        <w:rPr>
          <w:rStyle w:val="StyleUnderline"/>
        </w:rPr>
        <w:t xml:space="preserve"> deep-pocked and </w:t>
      </w:r>
      <w:r w:rsidRPr="000E0DEA">
        <w:rPr>
          <w:rStyle w:val="StyleUnderline"/>
        </w:rPr>
        <w:t>risk-prone investors</w:t>
      </w:r>
      <w:r w:rsidRPr="00E93BA7">
        <w:rPr>
          <w:rStyle w:val="StyleUnderline"/>
        </w:rPr>
        <w:t>.</w:t>
      </w:r>
      <w:r w:rsidRPr="00143176">
        <w:rPr>
          <w:sz w:val="14"/>
        </w:rPr>
        <w:t xml:space="preserve"> Some private companies like LandSpace and MinoSpace have managed to accrue foreign investment, which could make it easier for them to compete on a global scale, in terms of taking on overseas clients, launching from other countries, and attracting international talents. </w:t>
      </w:r>
      <w:r w:rsidRPr="00E93BA7">
        <w:rPr>
          <w:rStyle w:val="StyleUnderline"/>
        </w:rPr>
        <w:t xml:space="preserve">However, </w:t>
      </w:r>
      <w:r w:rsidRPr="00ED4145">
        <w:rPr>
          <w:rStyle w:val="StyleUnderline"/>
        </w:rPr>
        <w:t>to maintain investor confidence will not be easy.</w:t>
      </w:r>
      <w:r w:rsidRPr="00E93BA7">
        <w:rPr>
          <w:rStyle w:val="StyleUnderline"/>
        </w:rPr>
        <w:t xml:space="preserve"> At present, </w:t>
      </w:r>
      <w:r w:rsidRPr="00C62F25">
        <w:rPr>
          <w:rStyle w:val="Emphasis"/>
          <w:highlight w:val="green"/>
        </w:rPr>
        <w:t xml:space="preserve">none of the </w:t>
      </w:r>
      <w:r w:rsidRPr="000E0DEA">
        <w:rPr>
          <w:rStyle w:val="Emphasis"/>
        </w:rPr>
        <w:t xml:space="preserve">new commercial </w:t>
      </w:r>
      <w:r w:rsidRPr="00C62F25">
        <w:rPr>
          <w:rStyle w:val="Emphasis"/>
          <w:highlight w:val="green"/>
        </w:rPr>
        <w:t>space companies are profitable</w:t>
      </w:r>
      <w:r w:rsidRPr="00E93BA7">
        <w:rPr>
          <w:rStyle w:val="StyleUnderline"/>
        </w:rPr>
        <w:t xml:space="preserve">. These companies’ </w:t>
      </w:r>
      <w:r w:rsidRPr="006B7540">
        <w:rPr>
          <w:rStyle w:val="StyleUnderline"/>
        </w:rPr>
        <w:t xml:space="preserve">launch </w:t>
      </w:r>
      <w:r w:rsidRPr="00C62F25">
        <w:rPr>
          <w:rStyle w:val="StyleUnderline"/>
          <w:highlight w:val="green"/>
        </w:rPr>
        <w:t>success rates</w:t>
      </w:r>
      <w:r w:rsidRPr="00E93BA7">
        <w:rPr>
          <w:rStyle w:val="StyleUnderline"/>
        </w:rPr>
        <w:t xml:space="preserve"> have been </w:t>
      </w:r>
      <w:r w:rsidRPr="00C62F25">
        <w:rPr>
          <w:rStyle w:val="StyleUnderline"/>
          <w:highlight w:val="green"/>
        </w:rPr>
        <w:t>erratic</w:t>
      </w:r>
      <w:r w:rsidRPr="00E93BA7">
        <w:rPr>
          <w:rStyle w:val="StyleUnderline"/>
        </w:rPr>
        <w:t xml:space="preserve">. And they have shown </w:t>
      </w:r>
      <w:r w:rsidRPr="00C62F25">
        <w:rPr>
          <w:rStyle w:val="StyleUnderline"/>
          <w:highlight w:val="green"/>
        </w:rPr>
        <w:t>no sign of</w:t>
      </w:r>
      <w:r w:rsidRPr="00E93BA7">
        <w:rPr>
          <w:rStyle w:val="StyleUnderline"/>
        </w:rPr>
        <w:t xml:space="preserve"> explosive </w:t>
      </w:r>
      <w:r w:rsidRPr="00C62F25">
        <w:rPr>
          <w:rStyle w:val="StyleUnderline"/>
          <w:highlight w:val="green"/>
        </w:rPr>
        <w:t>innovation</w:t>
      </w:r>
      <w:r w:rsidRPr="00E93BA7">
        <w:rPr>
          <w:rStyle w:val="StyleUnderline"/>
        </w:rPr>
        <w:t xml:space="preserve"> – the </w:t>
      </w:r>
      <w:r w:rsidRPr="000E0DEA">
        <w:rPr>
          <w:rStyle w:val="StyleUnderline"/>
        </w:rPr>
        <w:t>current offerings</w:t>
      </w:r>
      <w:r w:rsidRPr="00E93BA7">
        <w:rPr>
          <w:rStyle w:val="StyleUnderline"/>
        </w:rPr>
        <w:t xml:space="preserve"> consist almost solely for </w:t>
      </w:r>
      <w:r w:rsidRPr="000E0DEA">
        <w:rPr>
          <w:rStyle w:val="StyleUnderline"/>
        </w:rPr>
        <w:t>small, solid-fuel, single-use rockets</w:t>
      </w:r>
      <w:r w:rsidRPr="00E93BA7">
        <w:rPr>
          <w:rStyle w:val="StyleUnderline"/>
        </w:rPr>
        <w:t xml:space="preserve">. Thus, </w:t>
      </w:r>
      <w:r w:rsidRPr="00C62F25">
        <w:rPr>
          <w:rStyle w:val="Emphasis"/>
          <w:highlight w:val="green"/>
        </w:rPr>
        <w:t xml:space="preserve">China’s private </w:t>
      </w:r>
      <w:r w:rsidRPr="000E0DEA">
        <w:rPr>
          <w:rStyle w:val="Emphasis"/>
        </w:rPr>
        <w:t xml:space="preserve">commercial </w:t>
      </w:r>
      <w:r w:rsidRPr="00C62F25">
        <w:rPr>
          <w:rStyle w:val="Emphasis"/>
          <w:highlight w:val="green"/>
        </w:rPr>
        <w:t>space sector is not</w:t>
      </w:r>
      <w:r w:rsidRPr="00C62F25">
        <w:rPr>
          <w:rStyle w:val="StyleUnderline"/>
          <w:highlight w:val="green"/>
        </w:rPr>
        <w:t xml:space="preserve"> </w:t>
      </w:r>
      <w:r w:rsidRPr="006B7540">
        <w:rPr>
          <w:rStyle w:val="StyleUnderline"/>
        </w:rPr>
        <w:t xml:space="preserve">yet </w:t>
      </w:r>
      <w:r w:rsidRPr="00C62F25">
        <w:rPr>
          <w:rStyle w:val="Emphasis"/>
          <w:highlight w:val="green"/>
        </w:rPr>
        <w:t xml:space="preserve">positioned to upend the state-dominated </w:t>
      </w:r>
      <w:r w:rsidRPr="000E0DEA">
        <w:rPr>
          <w:rStyle w:val="Emphasis"/>
        </w:rPr>
        <w:t xml:space="preserve">or global space </w:t>
      </w:r>
      <w:r w:rsidRPr="000E0DEA">
        <w:rPr>
          <w:rStyle w:val="Emphasis"/>
          <w:highlight w:val="green"/>
        </w:rPr>
        <w:t>ecosystems</w:t>
      </w:r>
      <w:r w:rsidRPr="000E0DEA">
        <w:rPr>
          <w:rStyle w:val="Emphasis"/>
        </w:rPr>
        <w:t xml:space="preserve"> any time </w:t>
      </w:r>
      <w:r w:rsidRPr="00C62F25">
        <w:rPr>
          <w:rStyle w:val="Emphasis"/>
          <w:highlight w:val="green"/>
        </w:rPr>
        <w:t>soon</w:t>
      </w:r>
      <w:r w:rsidRPr="00E93BA7">
        <w:rPr>
          <w:rStyle w:val="StyleUnderline"/>
        </w:rPr>
        <w:t xml:space="preserve">, though </w:t>
      </w:r>
      <w:r w:rsidRPr="000E0DEA">
        <w:rPr>
          <w:rStyle w:val="StyleUnderline"/>
        </w:rPr>
        <w:t xml:space="preserve">eventually new entrants may carve out </w:t>
      </w:r>
      <w:r w:rsidRPr="000E0DEA">
        <w:rPr>
          <w:rStyle w:val="Emphasis"/>
        </w:rPr>
        <w:t>niche areas</w:t>
      </w:r>
      <w:r w:rsidRPr="00E93BA7">
        <w:rPr>
          <w:rStyle w:val="StyleUnderline"/>
        </w:rPr>
        <w:t xml:space="preserve"> for themselves in the domestic market.</w:t>
      </w:r>
    </w:p>
    <w:p w14:paraId="436D9D4A" w14:textId="77777777" w:rsidR="00A45B11" w:rsidRDefault="00A45B11" w:rsidP="00A45B11"/>
    <w:p w14:paraId="5F37FA05" w14:textId="77777777" w:rsidR="00A45B11" w:rsidRDefault="00A45B11" w:rsidP="00A45B11">
      <w:pPr>
        <w:pStyle w:val="Heading4"/>
      </w:pPr>
      <w:r>
        <w:lastRenderedPageBreak/>
        <w:t>China's distinct environment guarantee’s private failure independently they're funded by the govt which guarantees circumvention and contracts are given to the public not the private</w:t>
      </w:r>
    </w:p>
    <w:p w14:paraId="017F7F5E" w14:textId="77777777" w:rsidR="00A45B11" w:rsidRPr="00CB2513" w:rsidRDefault="00A45B11" w:rsidP="00A45B11">
      <w:pPr>
        <w:rPr>
          <w:sz w:val="16"/>
        </w:rPr>
      </w:pPr>
      <w:r w:rsidRPr="00221A20">
        <w:rPr>
          <w:rStyle w:val="Style13ptBold"/>
        </w:rPr>
        <w:t>Waidelic</w:t>
      </w:r>
      <w:r w:rsidRPr="0027277C">
        <w:rPr>
          <w:rStyle w:val="Style13ptBold"/>
        </w:rPr>
        <w:t>h 21</w:t>
      </w:r>
      <w:r w:rsidRPr="00CB2513">
        <w:rPr>
          <w:sz w:val="16"/>
        </w:rPr>
        <w:t xml:space="preserve"> [Brian Waidelich, Brian Waidelich is a Research Analyst with the China and Indo-Pacific Security Affairs Division at CNA, 3-13-2021, "China’s commercial space sector shoots for the stars," East Asia Forum, https://www.eastasiaforum.org/2021/03/13/chinas-commercial-space-sector-shoots-for-the-stars/] mk</w:t>
      </w:r>
    </w:p>
    <w:p w14:paraId="1345DBB2" w14:textId="77777777" w:rsidR="00A45B11" w:rsidRPr="006F1FC2" w:rsidRDefault="00A45B11" w:rsidP="00A45B11">
      <w:pPr>
        <w:rPr>
          <w:sz w:val="16"/>
        </w:rPr>
      </w:pPr>
      <w:r w:rsidRPr="00ED4145">
        <w:rPr>
          <w:rStyle w:val="StyleUnderline"/>
          <w:highlight w:val="green"/>
        </w:rPr>
        <w:t>Despite</w:t>
      </w:r>
      <w:r w:rsidRPr="00ED4145">
        <w:rPr>
          <w:rStyle w:val="StyleUnderline"/>
        </w:rPr>
        <w:t xml:space="preserve"> the </w:t>
      </w:r>
      <w:r w:rsidRPr="00ED4145">
        <w:rPr>
          <w:rStyle w:val="StyleUnderline"/>
          <w:highlight w:val="green"/>
        </w:rPr>
        <w:t>hype</w:t>
      </w:r>
      <w:r w:rsidRPr="00ED4145">
        <w:rPr>
          <w:rStyle w:val="StyleUnderline"/>
        </w:rPr>
        <w:t xml:space="preserve"> surrounding Chinese space startups</w:t>
      </w:r>
      <w:r w:rsidRPr="006F1FC2">
        <w:rPr>
          <w:rStyle w:val="StyleUnderline"/>
        </w:rPr>
        <w:t xml:space="preserve">, the </w:t>
      </w:r>
      <w:r w:rsidRPr="00C62F25">
        <w:rPr>
          <w:rStyle w:val="Emphasis"/>
          <w:highlight w:val="green"/>
        </w:rPr>
        <w:t xml:space="preserve">prospects for </w:t>
      </w:r>
      <w:r w:rsidRPr="00143176">
        <w:rPr>
          <w:rStyle w:val="Emphasis"/>
        </w:rPr>
        <w:t>a</w:t>
      </w:r>
      <w:r w:rsidRPr="00C62F25">
        <w:rPr>
          <w:rStyle w:val="Emphasis"/>
          <w:highlight w:val="green"/>
        </w:rPr>
        <w:t xml:space="preserve"> Chinese SpaceX are not</w:t>
      </w:r>
      <w:r w:rsidRPr="006B28B7">
        <w:rPr>
          <w:rStyle w:val="Emphasis"/>
        </w:rPr>
        <w:t xml:space="preserve"> so </w:t>
      </w:r>
      <w:r w:rsidRPr="00C62F25">
        <w:rPr>
          <w:rStyle w:val="Emphasis"/>
          <w:highlight w:val="green"/>
        </w:rPr>
        <w:t>optimistic</w:t>
      </w:r>
      <w:r w:rsidRPr="006F1FC2">
        <w:rPr>
          <w:rStyle w:val="StyleUnderline"/>
        </w:rPr>
        <w:t xml:space="preserve">. China’s space </w:t>
      </w:r>
      <w:r w:rsidRPr="00C62F25">
        <w:rPr>
          <w:rStyle w:val="Emphasis"/>
          <w:highlight w:val="green"/>
        </w:rPr>
        <w:t xml:space="preserve">startups </w:t>
      </w:r>
      <w:r w:rsidRPr="00ED4145">
        <w:rPr>
          <w:rStyle w:val="Emphasis"/>
        </w:rPr>
        <w:t xml:space="preserve">are </w:t>
      </w:r>
      <w:r w:rsidRPr="00C62F25">
        <w:rPr>
          <w:rStyle w:val="Emphasis"/>
          <w:highlight w:val="green"/>
        </w:rPr>
        <w:t>hardly commercial</w:t>
      </w:r>
      <w:r w:rsidRPr="00C62F25">
        <w:rPr>
          <w:rStyle w:val="StyleUnderline"/>
          <w:highlight w:val="green"/>
        </w:rPr>
        <w:t xml:space="preserve">, </w:t>
      </w:r>
      <w:r w:rsidRPr="00ED4145">
        <w:rPr>
          <w:rStyle w:val="StyleUnderline"/>
        </w:rPr>
        <w:t>compared to</w:t>
      </w:r>
      <w:r w:rsidRPr="006F1FC2">
        <w:rPr>
          <w:rStyle w:val="StyleUnderline"/>
        </w:rPr>
        <w:t xml:space="preserve"> countries like </w:t>
      </w:r>
      <w:r w:rsidRPr="00ED4145">
        <w:rPr>
          <w:rStyle w:val="StyleUnderline"/>
        </w:rPr>
        <w:t xml:space="preserve">the </w:t>
      </w:r>
      <w:r w:rsidRPr="00143176">
        <w:rPr>
          <w:rStyle w:val="StyleUnderline"/>
        </w:rPr>
        <w:t>United States where commercial space ventures are meaningfully supported by private capital</w:t>
      </w:r>
      <w:r w:rsidRPr="006F1FC2">
        <w:rPr>
          <w:rStyle w:val="StyleUnderline"/>
        </w:rPr>
        <w:t xml:space="preserve">. Some of </w:t>
      </w:r>
      <w:r w:rsidRPr="00ED4145">
        <w:rPr>
          <w:rStyle w:val="StyleUnderline"/>
          <w:highlight w:val="green"/>
        </w:rPr>
        <w:t>China’s</w:t>
      </w:r>
      <w:r w:rsidRPr="006F1FC2">
        <w:rPr>
          <w:rStyle w:val="StyleUnderline"/>
        </w:rPr>
        <w:t xml:space="preserve"> </w:t>
      </w:r>
      <w:r w:rsidRPr="00ED4145">
        <w:rPr>
          <w:rStyle w:val="StyleUnderline"/>
        </w:rPr>
        <w:t xml:space="preserve">commercial space </w:t>
      </w:r>
      <w:r w:rsidRPr="00C62F25">
        <w:rPr>
          <w:rStyle w:val="StyleUnderline"/>
          <w:highlight w:val="green"/>
        </w:rPr>
        <w:t>companies are directly state-owned,</w:t>
      </w:r>
      <w:r w:rsidRPr="006F1FC2">
        <w:rPr>
          <w:rStyle w:val="StyleUnderline"/>
        </w:rPr>
        <w:t xml:space="preserve"> such as Expace and China Rocket. Other </w:t>
      </w:r>
      <w:r w:rsidRPr="00ED4145">
        <w:rPr>
          <w:rStyle w:val="StyleUnderline"/>
        </w:rPr>
        <w:t>nominally private companies</w:t>
      </w:r>
      <w:r w:rsidRPr="006F1FC2">
        <w:rPr>
          <w:rStyle w:val="StyleUnderline"/>
        </w:rPr>
        <w:t xml:space="preserve"> have </w:t>
      </w:r>
      <w:r w:rsidRPr="00143176">
        <w:rPr>
          <w:rStyle w:val="StyleUnderline"/>
        </w:rPr>
        <w:t xml:space="preserve">received </w:t>
      </w:r>
      <w:r w:rsidRPr="00C62F25">
        <w:rPr>
          <w:rStyle w:val="Emphasis"/>
          <w:highlight w:val="green"/>
        </w:rPr>
        <w:t>substantial investment from</w:t>
      </w:r>
      <w:r w:rsidRPr="006F1FC2">
        <w:rPr>
          <w:rStyle w:val="StyleUnderline"/>
        </w:rPr>
        <w:t xml:space="preserve"> provincial and local </w:t>
      </w:r>
      <w:r w:rsidRPr="00C62F25">
        <w:rPr>
          <w:rStyle w:val="Emphasis"/>
          <w:highlight w:val="green"/>
        </w:rPr>
        <w:t>governments</w:t>
      </w:r>
      <w:r w:rsidRPr="006F1FC2">
        <w:rPr>
          <w:rStyle w:val="StyleUnderline"/>
        </w:rPr>
        <w:t xml:space="preserve">. The lack of private capital at risk </w:t>
      </w:r>
      <w:r w:rsidRPr="00C62F25">
        <w:rPr>
          <w:rStyle w:val="Emphasis"/>
          <w:highlight w:val="green"/>
        </w:rPr>
        <w:t>diminishes</w:t>
      </w:r>
      <w:r w:rsidRPr="006F1FC2">
        <w:rPr>
          <w:rStyle w:val="StyleUnderline"/>
        </w:rPr>
        <w:t xml:space="preserve"> these </w:t>
      </w:r>
      <w:r w:rsidRPr="00ED4145">
        <w:rPr>
          <w:rStyle w:val="Emphasis"/>
        </w:rPr>
        <w:t xml:space="preserve">companies’ </w:t>
      </w:r>
      <w:r w:rsidRPr="00C62F25">
        <w:rPr>
          <w:rStyle w:val="Emphasis"/>
          <w:highlight w:val="green"/>
        </w:rPr>
        <w:t>motivation</w:t>
      </w:r>
      <w:r w:rsidRPr="00C62F25">
        <w:rPr>
          <w:rStyle w:val="StyleUnderline"/>
          <w:highlight w:val="green"/>
        </w:rPr>
        <w:t xml:space="preserve"> </w:t>
      </w:r>
      <w:r w:rsidRPr="00ED4145">
        <w:rPr>
          <w:rStyle w:val="StyleUnderline"/>
          <w:highlight w:val="green"/>
        </w:rPr>
        <w:t>to innovate</w:t>
      </w:r>
      <w:r w:rsidRPr="00ED4145">
        <w:rPr>
          <w:rStyle w:val="StyleUnderline"/>
        </w:rPr>
        <w:t xml:space="preserve"> or </w:t>
      </w:r>
      <w:r w:rsidRPr="000E0DEA">
        <w:rPr>
          <w:rStyle w:val="StyleUnderline"/>
        </w:rPr>
        <w:t>lower costs</w:t>
      </w:r>
      <w:r w:rsidRPr="006F1FC2">
        <w:rPr>
          <w:rStyle w:val="StyleUnderline"/>
        </w:rPr>
        <w:t xml:space="preserve">. ‘Private’ Chinese space startups also find themselves </w:t>
      </w:r>
      <w:r w:rsidRPr="00C62F25">
        <w:rPr>
          <w:rStyle w:val="StyleUnderline"/>
          <w:highlight w:val="green"/>
        </w:rPr>
        <w:t>facing</w:t>
      </w:r>
      <w:r w:rsidRPr="006F1FC2">
        <w:rPr>
          <w:rStyle w:val="StyleUnderline"/>
        </w:rPr>
        <w:t xml:space="preserve"> two </w:t>
      </w:r>
      <w:r w:rsidRPr="00C62F25">
        <w:rPr>
          <w:rStyle w:val="Emphasis"/>
          <w:highlight w:val="green"/>
        </w:rPr>
        <w:t>massive s</w:t>
      </w:r>
      <w:r w:rsidRPr="00DB4E54">
        <w:rPr>
          <w:rStyle w:val="Emphasis"/>
        </w:rPr>
        <w:t>tate-</w:t>
      </w:r>
      <w:r w:rsidRPr="00DB4E54">
        <w:rPr>
          <w:rStyle w:val="Emphasis"/>
          <w:highlight w:val="green"/>
        </w:rPr>
        <w:t>o</w:t>
      </w:r>
      <w:r w:rsidRPr="00DB4E54">
        <w:rPr>
          <w:rStyle w:val="Emphasis"/>
        </w:rPr>
        <w:t xml:space="preserve">wned </w:t>
      </w:r>
      <w:r w:rsidRPr="00C62F25">
        <w:rPr>
          <w:rStyle w:val="Emphasis"/>
          <w:highlight w:val="green"/>
        </w:rPr>
        <w:t>e</w:t>
      </w:r>
      <w:r w:rsidRPr="00DB4E54">
        <w:rPr>
          <w:rStyle w:val="Emphasis"/>
        </w:rPr>
        <w:t>nterprise</w:t>
      </w:r>
      <w:r w:rsidRPr="00C62F25">
        <w:rPr>
          <w:rStyle w:val="Emphasis"/>
          <w:highlight w:val="green"/>
        </w:rPr>
        <w:t>s</w:t>
      </w:r>
      <w:r w:rsidRPr="006F1FC2">
        <w:rPr>
          <w:rStyle w:val="StyleUnderline"/>
        </w:rPr>
        <w:t xml:space="preserve"> (SOEs) </w:t>
      </w:r>
      <w:r w:rsidRPr="00C62F25">
        <w:rPr>
          <w:rStyle w:val="StyleUnderline"/>
          <w:highlight w:val="green"/>
        </w:rPr>
        <w:t xml:space="preserve">that </w:t>
      </w:r>
      <w:r w:rsidRPr="00C62F25">
        <w:rPr>
          <w:rStyle w:val="Emphasis"/>
          <w:highlight w:val="green"/>
        </w:rPr>
        <w:t xml:space="preserve">dominate </w:t>
      </w:r>
      <w:r w:rsidRPr="00ED4145">
        <w:rPr>
          <w:rStyle w:val="Emphasis"/>
        </w:rPr>
        <w:t xml:space="preserve">both </w:t>
      </w:r>
      <w:r w:rsidRPr="00C62F25">
        <w:rPr>
          <w:rStyle w:val="Emphasis"/>
          <w:highlight w:val="green"/>
        </w:rPr>
        <w:t xml:space="preserve">the </w:t>
      </w:r>
      <w:r w:rsidRPr="00ED4145">
        <w:rPr>
          <w:rStyle w:val="Emphasis"/>
        </w:rPr>
        <w:t xml:space="preserve">domestic </w:t>
      </w:r>
      <w:r w:rsidRPr="00C62F25">
        <w:rPr>
          <w:rStyle w:val="Emphasis"/>
          <w:highlight w:val="green"/>
        </w:rPr>
        <w:t xml:space="preserve">industry and </w:t>
      </w:r>
      <w:r w:rsidRPr="00ED4145">
        <w:rPr>
          <w:rStyle w:val="Emphasis"/>
        </w:rPr>
        <w:t xml:space="preserve">Chinese </w:t>
      </w:r>
      <w:r w:rsidRPr="00C62F25">
        <w:rPr>
          <w:rStyle w:val="Emphasis"/>
          <w:highlight w:val="green"/>
        </w:rPr>
        <w:t>financing</w:t>
      </w:r>
      <w:r w:rsidRPr="006F1FC2">
        <w:rPr>
          <w:rStyle w:val="StyleUnderline"/>
        </w:rPr>
        <w:t xml:space="preserve">. The state-owned </w:t>
      </w:r>
      <w:r w:rsidRPr="00ED4145">
        <w:rPr>
          <w:rStyle w:val="StyleUnderline"/>
        </w:rPr>
        <w:t>Expace received over one billion RMB (US$154 million) in series A financing, while nominally private Chinese companies like iSpace received around 100 million RMB (US$15 million). This apparent</w:t>
      </w:r>
      <w:r w:rsidRPr="006F1FC2">
        <w:rPr>
          <w:rStyle w:val="StyleUnderline"/>
        </w:rPr>
        <w:t xml:space="preserve"> </w:t>
      </w:r>
      <w:r w:rsidRPr="000E0DEA">
        <w:rPr>
          <w:rStyle w:val="Emphasis"/>
        </w:rPr>
        <w:t>favouritism</w:t>
      </w:r>
      <w:r w:rsidRPr="000E0DEA">
        <w:rPr>
          <w:rStyle w:val="StyleUnderline"/>
        </w:rPr>
        <w:t xml:space="preserve"> aligns with Chinese President Xi Jinping’s stated objective of making SOEs ‘stronger, better, and bigger’. Legislative gaps create further uncertainties for the activities of China’s commercial space companies. China still has </w:t>
      </w:r>
      <w:r w:rsidRPr="000E0DEA">
        <w:rPr>
          <w:rStyle w:val="Emphasis"/>
        </w:rPr>
        <w:t>no comprehensive space law</w:t>
      </w:r>
      <w:r w:rsidRPr="000E0DEA">
        <w:rPr>
          <w:sz w:val="16"/>
        </w:rPr>
        <w:t xml:space="preserve">, despite incorporating the need for one in the National People’s Congress’s legislation plan in 2013. New regulations on commercial launches in 2019 were a step forward, </w:t>
      </w:r>
      <w:r w:rsidRPr="000E0DEA">
        <w:rPr>
          <w:rStyle w:val="StyleUnderline"/>
        </w:rPr>
        <w:t>but many</w:t>
      </w:r>
      <w:r w:rsidRPr="006F1FC2">
        <w:rPr>
          <w:rStyle w:val="StyleUnderline"/>
        </w:rPr>
        <w:t xml:space="preserve"> </w:t>
      </w:r>
      <w:r w:rsidRPr="00C62F25">
        <w:rPr>
          <w:rStyle w:val="Emphasis"/>
          <w:highlight w:val="green"/>
        </w:rPr>
        <w:t>ambiguities remain</w:t>
      </w:r>
      <w:r w:rsidRPr="00C62F25">
        <w:rPr>
          <w:rStyle w:val="StyleUnderline"/>
          <w:highlight w:val="green"/>
        </w:rPr>
        <w:t xml:space="preserve">. </w:t>
      </w:r>
      <w:r w:rsidRPr="00ED4145">
        <w:rPr>
          <w:rStyle w:val="StyleUnderline"/>
        </w:rPr>
        <w:t>It is</w:t>
      </w:r>
      <w:r w:rsidRPr="006F1FC2">
        <w:rPr>
          <w:rStyle w:val="StyleUnderline"/>
        </w:rPr>
        <w:t xml:space="preserve"> still </w:t>
      </w:r>
      <w:r w:rsidRPr="00C62F25">
        <w:rPr>
          <w:rStyle w:val="StyleUnderline"/>
          <w:highlight w:val="green"/>
        </w:rPr>
        <w:t>unclear</w:t>
      </w:r>
      <w:r w:rsidRPr="006F1FC2">
        <w:rPr>
          <w:rStyle w:val="StyleUnderline"/>
        </w:rPr>
        <w:t xml:space="preserve">, for example, </w:t>
      </w:r>
      <w:r w:rsidRPr="00C62F25">
        <w:rPr>
          <w:rStyle w:val="StyleUnderline"/>
          <w:highlight w:val="green"/>
        </w:rPr>
        <w:t>whether companies can build</w:t>
      </w:r>
      <w:r w:rsidRPr="006F1FC2">
        <w:rPr>
          <w:rStyle w:val="StyleUnderline"/>
        </w:rPr>
        <w:t xml:space="preserve"> their own </w:t>
      </w:r>
      <w:r w:rsidRPr="00C62F25">
        <w:rPr>
          <w:rStyle w:val="StyleUnderline"/>
          <w:highlight w:val="green"/>
        </w:rPr>
        <w:t>launch sites</w:t>
      </w:r>
      <w:r w:rsidRPr="006F1FC2">
        <w:rPr>
          <w:rStyle w:val="StyleUnderline"/>
        </w:rPr>
        <w:t xml:space="preserve">, or if they must use one of the four military-controlled sites. </w:t>
      </w:r>
      <w:r w:rsidRPr="00C62F25">
        <w:rPr>
          <w:rStyle w:val="Emphasis"/>
          <w:highlight w:val="green"/>
        </w:rPr>
        <w:t>The launch record</w:t>
      </w:r>
      <w:r w:rsidRPr="006F1FC2">
        <w:rPr>
          <w:rStyle w:val="StyleUnderline"/>
        </w:rPr>
        <w:t xml:space="preserve"> of China’s commercial space companies </w:t>
      </w:r>
      <w:r w:rsidRPr="00ED4145">
        <w:rPr>
          <w:rStyle w:val="StyleUnderline"/>
        </w:rPr>
        <w:t xml:space="preserve">has </w:t>
      </w:r>
      <w:r w:rsidRPr="00C62F25">
        <w:rPr>
          <w:rStyle w:val="StyleUnderline"/>
          <w:highlight w:val="green"/>
        </w:rPr>
        <w:t xml:space="preserve">also </w:t>
      </w:r>
      <w:r w:rsidRPr="00ED4145">
        <w:rPr>
          <w:rStyle w:val="StyleUnderline"/>
        </w:rPr>
        <w:t xml:space="preserve">been </w:t>
      </w:r>
      <w:r w:rsidRPr="00C62F25">
        <w:rPr>
          <w:rStyle w:val="Emphasis"/>
          <w:highlight w:val="green"/>
        </w:rPr>
        <w:t>rocky</w:t>
      </w:r>
      <w:r w:rsidRPr="00C62F25">
        <w:rPr>
          <w:rStyle w:val="StyleUnderline"/>
          <w:highlight w:val="green"/>
        </w:rPr>
        <w:t xml:space="preserve">. </w:t>
      </w:r>
      <w:r w:rsidRPr="00ED4145">
        <w:rPr>
          <w:rStyle w:val="StyleUnderline"/>
        </w:rPr>
        <w:t>Two of the three ‘private’ companies to conduct orbital launches — OneSpace and LandSpace — have failed in their sole attempts. Several other companies have fared better, but</w:t>
      </w:r>
      <w:r w:rsidRPr="006F1FC2">
        <w:rPr>
          <w:rStyle w:val="StyleUnderline"/>
        </w:rPr>
        <w:t xml:space="preserve"> </w:t>
      </w:r>
      <w:r w:rsidRPr="00C62F25">
        <w:rPr>
          <w:rStyle w:val="StyleUnderline"/>
          <w:highlight w:val="green"/>
        </w:rPr>
        <w:t xml:space="preserve">all </w:t>
      </w:r>
      <w:r w:rsidRPr="006F1FC2">
        <w:rPr>
          <w:rStyle w:val="StyleUnderline"/>
        </w:rPr>
        <w:t xml:space="preserve">three of their most </w:t>
      </w:r>
      <w:r w:rsidRPr="00C62F25">
        <w:rPr>
          <w:rStyle w:val="StyleUnderline"/>
          <w:highlight w:val="green"/>
        </w:rPr>
        <w:t>recent launches</w:t>
      </w:r>
      <w:r w:rsidRPr="006F1FC2">
        <w:rPr>
          <w:rStyle w:val="StyleUnderline"/>
        </w:rPr>
        <w:t xml:space="preserve"> — two by Expace in July and September 2020, and one by iSpace in February 2021 — </w:t>
      </w:r>
      <w:r w:rsidRPr="00C62F25">
        <w:rPr>
          <w:rStyle w:val="StyleUnderline"/>
          <w:highlight w:val="green"/>
        </w:rPr>
        <w:t>ended in failure</w:t>
      </w:r>
      <w:r w:rsidRPr="006F1FC2">
        <w:rPr>
          <w:rStyle w:val="StyleUnderline"/>
        </w:rPr>
        <w:t xml:space="preserve">. These </w:t>
      </w:r>
      <w:r w:rsidRPr="00ED4145">
        <w:rPr>
          <w:rStyle w:val="StyleUnderline"/>
        </w:rPr>
        <w:t>challenges suggest</w:t>
      </w:r>
      <w:r w:rsidRPr="006F1FC2">
        <w:rPr>
          <w:rStyle w:val="StyleUnderline"/>
        </w:rPr>
        <w:t xml:space="preserve"> that </w:t>
      </w:r>
      <w:r w:rsidRPr="00C62F25">
        <w:rPr>
          <w:rStyle w:val="Emphasis"/>
          <w:highlight w:val="green"/>
        </w:rPr>
        <w:t>China’s commercial space</w:t>
      </w:r>
      <w:r w:rsidRPr="006B28B7">
        <w:rPr>
          <w:rStyle w:val="Emphasis"/>
        </w:rPr>
        <w:t xml:space="preserve"> industry </w:t>
      </w:r>
      <w:r w:rsidRPr="00C62F25">
        <w:rPr>
          <w:rStyle w:val="Emphasis"/>
          <w:highlight w:val="green"/>
        </w:rPr>
        <w:t>cannot</w:t>
      </w:r>
      <w:r w:rsidRPr="006B28B7">
        <w:rPr>
          <w:rStyle w:val="Emphasis"/>
        </w:rPr>
        <w:t xml:space="preserve"> yet </w:t>
      </w:r>
      <w:r w:rsidRPr="00C62F25">
        <w:rPr>
          <w:rStyle w:val="Emphasis"/>
          <w:highlight w:val="green"/>
        </w:rPr>
        <w:t>rival</w:t>
      </w:r>
      <w:r w:rsidRPr="006B28B7">
        <w:rPr>
          <w:rStyle w:val="Emphasis"/>
        </w:rPr>
        <w:t xml:space="preserve"> its </w:t>
      </w:r>
      <w:r w:rsidRPr="00C62F25">
        <w:rPr>
          <w:rStyle w:val="Emphasis"/>
          <w:highlight w:val="green"/>
        </w:rPr>
        <w:t>US</w:t>
      </w:r>
      <w:r w:rsidRPr="006B28B7">
        <w:rPr>
          <w:rStyle w:val="Emphasis"/>
        </w:rPr>
        <w:t xml:space="preserve"> and European </w:t>
      </w:r>
      <w:r w:rsidRPr="00C62F25">
        <w:rPr>
          <w:rStyle w:val="Emphasis"/>
          <w:highlight w:val="green"/>
        </w:rPr>
        <w:t>counterparts</w:t>
      </w:r>
      <w:r w:rsidRPr="006F1FC2">
        <w:rPr>
          <w:sz w:val="16"/>
        </w:rPr>
        <w:t xml:space="preserve">. Chinese commercial launch companies have shown no signs of explosive innovation; indeed, their current offerings consist almost solely of small, solid-fuel, single-use rockets. Nor have these companies offered prices to challenge global leaders — Expace has announced launches of its Kuaizhou rockets at US$10,000/kg of payload, which will be eventually lowered to US$5000/kg, but this doesn’t even come close to SpaceX’s advertised prices — about US$2720/kg for the Falcon 9, and US$1410/kg for the Falcon Heavy. In the years ahead, </w:t>
      </w:r>
      <w:r w:rsidRPr="00C62F25">
        <w:rPr>
          <w:rStyle w:val="Emphasis"/>
          <w:highlight w:val="green"/>
        </w:rPr>
        <w:t>breakthroughs</w:t>
      </w:r>
      <w:r w:rsidRPr="00C62F25">
        <w:rPr>
          <w:rStyle w:val="StyleUnderline"/>
          <w:highlight w:val="green"/>
        </w:rPr>
        <w:t xml:space="preserve"> </w:t>
      </w:r>
      <w:r w:rsidRPr="00ED4145">
        <w:rPr>
          <w:rStyle w:val="StyleUnderline"/>
        </w:rPr>
        <w:t xml:space="preserve">in Chinese space technologies </w:t>
      </w:r>
      <w:r w:rsidRPr="00C62F25">
        <w:rPr>
          <w:rStyle w:val="Emphasis"/>
          <w:highlight w:val="green"/>
        </w:rPr>
        <w:t>will</w:t>
      </w:r>
      <w:r w:rsidRPr="006B28B7">
        <w:rPr>
          <w:rStyle w:val="Emphasis"/>
        </w:rPr>
        <w:t xml:space="preserve"> almost </w:t>
      </w:r>
      <w:r w:rsidRPr="000E0DEA">
        <w:rPr>
          <w:rStyle w:val="Emphasis"/>
        </w:rPr>
        <w:t xml:space="preserve">certainly </w:t>
      </w:r>
      <w:r w:rsidRPr="00C62F25">
        <w:rPr>
          <w:rStyle w:val="Emphasis"/>
          <w:highlight w:val="green"/>
        </w:rPr>
        <w:t xml:space="preserve">come from </w:t>
      </w:r>
      <w:r w:rsidRPr="00ED4145">
        <w:rPr>
          <w:rStyle w:val="Emphasis"/>
        </w:rPr>
        <w:t xml:space="preserve">traditional </w:t>
      </w:r>
      <w:r w:rsidRPr="00C62F25">
        <w:rPr>
          <w:rStyle w:val="Emphasis"/>
          <w:highlight w:val="green"/>
        </w:rPr>
        <w:t xml:space="preserve">state-owned contractors, not </w:t>
      </w:r>
      <w:r w:rsidRPr="00ED4145">
        <w:rPr>
          <w:rStyle w:val="Emphasis"/>
        </w:rPr>
        <w:t xml:space="preserve">nominally </w:t>
      </w:r>
      <w:r w:rsidRPr="00C62F25">
        <w:rPr>
          <w:rStyle w:val="Emphasis"/>
          <w:highlight w:val="green"/>
        </w:rPr>
        <w:t>private firms</w:t>
      </w:r>
      <w:r w:rsidRPr="006F1FC2">
        <w:rPr>
          <w:sz w:val="16"/>
        </w:rPr>
        <w:t xml:space="preserve">. CASC and the China Aerospace Science and Industry Corporation have decades of experience, secure state funding, thousands of personnel, dozens of labs and subsidiaries, and an established suite of high-tech products and services. </w:t>
      </w:r>
      <w:r w:rsidRPr="006F1FC2">
        <w:rPr>
          <w:rStyle w:val="StyleUnderline"/>
        </w:rPr>
        <w:t xml:space="preserve">These </w:t>
      </w:r>
      <w:r w:rsidRPr="00C62F25">
        <w:rPr>
          <w:rStyle w:val="Emphasis"/>
          <w:highlight w:val="green"/>
        </w:rPr>
        <w:t>contractors’</w:t>
      </w:r>
      <w:r w:rsidRPr="006F1FC2">
        <w:rPr>
          <w:rStyle w:val="StyleUnderline"/>
        </w:rPr>
        <w:t xml:space="preserve"> best products and </w:t>
      </w:r>
      <w:r w:rsidRPr="00C62F25">
        <w:rPr>
          <w:rStyle w:val="StyleUnderline"/>
          <w:highlight w:val="green"/>
        </w:rPr>
        <w:t>services</w:t>
      </w:r>
      <w:r w:rsidRPr="006F1FC2">
        <w:rPr>
          <w:rStyle w:val="StyleUnderline"/>
        </w:rPr>
        <w:t xml:space="preserve"> will be </w:t>
      </w:r>
      <w:r w:rsidRPr="00C62F25">
        <w:rPr>
          <w:rStyle w:val="Emphasis"/>
          <w:highlight w:val="green"/>
        </w:rPr>
        <w:t>primarily offered to</w:t>
      </w:r>
      <w:r w:rsidRPr="006B28B7">
        <w:rPr>
          <w:rStyle w:val="Emphasis"/>
        </w:rPr>
        <w:t xml:space="preserve"> Chinese </w:t>
      </w:r>
      <w:r w:rsidRPr="00C62F25">
        <w:rPr>
          <w:rStyle w:val="Emphasis"/>
          <w:highlight w:val="green"/>
        </w:rPr>
        <w:t>military and government organisations, rather than private</w:t>
      </w:r>
      <w:r w:rsidRPr="006B28B7">
        <w:rPr>
          <w:rStyle w:val="Emphasis"/>
        </w:rPr>
        <w:t xml:space="preserve"> or international </w:t>
      </w:r>
      <w:r w:rsidRPr="00C62F25">
        <w:rPr>
          <w:rStyle w:val="Emphasis"/>
          <w:highlight w:val="green"/>
        </w:rPr>
        <w:t>clients</w:t>
      </w:r>
      <w:r w:rsidRPr="006B28B7">
        <w:rPr>
          <w:rStyle w:val="Emphasis"/>
        </w:rPr>
        <w:t>.</w:t>
      </w:r>
      <w:r w:rsidRPr="006F1FC2">
        <w:rPr>
          <w:rStyle w:val="StyleUnderline"/>
        </w:rPr>
        <w:t xml:space="preserve"> The addition of ‘</w:t>
      </w:r>
      <w:r w:rsidRPr="00C62F25">
        <w:rPr>
          <w:rStyle w:val="StyleUnderline"/>
          <w:highlight w:val="green"/>
        </w:rPr>
        <w:t>private’</w:t>
      </w:r>
      <w:r w:rsidRPr="006F1FC2">
        <w:rPr>
          <w:rStyle w:val="StyleUnderline"/>
        </w:rPr>
        <w:t xml:space="preserve"> commercial </w:t>
      </w:r>
      <w:r w:rsidRPr="00C62F25">
        <w:rPr>
          <w:rStyle w:val="StyleUnderline"/>
          <w:highlight w:val="green"/>
        </w:rPr>
        <w:t>space</w:t>
      </w:r>
      <w:r w:rsidRPr="006F1FC2">
        <w:rPr>
          <w:rStyle w:val="StyleUnderline"/>
        </w:rPr>
        <w:t xml:space="preserve"> companies provides China’s traditional contractors with some </w:t>
      </w:r>
      <w:r w:rsidRPr="00C62F25">
        <w:rPr>
          <w:rStyle w:val="StyleUnderline"/>
          <w:highlight w:val="green"/>
        </w:rPr>
        <w:t>token competition</w:t>
      </w:r>
      <w:r w:rsidRPr="006F1FC2">
        <w:rPr>
          <w:sz w:val="16"/>
        </w:rPr>
        <w:t>,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14:paraId="20820491" w14:textId="0AE633C8" w:rsidR="00564ABE" w:rsidRPr="00D32347" w:rsidRDefault="00847D30" w:rsidP="00564ABE">
      <w:pPr>
        <w:pStyle w:val="Heading4"/>
      </w:pPr>
      <w:r>
        <w:t>The Private</w:t>
      </w:r>
      <w:r w:rsidR="00564ABE">
        <w:t xml:space="preserve"> </w:t>
      </w:r>
      <w:r w:rsidR="00564ABE">
        <w:rPr>
          <w:u w:val="single"/>
        </w:rPr>
        <w:t>cannot</w:t>
      </w:r>
      <w:r w:rsidR="00564ABE">
        <w:t xml:space="preserve"> exist independently under domestic law</w:t>
      </w:r>
      <w:r w:rsidR="00FD2214">
        <w:t xml:space="preserve"> </w:t>
      </w:r>
      <w:r w:rsidR="002056E1">
        <w:t>ZERO</w:t>
      </w:r>
      <w:r w:rsidR="00FD2214">
        <w:t>s</w:t>
      </w:r>
      <w:r w:rsidR="00564ABE">
        <w:t xml:space="preserve"> solvency</w:t>
      </w:r>
    </w:p>
    <w:p w14:paraId="36F5E201" w14:textId="77777777" w:rsidR="00564ABE" w:rsidRDefault="00564ABE" w:rsidP="00564ABE">
      <w:r w:rsidRPr="00D32347">
        <w:rPr>
          <w:rStyle w:val="Style13ptBold"/>
        </w:rPr>
        <w:t>Nie 12-24</w:t>
      </w:r>
      <w:r>
        <w:t xml:space="preserve"> </w:t>
      </w:r>
      <w:r w:rsidRPr="00445946">
        <w:t>(Mingya</w:t>
      </w:r>
      <w:r>
        <w:t>n Ni</w:t>
      </w:r>
      <w:r w:rsidRPr="00445946">
        <w:t>e</w:t>
      </w:r>
      <w:r>
        <w:t>, JD</w:t>
      </w:r>
      <w:r w:rsidRPr="00445946">
        <w:t xml:space="preserve">; </w:t>
      </w:r>
      <w:r>
        <w:t>Nanjing University of Aeronautics and Astronautics Department of Law</w:t>
      </w:r>
      <w:r w:rsidRPr="00445946">
        <w:t xml:space="preserve">; 12-24-2021; "The Growth of China’s Non-governmental Space </w:t>
      </w:r>
      <w:r w:rsidRPr="00445946">
        <w:lastRenderedPageBreak/>
        <w:t>Sector in the Context of Government Support for Public-Private Partnerships: An Assessment of Major Legal Challenges";</w:t>
      </w:r>
      <w:r>
        <w:t>S</w:t>
      </w:r>
      <w:r>
        <w:rPr>
          <w:i/>
          <w:iCs/>
        </w:rPr>
        <w:t xml:space="preserve">pace Policy </w:t>
      </w:r>
      <w:r>
        <w:t xml:space="preserve">(2021) </w:t>
      </w:r>
      <w:r w:rsidRPr="00445946">
        <w:t>https://doi.org/10.1016/j.spacepol.2021.101461., accessed 1-14-2022; JPark)</w:t>
      </w:r>
      <w:r>
        <w:t xml:space="preserve"> </w:t>
      </w:r>
    </w:p>
    <w:p w14:paraId="11EC041A" w14:textId="77777777" w:rsidR="00564ABE" w:rsidRDefault="00564ABE" w:rsidP="00564ABE">
      <w:pPr>
        <w:pStyle w:val="ListParagraph"/>
        <w:numPr>
          <w:ilvl w:val="0"/>
          <w:numId w:val="13"/>
        </w:numPr>
      </w:pPr>
      <w:r>
        <w:t>PPPs = public-private partnerships</w:t>
      </w:r>
    </w:p>
    <w:p w14:paraId="266614B7" w14:textId="77777777" w:rsidR="00564ABE" w:rsidRDefault="00564ABE" w:rsidP="00564ABE">
      <w:pPr>
        <w:pStyle w:val="ListParagraph"/>
        <w:numPr>
          <w:ilvl w:val="0"/>
          <w:numId w:val="13"/>
        </w:numPr>
      </w:pPr>
      <w:r>
        <w:t>Strict and opaque governmental regulation basically makes it impossible for private entities to act independently and are subsumed by the state</w:t>
      </w:r>
    </w:p>
    <w:p w14:paraId="35357DF5" w14:textId="77777777" w:rsidR="00564ABE" w:rsidRPr="00445946" w:rsidRDefault="00564ABE" w:rsidP="00564ABE">
      <w:pPr>
        <w:pStyle w:val="ListParagraph"/>
        <w:numPr>
          <w:ilvl w:val="0"/>
          <w:numId w:val="13"/>
        </w:numPr>
      </w:pPr>
      <w:r>
        <w:t xml:space="preserve">Laws are </w:t>
      </w:r>
      <w:r>
        <w:rPr>
          <w:u w:val="single"/>
        </w:rPr>
        <w:t>deliberately</w:t>
      </w:r>
      <w:r>
        <w:t xml:space="preserve"> unclear to maximize state control – e.g., classifying launch vehicles as weapons</w:t>
      </w:r>
    </w:p>
    <w:p w14:paraId="602DF2CC" w14:textId="77777777" w:rsidR="00564ABE" w:rsidRPr="00BF308A" w:rsidRDefault="00564ABE" w:rsidP="00564ABE">
      <w:pPr>
        <w:rPr>
          <w:sz w:val="16"/>
        </w:rPr>
      </w:pPr>
      <w:r w:rsidRPr="00BF308A">
        <w:rPr>
          <w:sz w:val="16"/>
        </w:rPr>
        <w:t xml:space="preserve">In light of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C62F25">
        <w:rPr>
          <w:rStyle w:val="StyleUnderline"/>
          <w:highlight w:val="green"/>
        </w:rPr>
        <w:t xml:space="preserve">the </w:t>
      </w:r>
      <w:r w:rsidRPr="00C62F25">
        <w:rPr>
          <w:rStyle w:val="StyleUnderline"/>
          <w:b/>
          <w:bCs/>
          <w:highlight w:val="green"/>
        </w:rPr>
        <w:t>military dominates</w:t>
      </w:r>
      <w:r w:rsidRPr="00D32347">
        <w:rPr>
          <w:rStyle w:val="StyleUnderline"/>
          <w:b/>
          <w:bCs/>
        </w:rPr>
        <w:t xml:space="preserve"> </w:t>
      </w:r>
      <w:r w:rsidRPr="00C62F25">
        <w:rPr>
          <w:rStyle w:val="StyleUnderline"/>
          <w:b/>
          <w:bCs/>
          <w:highlight w:val="green"/>
        </w:rPr>
        <w:t>the</w:t>
      </w:r>
      <w:r w:rsidRPr="00D32347">
        <w:rPr>
          <w:rStyle w:val="StyleUnderline"/>
          <w:b/>
          <w:bCs/>
        </w:rPr>
        <w:t xml:space="preserve"> </w:t>
      </w:r>
      <w:r w:rsidRPr="00AE49EA">
        <w:rPr>
          <w:rStyle w:val="StyleUnderline"/>
          <w:b/>
          <w:bCs/>
        </w:rPr>
        <w:t xml:space="preserve">Chinese space </w:t>
      </w:r>
      <w:r w:rsidRPr="00C62F25">
        <w:rPr>
          <w:rStyle w:val="StyleUnderline"/>
          <w:b/>
          <w:bCs/>
          <w:highlight w:val="green"/>
        </w:rPr>
        <w:t>industry</w:t>
      </w:r>
      <w:r w:rsidRPr="00D32347">
        <w:rPr>
          <w:rStyle w:val="StyleUnderline"/>
        </w:rPr>
        <w:t xml:space="preserve">, </w:t>
      </w:r>
      <w:r w:rsidRPr="00AE49EA">
        <w:rPr>
          <w:rStyle w:val="StyleUnderline"/>
        </w:rPr>
        <w:t>and</w:t>
      </w:r>
      <w:r w:rsidRPr="00D32347">
        <w:rPr>
          <w:rStyle w:val="StyleUnderline"/>
        </w:rPr>
        <w:t xml:space="preserve"> the </w:t>
      </w:r>
      <w:r w:rsidRPr="00C62F25">
        <w:rPr>
          <w:rStyle w:val="StyleUnderline"/>
          <w:highlight w:val="green"/>
        </w:rPr>
        <w:t xml:space="preserve">government </w:t>
      </w:r>
      <w:r w:rsidRPr="00C62F25">
        <w:rPr>
          <w:rStyle w:val="StyleUnderline"/>
          <w:b/>
          <w:bCs/>
          <w:highlight w:val="green"/>
        </w:rPr>
        <w:t xml:space="preserve">controls </w:t>
      </w:r>
      <w:r w:rsidRPr="00AE49EA">
        <w:rPr>
          <w:rStyle w:val="StyleUnderline"/>
          <w:b/>
          <w:bCs/>
        </w:rPr>
        <w:t xml:space="preserve">nearly </w:t>
      </w:r>
      <w:r w:rsidRPr="00C62F25">
        <w:rPr>
          <w:rStyle w:val="StyleUnderline"/>
          <w:b/>
          <w:bCs/>
          <w:highlight w:val="green"/>
        </w:rPr>
        <w:t>all civil</w:t>
      </w:r>
      <w:r w:rsidRPr="00C62F25">
        <w:rPr>
          <w:rStyle w:val="StyleUnderline"/>
          <w:highlight w:val="green"/>
        </w:rPr>
        <w:t xml:space="preserve"> space </w:t>
      </w:r>
      <w:r w:rsidRPr="00AE49EA">
        <w:rPr>
          <w:rStyle w:val="StyleUnderline"/>
          <w:b/>
          <w:bCs/>
        </w:rPr>
        <w:t>activities</w:t>
      </w:r>
      <w:r w:rsidRPr="00BF308A">
        <w:rPr>
          <w:sz w:val="16"/>
        </w:rPr>
        <w:t xml:space="preserve">, while state-owned companies conduct programs related to space exploration. </w:t>
      </w:r>
      <w:r w:rsidRPr="00AE49EA">
        <w:rPr>
          <w:rStyle w:val="StyleUnderline"/>
        </w:rPr>
        <w:t xml:space="preserve">These </w:t>
      </w:r>
      <w:r w:rsidRPr="00C62F25">
        <w:rPr>
          <w:rStyle w:val="StyleUnderline"/>
          <w:highlight w:val="green"/>
        </w:rPr>
        <w:t xml:space="preserve">dynamics </w:t>
      </w:r>
      <w:r w:rsidRPr="00AE49EA">
        <w:rPr>
          <w:rStyle w:val="StyleUnderline"/>
        </w:rPr>
        <w:t xml:space="preserve">have </w:t>
      </w:r>
      <w:r w:rsidRPr="00C62F25">
        <w:rPr>
          <w:rStyle w:val="StyleUnderline"/>
          <w:highlight w:val="green"/>
        </w:rPr>
        <w:t>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C62F25">
        <w:rPr>
          <w:rStyle w:val="StyleUnderline"/>
          <w:b/>
          <w:bCs/>
          <w:highlight w:val="green"/>
        </w:rPr>
        <w:t>harsh regulations</w:t>
      </w:r>
      <w:r w:rsidRPr="00C62F25">
        <w:rPr>
          <w:rStyle w:val="StyleUnderline"/>
          <w:highlight w:val="green"/>
        </w:rPr>
        <w:t xml:space="preserve"> for </w:t>
      </w:r>
      <w:r w:rsidRPr="00C62F25">
        <w:rPr>
          <w:rStyle w:val="StyleUnderline"/>
          <w:b/>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The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C62F25">
        <w:rPr>
          <w:rStyle w:val="StyleUnderline"/>
          <w:highlight w:val="green"/>
        </w:rPr>
        <w:t>the</w:t>
      </w:r>
      <w:r w:rsidRPr="00D32347">
        <w:rPr>
          <w:rStyle w:val="StyleUnderline"/>
        </w:rPr>
        <w:t xml:space="preserve"> People’s Republic of China </w:t>
      </w:r>
      <w:r w:rsidRPr="00C62F25">
        <w:rPr>
          <w:rStyle w:val="StyleUnderline"/>
          <w:highlight w:val="green"/>
        </w:rPr>
        <w:t>C</w:t>
      </w:r>
      <w:r w:rsidRPr="007D21AA">
        <w:rPr>
          <w:rStyle w:val="StyleUnderline"/>
        </w:rPr>
        <w:t xml:space="preserve">entral </w:t>
      </w:r>
      <w:r w:rsidRPr="00C62F25">
        <w:rPr>
          <w:rStyle w:val="StyleUnderline"/>
          <w:highlight w:val="green"/>
        </w:rPr>
        <w:t>M</w:t>
      </w:r>
      <w:r w:rsidRPr="007D21AA">
        <w:rPr>
          <w:rStyle w:val="StyleUnderline"/>
        </w:rPr>
        <w:t xml:space="preserve">ilitary </w:t>
      </w:r>
      <w:r w:rsidRPr="00C62F25">
        <w:rPr>
          <w:rStyle w:val="StyleUnderline"/>
          <w:highlight w:val="green"/>
        </w:rPr>
        <w:t>C</w:t>
      </w:r>
      <w:r w:rsidRPr="007D21AA">
        <w:rPr>
          <w:rStyle w:val="StyleUnderline"/>
        </w:rPr>
        <w:t>ommission</w:t>
      </w:r>
      <w:r w:rsidRPr="00BF308A">
        <w:rPr>
          <w:sz w:val="16"/>
        </w:rPr>
        <w:t xml:space="preserve">,21 is also notable. The </w:t>
      </w:r>
      <w:r w:rsidRPr="00AE49EA">
        <w:rPr>
          <w:sz w:val="16"/>
        </w:rPr>
        <w:t xml:space="preserve">EDD </w:t>
      </w:r>
      <w:r w:rsidRPr="00AE49EA">
        <w:rPr>
          <w:rStyle w:val="StyleUnderline"/>
        </w:rPr>
        <w:t xml:space="preserve">is qualified to </w:t>
      </w:r>
      <w:r w:rsidRPr="00C62F25">
        <w:rPr>
          <w:rStyle w:val="StyleUnderline"/>
          <w:highlight w:val="green"/>
        </w:rPr>
        <w:t>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AE49EA">
        <w:rPr>
          <w:rStyle w:val="StyleUnderline"/>
        </w:rPr>
        <w:t xml:space="preserve">and </w:t>
      </w:r>
      <w:r w:rsidRPr="00C62F25">
        <w:rPr>
          <w:rStyle w:val="StyleUnderline"/>
          <w:highlight w:val="green"/>
        </w:rPr>
        <w:t xml:space="preserve">determine </w:t>
      </w:r>
      <w:r w:rsidRPr="007D21AA">
        <w:rPr>
          <w:rStyle w:val="StyleUnderline"/>
        </w:rPr>
        <w:t xml:space="preserve">the </w:t>
      </w:r>
      <w:r w:rsidRPr="00C62F25">
        <w:rPr>
          <w:rStyle w:val="StyleUnderline"/>
          <w:highlight w:val="green"/>
        </w:rPr>
        <w:t>qualification of private entities to enter the</w:t>
      </w:r>
      <w:r w:rsidRPr="00D32347">
        <w:rPr>
          <w:rStyle w:val="StyleUnderline"/>
        </w:rPr>
        <w:t xml:space="preserve"> space </w:t>
      </w:r>
      <w:r w:rsidRPr="00C62F25">
        <w:rPr>
          <w:rStyle w:val="StyleUnderline"/>
          <w:highlight w:val="green"/>
        </w:rPr>
        <w:t>industry</w:t>
      </w:r>
      <w:r w:rsidRPr="00D32347">
        <w:rPr>
          <w:rStyle w:val="StyleUnderline"/>
        </w:rPr>
        <w:t xml:space="preserve"> </w:t>
      </w:r>
      <w:r w:rsidRPr="00BF308A">
        <w:rPr>
          <w:sz w:val="16"/>
        </w:rPr>
        <w:t xml:space="preserve">[[17], p.13]. </w:t>
      </w:r>
      <w:r w:rsidRPr="00C62F25">
        <w:rPr>
          <w:rStyle w:val="StyleUnderline"/>
          <w:highlight w:val="green"/>
        </w:rPr>
        <w:t>This</w:t>
      </w:r>
      <w:r w:rsidRPr="00D32347">
        <w:rPr>
          <w:rStyle w:val="StyleUnderline"/>
        </w:rPr>
        <w:t xml:space="preserve"> </w:t>
      </w:r>
      <w:r w:rsidRPr="00D32347">
        <w:rPr>
          <w:rStyle w:val="StyleUnderline"/>
          <w:b/>
          <w:bCs/>
        </w:rPr>
        <w:t>complicated</w:t>
      </w:r>
      <w:r w:rsidRPr="00D32347">
        <w:rPr>
          <w:rStyle w:val="StyleUnderline"/>
        </w:rPr>
        <w:t xml:space="preserve"> and </w:t>
      </w:r>
      <w:r w:rsidRPr="00C62F25">
        <w:rPr>
          <w:rStyle w:val="StyleUnderline"/>
          <w:b/>
          <w:bCs/>
          <w:highlight w:val="green"/>
        </w:rPr>
        <w:t>opaque organizational structure</w:t>
      </w:r>
      <w:r w:rsidRPr="00C62F25">
        <w:rPr>
          <w:rStyle w:val="StyleUnderline"/>
          <w:highlight w:val="green"/>
        </w:rPr>
        <w:t xml:space="preserve"> is </w:t>
      </w:r>
      <w:r w:rsidRPr="00C62F25">
        <w:rPr>
          <w:rStyle w:val="StyleUnderline"/>
          <w:b/>
          <w:bCs/>
          <w:highlight w:val="green"/>
        </w:rPr>
        <w:t>detrimental</w:t>
      </w:r>
      <w:r w:rsidRPr="00D32347">
        <w:rPr>
          <w:rStyle w:val="StyleUnderline"/>
        </w:rPr>
        <w:t xml:space="preserve"> </w:t>
      </w:r>
      <w:r w:rsidRPr="00C62F25">
        <w:rPr>
          <w:rStyle w:val="StyleUnderline"/>
          <w:highlight w:val="green"/>
        </w:rPr>
        <w:t>to</w:t>
      </w:r>
      <w:r w:rsidRPr="00D32347">
        <w:rPr>
          <w:rStyle w:val="StyleUnderline"/>
        </w:rPr>
        <w:t xml:space="preserve"> the participation of </w:t>
      </w:r>
      <w:r w:rsidRPr="00C62F25">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7D21AA">
        <w:rPr>
          <w:rStyle w:val="StyleUnderline"/>
        </w:rPr>
        <w:t xml:space="preserve">private </w:t>
      </w:r>
      <w:r w:rsidRPr="00C62F25">
        <w:rPr>
          <w:rStyle w:val="StyleUnderline"/>
          <w:highlight w:val="green"/>
        </w:rPr>
        <w:t>enterprises with a sole focus on</w:t>
      </w:r>
      <w:r w:rsidRPr="00D32347">
        <w:rPr>
          <w:rStyle w:val="StyleUnderline"/>
        </w:rPr>
        <w:t xml:space="preserve"> developing </w:t>
      </w:r>
      <w:r w:rsidRPr="00C62F25">
        <w:rPr>
          <w:rStyle w:val="StyleUnderline"/>
          <w:highlight w:val="green"/>
        </w:rPr>
        <w:t>commercial</w:t>
      </w:r>
      <w:r w:rsidRPr="00D32347">
        <w:rPr>
          <w:rStyle w:val="StyleUnderline"/>
        </w:rPr>
        <w:t xml:space="preserve"> space </w:t>
      </w:r>
      <w:r w:rsidRPr="00C62F25">
        <w:rPr>
          <w:rStyle w:val="StyleUnderline"/>
          <w:highlight w:val="green"/>
        </w:rPr>
        <w:t xml:space="preserve">activities </w:t>
      </w:r>
      <w:r w:rsidRPr="007D21AA">
        <w:rPr>
          <w:rStyle w:val="StyleUnderline"/>
        </w:rPr>
        <w:t xml:space="preserve">will have to </w:t>
      </w:r>
      <w:r w:rsidRPr="00C62F25">
        <w:rPr>
          <w:rStyle w:val="StyleUnderline"/>
          <w:highlight w:val="green"/>
        </w:rPr>
        <w:t>fulfill the same</w:t>
      </w:r>
      <w:r w:rsidRPr="00D32347">
        <w:rPr>
          <w:rStyle w:val="StyleUnderline"/>
        </w:rPr>
        <w:t xml:space="preserve"> high-level </w:t>
      </w:r>
      <w:r w:rsidRPr="00C62F25">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C62F25">
        <w:rPr>
          <w:rStyle w:val="StyleUnderline"/>
          <w:highlight w:val="green"/>
        </w:rPr>
        <w:t>rules of these areas is unfavorable for the n</w:t>
      </w:r>
      <w:r w:rsidRPr="00D32347">
        <w:rPr>
          <w:rStyle w:val="StyleUnderline"/>
        </w:rPr>
        <w:t>on-</w:t>
      </w:r>
      <w:r w:rsidRPr="00C62F25">
        <w:rPr>
          <w:rStyle w:val="StyleUnderline"/>
          <w:highlight w:val="green"/>
        </w:rPr>
        <w:t>go</w:t>
      </w:r>
      <w:r w:rsidRPr="00D32347">
        <w:rPr>
          <w:rStyle w:val="StyleUnderline"/>
        </w:rPr>
        <w:t xml:space="preserve">vernmental </w:t>
      </w:r>
      <w:r w:rsidRPr="00C62F25">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C62F25">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AE49EA">
        <w:rPr>
          <w:rStyle w:val="StyleUnderline"/>
        </w:rPr>
        <w:t>For example</w:t>
      </w:r>
      <w:r w:rsidRPr="00C62F25">
        <w:rPr>
          <w:rStyle w:val="StyleUnderline"/>
          <w:highlight w:val="green"/>
        </w:rPr>
        <w:t xml:space="preserve">, launch vehicles </w:t>
      </w:r>
      <w:r w:rsidRPr="007D21AA">
        <w:rPr>
          <w:rStyle w:val="StyleUnderline"/>
        </w:rPr>
        <w:t xml:space="preserve">are </w:t>
      </w:r>
      <w:r w:rsidRPr="00C62F25">
        <w:rPr>
          <w:rStyle w:val="StyleUnderline"/>
          <w:highlight w:val="green"/>
        </w:rPr>
        <w:t>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w:t>
      </w:r>
      <w:r w:rsidRPr="00BF308A">
        <w:rPr>
          <w:sz w:val="16"/>
        </w:rPr>
        <w:lastRenderedPageBreak/>
        <w:t xml:space="preserve">and Production of Weapons and Equipment’.24 Furthermore, the 2019 Notice states </w:t>
      </w:r>
      <w:r w:rsidRPr="00AE49EA">
        <w:rPr>
          <w:rStyle w:val="StyleUnderline"/>
        </w:rPr>
        <w:t xml:space="preserve">that </w:t>
      </w:r>
      <w:r w:rsidRPr="00C62F25">
        <w:rPr>
          <w:rStyle w:val="StyleUnderline"/>
          <w:highlight w:val="green"/>
        </w:rPr>
        <w:t xml:space="preserve">every applicant must receive support from the </w:t>
      </w:r>
      <w:r w:rsidRPr="00AE49EA">
        <w:rPr>
          <w:rStyle w:val="StyleUnderline"/>
        </w:rPr>
        <w:t xml:space="preserve">provincial </w:t>
      </w:r>
      <w:r w:rsidRPr="00C62F25">
        <w:rPr>
          <w:rStyle w:val="StyleUnderline"/>
          <w:highlight w:val="green"/>
        </w:rPr>
        <w:t>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AE49EA">
        <w:rPr>
          <w:rStyle w:val="StyleUnderline"/>
        </w:rPr>
        <w:t xml:space="preserve">it is </w:t>
      </w:r>
      <w:r w:rsidRPr="00C62F25">
        <w:rPr>
          <w:rStyle w:val="StyleUnderline"/>
          <w:b/>
          <w:bCs/>
          <w:highlight w:val="green"/>
        </w:rPr>
        <w:t>difficult</w:t>
      </w:r>
      <w:r w:rsidRPr="00C62F25">
        <w:rPr>
          <w:rStyle w:val="StyleUnderline"/>
          <w:highlight w:val="green"/>
        </w:rPr>
        <w:t xml:space="preserve"> to ensure a </w:t>
      </w:r>
      <w:r w:rsidRPr="00C62F25">
        <w:rPr>
          <w:rStyle w:val="StyleUnderline"/>
          <w:b/>
          <w:bCs/>
          <w:highlight w:val="green"/>
        </w:rPr>
        <w:t>fair</w:t>
      </w:r>
      <w:r w:rsidRPr="00C62F25">
        <w:rPr>
          <w:rStyle w:val="StyleUnderline"/>
          <w:highlight w:val="green"/>
        </w:rPr>
        <w:t xml:space="preserve"> </w:t>
      </w:r>
      <w:r w:rsidRPr="00C62F25">
        <w:rPr>
          <w:rStyle w:val="StyleUnderline"/>
          <w:b/>
          <w:bCs/>
          <w:highlight w:val="green"/>
        </w:rPr>
        <w:t>legal environment</w:t>
      </w:r>
      <w:r w:rsidRPr="00C62F25">
        <w:rPr>
          <w:rStyle w:val="StyleUnderline"/>
          <w:highlight w:val="green"/>
        </w:rPr>
        <w:t xml:space="preserve"> </w:t>
      </w:r>
      <w:r w:rsidRPr="007D21AA">
        <w:rPr>
          <w:rStyle w:val="StyleUnderline"/>
        </w:rPr>
        <w:t>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administrated and controlled by the military department, and the rules thereof should be observed. When referring to the development of satellites, no regulations have been adopted thus far. Non-governmental enterprises that intend to invest in this field have to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Dongfanghong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have to get approval from the NDRC. These firms must submit application documents, including the files issued by the provincial development and reform commission, the application report, and the confidential agreement to begin work [36]. Similar to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C62F25">
        <w:rPr>
          <w:rStyle w:val="StyleUnderline"/>
          <w:highlight w:val="green"/>
        </w:rPr>
        <w:t>the</w:t>
      </w:r>
      <w:r w:rsidRPr="00BF308A">
        <w:rPr>
          <w:rStyle w:val="StyleUnderline"/>
        </w:rPr>
        <w:t xml:space="preserve"> </w:t>
      </w:r>
      <w:r w:rsidRPr="00BF308A">
        <w:rPr>
          <w:rStyle w:val="StyleUnderline"/>
          <w:b/>
          <w:bCs/>
        </w:rPr>
        <w:t xml:space="preserve">current </w:t>
      </w:r>
      <w:r w:rsidRPr="00C62F25">
        <w:rPr>
          <w:rStyle w:val="StyleUnderline"/>
          <w:b/>
          <w:bCs/>
          <w:highlight w:val="green"/>
        </w:rPr>
        <w:t>dominant role of the military</w:t>
      </w:r>
      <w:r w:rsidRPr="00C62F25">
        <w:rPr>
          <w:rStyle w:val="StyleUnderline"/>
          <w:highlight w:val="green"/>
        </w:rPr>
        <w:t xml:space="preserve"> </w:t>
      </w:r>
      <w:r w:rsidRPr="00AE49EA">
        <w:rPr>
          <w:rStyle w:val="StyleUnderline"/>
        </w:rPr>
        <w:t xml:space="preserve">in China’s space industry </w:t>
      </w:r>
      <w:r w:rsidRPr="00C62F25">
        <w:rPr>
          <w:rStyle w:val="StyleUnderline"/>
          <w:highlight w:val="green"/>
        </w:rPr>
        <w:t xml:space="preserve">results in a </w:t>
      </w:r>
      <w:r w:rsidRPr="00C62F25">
        <w:rPr>
          <w:rStyle w:val="StyleUnderline"/>
          <w:b/>
          <w:bCs/>
          <w:highlight w:val="green"/>
        </w:rPr>
        <w:t xml:space="preserve">complex administrative framework </w:t>
      </w:r>
      <w:r w:rsidRPr="00C62F25">
        <w:rPr>
          <w:rStyle w:val="StyleUnderline"/>
          <w:highlight w:val="green"/>
        </w:rPr>
        <w:t xml:space="preserve">and </w:t>
      </w:r>
      <w:r w:rsidRPr="00C62F25">
        <w:rPr>
          <w:rStyle w:val="StyleUnderline"/>
          <w:b/>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5DC8714C" w14:textId="7CE0CDEA" w:rsidR="00564ABE" w:rsidRDefault="00564ABE" w:rsidP="00564ABE">
      <w:pPr>
        <w:pStyle w:val="Heading4"/>
      </w:pPr>
      <w:r>
        <w:t xml:space="preserve">The plan has </w:t>
      </w:r>
      <w:r>
        <w:rPr>
          <w:u w:val="single"/>
        </w:rPr>
        <w:t>no effect</w:t>
      </w:r>
      <w:r>
        <w:t xml:space="preserve">—private space ventures are </w:t>
      </w:r>
      <w:r>
        <w:rPr>
          <w:u w:val="single"/>
        </w:rPr>
        <w:t>inextricabl</w:t>
      </w:r>
      <w:r w:rsidR="00DA49BE">
        <w:rPr>
          <w:u w:val="single"/>
        </w:rPr>
        <w:t>y</w:t>
      </w:r>
      <w:r>
        <w:t xml:space="preserve"> </w:t>
      </w:r>
      <w:r w:rsidR="00A51FFA">
        <w:t>tied to the</w:t>
      </w:r>
      <w:r>
        <w:t xml:space="preserve"> public.</w:t>
      </w:r>
    </w:p>
    <w:p w14:paraId="6DAF4DBE" w14:textId="77777777" w:rsidR="00564ABE" w:rsidRDefault="00564ABE" w:rsidP="00564ABE">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w:t>
      </w:r>
      <w:r w:rsidRPr="00445946">
        <w:lastRenderedPageBreak/>
        <w:t xml:space="preserve">vs. China"; https://thediplomat.com/2019/04/misplaced-confidence-the-us-private-space-sector-vs-china/, </w:t>
      </w:r>
      <w:r>
        <w:t>The Diplomat</w:t>
      </w:r>
      <w:r w:rsidRPr="00445946">
        <w:t>, accessed 1-14-2022; JPark)</w:t>
      </w:r>
    </w:p>
    <w:p w14:paraId="794669C1" w14:textId="77777777" w:rsidR="00564ABE" w:rsidRPr="00BF308A" w:rsidRDefault="00564ABE" w:rsidP="00564ABE">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C62F25">
        <w:rPr>
          <w:rStyle w:val="StyleUnderline"/>
          <w:highlight w:val="green"/>
        </w:rPr>
        <w:t>the China National Space Administration</w:t>
      </w:r>
      <w:r w:rsidRPr="00BF308A">
        <w:rPr>
          <w:sz w:val="16"/>
        </w:rPr>
        <w:t xml:space="preserve"> (CNSA), Li Guoping, </w:t>
      </w:r>
      <w:r w:rsidRPr="00C62F25">
        <w:rPr>
          <w:rStyle w:val="StyleUnderline"/>
          <w:highlight w:val="green"/>
        </w:rPr>
        <w:t>specified</w:t>
      </w:r>
      <w:r w:rsidRPr="00BF308A">
        <w:rPr>
          <w:sz w:val="16"/>
        </w:rPr>
        <w:t xml:space="preserve">: The output value of the satellite application sector makes up over 80 percent of the whole satellite industry chain. So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C62F25">
        <w:rPr>
          <w:rStyle w:val="StyleUnderline"/>
          <w:highlight w:val="green"/>
        </w:rPr>
        <w:t>a top-level plan for China</w:t>
      </w:r>
      <w:r w:rsidRPr="00445946">
        <w:rPr>
          <w:rStyle w:val="StyleUnderline"/>
        </w:rPr>
        <w:t xml:space="preserve">’s aerospace development, we </w:t>
      </w:r>
      <w:r w:rsidRPr="00C62F25">
        <w:rPr>
          <w:rStyle w:val="StyleUnderline"/>
          <w:highlight w:val="green"/>
        </w:rPr>
        <w:t>will consider</w:t>
      </w:r>
      <w:r w:rsidRPr="00445946">
        <w:rPr>
          <w:rStyle w:val="StyleUnderline"/>
        </w:rPr>
        <w:t xml:space="preserve"> the development of </w:t>
      </w:r>
      <w:r w:rsidRPr="00C62F25">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C62F25">
        <w:rPr>
          <w:rStyle w:val="StyleUnderline"/>
          <w:highlight w:val="green"/>
        </w:rPr>
        <w:t>Xi has urged China’s private space sector to emerge as the leader in</w:t>
      </w:r>
      <w:r w:rsidRPr="00445946">
        <w:rPr>
          <w:rStyle w:val="StyleUnderline"/>
        </w:rPr>
        <w:t xml:space="preserve"> the “implementation of </w:t>
      </w:r>
      <w:r w:rsidRPr="00C62F25">
        <w:rPr>
          <w:rStyle w:val="StyleUnderline"/>
          <w:b/>
          <w:bCs/>
          <w:highlight w:val="green"/>
        </w:rPr>
        <w:t>civil-military integration</w:t>
      </w:r>
      <w:r w:rsidRPr="00C62F25">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opened its Jiuquan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C62F25">
        <w:rPr>
          <w:rStyle w:val="StyleUnderline"/>
          <w:highlight w:val="green"/>
        </w:rPr>
        <w:t>a priority</w:t>
      </w:r>
      <w:r w:rsidRPr="00445946">
        <w:rPr>
          <w:rStyle w:val="StyleUnderline"/>
        </w:rPr>
        <w:t xml:space="preserve"> by Xi </w:t>
      </w:r>
      <w:r w:rsidRPr="00C62F25">
        <w:rPr>
          <w:rStyle w:val="StyleUnderline"/>
          <w:highlight w:val="green"/>
        </w:rPr>
        <w:t xml:space="preserve">for China’s </w:t>
      </w:r>
      <w:r w:rsidRPr="00C62F25">
        <w:rPr>
          <w:rStyle w:val="StyleUnderline"/>
          <w:b/>
          <w:bCs/>
          <w:highlight w:val="green"/>
        </w:rPr>
        <w:t>overall national strategy</w:t>
      </w:r>
      <w:r w:rsidRPr="00C62F25">
        <w:rPr>
          <w:rStyle w:val="StyleUnderline"/>
          <w:highlight w:val="green"/>
        </w:rPr>
        <w:t xml:space="preserve"> with regard to outer space</w:t>
      </w:r>
      <w:r w:rsidRPr="00445946">
        <w:rPr>
          <w:rStyle w:val="StyleUnderline"/>
        </w:rPr>
        <w:t>.</w:t>
      </w:r>
      <w:r w:rsidRPr="00BF308A">
        <w:rPr>
          <w:sz w:val="16"/>
        </w:rPr>
        <w:t xml:space="preserve"> The planning chief of the Jiuquan Satellite Launch Center, Jia Lide, stated that </w:t>
      </w:r>
      <w:r w:rsidRPr="00445946">
        <w:rPr>
          <w:rStyle w:val="StyleUnderline"/>
        </w:rPr>
        <w:t>“</w:t>
      </w:r>
      <w:r w:rsidRPr="00C62F25">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59199F6E" w14:textId="1C284FF4" w:rsidR="00572313" w:rsidRDefault="00572313" w:rsidP="00572313">
      <w:pPr>
        <w:pStyle w:val="Heading3"/>
      </w:pPr>
      <w:r>
        <w:lastRenderedPageBreak/>
        <w:t>Heg</w:t>
      </w:r>
    </w:p>
    <w:p w14:paraId="27CFC6D7" w14:textId="77777777" w:rsidR="00572313" w:rsidRDefault="00572313" w:rsidP="00572313">
      <w:pPr>
        <w:pStyle w:val="Heading4"/>
        <w:rPr>
          <w:rFonts w:cs="Arial"/>
        </w:rPr>
      </w:pPr>
      <w:r w:rsidRPr="002931C6">
        <w:rPr>
          <w:rFonts w:cs="Arial"/>
        </w:rPr>
        <w:t xml:space="preserve">No </w:t>
      </w:r>
      <w:r>
        <w:rPr>
          <w:rFonts w:cs="Arial"/>
        </w:rPr>
        <w:t>heg impact</w:t>
      </w:r>
    </w:p>
    <w:p w14:paraId="690BE8A4" w14:textId="77777777" w:rsidR="00572313" w:rsidRDefault="00572313" w:rsidP="00572313">
      <w:pPr>
        <w:pStyle w:val="ListParagraph"/>
        <w:numPr>
          <w:ilvl w:val="0"/>
          <w:numId w:val="14"/>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08E8C0CF" w14:textId="77777777" w:rsidR="00572313" w:rsidRPr="002931C6" w:rsidRDefault="00572313" w:rsidP="00572313">
      <w:pPr>
        <w:pStyle w:val="ListParagraph"/>
        <w:numPr>
          <w:ilvl w:val="0"/>
          <w:numId w:val="14"/>
        </w:numPr>
      </w:pPr>
      <w:r w:rsidRPr="005C21A0">
        <w:rPr>
          <w:u w:val="single"/>
        </w:rPr>
        <w:t>other factors</w:t>
      </w:r>
      <w:r>
        <w:t xml:space="preserve"> aren’t accounted for in their analysis</w:t>
      </w:r>
    </w:p>
    <w:p w14:paraId="643987E2" w14:textId="77777777" w:rsidR="00572313" w:rsidRPr="002931C6" w:rsidRDefault="00572313" w:rsidP="00572313">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0E1EDC45" w14:textId="77777777" w:rsidR="00572313" w:rsidRDefault="00572313" w:rsidP="00572313">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well aware of their own motives and tend to assume that their peaceful intentions are obvious and transparent</w:t>
      </w:r>
      <w:r w:rsidRPr="002931C6">
        <w:rPr>
          <w:sz w:val="16"/>
        </w:rPr>
        <w:t xml:space="preserve">. </w:t>
      </w:r>
    </w:p>
    <w:p w14:paraId="50F4FD83" w14:textId="77777777" w:rsidR="00572313" w:rsidRDefault="00572313" w:rsidP="00572313">
      <w:pPr>
        <w:rPr>
          <w:sz w:val="16"/>
        </w:rPr>
      </w:pPr>
      <w:r w:rsidRPr="002931C6">
        <w:rPr>
          <w:rStyle w:val="StyleUnderline"/>
        </w:rPr>
        <w:t xml:space="preserve">Both strains of the </w:t>
      </w:r>
      <w:r w:rsidRPr="00C62F25">
        <w:rPr>
          <w:rStyle w:val="StyleUnderline"/>
          <w:highlight w:val="green"/>
        </w:rPr>
        <w:t>heg</w:t>
      </w:r>
      <w:r w:rsidRPr="002931C6">
        <w:rPr>
          <w:rStyle w:val="StyleUnderline"/>
        </w:rPr>
        <w:t>emonic-</w:t>
      </w:r>
      <w:r w:rsidRPr="00C62F25">
        <w:rPr>
          <w:rStyle w:val="StyleUnderline"/>
          <w:highlight w:val="green"/>
        </w:rPr>
        <w:t xml:space="preserve">stability </w:t>
      </w:r>
      <w:r w:rsidRPr="002931C6">
        <w:rPr>
          <w:rStyle w:val="StyleUnderline"/>
        </w:rPr>
        <w:t xml:space="preserve">explanation </w:t>
      </w:r>
      <w:r w:rsidRPr="00C62F25">
        <w:rPr>
          <w:rStyle w:val="StyleUnderline"/>
          <w:highlight w:val="green"/>
        </w:rPr>
        <w:t>assume</w:t>
      </w:r>
      <w:r w:rsidRPr="002931C6">
        <w:rPr>
          <w:rStyle w:val="StyleUnderline"/>
        </w:rPr>
        <w:t xml:space="preserve"> not only that </w:t>
      </w:r>
      <w:r w:rsidRPr="00C62F25">
        <w:rPr>
          <w:rStyle w:val="StyleUnderline"/>
          <w:highlight w:val="green"/>
        </w:rPr>
        <w:t>US power is benevolent</w:t>
      </w:r>
      <w:r w:rsidRPr="002931C6">
        <w:rPr>
          <w:rStyle w:val="StyleUnderline"/>
        </w:rPr>
        <w:t xml:space="preserve">, but </w:t>
      </w:r>
      <w:r w:rsidRPr="00C62F25">
        <w:rPr>
          <w:rStyle w:val="StyleUnderline"/>
          <w:highlight w:val="green"/>
        </w:rPr>
        <w:t xml:space="preserve">that others </w:t>
      </w:r>
      <w:r w:rsidRPr="00C62F25">
        <w:rPr>
          <w:rStyle w:val="Emphasis"/>
          <w:highlight w:val="green"/>
        </w:rPr>
        <w:t>perceive</w:t>
      </w:r>
      <w:r w:rsidRPr="00C62F25">
        <w:rPr>
          <w:rStyle w:val="StyleUnderline"/>
          <w:highlight w:val="green"/>
        </w:rPr>
        <w:t xml:space="preserve"> it that way.</w:t>
      </w:r>
      <w:r w:rsidRPr="00C62F25">
        <w:rPr>
          <w:sz w:val="16"/>
          <w:highlight w:val="green"/>
        </w:rPr>
        <w:t xml:space="preserve"> </w:t>
      </w:r>
      <w:r w:rsidRPr="00C62F25">
        <w:rPr>
          <w:rStyle w:val="StyleUnderline"/>
          <w:highlight w:val="green"/>
        </w:rPr>
        <w:t>Heg</w:t>
      </w:r>
      <w:r w:rsidRPr="002931C6">
        <w:rPr>
          <w:rStyle w:val="StyleUnderline"/>
        </w:rPr>
        <w:t xml:space="preserve">emonic stability </w:t>
      </w:r>
      <w:r w:rsidRPr="00C62F25">
        <w:rPr>
          <w:rStyle w:val="StyleUnderline"/>
          <w:highlight w:val="green"/>
        </w:rPr>
        <w:t>depends on</w:t>
      </w:r>
      <w:r w:rsidRPr="002931C6">
        <w:rPr>
          <w:rStyle w:val="StyleUnderline"/>
        </w:rPr>
        <w:t xml:space="preserve"> the </w:t>
      </w:r>
      <w:r w:rsidRPr="00C62F25">
        <w:rPr>
          <w:rStyle w:val="StyleUnderline"/>
          <w:highlight w:val="green"/>
        </w:rPr>
        <w:t>perceptions of other states</w:t>
      </w:r>
      <w:r w:rsidRPr="002931C6">
        <w:rPr>
          <w:rStyle w:val="StyleUnderline"/>
        </w:rPr>
        <w:t xml:space="preserve"> to be successful; </w:t>
      </w:r>
      <w:r w:rsidRPr="00C62F25">
        <w:rPr>
          <w:rStyle w:val="Emphasis"/>
          <w:highlight w:val="green"/>
        </w:rPr>
        <w:t>it has no hope</w:t>
      </w:r>
      <w:r w:rsidRPr="002931C6">
        <w:rPr>
          <w:rStyle w:val="StyleUnderline"/>
        </w:rPr>
        <w:t xml:space="preserve"> to succeed </w:t>
      </w:r>
      <w:r w:rsidRPr="00C62F25">
        <w:rPr>
          <w:rStyle w:val="StyleUnderline"/>
          <w:highlight w:val="gree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61AE5824" w14:textId="77777777" w:rsidR="00572313" w:rsidRPr="005C21A0" w:rsidRDefault="00572313" w:rsidP="00572313">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787836D7" w14:textId="77777777" w:rsidR="00572313" w:rsidRDefault="00572313" w:rsidP="00572313">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C62F25">
        <w:rPr>
          <w:rStyle w:val="StyleUnderline"/>
          <w:highlight w:val="green"/>
        </w:rPr>
        <w:t>positive self-regard appears</w:t>
      </w:r>
      <w:r w:rsidRPr="002931C6">
        <w:rPr>
          <w:rStyle w:val="StyleUnderline"/>
        </w:rPr>
        <w:t xml:space="preserve"> to be particularly </w:t>
      </w:r>
      <w:r w:rsidRPr="00C62F25">
        <w:rPr>
          <w:rStyle w:val="StyleUnderline"/>
          <w:highlight w:val="gree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 xml:space="preserve">Americans are more likely to feel good if they are unique rather than a good cog in </w:t>
      </w:r>
      <w:r w:rsidRPr="002931C6">
        <w:rPr>
          <w:rStyle w:val="StyleUnderline"/>
        </w:rPr>
        <w:lastRenderedPageBreak/>
        <w:t>society’s wheel, and uniquely good. The need to be perceived as benevolent</w:t>
      </w:r>
      <w:r w:rsidRPr="002931C6">
        <w:rPr>
          <w:sz w:val="16"/>
        </w:rPr>
        <w:t xml:space="preserve">, though universal, may well exert stronger encouragement for US observers to project their perceptions onto others. </w:t>
      </w:r>
    </w:p>
    <w:p w14:paraId="36DCC72C" w14:textId="77777777" w:rsidR="00572313" w:rsidRDefault="00572313" w:rsidP="00572313">
      <w:pPr>
        <w:rPr>
          <w:rStyle w:val="StyleUnderline"/>
        </w:rPr>
      </w:pPr>
      <w:r w:rsidRPr="00C62F25">
        <w:rPr>
          <w:rStyle w:val="StyleUnderline"/>
          <w:highlight w:val="green"/>
        </w:rPr>
        <w:t xml:space="preserve">The </w:t>
      </w:r>
      <w:r w:rsidRPr="00C62F25">
        <w:rPr>
          <w:rStyle w:val="Emphasis"/>
          <w:highlight w:val="green"/>
        </w:rPr>
        <w:t>U</w:t>
      </w:r>
      <w:r w:rsidRPr="002931C6">
        <w:rPr>
          <w:rStyle w:val="StyleUnderline"/>
        </w:rPr>
        <w:t xml:space="preserve">nited </w:t>
      </w:r>
      <w:r w:rsidRPr="00C62F25">
        <w:rPr>
          <w:rStyle w:val="Emphasis"/>
          <w:highlight w:val="green"/>
        </w:rPr>
        <w:t>S</w:t>
      </w:r>
      <w:r w:rsidRPr="002931C6">
        <w:rPr>
          <w:rStyle w:val="StyleUnderline"/>
        </w:rPr>
        <w:t xml:space="preserve">tates almost certainly </w:t>
      </w:r>
      <w:r w:rsidRPr="00C62F25">
        <w:rPr>
          <w:rStyle w:val="StyleUnderline"/>
          <w:highlight w:val="green"/>
        </w:rPr>
        <w:t>frightens others more than</w:t>
      </w:r>
      <w:r w:rsidRPr="002931C6">
        <w:rPr>
          <w:rStyle w:val="StyleUnderline"/>
        </w:rPr>
        <w:t xml:space="preserve"> its </w:t>
      </w:r>
      <w:r w:rsidRPr="00C62F25">
        <w:rPr>
          <w:rStyle w:val="StyleUnderline"/>
          <w:highlight w:val="gree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The international community always has to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C62F25">
        <w:rPr>
          <w:rStyle w:val="StyleUnderline"/>
          <w:highlight w:val="green"/>
        </w:rPr>
        <w:t xml:space="preserve">disagreement with </w:t>
      </w:r>
      <w:r w:rsidRPr="002931C6">
        <w:rPr>
          <w:rStyle w:val="StyleUnderline"/>
        </w:rPr>
        <w:t xml:space="preserve">US </w:t>
      </w:r>
      <w:r w:rsidRPr="00C62F25">
        <w:rPr>
          <w:rStyle w:val="StyleUnderline"/>
          <w:highlight w:val="green"/>
        </w:rPr>
        <w:t>policies</w:t>
      </w:r>
      <w:r w:rsidRPr="002931C6">
        <w:rPr>
          <w:rStyle w:val="StyleUnderline"/>
        </w:rPr>
        <w:t xml:space="preserve">, that </w:t>
      </w:r>
      <w:r w:rsidRPr="00C62F25">
        <w:rPr>
          <w:rStyle w:val="StyleUnderline"/>
          <w:highlight w:val="green"/>
        </w:rPr>
        <w:t xml:space="preserve">motivates </w:t>
      </w:r>
      <w:r w:rsidRPr="00C62F25">
        <w:rPr>
          <w:rStyle w:val="Emphasis"/>
          <w:highlight w:val="green"/>
        </w:rPr>
        <w:t>counterhegemonic</w:t>
      </w:r>
      <w:r w:rsidRPr="002931C6">
        <w:rPr>
          <w:rStyle w:val="Emphasis"/>
        </w:rPr>
        <w:t xml:space="preserve"> beliefs and </w:t>
      </w:r>
      <w:r w:rsidRPr="00C62F25">
        <w:rPr>
          <w:rStyle w:val="Emphasis"/>
          <w:highlight w:val="green"/>
        </w:rPr>
        <w:t>behavior</w:t>
      </w:r>
      <w:r w:rsidRPr="002931C6">
        <w:rPr>
          <w:rStyle w:val="StyleUnderline"/>
        </w:rPr>
        <w:t xml:space="preserve">. </w:t>
      </w:r>
    </w:p>
    <w:p w14:paraId="4ED1C092" w14:textId="77777777" w:rsidR="00572313" w:rsidRDefault="00572313" w:rsidP="00572313">
      <w:pPr>
        <w:rPr>
          <w:rStyle w:val="StyleUnderline"/>
        </w:rPr>
      </w:pPr>
      <w:r w:rsidRPr="002931C6">
        <w:rPr>
          <w:rStyle w:val="StyleUnderline"/>
        </w:rPr>
        <w:t xml:space="preserve">To review, assuming for a moment that US </w:t>
      </w:r>
      <w:r w:rsidRPr="00C62F25">
        <w:rPr>
          <w:rStyle w:val="StyleUnderline"/>
          <w:highlight w:val="gree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C62F25">
        <w:rPr>
          <w:rStyle w:val="Emphasis"/>
          <w:highlight w:val="green"/>
        </w:rPr>
        <w:t>overestimate</w:t>
      </w:r>
      <w:r w:rsidRPr="002931C6">
        <w:rPr>
          <w:rStyle w:val="StyleUnderline"/>
        </w:rPr>
        <w:t xml:space="preserve"> the amount of </w:t>
      </w:r>
      <w:r w:rsidRPr="00C62F25">
        <w:rPr>
          <w:rStyle w:val="StyleUnderline"/>
          <w:highlight w:val="green"/>
        </w:rPr>
        <w:t xml:space="preserve">control they have </w:t>
      </w:r>
      <w:r w:rsidRPr="002931C6">
        <w:rPr>
          <w:rStyle w:val="StyleUnderline"/>
        </w:rPr>
        <w:t>over other actors</w:t>
      </w:r>
      <w:r w:rsidRPr="002931C6">
        <w:rPr>
          <w:sz w:val="16"/>
        </w:rPr>
        <w:t xml:space="preserve">, </w:t>
      </w:r>
      <w:r w:rsidRPr="002931C6">
        <w:rPr>
          <w:rStyle w:val="StyleUnderline"/>
        </w:rPr>
        <w:t>and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These common phenomena all influence US beliefs in the same direction, and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5FD575DB" w14:textId="77777777" w:rsidR="00572313" w:rsidRDefault="00572313" w:rsidP="00572313">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1B174414" w14:textId="77777777" w:rsidR="00572313" w:rsidRDefault="00572313" w:rsidP="00572313">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C62F25">
        <w:rPr>
          <w:rStyle w:val="StyleUnderline"/>
          <w:highlight w:val="green"/>
        </w:rPr>
        <w:t>Neither Washington’s spending</w:t>
      </w:r>
      <w:r w:rsidRPr="002931C6">
        <w:rPr>
          <w:sz w:val="16"/>
        </w:rPr>
        <w:t xml:space="preserve">, nor its </w:t>
      </w:r>
      <w:r w:rsidRPr="002931C6">
        <w:rPr>
          <w:rStyle w:val="StyleUnderline"/>
        </w:rPr>
        <w:t>interventions,</w:t>
      </w:r>
      <w:r w:rsidRPr="00C62F25">
        <w:rPr>
          <w:rStyle w:val="StyleUnderline"/>
          <w:highlight w:val="green"/>
        </w:rPr>
        <w:t xml:space="preserve"> nor</w:t>
      </w:r>
      <w:r w:rsidRPr="002931C6">
        <w:rPr>
          <w:sz w:val="16"/>
        </w:rPr>
        <w:t xml:space="preserve"> its overall </w:t>
      </w:r>
      <w:r w:rsidRPr="00C62F25">
        <w:rPr>
          <w:rStyle w:val="StyleUnderline"/>
          <w:highlight w:val="green"/>
        </w:rPr>
        <w:t xml:space="preserve">grand strategy </w:t>
      </w:r>
      <w:r w:rsidRPr="002931C6">
        <w:rPr>
          <w:rStyle w:val="StyleUnderline"/>
        </w:rPr>
        <w:t>seem to</w:t>
      </w:r>
      <w:r w:rsidRPr="002931C6">
        <w:rPr>
          <w:sz w:val="16"/>
        </w:rPr>
        <w:t xml:space="preserve"> </w:t>
      </w:r>
      <w:r w:rsidRPr="00C62F25">
        <w:rPr>
          <w:rStyle w:val="StyleUnderline"/>
          <w:highlight w:val="green"/>
        </w:rPr>
        <w:t xml:space="preserve">matter </w:t>
      </w:r>
      <w:r w:rsidRPr="002931C6">
        <w:rPr>
          <w:rStyle w:val="StyleUnderline"/>
        </w:rPr>
        <w:t xml:space="preserve">much </w:t>
      </w:r>
      <w:r w:rsidRPr="00C62F25">
        <w:rPr>
          <w:rStyle w:val="StyleUnderline"/>
          <w:highlight w:val="green"/>
        </w:rPr>
        <w:t xml:space="preserve">to </w:t>
      </w:r>
      <w:r w:rsidRPr="002931C6">
        <w:rPr>
          <w:rStyle w:val="StyleUnderline"/>
        </w:rPr>
        <w:t xml:space="preserve">the </w:t>
      </w:r>
      <w:r w:rsidRPr="00C62F25">
        <w:rPr>
          <w:rStyle w:val="StyleUnderline"/>
          <w:highlight w:val="gree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C62F25">
        <w:rPr>
          <w:rStyle w:val="Emphasis"/>
          <w:highlight w:val="green"/>
        </w:rPr>
        <w:t>empirical record</w:t>
      </w:r>
      <w:r w:rsidRPr="00C62F25">
        <w:rPr>
          <w:rStyle w:val="StyleUnderline"/>
          <w:highlight w:val="green"/>
        </w:rPr>
        <w:t xml:space="preserve"> does not contain</w:t>
      </w:r>
      <w:r w:rsidRPr="002931C6">
        <w:rPr>
          <w:rStyle w:val="StyleUnderline"/>
        </w:rPr>
        <w:t xml:space="preserve"> strong </w:t>
      </w:r>
      <w:r w:rsidRPr="00C62F25">
        <w:rPr>
          <w:rStyle w:val="StyleUnderline"/>
          <w:highlight w:val="green"/>
        </w:rPr>
        <w:t>reasons to believe</w:t>
      </w:r>
      <w:r w:rsidRPr="002931C6">
        <w:rPr>
          <w:rStyle w:val="StyleUnderline"/>
        </w:rPr>
        <w:t xml:space="preserve"> that </w:t>
      </w:r>
      <w:r w:rsidRPr="00C62F25">
        <w:rPr>
          <w:rStyle w:val="StyleUnderline"/>
          <w:highlight w:val="green"/>
        </w:rPr>
        <w:t>unipolarity and</w:t>
      </w:r>
      <w:r w:rsidRPr="002931C6">
        <w:rPr>
          <w:rStyle w:val="StyleUnderline"/>
        </w:rPr>
        <w:t xml:space="preserve"> the New </w:t>
      </w:r>
      <w:r w:rsidRPr="00C62F25">
        <w:rPr>
          <w:rStyle w:val="StyleUnderline"/>
          <w:highlight w:val="green"/>
        </w:rPr>
        <w:t>Peace are related</w:t>
      </w:r>
      <w:r w:rsidRPr="002931C6">
        <w:rPr>
          <w:rStyle w:val="StyleUnderline"/>
        </w:rPr>
        <w:t xml:space="preserve">, and </w:t>
      </w:r>
      <w:r w:rsidRPr="00C62F25">
        <w:rPr>
          <w:rStyle w:val="StyleUnderline"/>
          <w:highlight w:val="green"/>
        </w:rPr>
        <w:t xml:space="preserve">insights from </w:t>
      </w:r>
      <w:r w:rsidRPr="00C62F25">
        <w:rPr>
          <w:rStyle w:val="Emphasis"/>
          <w:highlight w:val="green"/>
        </w:rPr>
        <w:t>political psychology</w:t>
      </w:r>
      <w:r w:rsidRPr="00C62F25">
        <w:rPr>
          <w:rStyle w:val="StyleUnderline"/>
          <w:highlight w:val="green"/>
        </w:rPr>
        <w:t xml:space="preserve"> suggest</w:t>
      </w:r>
      <w:r w:rsidRPr="002931C6">
        <w:rPr>
          <w:rStyle w:val="StyleUnderline"/>
        </w:rPr>
        <w:t xml:space="preserve"> that </w:t>
      </w:r>
      <w:r w:rsidRPr="00C62F25">
        <w:rPr>
          <w:rStyle w:val="StyleUnderline"/>
          <w:highlight w:val="green"/>
        </w:rPr>
        <w:t>heg</w:t>
      </w:r>
      <w:r w:rsidRPr="002931C6">
        <w:rPr>
          <w:rStyle w:val="StyleUnderline"/>
        </w:rPr>
        <w:t xml:space="preserve">emonic stability </w:t>
      </w:r>
      <w:r w:rsidRPr="00C62F25">
        <w:rPr>
          <w:rStyle w:val="StyleUnderline"/>
          <w:highlight w:val="green"/>
        </w:rPr>
        <w:t>is</w:t>
      </w:r>
      <w:r w:rsidRPr="002931C6">
        <w:rPr>
          <w:rStyle w:val="StyleUnderline"/>
        </w:rPr>
        <w:t xml:space="preserve"> a belief particularly </w:t>
      </w:r>
      <w:r w:rsidRPr="00C62F25">
        <w:rPr>
          <w:rStyle w:val="StyleUnderline"/>
          <w:highlight w:val="green"/>
        </w:rPr>
        <w:t>susceptible to misperception</w:t>
      </w:r>
      <w:r w:rsidRPr="002931C6">
        <w:rPr>
          <w:sz w:val="16"/>
        </w:rPr>
        <w:t xml:space="preserve">. US leaders probably exaggerate the degree to which their power matters, and could retrench without much risk to themselves or the world around them. </w:t>
      </w:r>
      <w:r w:rsidRPr="002931C6">
        <w:rPr>
          <w:rStyle w:val="StyleUnderline"/>
        </w:rPr>
        <w:t xml:space="preserve">Researchers will need to look elsewhere to explain why the world has entered into the most peaceful period in its history. </w:t>
      </w:r>
    </w:p>
    <w:p w14:paraId="669B6DDC" w14:textId="77777777" w:rsidR="00572313" w:rsidRPr="002815D1" w:rsidRDefault="00572313" w:rsidP="00572313">
      <w:r w:rsidRPr="002931C6">
        <w:rPr>
          <w:sz w:val="16"/>
        </w:rPr>
        <w:t xml:space="preserve">The good news from this is that </w:t>
      </w:r>
      <w:r w:rsidRPr="00C62F25">
        <w:rPr>
          <w:rStyle w:val="StyleUnderline"/>
          <w:highlight w:val="green"/>
        </w:rPr>
        <w:t>the New Peace will</w:t>
      </w:r>
      <w:r w:rsidRPr="002931C6">
        <w:rPr>
          <w:sz w:val="16"/>
        </w:rPr>
        <w:t xml:space="preserve"> probably </w:t>
      </w:r>
      <w:r w:rsidRPr="00C62F25">
        <w:rPr>
          <w:rStyle w:val="StyleUnderline"/>
          <w:highlight w:val="green"/>
        </w:rPr>
        <w:t>persist</w:t>
      </w:r>
      <w:r w:rsidRPr="002931C6">
        <w:rPr>
          <w:sz w:val="16"/>
        </w:rPr>
        <w:t xml:space="preserve"> for quite some time, </w:t>
      </w:r>
      <w:r w:rsidRPr="00C62F25">
        <w:rPr>
          <w:rStyle w:val="StyleUnderline"/>
          <w:highlight w:val="green"/>
        </w:rPr>
        <w:t xml:space="preserve">no matter how dominant the </w:t>
      </w:r>
      <w:r w:rsidRPr="00C62F25">
        <w:rPr>
          <w:rStyle w:val="Emphasis"/>
          <w:highlight w:val="green"/>
        </w:rPr>
        <w:t>U</w:t>
      </w:r>
      <w:r w:rsidRPr="002931C6">
        <w:rPr>
          <w:rStyle w:val="StyleUnderline"/>
        </w:rPr>
        <w:t xml:space="preserve">nited </w:t>
      </w:r>
      <w:r w:rsidRPr="00C62F25">
        <w:rPr>
          <w:rStyle w:val="Emphasis"/>
          <w:highlight w:val="green"/>
        </w:rPr>
        <w:t>S</w:t>
      </w:r>
      <w:r w:rsidRPr="002931C6">
        <w:rPr>
          <w:rStyle w:val="StyleUnderline"/>
        </w:rPr>
        <w:t xml:space="preserve">tates </w:t>
      </w:r>
      <w:r w:rsidRPr="00C62F25">
        <w:rPr>
          <w:rStyle w:val="StyleUnderline"/>
          <w:highlight w:val="green"/>
        </w:rPr>
        <w:t xml:space="preserve">is, </w:t>
      </w:r>
      <w:r w:rsidRPr="00C62F25">
        <w:rPr>
          <w:rStyle w:val="Emphasis"/>
          <w:highlight w:val="green"/>
        </w:rPr>
        <w:t>or what policies</w:t>
      </w:r>
      <w:r w:rsidRPr="002931C6">
        <w:rPr>
          <w:rStyle w:val="Emphasis"/>
        </w:rPr>
        <w:t xml:space="preserve"> President </w:t>
      </w:r>
      <w:r w:rsidRPr="00C62F25">
        <w:rPr>
          <w:rStyle w:val="Emphasis"/>
          <w:highlight w:val="gree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p>
    <w:p w14:paraId="4453252A" w14:textId="77777777" w:rsidR="00FB5C5F" w:rsidRPr="00D03B16" w:rsidRDefault="00FB5C5F" w:rsidP="00FB5C5F">
      <w:pPr>
        <w:pStyle w:val="Heading4"/>
      </w:pPr>
      <w:r>
        <w:t>Decline has popularized restraint – a bipartisan coalition formed to avoid the failures of liberal hegemony</w:t>
      </w:r>
    </w:p>
    <w:p w14:paraId="44C58995" w14:textId="77777777" w:rsidR="00FB5C5F" w:rsidRPr="00D03B16" w:rsidRDefault="00FB5C5F" w:rsidP="00FB5C5F">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30" w:history="1">
        <w:r w:rsidRPr="00FE39F2">
          <w:rPr>
            <w:rStyle w:val="Hyperlink"/>
          </w:rPr>
          <w:t>https://www.foreignaffairs.com/articles/united-states/2021-08-24/strategies-restraint</w:t>
        </w:r>
      </w:hyperlink>
      <w:r>
        <w:t xml:space="preserve"> mvp</w:t>
      </w:r>
    </w:p>
    <w:p w14:paraId="693C0459" w14:textId="77777777" w:rsidR="00FB5C5F" w:rsidRDefault="00FB5C5F" w:rsidP="00FB5C5F">
      <w:pPr>
        <w:rPr>
          <w:rStyle w:val="StyleUnderline"/>
        </w:rPr>
      </w:pPr>
      <w:r w:rsidRPr="00046EF7">
        <w:rPr>
          <w:rStyle w:val="StyleUnderline"/>
        </w:rPr>
        <w:t xml:space="preserve">For </w:t>
      </w:r>
      <w:r w:rsidRPr="00274D9F">
        <w:rPr>
          <w:sz w:val="16"/>
        </w:rPr>
        <w:t xml:space="preserve">nearly </w:t>
      </w:r>
      <w:r w:rsidRPr="00046EF7">
        <w:rPr>
          <w:rStyle w:val="StyleUnderline"/>
        </w:rPr>
        <w:t>three decades after the</w:t>
      </w:r>
      <w:r w:rsidRPr="00274D9F">
        <w:rPr>
          <w:sz w:val="16"/>
        </w:rPr>
        <w:t xml:space="preserve"> end of the </w:t>
      </w:r>
      <w:r w:rsidRPr="00046EF7">
        <w:rPr>
          <w:rStyle w:val="StyleUnderline"/>
        </w:rPr>
        <w:t>Cold War, U.S. foreign policy was characterized by a bipartisan consensus:</w:t>
      </w:r>
      <w:r w:rsidRPr="00274D9F">
        <w:rPr>
          <w:sz w:val="16"/>
        </w:rPr>
        <w:t xml:space="preserve"> that as the world’s “indispensable nation” and with no competitor, </w:t>
      </w:r>
      <w:r w:rsidRPr="00046EF7">
        <w:rPr>
          <w:rStyle w:val="StyleUnderline"/>
        </w:rPr>
        <w:t>the United States had little choice but to pursue a transformational agenda on the world stage.</w:t>
      </w:r>
      <w:r w:rsidRPr="00274D9F">
        <w:rPr>
          <w:sz w:val="16"/>
        </w:rPr>
        <w:t xml:space="preserve"> Over the last few years, however, </w:t>
      </w:r>
      <w:r w:rsidRPr="00046EF7">
        <w:rPr>
          <w:rStyle w:val="StyleUnderline"/>
        </w:rPr>
        <w:t xml:space="preserve">that consensus has collapsed. </w:t>
      </w:r>
      <w:r w:rsidRPr="002227C1">
        <w:rPr>
          <w:rStyle w:val="StyleUnderline"/>
          <w:highlight w:val="green"/>
        </w:rPr>
        <w:t xml:space="preserve">A growing chorus of voices are </w:t>
      </w:r>
      <w:r w:rsidRPr="002227C1">
        <w:rPr>
          <w:rStyle w:val="StyleUnderline"/>
          <w:highlight w:val="green"/>
        </w:rPr>
        <w:lastRenderedPageBreak/>
        <w:t>advocating</w:t>
      </w:r>
      <w:r w:rsidRPr="00046EF7">
        <w:rPr>
          <w:rStyle w:val="StyleUnderline"/>
        </w:rPr>
        <w:t xml:space="preserve"> a strategy of </w:t>
      </w:r>
      <w:r w:rsidRPr="002227C1">
        <w:rPr>
          <w:rStyle w:val="StyleUnderline"/>
          <w:highlight w:val="green"/>
        </w:rPr>
        <w:t>restraint</w:t>
      </w:r>
      <w:r w:rsidRPr="00274D9F">
        <w:rPr>
          <w:sz w:val="16"/>
        </w:rPr>
        <w:t xml:space="preserve">—a less activist approach that focuses on diplomatic and economic engagement over military intervention. </w:t>
      </w:r>
      <w:r w:rsidRPr="002227C1">
        <w:rPr>
          <w:rStyle w:val="StyleUnderline"/>
          <w:highlight w:val="green"/>
        </w:rPr>
        <w:t>And</w:t>
      </w:r>
      <w:r w:rsidRPr="00046EF7">
        <w:rPr>
          <w:rStyle w:val="StyleUnderline"/>
        </w:rPr>
        <w:t xml:space="preserve"> they </w:t>
      </w:r>
      <w:r w:rsidRPr="002227C1">
        <w:rPr>
          <w:rStyle w:val="StyleUnderline"/>
          <w:highlight w:val="green"/>
        </w:rPr>
        <w:t>have found a receptive audience</w:t>
      </w:r>
      <w:r w:rsidRPr="00046EF7">
        <w:rPr>
          <w:rStyle w:val="StyleUnderline"/>
        </w:rPr>
        <w:t>.</w:t>
      </w:r>
      <w:r w:rsidRPr="00274D9F">
        <w:rPr>
          <w:sz w:val="16"/>
        </w:rPr>
        <w:t xml:space="preserve"> In that, </w:t>
      </w:r>
      <w:r w:rsidRPr="00046EF7">
        <w:rPr>
          <w:rStyle w:val="StyleUnderline"/>
        </w:rPr>
        <w:t>they have</w:t>
      </w:r>
      <w:r w:rsidRPr="00274D9F">
        <w:rPr>
          <w:sz w:val="16"/>
        </w:rP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274D9F">
        <w:rPr>
          <w:sz w:val="16"/>
        </w:rPr>
        <w:t xml:space="preserve"> Even those who continue to argue for an interventionist approach to the world typically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r>
        <w:rPr>
          <w:rStyle w:val="StyleUnderline"/>
        </w:rPr>
        <w:t xml:space="preserve"> </w:t>
      </w:r>
      <w:r w:rsidRPr="00274D9F">
        <w:rPr>
          <w:sz w:val="16"/>
        </w:rPr>
        <w:t xml:space="preserve">Although President Donald </w:t>
      </w:r>
      <w:r w:rsidRPr="00046EF7">
        <w:rPr>
          <w:rStyle w:val="StyleUnderline"/>
        </w:rPr>
        <w:t>Trump</w:t>
      </w:r>
      <w:r w:rsidRPr="00274D9F">
        <w:rPr>
          <w:sz w:val="16"/>
        </w:rP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rsidRPr="00274D9F">
        <w:rPr>
          <w:sz w:val="16"/>
        </w:rPr>
        <w:t xml:space="preserve">. President Joe </w:t>
      </w:r>
      <w:r w:rsidRPr="00046EF7">
        <w:rPr>
          <w:rStyle w:val="StyleUnderline"/>
        </w:rPr>
        <w:t>Biden</w:t>
      </w:r>
      <w:r w:rsidRPr="00274D9F">
        <w:rPr>
          <w:sz w:val="16"/>
        </w:rPr>
        <w:t>, for his part</w:t>
      </w:r>
      <w:r w:rsidRPr="00046EF7">
        <w:rPr>
          <w:rStyle w:val="StyleUnderline"/>
        </w:rPr>
        <w:t>, has begun withdrawing U.S. troops from Afghanistan</w:t>
      </w:r>
      <w:r w:rsidRPr="00274D9F">
        <w:rPr>
          <w:sz w:val="16"/>
        </w:rPr>
        <w:t xml:space="preserve">, has </w:t>
      </w:r>
      <w:r w:rsidRPr="00046EF7">
        <w:rPr>
          <w:rStyle w:val="StyleUnderline"/>
        </w:rPr>
        <w:t>initiated a review of the United States’ global military posture, and</w:t>
      </w:r>
      <w:r w:rsidRPr="00274D9F">
        <w:rPr>
          <w:sz w:val="16"/>
        </w:rPr>
        <w:t xml:space="preserve"> has </w:t>
      </w:r>
      <w:r w:rsidRPr="00046EF7">
        <w:rPr>
          <w:rStyle w:val="StyleUnderline"/>
        </w:rPr>
        <w:t>taken steps to stabilize the U.S.-Russian relationship.</w:t>
      </w:r>
      <w:r w:rsidRPr="00274D9F">
        <w:rPr>
          <w:sz w:val="16"/>
        </w:rPr>
        <w:t xml:space="preserve"> In 2019, Jake Sullivan, now </w:t>
      </w:r>
      <w:r w:rsidRPr="002227C1">
        <w:rPr>
          <w:rStyle w:val="StyleUnderline"/>
          <w:highlight w:val="green"/>
        </w:rPr>
        <w:t>Biden’s national security adviser, wrote</w:t>
      </w:r>
      <w:r w:rsidRPr="00274D9F">
        <w:rPr>
          <w:sz w:val="16"/>
        </w:rPr>
        <w:t xml:space="preserve">, </w:t>
      </w:r>
      <w:r w:rsidRPr="00046EF7">
        <w:rPr>
          <w:rStyle w:val="StyleUnderline"/>
        </w:rPr>
        <w:t>“</w:t>
      </w:r>
      <w:r w:rsidRPr="002227C1">
        <w:rPr>
          <w:rStyle w:val="StyleUnderline"/>
          <w:highlight w:val="green"/>
        </w:rPr>
        <w:t>The U.S. must get better at seeing</w:t>
      </w:r>
      <w:r w:rsidRPr="00274D9F">
        <w:rPr>
          <w:sz w:val="16"/>
        </w:rPr>
        <w:t xml:space="preserve"> both the possibilities and </w:t>
      </w:r>
      <w:r w:rsidRPr="002227C1">
        <w:rPr>
          <w:rStyle w:val="StyleUnderline"/>
          <w:highlight w:val="green"/>
        </w:rPr>
        <w:t>the limits of American power</w:t>
      </w:r>
      <w:r w:rsidRPr="00274D9F">
        <w:rPr>
          <w:sz w:val="16"/>
        </w:rPr>
        <w:t xml:space="preserve">.” </w:t>
      </w:r>
      <w:r w:rsidRPr="00046EF7">
        <w:rPr>
          <w:rStyle w:val="StyleUnderline"/>
        </w:rPr>
        <w:t xml:space="preserve">That </w:t>
      </w:r>
      <w:r w:rsidRPr="002227C1">
        <w:rPr>
          <w:rStyle w:val="StyleUnderline"/>
          <w:highlight w:val="green"/>
        </w:rPr>
        <w:t>this sentiment is</w:t>
      </w:r>
      <w:r w:rsidRPr="00046EF7">
        <w:rPr>
          <w:rStyle w:val="StyleUnderline"/>
        </w:rPr>
        <w:t xml:space="preserve"> </w:t>
      </w:r>
      <w:r w:rsidRPr="00274D9F">
        <w:rPr>
          <w:sz w:val="16"/>
        </w:rPr>
        <w:t xml:space="preserve">now </w:t>
      </w:r>
      <w:r w:rsidRPr="00046EF7">
        <w:rPr>
          <w:rStyle w:val="StyleUnderline"/>
        </w:rPr>
        <w:t>o</w:t>
      </w:r>
      <w:r w:rsidRPr="002227C1">
        <w:rPr>
          <w:rStyle w:val="StyleUnderline"/>
          <w:highlight w:val="green"/>
        </w:rPr>
        <w:t>penly embraced at the highest levels of government</w:t>
      </w:r>
      <w:r w:rsidRPr="00046EF7">
        <w:rPr>
          <w:rStyle w:val="StyleUnderline"/>
        </w:rPr>
        <w:t xml:space="preserve"> is</w:t>
      </w:r>
      <w:r w:rsidRPr="00274D9F">
        <w:rPr>
          <w:sz w:val="16"/>
        </w:rPr>
        <w:t xml:space="preserve"> nothing short of </w:t>
      </w:r>
      <w:r w:rsidRPr="00046EF7">
        <w:rPr>
          <w:rStyle w:val="StyleUnderline"/>
        </w:rPr>
        <w:t>a win for those who have</w:t>
      </w:r>
      <w:r w:rsidRPr="00274D9F">
        <w:rPr>
          <w:sz w:val="16"/>
        </w:rPr>
        <w:t xml:space="preserve"> long </w:t>
      </w:r>
      <w:r w:rsidRPr="00046EF7">
        <w:rPr>
          <w:rStyle w:val="StyleUnderline"/>
        </w:rPr>
        <w:t>called for a</w:t>
      </w:r>
      <w:r w:rsidRPr="00274D9F">
        <w:rPr>
          <w:sz w:val="16"/>
        </w:rPr>
        <w:t xml:space="preserve"> more </w:t>
      </w:r>
      <w:r w:rsidRPr="00046EF7">
        <w:rPr>
          <w:rStyle w:val="StyleUnderline"/>
        </w:rPr>
        <w:t>restrained U.S. foreign policy.</w:t>
      </w:r>
      <w:r>
        <w:rPr>
          <w:rStyle w:val="StyleUnderline"/>
        </w:rPr>
        <w:t xml:space="preserve"> </w:t>
      </w:r>
      <w:r w:rsidRPr="00274D9F">
        <w:rPr>
          <w:sz w:val="16"/>
        </w:rPr>
        <w:t xml:space="preserve">Yet victory also raises a question: </w:t>
      </w:r>
      <w:r w:rsidRPr="00046EF7">
        <w:rPr>
          <w:rStyle w:val="StyleUnderline"/>
        </w:rPr>
        <w:t>Where do restrainers go from here</w:t>
      </w:r>
      <w:r w:rsidRPr="00274D9F">
        <w:rPr>
          <w:sz w:val="16"/>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2227C1">
        <w:rPr>
          <w:rStyle w:val="StyleUnderline"/>
          <w:highlight w:val="green"/>
        </w:rPr>
        <w:t>the restraint community include a diversity</w:t>
      </w:r>
      <w:r w:rsidRPr="00046EF7">
        <w:rPr>
          <w:rStyle w:val="StyleUnderline"/>
        </w:rPr>
        <w:t xml:space="preserve"> of voices</w:t>
      </w:r>
      <w:r w:rsidRPr="00274D9F">
        <w:rPr>
          <w:sz w:val="16"/>
        </w:rPr>
        <w:t xml:space="preserve">, running the gamut </w:t>
      </w:r>
      <w:r w:rsidRPr="002227C1">
        <w:rPr>
          <w:rStyle w:val="StyleUnderline"/>
          <w:highlight w:val="green"/>
        </w:rPr>
        <w:t>from</w:t>
      </w:r>
      <w:r w:rsidRPr="00046EF7">
        <w:rPr>
          <w:rStyle w:val="StyleUnderline"/>
        </w:rPr>
        <w:t xml:space="preserve"> left-wing </w:t>
      </w:r>
      <w:r w:rsidRPr="002227C1">
        <w:rPr>
          <w:rStyle w:val="StyleUnderline"/>
          <w:highlight w:val="green"/>
        </w:rPr>
        <w:t>antiwar activists to</w:t>
      </w:r>
      <w:r w:rsidRPr="00046EF7">
        <w:rPr>
          <w:rStyle w:val="StyleUnderline"/>
        </w:rPr>
        <w:t xml:space="preserve"> hard-nosed </w:t>
      </w:r>
      <w:r w:rsidRPr="002227C1">
        <w:rPr>
          <w:rStyle w:val="StyleUnderline"/>
          <w:highlight w:val="green"/>
        </w:rPr>
        <w:t>conservative realists</w:t>
      </w:r>
      <w:r w:rsidRPr="00274D9F">
        <w:rPr>
          <w:sz w:val="16"/>
        </w:rPr>
        <w:t xml:space="preserve">. It should not be surprising that they disagree on much. 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2227C1">
        <w:rPr>
          <w:rStyle w:val="StyleUnderline"/>
          <w:highlight w:val="green"/>
        </w:rPr>
        <w:t>there is</w:t>
      </w:r>
      <w:r w:rsidRPr="00046EF7">
        <w:rPr>
          <w:rStyle w:val="StyleUnderline"/>
        </w:rPr>
        <w:t xml:space="preserve"> a viable </w:t>
      </w:r>
      <w:r w:rsidRPr="002227C1">
        <w:rPr>
          <w:rStyle w:val="StyleUnderline"/>
          <w:highlight w:val="green"/>
        </w:rPr>
        <w:t>consensus, a path</w:t>
      </w:r>
      <w:r w:rsidRPr="00046EF7">
        <w:rPr>
          <w:rStyle w:val="StyleUnderline"/>
        </w:rPr>
        <w:t xml:space="preserve"> forward </w:t>
      </w:r>
      <w:r w:rsidRPr="002227C1">
        <w:rPr>
          <w:rStyle w:val="StyleUnderline"/>
          <w:highlight w:val="green"/>
        </w:rPr>
        <w:t>for restraint</w:t>
      </w:r>
      <w:r w:rsidRPr="00046EF7">
        <w:rPr>
          <w:rStyle w:val="StyleUnderline"/>
        </w:rPr>
        <w:t xml:space="preserve"> that </w:t>
      </w:r>
      <w:r w:rsidRPr="002227C1">
        <w:rPr>
          <w:rStyle w:val="StyleUnderline"/>
          <w:highlight w:val="green"/>
        </w:rPr>
        <w:t>can</w:t>
      </w:r>
      <w:r w:rsidRPr="00046EF7">
        <w:rPr>
          <w:rStyle w:val="StyleUnderline"/>
        </w:rPr>
        <w:t xml:space="preserve"> achieve the most important goals, </w:t>
      </w:r>
      <w:r w:rsidRPr="002227C1">
        <w:rPr>
          <w:rStyle w:val="StyleUnderline"/>
          <w:highlight w:val="green"/>
        </w:rPr>
        <w:t>alienate the fewest</w:t>
      </w:r>
      <w:r w:rsidRPr="00046EF7">
        <w:rPr>
          <w:rStyle w:val="StyleUnderline"/>
        </w:rPr>
        <w:t xml:space="preserve"> members </w:t>
      </w:r>
      <w:r w:rsidRPr="002227C1">
        <w:rPr>
          <w:rStyle w:val="StyleUnderline"/>
          <w:highlight w:val="green"/>
        </w:rPr>
        <w:t>of the coalition, and win new converts</w:t>
      </w:r>
      <w:r w:rsidRPr="00046EF7">
        <w:rPr>
          <w:rStyle w:val="StyleUnderline"/>
        </w:rPr>
        <w:t xml:space="preserve">. This more </w:t>
      </w:r>
      <w:r w:rsidRPr="002227C1">
        <w:rPr>
          <w:rStyle w:val="StyleUnderline"/>
          <w:highlight w:val="green"/>
        </w:rPr>
        <w:t>pragmatic strategy</w:t>
      </w:r>
      <w:r w:rsidRPr="00274D9F">
        <w:rPr>
          <w:sz w:val="16"/>
        </w:rPr>
        <w:t xml:space="preserve">, which </w:t>
      </w:r>
      <w:r w:rsidRPr="00046EF7">
        <w:rPr>
          <w:rStyle w:val="StyleUnderline"/>
        </w:rPr>
        <w:t xml:space="preserve">would </w:t>
      </w:r>
      <w:r w:rsidRPr="002227C1">
        <w:rPr>
          <w:rStyle w:val="StyleUnderline"/>
          <w:highlight w:val="green"/>
        </w:rPr>
        <w:t>entail the gradual lessening of</w:t>
      </w:r>
      <w:r w:rsidRPr="00046EF7">
        <w:rPr>
          <w:rStyle w:val="StyleUnderline"/>
        </w:rPr>
        <w:t xml:space="preserve"> U.S. </w:t>
      </w:r>
      <w:r w:rsidRPr="002227C1">
        <w:rPr>
          <w:rStyle w:val="StyleUnderline"/>
          <w:highlight w:val="green"/>
        </w:rPr>
        <w:t>military commitments</w:t>
      </w:r>
      <w:r w:rsidRPr="00274D9F">
        <w:rPr>
          <w:sz w:val="16"/>
        </w:rPr>
        <w:t xml:space="preserve">, would not achieve the most ambitious of the restrainers’ goals. But </w:t>
      </w:r>
      <w:r w:rsidRPr="00046EF7">
        <w:rPr>
          <w:rStyle w:val="StyleUnderline"/>
        </w:rPr>
        <w:t>it has the best chance of moving U.S. foreign policy in a more secure</w:t>
      </w:r>
      <w:r w:rsidRPr="00274D9F">
        <w:rPr>
          <w:sz w:val="16"/>
        </w:rPr>
        <w:t xml:space="preserve"> and more popular </w:t>
      </w:r>
      <w:r w:rsidRPr="00046EF7">
        <w:rPr>
          <w:rStyle w:val="StyleUnderline"/>
        </w:rPr>
        <w:t>direction.</w:t>
      </w:r>
      <w:r w:rsidRPr="00274D9F">
        <w:rPr>
          <w:sz w:val="16"/>
        </w:rPr>
        <w:t xml:space="preserve"> A DEBATE REBORN 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2227C1">
        <w:rPr>
          <w:rStyle w:val="StyleUnderline"/>
          <w:highlight w:val="green"/>
        </w:rPr>
        <w:t xml:space="preserve">the unipolar moment </w:t>
      </w:r>
      <w:r w:rsidRPr="00334959">
        <w:rPr>
          <w:rStyle w:val="StyleUnderline"/>
        </w:rPr>
        <w:t>has</w:t>
      </w:r>
      <w:r w:rsidRPr="00274D9F">
        <w:rPr>
          <w:sz w:val="16"/>
        </w:rPr>
        <w:t xml:space="preserve"> largely </w:t>
      </w:r>
      <w:r w:rsidRPr="002227C1">
        <w:rPr>
          <w:rStyle w:val="StyleUnderline"/>
          <w:highlight w:val="green"/>
        </w:rPr>
        <w:t>failed</w:t>
      </w:r>
      <w:r w:rsidRPr="00046EF7">
        <w:rPr>
          <w:rStyle w:val="StyleUnderline"/>
        </w:rPr>
        <w:t xml:space="preserve"> to live up to expectations</w:t>
      </w:r>
      <w:r w:rsidRPr="00274D9F">
        <w:rPr>
          <w:sz w:val="16"/>
        </w:rPr>
        <w:t xml:space="preserve">. Today, </w:t>
      </w:r>
      <w:r w:rsidRPr="002227C1">
        <w:rPr>
          <w:rStyle w:val="StyleUnderline"/>
          <w:highlight w:val="green"/>
        </w:rPr>
        <w:t>democracy is in decline, there are more state</w:t>
      </w:r>
      <w:r w:rsidRPr="00046EF7">
        <w:rPr>
          <w:rStyle w:val="StyleUnderline"/>
        </w:rPr>
        <w:t xml:space="preserve">-level </w:t>
      </w:r>
      <w:r w:rsidRPr="002227C1">
        <w:rPr>
          <w:rStyle w:val="StyleUnderline"/>
          <w:highlight w:val="green"/>
        </w:rPr>
        <w:t>conflicts than</w:t>
      </w:r>
      <w:r w:rsidRPr="00046EF7">
        <w:rPr>
          <w:rStyle w:val="StyleUnderline"/>
        </w:rPr>
        <w:t xml:space="preserve"> at </w:t>
      </w:r>
      <w:r w:rsidRPr="002227C1">
        <w:rPr>
          <w:rStyle w:val="StyleUnderline"/>
          <w:highlight w:val="green"/>
        </w:rPr>
        <w:t>any time since 1990, the war on terror</w:t>
      </w:r>
      <w:r w:rsidRPr="00046EF7">
        <w:rPr>
          <w:rStyle w:val="StyleUnderline"/>
        </w:rPr>
        <w:t xml:space="preserve">ism has largely </w:t>
      </w:r>
      <w:r w:rsidRPr="002227C1">
        <w:rPr>
          <w:rStyle w:val="StyleUnderline"/>
          <w:highlight w:val="green"/>
        </w:rPr>
        <w:t>failed</w:t>
      </w:r>
      <w:r w:rsidRPr="00334959">
        <w:rPr>
          <w:rStyle w:val="StyleUnderline"/>
        </w:rPr>
        <w:t>,</w:t>
      </w:r>
      <w:r w:rsidRPr="00046EF7">
        <w:rPr>
          <w:rStyle w:val="StyleUnderline"/>
        </w:rPr>
        <w:t xml:space="preserve"> and </w:t>
      </w:r>
      <w:r w:rsidRPr="002227C1">
        <w:rPr>
          <w:rStyle w:val="StyleUnderline"/>
          <w:highlight w:val="green"/>
        </w:rPr>
        <w:t>China’s rise</w:t>
      </w:r>
      <w:r w:rsidRPr="00046EF7">
        <w:rPr>
          <w:rStyle w:val="StyleUnderline"/>
        </w:rPr>
        <w:t xml:space="preserve"> has </w:t>
      </w:r>
      <w:r w:rsidRPr="002227C1">
        <w:rPr>
          <w:rStyle w:val="StyleUnderline"/>
          <w:highlight w:val="green"/>
        </w:rPr>
        <w:t>given</w:t>
      </w:r>
      <w:r w:rsidRPr="00046EF7">
        <w:rPr>
          <w:rStyle w:val="StyleUnderline"/>
        </w:rPr>
        <w:t xml:space="preserve"> the </w:t>
      </w:r>
      <w:r w:rsidRPr="002227C1">
        <w:rPr>
          <w:rStyle w:val="StyleUnderline"/>
          <w:highlight w:val="green"/>
        </w:rPr>
        <w:t>lie to the notion that the U</w:t>
      </w:r>
      <w:r w:rsidRPr="00046EF7">
        <w:rPr>
          <w:rStyle w:val="StyleUnderline"/>
        </w:rPr>
        <w:t xml:space="preserve">nited </w:t>
      </w:r>
      <w:r w:rsidRPr="002227C1">
        <w:rPr>
          <w:rStyle w:val="StyleUnderline"/>
          <w:highlight w:val="green"/>
        </w:rPr>
        <w:t>S</w:t>
      </w:r>
      <w:r w:rsidRPr="00046EF7">
        <w:rPr>
          <w:rStyle w:val="StyleUnderline"/>
        </w:rPr>
        <w:t xml:space="preserve">tates </w:t>
      </w:r>
      <w:r w:rsidRPr="002227C1">
        <w:rPr>
          <w:rStyle w:val="StyleUnderline"/>
          <w:highlight w:val="green"/>
        </w:rPr>
        <w:t>can prevent</w:t>
      </w:r>
      <w:r w:rsidRPr="00046EF7">
        <w:rPr>
          <w:rStyle w:val="StyleUnderline"/>
        </w:rPr>
        <w:t xml:space="preserve"> the </w:t>
      </w:r>
      <w:r w:rsidRPr="002227C1">
        <w:rPr>
          <w:rStyle w:val="StyleUnderline"/>
          <w:highlight w:val="green"/>
        </w:rPr>
        <w:t>emergence of peer competitors</w:t>
      </w:r>
      <w:r w:rsidRPr="00046EF7">
        <w:rPr>
          <w:rStyle w:val="StyleUnderline"/>
        </w:rPr>
        <w:t xml:space="preserve">. </w:t>
      </w:r>
      <w:r w:rsidRPr="002227C1">
        <w:rPr>
          <w:rStyle w:val="StyleUnderline"/>
          <w:highlight w:val="green"/>
        </w:rPr>
        <w:t>Washington</w:t>
      </w:r>
      <w:r w:rsidRPr="00274D9F">
        <w:rPr>
          <w:sz w:val="16"/>
        </w:rPr>
        <w:t xml:space="preserve">’s foreign policy community now </w:t>
      </w:r>
      <w:r w:rsidRPr="00046EF7">
        <w:rPr>
          <w:rStyle w:val="StyleUnderline"/>
        </w:rPr>
        <w:t xml:space="preserve">appears to </w:t>
      </w:r>
      <w:r w:rsidRPr="002227C1">
        <w:rPr>
          <w:rStyle w:val="StyleUnderline"/>
          <w:highlight w:val="green"/>
        </w:rPr>
        <w:t>accept the need for</w:t>
      </w:r>
      <w:r w:rsidRPr="00334959">
        <w:rPr>
          <w:rStyle w:val="StyleUnderline"/>
        </w:rPr>
        <w:t xml:space="preserve"> a </w:t>
      </w:r>
      <w:r w:rsidRPr="002227C1">
        <w:rPr>
          <w:rStyle w:val="StyleUnderline"/>
          <w:highlight w:val="green"/>
        </w:rPr>
        <w:t>course correction</w:t>
      </w:r>
      <w:r w:rsidRPr="00274D9F">
        <w:rPr>
          <w:sz w:val="16"/>
        </w:rPr>
        <w:t xml:space="preserve">, although it remains divided on the specifics. 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 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 Restrainers have not offered a coherent alternative to today’s foreign policy. 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 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w:t>
      </w:r>
      <w:r w:rsidRPr="00274D9F">
        <w:rPr>
          <w:sz w:val="16"/>
        </w:rPr>
        <w:lastRenderedPageBreak/>
        <w:t xml:space="preserve">and reconsider its views about the nature of the world order.” 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 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rsidRPr="00274D9F">
        <w:rPr>
          <w:sz w:val="16"/>
        </w:rP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rsidRPr="00274D9F">
        <w:rPr>
          <w:sz w:val="16"/>
        </w:rPr>
        <w:t xml:space="preserve"> with predictably abysmal results. And </w:t>
      </w:r>
      <w:r w:rsidRPr="00046EF7">
        <w:rPr>
          <w:rStyle w:val="StyleUnderline"/>
        </w:rPr>
        <w:t>they think U.S. foreign policy is overmilitarized, with policymakers spending too much on defense and too quickly resorting to force</w:t>
      </w:r>
      <w:r w:rsidRPr="00274D9F">
        <w:rPr>
          <w:sz w:val="16"/>
        </w:rPr>
        <w:t xml:space="preserve">. Most important, </w:t>
      </w:r>
      <w:r w:rsidRPr="00046EF7">
        <w:rPr>
          <w:rStyle w:val="StyleUnderline"/>
        </w:rPr>
        <w:t xml:space="preserve">advocates </w:t>
      </w:r>
      <w:r w:rsidRPr="00274D9F">
        <w:rPr>
          <w:sz w:val="16"/>
        </w:rPr>
        <w:t xml:space="preserve">of restraint </w:t>
      </w:r>
      <w:r w:rsidRPr="00046EF7">
        <w:rPr>
          <w:rStyle w:val="StyleUnderline"/>
        </w:rPr>
        <w:t>strike directly at the notion of the United States as the indispensable nation</w:t>
      </w:r>
      <w:r w:rsidRPr="00274D9F">
        <w:rPr>
          <w:sz w:val="16"/>
        </w:rPr>
        <w:t xml:space="preserve">, considering it instead as but one among many global powers. RESTRAINT’S MOMENT 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 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2227C1">
        <w:rPr>
          <w:rStyle w:val="StyleUnderline"/>
          <w:highlight w:val="green"/>
        </w:rPr>
        <w:t>Mearsheimer and</w:t>
      </w:r>
      <w:r w:rsidRPr="00E03ACB">
        <w:rPr>
          <w:rStyle w:val="StyleUnderline"/>
        </w:rPr>
        <w:t xml:space="preserve"> Stephen </w:t>
      </w:r>
      <w:r w:rsidRPr="002227C1">
        <w:rPr>
          <w:rStyle w:val="StyleUnderline"/>
          <w:highlight w:val="green"/>
        </w:rPr>
        <w:t>Walt</w:t>
      </w:r>
      <w:r w:rsidRPr="00E03ACB">
        <w:rPr>
          <w:rStyle w:val="StyleUnderline"/>
        </w:rPr>
        <w:t>—</w:t>
      </w:r>
      <w:r w:rsidRPr="002227C1">
        <w:rPr>
          <w:rStyle w:val="StyleUnderline"/>
          <w:highlight w:val="green"/>
        </w:rPr>
        <w:t>advocate</w:t>
      </w:r>
      <w:r w:rsidRPr="00E03ACB">
        <w:rPr>
          <w:rStyle w:val="StyleUnderline"/>
        </w:rPr>
        <w:t xml:space="preserve"> a grand strategy of </w:t>
      </w:r>
      <w:r w:rsidRPr="002227C1">
        <w:rPr>
          <w:rStyle w:val="StyleUnderline"/>
          <w:highlight w:val="green"/>
        </w:rPr>
        <w:t>offshore balancing</w:t>
      </w:r>
      <w:r w:rsidRPr="00E03ACB">
        <w:rPr>
          <w:rStyle w:val="StyleUnderline"/>
        </w:rPr>
        <w:t xml:space="preserve">, a distinct but related approach that also calls for </w:t>
      </w:r>
      <w:r w:rsidRPr="002227C1">
        <w:rPr>
          <w:rStyle w:val="StyleUnderline"/>
          <w:highlight w:val="green"/>
        </w:rPr>
        <w:t>downsizing the</w:t>
      </w:r>
      <w:r w:rsidRPr="00E03ACB">
        <w:rPr>
          <w:rStyle w:val="StyleUnderline"/>
        </w:rPr>
        <w:t xml:space="preserve"> United States’ </w:t>
      </w:r>
      <w:r w:rsidRPr="002227C1">
        <w:rPr>
          <w:rStyle w:val="StyleUnderline"/>
          <w:highlight w:val="green"/>
        </w:rPr>
        <w:t>global military</w:t>
      </w:r>
      <w:r w:rsidRPr="00E03ACB">
        <w:rPr>
          <w:rStyle w:val="StyleUnderline"/>
        </w:rPr>
        <w:t xml:space="preserve"> role.</w:t>
      </w:r>
      <w:r w:rsidRPr="00274D9F">
        <w:rPr>
          <w:sz w:val="16"/>
        </w:rP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2227C1">
        <w:rPr>
          <w:rStyle w:val="StyleUnderline"/>
          <w:highlight w:val="green"/>
        </w:rPr>
        <w:t>the U</w:t>
      </w:r>
      <w:r w:rsidRPr="00334959">
        <w:rPr>
          <w:rStyle w:val="StyleUnderline"/>
        </w:rPr>
        <w:t xml:space="preserve">nited </w:t>
      </w:r>
      <w:r w:rsidRPr="002227C1">
        <w:rPr>
          <w:rStyle w:val="StyleUnderline"/>
          <w:highlight w:val="green"/>
        </w:rPr>
        <w:t>S</w:t>
      </w:r>
      <w:r w:rsidRPr="00334959">
        <w:rPr>
          <w:rStyle w:val="StyleUnderline"/>
        </w:rPr>
        <w:t xml:space="preserve">tates </w:t>
      </w:r>
      <w:r w:rsidRPr="002227C1">
        <w:rPr>
          <w:rStyle w:val="StyleUnderline"/>
          <w:highlight w:val="green"/>
        </w:rPr>
        <w:t>may occasionally</w:t>
      </w:r>
      <w:r w:rsidRPr="00334959">
        <w:rPr>
          <w:rStyle w:val="StyleUnderline"/>
        </w:rPr>
        <w:t xml:space="preserve"> need to </w:t>
      </w:r>
      <w:r w:rsidRPr="002227C1">
        <w:rPr>
          <w:rStyle w:val="StyleUnderline"/>
          <w:highlight w:val="green"/>
        </w:rPr>
        <w:t>intervene</w:t>
      </w:r>
      <w:r w:rsidRPr="00334959">
        <w:rPr>
          <w:rStyle w:val="StyleUnderline"/>
        </w:rPr>
        <w:t xml:space="preserve"> to keep a hostile state from dominating a key region.</w:t>
      </w:r>
      <w:r w:rsidRPr="00274D9F">
        <w:rPr>
          <w:sz w:val="16"/>
        </w:rPr>
        <w:t xml:space="preserve">) As grand strategies, both leave many granular policy details unstated, but </w:t>
      </w:r>
      <w:r w:rsidRPr="002227C1">
        <w:rPr>
          <w:rStyle w:val="StyleUnderline"/>
          <w:highlight w:val="green"/>
        </w:rPr>
        <w:t>they present internally coherent and fully formulated approaches</w:t>
      </w:r>
      <w:r w:rsidRPr="00E03ACB">
        <w:rPr>
          <w:rStyle w:val="StyleUnderline"/>
        </w:rPr>
        <w:t xml:space="preserve"> to the world.</w:t>
      </w:r>
      <w:r>
        <w:rPr>
          <w:rStyle w:val="StyleUnderline"/>
        </w:rPr>
        <w:t xml:space="preserve"> </w:t>
      </w:r>
      <w:r w:rsidRPr="00E03ACB">
        <w:rPr>
          <w:rStyle w:val="StyleUnderline"/>
        </w:rPr>
        <w:t>There is also a looser definition of “restraint</w:t>
      </w:r>
      <w:r w:rsidRPr="00274D9F">
        <w:rPr>
          <w:sz w:val="16"/>
        </w:rP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rsidRPr="00274D9F">
        <w:rPr>
          <w:sz w:val="16"/>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 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 </w:t>
      </w:r>
      <w:r w:rsidRPr="00E03ACB">
        <w:rPr>
          <w:rStyle w:val="StyleUnderline"/>
        </w:rPr>
        <w:t xml:space="preserve">The </w:t>
      </w:r>
      <w:r w:rsidRPr="00274D9F">
        <w:rPr>
          <w:sz w:val="16"/>
        </w:rPr>
        <w:t xml:space="preserve">result is a </w:t>
      </w:r>
      <w:r w:rsidRPr="00E03ACB">
        <w:rPr>
          <w:rStyle w:val="StyleUnderline"/>
        </w:rPr>
        <w:t>coalition</w:t>
      </w:r>
      <w:r w:rsidRPr="00274D9F">
        <w:rPr>
          <w:sz w:val="16"/>
        </w:rPr>
        <w:t xml:space="preserve"> that—much like its opposition—</w:t>
      </w:r>
      <w:r w:rsidRPr="00E03ACB">
        <w:rPr>
          <w:rStyle w:val="StyleUnderline"/>
        </w:rPr>
        <w:t>is broad and bipartisan</w:t>
      </w:r>
      <w:r w:rsidRPr="00274D9F">
        <w:rPr>
          <w:sz w:val="16"/>
        </w:rP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rsidRPr="00274D9F">
        <w:rPr>
          <w:sz w:val="16"/>
        </w:rPr>
        <w:t xml:space="preserve"> </w:t>
      </w:r>
      <w:r w:rsidRPr="002227C1">
        <w:rPr>
          <w:rStyle w:val="StyleUnderline"/>
          <w:highlight w:val="green"/>
        </w:rPr>
        <w:t>The transpartisan nature of the coalition</w:t>
      </w:r>
      <w:r w:rsidRPr="00E03ACB">
        <w:rPr>
          <w:rStyle w:val="StyleUnderline"/>
        </w:rPr>
        <w:t xml:space="preserve"> pushing for restraint </w:t>
      </w:r>
      <w:r w:rsidRPr="002227C1">
        <w:rPr>
          <w:rStyle w:val="StyleUnderline"/>
          <w:highlight w:val="green"/>
        </w:rPr>
        <w:t>is</w:t>
      </w:r>
      <w:r w:rsidRPr="00E03ACB">
        <w:rPr>
          <w:rStyle w:val="StyleUnderline"/>
        </w:rPr>
        <w:t xml:space="preserve"> one of </w:t>
      </w:r>
      <w:r w:rsidRPr="002227C1">
        <w:rPr>
          <w:rStyle w:val="StyleUnderline"/>
          <w:highlight w:val="green"/>
        </w:rPr>
        <w:t>its core strength</w:t>
      </w:r>
      <w:r w:rsidRPr="00B27E16">
        <w:rPr>
          <w:rStyle w:val="StyleUnderline"/>
        </w:rPr>
        <w:t>s</w:t>
      </w:r>
      <w:r w:rsidRPr="00E03ACB">
        <w:rPr>
          <w:rStyle w:val="StyleUnderline"/>
        </w:rPr>
        <w:t>.</w:t>
      </w:r>
    </w:p>
    <w:p w14:paraId="5F3D29F6" w14:textId="77777777" w:rsidR="00572313" w:rsidRPr="00572313" w:rsidRDefault="00572313" w:rsidP="00572313"/>
    <w:sectPr w:rsidR="00572313" w:rsidRPr="0057231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B991E" w14:textId="77777777" w:rsidR="006E2DCE" w:rsidRDefault="006E2DCE" w:rsidP="0011675D">
      <w:r>
        <w:separator/>
      </w:r>
    </w:p>
  </w:endnote>
  <w:endnote w:type="continuationSeparator" w:id="0">
    <w:p w14:paraId="347AA725" w14:textId="77777777" w:rsidR="006E2DCE" w:rsidRDefault="006E2DCE" w:rsidP="0011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3DF9F" w14:textId="77777777" w:rsidR="006E2DCE" w:rsidRDefault="006E2DCE" w:rsidP="0011675D">
      <w:r>
        <w:separator/>
      </w:r>
    </w:p>
  </w:footnote>
  <w:footnote w:type="continuationSeparator" w:id="0">
    <w:p w14:paraId="71AD3E8B" w14:textId="77777777" w:rsidR="006E2DCE" w:rsidRDefault="006E2DCE" w:rsidP="001167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847708686080"/>
    <w:docVar w:name="VerbatimMac" w:val="True"/>
    <w:docVar w:name="VerbatimVersion" w:val="5.0"/>
  </w:docVars>
  <w:rsids>
    <w:rsidRoot w:val="00C736BE"/>
    <w:rsid w:val="000025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5D62"/>
    <w:rsid w:val="00076094"/>
    <w:rsid w:val="00077FEE"/>
    <w:rsid w:val="0008785F"/>
    <w:rsid w:val="00090CBE"/>
    <w:rsid w:val="00094DEC"/>
    <w:rsid w:val="000A2D8A"/>
    <w:rsid w:val="000D26A6"/>
    <w:rsid w:val="000D2B90"/>
    <w:rsid w:val="000D32D1"/>
    <w:rsid w:val="000D6ED8"/>
    <w:rsid w:val="000D717B"/>
    <w:rsid w:val="000F4F42"/>
    <w:rsid w:val="00100B28"/>
    <w:rsid w:val="00105A54"/>
    <w:rsid w:val="0011675D"/>
    <w:rsid w:val="00117316"/>
    <w:rsid w:val="001209B4"/>
    <w:rsid w:val="00143176"/>
    <w:rsid w:val="00143938"/>
    <w:rsid w:val="0017088C"/>
    <w:rsid w:val="001711A6"/>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09A1"/>
    <w:rsid w:val="001D1A0D"/>
    <w:rsid w:val="001D36BF"/>
    <w:rsid w:val="001D4C28"/>
    <w:rsid w:val="001E0B1F"/>
    <w:rsid w:val="001E0C0F"/>
    <w:rsid w:val="001E1E0B"/>
    <w:rsid w:val="001F1173"/>
    <w:rsid w:val="002005A8"/>
    <w:rsid w:val="00203DD8"/>
    <w:rsid w:val="00204E1D"/>
    <w:rsid w:val="002056E1"/>
    <w:rsid w:val="002059BD"/>
    <w:rsid w:val="00207FD8"/>
    <w:rsid w:val="00210FAF"/>
    <w:rsid w:val="00213B1E"/>
    <w:rsid w:val="00215284"/>
    <w:rsid w:val="002168F2"/>
    <w:rsid w:val="0021719A"/>
    <w:rsid w:val="00221A20"/>
    <w:rsid w:val="0022589F"/>
    <w:rsid w:val="00233168"/>
    <w:rsid w:val="002343FE"/>
    <w:rsid w:val="00235F7B"/>
    <w:rsid w:val="002502CF"/>
    <w:rsid w:val="00265F76"/>
    <w:rsid w:val="00267EBB"/>
    <w:rsid w:val="0027023B"/>
    <w:rsid w:val="0027034B"/>
    <w:rsid w:val="0027277C"/>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5439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63A"/>
    <w:rsid w:val="003B7AFA"/>
    <w:rsid w:val="003C5F4C"/>
    <w:rsid w:val="003D011B"/>
    <w:rsid w:val="003D136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7"/>
    <w:rsid w:val="004348DC"/>
    <w:rsid w:val="00434921"/>
    <w:rsid w:val="00442018"/>
    <w:rsid w:val="00446567"/>
    <w:rsid w:val="00447B10"/>
    <w:rsid w:val="00452EE4"/>
    <w:rsid w:val="00452F0B"/>
    <w:rsid w:val="004536D6"/>
    <w:rsid w:val="00457224"/>
    <w:rsid w:val="0047482C"/>
    <w:rsid w:val="00475436"/>
    <w:rsid w:val="0048047E"/>
    <w:rsid w:val="00480B51"/>
    <w:rsid w:val="00482AF9"/>
    <w:rsid w:val="00496BB2"/>
    <w:rsid w:val="004B37B4"/>
    <w:rsid w:val="004B72B4"/>
    <w:rsid w:val="004C0314"/>
    <w:rsid w:val="004C0D3D"/>
    <w:rsid w:val="004C213E"/>
    <w:rsid w:val="004C376C"/>
    <w:rsid w:val="004C657F"/>
    <w:rsid w:val="004C7009"/>
    <w:rsid w:val="004D17D8"/>
    <w:rsid w:val="004D52D8"/>
    <w:rsid w:val="004D7A83"/>
    <w:rsid w:val="004E355B"/>
    <w:rsid w:val="004F2988"/>
    <w:rsid w:val="005028E5"/>
    <w:rsid w:val="00503735"/>
    <w:rsid w:val="00515ACC"/>
    <w:rsid w:val="00516A88"/>
    <w:rsid w:val="00522065"/>
    <w:rsid w:val="005224F2"/>
    <w:rsid w:val="00525BCB"/>
    <w:rsid w:val="00533F1C"/>
    <w:rsid w:val="005346DD"/>
    <w:rsid w:val="00536D8B"/>
    <w:rsid w:val="00536F13"/>
    <w:rsid w:val="005379C3"/>
    <w:rsid w:val="005519C2"/>
    <w:rsid w:val="005523E0"/>
    <w:rsid w:val="0055320F"/>
    <w:rsid w:val="0055699B"/>
    <w:rsid w:val="0056020A"/>
    <w:rsid w:val="005638C2"/>
    <w:rsid w:val="00563D3D"/>
    <w:rsid w:val="00564ABE"/>
    <w:rsid w:val="005659AA"/>
    <w:rsid w:val="005676E8"/>
    <w:rsid w:val="00572313"/>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849"/>
    <w:rsid w:val="005B7D07"/>
    <w:rsid w:val="005C4515"/>
    <w:rsid w:val="005C5602"/>
    <w:rsid w:val="005C74A6"/>
    <w:rsid w:val="005D334A"/>
    <w:rsid w:val="005D3B4D"/>
    <w:rsid w:val="005D3FE1"/>
    <w:rsid w:val="005D615C"/>
    <w:rsid w:val="005E1860"/>
    <w:rsid w:val="005E4E40"/>
    <w:rsid w:val="005E59EB"/>
    <w:rsid w:val="005E674D"/>
    <w:rsid w:val="005E6776"/>
    <w:rsid w:val="005E788A"/>
    <w:rsid w:val="005F063B"/>
    <w:rsid w:val="005F192D"/>
    <w:rsid w:val="005F24C8"/>
    <w:rsid w:val="005F26AF"/>
    <w:rsid w:val="00607D6C"/>
    <w:rsid w:val="0061383D"/>
    <w:rsid w:val="00614D69"/>
    <w:rsid w:val="006151C1"/>
    <w:rsid w:val="00617030"/>
    <w:rsid w:val="00621301"/>
    <w:rsid w:val="0062173F"/>
    <w:rsid w:val="006235FB"/>
    <w:rsid w:val="00626A15"/>
    <w:rsid w:val="006379E9"/>
    <w:rsid w:val="006438CB"/>
    <w:rsid w:val="006477D9"/>
    <w:rsid w:val="006529B9"/>
    <w:rsid w:val="00654695"/>
    <w:rsid w:val="0065500A"/>
    <w:rsid w:val="00655217"/>
    <w:rsid w:val="0065727C"/>
    <w:rsid w:val="00674A78"/>
    <w:rsid w:val="0069052C"/>
    <w:rsid w:val="00696A16"/>
    <w:rsid w:val="006A4840"/>
    <w:rsid w:val="006A52A0"/>
    <w:rsid w:val="006A7E1D"/>
    <w:rsid w:val="006B28B7"/>
    <w:rsid w:val="006B7540"/>
    <w:rsid w:val="006C11A7"/>
    <w:rsid w:val="006C190D"/>
    <w:rsid w:val="006C3A56"/>
    <w:rsid w:val="006D13F4"/>
    <w:rsid w:val="006D6AED"/>
    <w:rsid w:val="006E2DCE"/>
    <w:rsid w:val="006E6D0B"/>
    <w:rsid w:val="006F126E"/>
    <w:rsid w:val="006F1FC2"/>
    <w:rsid w:val="006F32C9"/>
    <w:rsid w:val="006F3834"/>
    <w:rsid w:val="006F4B93"/>
    <w:rsid w:val="006F5693"/>
    <w:rsid w:val="006F5D4C"/>
    <w:rsid w:val="00715D5B"/>
    <w:rsid w:val="00717B01"/>
    <w:rsid w:val="007227D9"/>
    <w:rsid w:val="0072491F"/>
    <w:rsid w:val="00725598"/>
    <w:rsid w:val="007304D5"/>
    <w:rsid w:val="00730BC0"/>
    <w:rsid w:val="007374A1"/>
    <w:rsid w:val="00752712"/>
    <w:rsid w:val="00753A84"/>
    <w:rsid w:val="00754612"/>
    <w:rsid w:val="007611F5"/>
    <w:rsid w:val="007619E4"/>
    <w:rsid w:val="00761E75"/>
    <w:rsid w:val="0076495E"/>
    <w:rsid w:val="00765FC8"/>
    <w:rsid w:val="00775694"/>
    <w:rsid w:val="00793F46"/>
    <w:rsid w:val="007A1325"/>
    <w:rsid w:val="007A1A18"/>
    <w:rsid w:val="007A3BAF"/>
    <w:rsid w:val="007B2B83"/>
    <w:rsid w:val="007B53D8"/>
    <w:rsid w:val="007C22C5"/>
    <w:rsid w:val="007C57E1"/>
    <w:rsid w:val="007C5811"/>
    <w:rsid w:val="007D21AA"/>
    <w:rsid w:val="007D2DF5"/>
    <w:rsid w:val="007D451A"/>
    <w:rsid w:val="007D5E3E"/>
    <w:rsid w:val="007D7596"/>
    <w:rsid w:val="007E242C"/>
    <w:rsid w:val="007E6631"/>
    <w:rsid w:val="00803A12"/>
    <w:rsid w:val="008052E2"/>
    <w:rsid w:val="00805417"/>
    <w:rsid w:val="00821FC6"/>
    <w:rsid w:val="008266F9"/>
    <w:rsid w:val="008267E2"/>
    <w:rsid w:val="00826A9B"/>
    <w:rsid w:val="00834842"/>
    <w:rsid w:val="00840E7B"/>
    <w:rsid w:val="00847D30"/>
    <w:rsid w:val="008536AF"/>
    <w:rsid w:val="00853D40"/>
    <w:rsid w:val="008564FC"/>
    <w:rsid w:val="008600B0"/>
    <w:rsid w:val="00864E76"/>
    <w:rsid w:val="00872581"/>
    <w:rsid w:val="0087459D"/>
    <w:rsid w:val="00875504"/>
    <w:rsid w:val="0087680F"/>
    <w:rsid w:val="00876D81"/>
    <w:rsid w:val="00877A71"/>
    <w:rsid w:val="00881D86"/>
    <w:rsid w:val="00883306"/>
    <w:rsid w:val="008904F9"/>
    <w:rsid w:val="00890E4C"/>
    <w:rsid w:val="00890E74"/>
    <w:rsid w:val="00892798"/>
    <w:rsid w:val="0089418F"/>
    <w:rsid w:val="00897C29"/>
    <w:rsid w:val="008A1A9C"/>
    <w:rsid w:val="008A4633"/>
    <w:rsid w:val="008B032E"/>
    <w:rsid w:val="008B079E"/>
    <w:rsid w:val="008C0FA2"/>
    <w:rsid w:val="008C1923"/>
    <w:rsid w:val="008C1B2C"/>
    <w:rsid w:val="008C2342"/>
    <w:rsid w:val="008C77B6"/>
    <w:rsid w:val="008D0E45"/>
    <w:rsid w:val="008D1B91"/>
    <w:rsid w:val="008D724A"/>
    <w:rsid w:val="008E69F1"/>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428C"/>
    <w:rsid w:val="009C5FF7"/>
    <w:rsid w:val="009C6292"/>
    <w:rsid w:val="009D15DB"/>
    <w:rsid w:val="009D3133"/>
    <w:rsid w:val="009E160D"/>
    <w:rsid w:val="009F1CBB"/>
    <w:rsid w:val="009F3305"/>
    <w:rsid w:val="009F6FB2"/>
    <w:rsid w:val="00A05186"/>
    <w:rsid w:val="00A071C0"/>
    <w:rsid w:val="00A203AE"/>
    <w:rsid w:val="00A22670"/>
    <w:rsid w:val="00A24B35"/>
    <w:rsid w:val="00A271BA"/>
    <w:rsid w:val="00A27F86"/>
    <w:rsid w:val="00A431C6"/>
    <w:rsid w:val="00A45B11"/>
    <w:rsid w:val="00A51FFA"/>
    <w:rsid w:val="00A54315"/>
    <w:rsid w:val="00A60FBC"/>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E49EA"/>
    <w:rsid w:val="00AF2516"/>
    <w:rsid w:val="00AF4760"/>
    <w:rsid w:val="00AF55D4"/>
    <w:rsid w:val="00AF6819"/>
    <w:rsid w:val="00B000B0"/>
    <w:rsid w:val="00B0505F"/>
    <w:rsid w:val="00B05C2D"/>
    <w:rsid w:val="00B12933"/>
    <w:rsid w:val="00B12B88"/>
    <w:rsid w:val="00B137E0"/>
    <w:rsid w:val="00B13BC8"/>
    <w:rsid w:val="00B24662"/>
    <w:rsid w:val="00B343EB"/>
    <w:rsid w:val="00B3569C"/>
    <w:rsid w:val="00B43676"/>
    <w:rsid w:val="00B51677"/>
    <w:rsid w:val="00B53328"/>
    <w:rsid w:val="00B5602D"/>
    <w:rsid w:val="00B60125"/>
    <w:rsid w:val="00B6656B"/>
    <w:rsid w:val="00B71625"/>
    <w:rsid w:val="00B75C54"/>
    <w:rsid w:val="00B8031A"/>
    <w:rsid w:val="00B8710E"/>
    <w:rsid w:val="00B9013F"/>
    <w:rsid w:val="00B92A93"/>
    <w:rsid w:val="00BA17A8"/>
    <w:rsid w:val="00BA3C33"/>
    <w:rsid w:val="00BB0878"/>
    <w:rsid w:val="00BB1879"/>
    <w:rsid w:val="00BB3457"/>
    <w:rsid w:val="00BB5B5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55"/>
    <w:rsid w:val="00C34D3E"/>
    <w:rsid w:val="00C35B37"/>
    <w:rsid w:val="00C3747A"/>
    <w:rsid w:val="00C37F29"/>
    <w:rsid w:val="00C56DCC"/>
    <w:rsid w:val="00C57075"/>
    <w:rsid w:val="00C62F25"/>
    <w:rsid w:val="00C637C0"/>
    <w:rsid w:val="00C72AFE"/>
    <w:rsid w:val="00C736BE"/>
    <w:rsid w:val="00C81619"/>
    <w:rsid w:val="00C927D0"/>
    <w:rsid w:val="00CA013C"/>
    <w:rsid w:val="00CA6D6D"/>
    <w:rsid w:val="00CB2513"/>
    <w:rsid w:val="00CC7A4E"/>
    <w:rsid w:val="00CD1359"/>
    <w:rsid w:val="00CD4C83"/>
    <w:rsid w:val="00D01EDC"/>
    <w:rsid w:val="00D0781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C0D"/>
    <w:rsid w:val="00D634EA"/>
    <w:rsid w:val="00D713A1"/>
    <w:rsid w:val="00D72CC9"/>
    <w:rsid w:val="00D7664E"/>
    <w:rsid w:val="00D77956"/>
    <w:rsid w:val="00D80F0C"/>
    <w:rsid w:val="00D92077"/>
    <w:rsid w:val="00D951E2"/>
    <w:rsid w:val="00D9565A"/>
    <w:rsid w:val="00DA059F"/>
    <w:rsid w:val="00DA49BE"/>
    <w:rsid w:val="00DB2337"/>
    <w:rsid w:val="00DB3ECB"/>
    <w:rsid w:val="00DB4E54"/>
    <w:rsid w:val="00DB5F87"/>
    <w:rsid w:val="00DB699B"/>
    <w:rsid w:val="00DC0376"/>
    <w:rsid w:val="00DC099B"/>
    <w:rsid w:val="00DC2BE5"/>
    <w:rsid w:val="00DC7B7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17B96"/>
    <w:rsid w:val="00E20D65"/>
    <w:rsid w:val="00E353A2"/>
    <w:rsid w:val="00E36881"/>
    <w:rsid w:val="00E418AC"/>
    <w:rsid w:val="00E42E4C"/>
    <w:rsid w:val="00E47013"/>
    <w:rsid w:val="00E541F9"/>
    <w:rsid w:val="00E546EF"/>
    <w:rsid w:val="00E57B79"/>
    <w:rsid w:val="00E63419"/>
    <w:rsid w:val="00E64496"/>
    <w:rsid w:val="00E72115"/>
    <w:rsid w:val="00E73AE9"/>
    <w:rsid w:val="00E8322E"/>
    <w:rsid w:val="00E903E0"/>
    <w:rsid w:val="00E93BA7"/>
    <w:rsid w:val="00EA1115"/>
    <w:rsid w:val="00EA39EB"/>
    <w:rsid w:val="00EA3C6A"/>
    <w:rsid w:val="00EA58CE"/>
    <w:rsid w:val="00EB33FF"/>
    <w:rsid w:val="00EB3D1A"/>
    <w:rsid w:val="00EB72A5"/>
    <w:rsid w:val="00EC2759"/>
    <w:rsid w:val="00EC7106"/>
    <w:rsid w:val="00ED0120"/>
    <w:rsid w:val="00ED25BD"/>
    <w:rsid w:val="00ED3BBA"/>
    <w:rsid w:val="00ED4145"/>
    <w:rsid w:val="00ED490B"/>
    <w:rsid w:val="00ED4E12"/>
    <w:rsid w:val="00EE051B"/>
    <w:rsid w:val="00EE54B4"/>
    <w:rsid w:val="00EF1AD8"/>
    <w:rsid w:val="00EF2B5C"/>
    <w:rsid w:val="00EF4102"/>
    <w:rsid w:val="00EF7794"/>
    <w:rsid w:val="00F02046"/>
    <w:rsid w:val="00F053D8"/>
    <w:rsid w:val="00F07888"/>
    <w:rsid w:val="00F1313D"/>
    <w:rsid w:val="00F153A8"/>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74700"/>
    <w:rsid w:val="00F83FB0"/>
    <w:rsid w:val="00F86155"/>
    <w:rsid w:val="00F94060"/>
    <w:rsid w:val="00FA56F6"/>
    <w:rsid w:val="00FB329D"/>
    <w:rsid w:val="00FB5C5F"/>
    <w:rsid w:val="00FC27E3"/>
    <w:rsid w:val="00FC74C7"/>
    <w:rsid w:val="00FD2214"/>
    <w:rsid w:val="00FD451D"/>
    <w:rsid w:val="00FD5B22"/>
    <w:rsid w:val="00FE054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61EE2"/>
  <w14:defaultImageDpi w14:val="300"/>
  <w15:docId w15:val="{32E47539-F1DE-AA48-8216-93F9E184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252A"/>
    <w:rPr>
      <w:rFonts w:ascii="Georgia" w:eastAsiaTheme="minorHAnsi" w:hAnsi="Georgia"/>
      <w:sz w:val="22"/>
      <w:szCs w:val="22"/>
    </w:rPr>
  </w:style>
  <w:style w:type="paragraph" w:styleId="Heading1">
    <w:name w:val="heading 1"/>
    <w:aliases w:val="Pocket"/>
    <w:basedOn w:val="Normal"/>
    <w:next w:val="Normal"/>
    <w:link w:val="Heading1Char"/>
    <w:qFormat/>
    <w:rsid w:val="000025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252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252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0252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025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252A"/>
  </w:style>
  <w:style w:type="character" w:customStyle="1" w:styleId="Heading1Char">
    <w:name w:val="Heading 1 Char"/>
    <w:aliases w:val="Pocket Char"/>
    <w:basedOn w:val="DefaultParagraphFont"/>
    <w:link w:val="Heading1"/>
    <w:rsid w:val="0000252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0252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0252A"/>
    <w:rPr>
      <w:rFonts w:ascii="Georgia" w:eastAsiaTheme="majorEastAsia" w:hAnsi="Georgia"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0252A"/>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00252A"/>
    <w:rPr>
      <w:b/>
      <w:bCs/>
      <w:sz w:val="26"/>
      <w:u w:val="singl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00252A"/>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00252A"/>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0252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C"/>
    <w:basedOn w:val="DefaultParagraphFont"/>
    <w:link w:val="NoSpacing"/>
    <w:uiPriority w:val="99"/>
    <w:unhideWhenUsed/>
    <w:rsid w:val="0000252A"/>
    <w:rPr>
      <w:color w:val="auto"/>
      <w:u w:val="none"/>
    </w:rPr>
  </w:style>
  <w:style w:type="paragraph" w:styleId="DocumentMap">
    <w:name w:val="Document Map"/>
    <w:basedOn w:val="Normal"/>
    <w:link w:val="DocumentMapChar"/>
    <w:uiPriority w:val="99"/>
    <w:semiHidden/>
    <w:unhideWhenUsed/>
    <w:rsid w:val="003B463A"/>
    <w:rPr>
      <w:rFonts w:ascii="Lucida Grande" w:hAnsi="Lucida Grande" w:cs="Lucida Grande"/>
    </w:rPr>
  </w:style>
  <w:style w:type="character" w:customStyle="1" w:styleId="DocumentMapChar">
    <w:name w:val="Document Map Char"/>
    <w:basedOn w:val="DefaultParagraphFont"/>
    <w:link w:val="DocumentMap"/>
    <w:uiPriority w:val="99"/>
    <w:semiHidden/>
    <w:rsid w:val="003B463A"/>
    <w:rPr>
      <w:rFonts w:ascii="Lucida Grande" w:hAnsi="Lucida Grande" w:cs="Lucida Grande"/>
      <w:sz w:val="26"/>
    </w:rPr>
  </w:style>
  <w:style w:type="paragraph" w:customStyle="1" w:styleId="Emphasize">
    <w:name w:val="Emphasize"/>
    <w:basedOn w:val="Normal"/>
    <w:link w:val="Emphasis"/>
    <w:autoRedefine/>
    <w:uiPriority w:val="20"/>
    <w:qFormat/>
    <w:rsid w:val="00C736B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C736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textbold">
    <w:name w:val="text bold"/>
    <w:autoRedefine/>
    <w:uiPriority w:val="7"/>
    <w:qFormat/>
    <w:rsid w:val="00233168"/>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Georgia" w:hAnsi="Georgia" w:cs="Times New Roman"/>
      <w:b/>
      <w:iCs/>
      <w:sz w:val="26"/>
      <w:u w:val="single"/>
      <w:bdr w:val="single" w:sz="8" w:space="0" w:color="auto"/>
    </w:rPr>
  </w:style>
  <w:style w:type="paragraph" w:styleId="Header">
    <w:name w:val="header"/>
    <w:basedOn w:val="Normal"/>
    <w:link w:val="HeaderChar"/>
    <w:uiPriority w:val="99"/>
    <w:unhideWhenUsed/>
    <w:rsid w:val="0011675D"/>
    <w:pPr>
      <w:tabs>
        <w:tab w:val="center" w:pos="4680"/>
        <w:tab w:val="right" w:pos="9360"/>
      </w:tabs>
    </w:pPr>
  </w:style>
  <w:style w:type="character" w:customStyle="1" w:styleId="HeaderChar">
    <w:name w:val="Header Char"/>
    <w:basedOn w:val="DefaultParagraphFont"/>
    <w:link w:val="Header"/>
    <w:uiPriority w:val="99"/>
    <w:rsid w:val="0011675D"/>
    <w:rPr>
      <w:rFonts w:ascii="Georgia" w:hAnsi="Georgia" w:cs="Times New Roman"/>
      <w:sz w:val="26"/>
    </w:rPr>
  </w:style>
  <w:style w:type="paragraph" w:styleId="Footer">
    <w:name w:val="footer"/>
    <w:basedOn w:val="Normal"/>
    <w:link w:val="FooterChar"/>
    <w:uiPriority w:val="99"/>
    <w:unhideWhenUsed/>
    <w:rsid w:val="0011675D"/>
    <w:pPr>
      <w:tabs>
        <w:tab w:val="center" w:pos="4680"/>
        <w:tab w:val="right" w:pos="9360"/>
      </w:tabs>
    </w:pPr>
  </w:style>
  <w:style w:type="character" w:customStyle="1" w:styleId="FooterChar">
    <w:name w:val="Footer Char"/>
    <w:basedOn w:val="DefaultParagraphFont"/>
    <w:link w:val="Footer"/>
    <w:uiPriority w:val="99"/>
    <w:rsid w:val="0011675D"/>
    <w:rPr>
      <w:rFonts w:ascii="Georgia" w:hAnsi="Georgia" w:cs="Times New Roman"/>
      <w:sz w:val="26"/>
    </w:rPr>
  </w:style>
  <w:style w:type="paragraph" w:styleId="ListParagraph">
    <w:name w:val="List Paragraph"/>
    <w:aliases w:val="6 font"/>
    <w:basedOn w:val="Normal"/>
    <w:uiPriority w:val="99"/>
    <w:qFormat/>
    <w:rsid w:val="00564ABE"/>
    <w:pPr>
      <w:ind w:left="720"/>
      <w:contextualSpacing/>
    </w:pPr>
    <w:rPr>
      <w:rFonts w:ascii="Times New Roman" w:hAnsi="Times New Roman"/>
    </w:rPr>
  </w:style>
  <w:style w:type="paragraph" w:customStyle="1" w:styleId="Emphasis1">
    <w:name w:val="Emphasis1"/>
    <w:basedOn w:val="Normal"/>
    <w:autoRedefine/>
    <w:uiPriority w:val="7"/>
    <w:qFormat/>
    <w:rsid w:val="005723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text">
    <w:name w:val="card text"/>
    <w:basedOn w:val="Normal"/>
    <w:link w:val="cardtextChar"/>
    <w:qFormat/>
    <w:rsid w:val="00572313"/>
    <w:pPr>
      <w:ind w:left="288" w:right="288"/>
    </w:pPr>
    <w:rPr>
      <w:rFonts w:ascii="Times" w:eastAsia="Calibri" w:hAnsi="Times"/>
    </w:rPr>
  </w:style>
  <w:style w:type="character" w:customStyle="1" w:styleId="cardtextChar">
    <w:name w:val="card text Char"/>
    <w:link w:val="cardtext"/>
    <w:rsid w:val="00572313"/>
    <w:rPr>
      <w:rFonts w:ascii="Times" w:eastAsia="Calibri" w:hAnsi="Times"/>
      <w:sz w:val="26"/>
    </w:rPr>
  </w:style>
  <w:style w:type="character" w:customStyle="1" w:styleId="TitleChar">
    <w:name w:val="Title Char"/>
    <w:aliases w:val="Cites and Cards Char,Bold Underlined Char,UNDERLINE Char,title Char,Read This Char"/>
    <w:link w:val="Title"/>
    <w:uiPriority w:val="1"/>
    <w:qFormat/>
    <w:rsid w:val="00572313"/>
    <w:rPr>
      <w:bCs/>
      <w:u w:val="single"/>
    </w:rPr>
  </w:style>
  <w:style w:type="paragraph" w:styleId="Title">
    <w:name w:val="Title"/>
    <w:aliases w:val="Cites and Cards,Bold Underlined,UNDERLINE,title,Read This"/>
    <w:basedOn w:val="Normal"/>
    <w:next w:val="Normal"/>
    <w:link w:val="TitleChar"/>
    <w:uiPriority w:val="1"/>
    <w:qFormat/>
    <w:rsid w:val="00572313"/>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10"/>
    <w:rsid w:val="0057231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434203">
      <w:bodyDiv w:val="1"/>
      <w:marLeft w:val="0"/>
      <w:marRight w:val="0"/>
      <w:marTop w:val="0"/>
      <w:marBottom w:val="0"/>
      <w:divBdr>
        <w:top w:val="none" w:sz="0" w:space="0" w:color="auto"/>
        <w:left w:val="none" w:sz="0" w:space="0" w:color="auto"/>
        <w:bottom w:val="none" w:sz="0" w:space="0" w:color="auto"/>
        <w:right w:val="none" w:sz="0" w:space="0" w:color="auto"/>
      </w:divBdr>
      <w:divsChild>
        <w:div w:id="305624493">
          <w:marLeft w:val="0"/>
          <w:marRight w:val="0"/>
          <w:marTop w:val="0"/>
          <w:marBottom w:val="0"/>
          <w:divBdr>
            <w:top w:val="none" w:sz="0" w:space="0" w:color="auto"/>
            <w:left w:val="none" w:sz="0" w:space="0" w:color="auto"/>
            <w:bottom w:val="none" w:sz="0" w:space="0" w:color="auto"/>
            <w:right w:val="none" w:sz="0" w:space="0" w:color="auto"/>
          </w:divBdr>
          <w:divsChild>
            <w:div w:id="779837814">
              <w:marLeft w:val="0"/>
              <w:marRight w:val="0"/>
              <w:marTop w:val="0"/>
              <w:marBottom w:val="0"/>
              <w:divBdr>
                <w:top w:val="none" w:sz="0" w:space="0" w:color="auto"/>
                <w:left w:val="none" w:sz="0" w:space="0" w:color="auto"/>
                <w:bottom w:val="none" w:sz="0" w:space="0" w:color="auto"/>
                <w:right w:val="none" w:sz="0" w:space="0" w:color="auto"/>
              </w:divBdr>
              <w:divsChild>
                <w:div w:id="17876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8179">
          <w:marLeft w:val="0"/>
          <w:marRight w:val="0"/>
          <w:marTop w:val="0"/>
          <w:marBottom w:val="0"/>
          <w:divBdr>
            <w:top w:val="none" w:sz="0" w:space="0" w:color="auto"/>
            <w:left w:val="none" w:sz="0" w:space="0" w:color="auto"/>
            <w:bottom w:val="none" w:sz="0" w:space="0" w:color="auto"/>
            <w:right w:val="none" w:sz="0" w:space="0" w:color="auto"/>
          </w:divBdr>
        </w:div>
      </w:divsChild>
    </w:div>
    <w:div w:id="20677991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screenrant.com/china-space-station-mission-astronauts/" TargetMode="External"/><Relationship Id="rId26" Type="http://schemas.openxmlformats.org/officeDocument/2006/relationships/hyperlink" Target="https://www.cnbc.com/2017/10/31/the-space-industry-will-be-worth-nearly-3-trillion-in-30-years-bank-of-america-predicts.html" TargetMode="External"/><Relationship Id="rId3" Type="http://schemas.openxmlformats.org/officeDocument/2006/relationships/customXml" Target="../customXml/item3.xml"/><Relationship Id="rId21" Type="http://schemas.openxmlformats.org/officeDocument/2006/relationships/hyperlink" Target="https://screenrant.com/starlink-global-worldwide-internet-availability-august-elon-musk/" TargetMode="External"/><Relationship Id="rId7" Type="http://schemas.openxmlformats.org/officeDocument/2006/relationships/settings" Target="settings.xml"/><Relationship Id="rId12" Type="http://schemas.openxmlformats.org/officeDocument/2006/relationships/hyperlink" Target="https://www.forbes.com/sites/arielcohen/2021/10/26/chinas-space-mining-industry-is-prepping-for-launch--but-what-about-the-us/?sh=6b8bea862ae0" TargetMode="External"/><Relationship Id="rId17" Type="http://schemas.openxmlformats.org/officeDocument/2006/relationships/hyperlink" Target="http://www.jessicachenweiss.com/uploads/3/0/6/3/30636001/19-01-24-elite-statements-isq-ca.pdf" TargetMode="External"/><Relationship Id="rId25" Type="http://schemas.openxmlformats.org/officeDocument/2006/relationships/hyperlink" Target="https://screenrant.com/china-spacecraft-miles-long-project-longer-iss/" TargetMode="External"/><Relationship Id="rId2" Type="http://schemas.openxmlformats.org/officeDocument/2006/relationships/customXml" Target="../customXml/item2.xml"/><Relationship Id="rId16" Type="http://schemas.openxmlformats.org/officeDocument/2006/relationships/hyperlink" Target="https://hbr.org/2011/06/what-the-west-doesnt-get-about-china" TargetMode="External"/><Relationship Id="rId20" Type="http://schemas.openxmlformats.org/officeDocument/2006/relationships/hyperlink" Target="https://ccaf.casicloud.com/en/index.html" TargetMode="External"/><Relationship Id="rId29" Type="http://schemas.openxmlformats.org/officeDocument/2006/relationships/hyperlink" Target="https://spacenews.com/spacety-releases-first-sar-im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pdale.com/files/24323_leon_final_note.pdf" TargetMode="External"/><Relationship Id="rId24" Type="http://schemas.openxmlformats.org/officeDocument/2006/relationships/hyperlink" Target="https://screenrant.com/gears-war-hammer-dawn-spacex-falcon-launc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screenrant.com/military-spacecraft-shuttle-top-secret-mission/" TargetMode="External"/><Relationship Id="rId28" Type="http://schemas.openxmlformats.org/officeDocument/2006/relationships/hyperlink" Target="https://www.ida.org/-/media/feature/publications/e/ev/evaluation-of-chinas-commercial-space-sector/d-10873.ashx" TargetMode="External"/><Relationship Id="rId10" Type="http://schemas.openxmlformats.org/officeDocument/2006/relationships/endnotes" Target="endnotes.xml"/><Relationship Id="rId19" Type="http://schemas.openxmlformats.org/officeDocument/2006/relationships/hyperlink" Target="https://screenrant.com/microsoft-exchange-hack-china-motiv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s://spacenews.com/chinese-space-firms-present-big-ambitions-at-commercial-space-forum/" TargetMode="External"/><Relationship Id="rId27" Type="http://schemas.openxmlformats.org/officeDocument/2006/relationships/hyperlink" Target="http://www.cpppc.org/en/zy/994006.jhtml" TargetMode="External"/><Relationship Id="rId30" Type="http://schemas.openxmlformats.org/officeDocument/2006/relationships/hyperlink" Target="https://www.foreignaffairs.com/articles/united-states/2021-08-24/strategies-restra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26</Pages>
  <Words>18047</Words>
  <Characters>102871</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3</cp:revision>
  <dcterms:created xsi:type="dcterms:W3CDTF">2022-02-14T16:58:00Z</dcterms:created>
  <dcterms:modified xsi:type="dcterms:W3CDTF">2022-02-14T17:19:00Z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