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86404" w14:textId="5281CBF0" w:rsidR="0056669C" w:rsidRDefault="0056669C" w:rsidP="00C23568">
      <w:pPr>
        <w:pStyle w:val="Heading1"/>
      </w:pPr>
    </w:p>
    <w:p w14:paraId="7BE99BFD" w14:textId="30B342B3" w:rsidR="0056669C" w:rsidRDefault="0056669C" w:rsidP="0056669C">
      <w:pPr>
        <w:pStyle w:val="Heading4"/>
      </w:pPr>
      <w:r>
        <w:t xml:space="preserve">The CP solves the entirety of case – it bans private satellites, resource extraction missions, </w:t>
      </w:r>
      <w:proofErr w:type="spellStart"/>
      <w:r>
        <w:t>etc</w:t>
      </w:r>
      <w:proofErr w:type="spellEnd"/>
      <w:r>
        <w:t xml:space="preserve"> – but still allows for crypto mining on the moon.</w:t>
      </w:r>
    </w:p>
    <w:p w14:paraId="68128991" w14:textId="2A3476E3" w:rsidR="0056669C" w:rsidRDefault="0056669C" w:rsidP="0056669C"/>
    <w:p w14:paraId="58536EA7" w14:textId="77777777" w:rsidR="0056669C" w:rsidRDefault="0056669C" w:rsidP="0056669C">
      <w:pPr>
        <w:pStyle w:val="Heading4"/>
      </w:pPr>
      <w:r>
        <w:t xml:space="preserve">Plan prevents any private appropriation of </w:t>
      </w:r>
      <w:proofErr w:type="gramStart"/>
      <w:r>
        <w:t>space</w:t>
      </w:r>
      <w:proofErr w:type="gramEnd"/>
      <w:r>
        <w:t xml:space="preserve"> but the CP subsidizes it – that builds inevitable resilience to AFF impacts.</w:t>
      </w:r>
    </w:p>
    <w:p w14:paraId="13C8EAAA" w14:textId="77777777" w:rsidR="0056669C" w:rsidRPr="00243371" w:rsidRDefault="0056669C" w:rsidP="0056669C"/>
    <w:p w14:paraId="1DDF481D" w14:textId="77777777" w:rsidR="0056669C" w:rsidRDefault="0056669C" w:rsidP="0056669C">
      <w:pPr>
        <w:pStyle w:val="Heading4"/>
      </w:pPr>
      <w:r>
        <w:t>Crypto builds in resilience to existential threats by fostering innovation and technological growth. That solves nuclear war, cyber pandemics, resource wars, tech progress, volcanic events, asteroids, bio warfare, and existential black swans. Independently, it allows for equitable data distribution which solves poverty and healthcare which is a d-rule.</w:t>
      </w:r>
    </w:p>
    <w:p w14:paraId="19DE3789" w14:textId="77777777" w:rsidR="0056669C" w:rsidRDefault="0056669C" w:rsidP="0056669C"/>
    <w:p w14:paraId="7D0542AE" w14:textId="77777777" w:rsidR="0056669C" w:rsidRPr="000C314D" w:rsidRDefault="0056669C" w:rsidP="0056669C">
      <w:pPr>
        <w:pStyle w:val="Heading4"/>
      </w:pPr>
      <w:r>
        <w:t>Independently, the DA outweighs and turns the case –</w:t>
      </w:r>
    </w:p>
    <w:p w14:paraId="4DDC0B17" w14:textId="77777777" w:rsidR="0056669C" w:rsidRDefault="0056669C" w:rsidP="0056669C">
      <w:pPr>
        <w:pStyle w:val="Heading4"/>
      </w:pPr>
      <w:r>
        <w:t xml:space="preserve">1. Magnitude – collaboration, problem solving, and innovation reduces the probability of every existential threat, including &lt;the aff’s&gt;, which proves it by nature </w:t>
      </w:r>
      <w:r w:rsidRPr="00243371">
        <w:rPr>
          <w:u w:val="single"/>
        </w:rPr>
        <w:t>turns the case</w:t>
      </w:r>
      <w:r>
        <w:rPr>
          <w:u w:val="single"/>
        </w:rPr>
        <w:t xml:space="preserve">, as well as every other </w:t>
      </w:r>
      <w:proofErr w:type="spellStart"/>
      <w:r>
        <w:rPr>
          <w:u w:val="single"/>
        </w:rPr>
        <w:t>imapct</w:t>
      </w:r>
      <w:proofErr w:type="spellEnd"/>
      <w:r>
        <w:t xml:space="preserve">. That’s an impact filter that outweighs the case. Independently, only our ev directly connects government money to </w:t>
      </w:r>
      <w:proofErr w:type="gramStart"/>
      <w:r>
        <w:t>extinction</w:t>
      </w:r>
      <w:proofErr w:type="gramEnd"/>
      <w:r>
        <w:t xml:space="preserve"> which is the authoritative, gold standard in magnitude debates. Magnitude outweighs – extinction kills all future </w:t>
      </w:r>
      <w:proofErr w:type="gramStart"/>
      <w:r>
        <w:t>gens</w:t>
      </w:r>
      <w:proofErr w:type="gramEnd"/>
      <w:r>
        <w:t xml:space="preserve"> and you only die once. </w:t>
      </w:r>
    </w:p>
    <w:p w14:paraId="0DA25131" w14:textId="77777777" w:rsidR="0056669C" w:rsidRDefault="0056669C" w:rsidP="0056669C">
      <w:pPr>
        <w:pStyle w:val="Heading4"/>
      </w:pPr>
      <w:r>
        <w:t>2. Probability – crypto benefits have been proven, whereas &lt;say impact D about aff impacts&gt;.</w:t>
      </w:r>
    </w:p>
    <w:p w14:paraId="2711847E" w14:textId="77777777" w:rsidR="0056669C" w:rsidRPr="000C314D" w:rsidRDefault="0056669C" w:rsidP="0056669C">
      <w:pPr>
        <w:pStyle w:val="Heading4"/>
      </w:pPr>
      <w:r>
        <w:t>3. Timeframe – &lt;aff impacts&gt; take time and accumulate – but companies have already mined bitcoin in space, which gives the neg proof of concept and demonstrates the tech exists to mine bitcoin, but not for their far-off impacts.</w:t>
      </w:r>
    </w:p>
    <w:p w14:paraId="39C1BBEE" w14:textId="77777777" w:rsidR="0056669C" w:rsidRPr="0056669C" w:rsidRDefault="0056669C" w:rsidP="0056669C"/>
    <w:p w14:paraId="4C1226C1" w14:textId="77777777" w:rsidR="0056669C" w:rsidRDefault="0056669C" w:rsidP="0056669C"/>
    <w:p w14:paraId="6F659F0A" w14:textId="77777777" w:rsidR="0056669C" w:rsidRPr="004410FE" w:rsidRDefault="0056669C" w:rsidP="0056669C">
      <w:pPr>
        <w:pStyle w:val="Heading4"/>
      </w:pPr>
      <w:r>
        <w:t>Err neg on sufficiency framing against uncarded, unimpacted solvency deficits that rely on words such as “perception” or “miscalc.” No one thinks that crypto mining is militarization AND limited space involvement is inevitable because even post-plan the &lt;country’s&gt; government still launches some satellites and rockets which means that should trigger perception if the CP does.</w:t>
      </w:r>
    </w:p>
    <w:p w14:paraId="7F8F3E30" w14:textId="77777777" w:rsidR="0056669C" w:rsidRDefault="0056669C" w:rsidP="0056669C">
      <w:pPr>
        <w:pStyle w:val="Heading4"/>
      </w:pPr>
      <w:r>
        <w:t>Crypto is dead now –</w:t>
      </w:r>
    </w:p>
    <w:p w14:paraId="3551B64B" w14:textId="77777777" w:rsidR="0056669C" w:rsidRDefault="0056669C" w:rsidP="0056669C"/>
    <w:p w14:paraId="1ACB22A8" w14:textId="77777777" w:rsidR="0056669C" w:rsidRPr="00C464F8" w:rsidRDefault="0056669C" w:rsidP="0056669C">
      <w:pPr>
        <w:pStyle w:val="Heading4"/>
        <w:numPr>
          <w:ilvl w:val="0"/>
          <w:numId w:val="14"/>
        </w:numPr>
      </w:pPr>
      <w:r>
        <w:t xml:space="preserve">Regulations – 1NC Greene says that governments have “universally condemned” dirty bitcoin mining and are regulating it to oblivion – independently, the perception of that destroys futures. </w:t>
      </w:r>
      <w:proofErr w:type="gramStart"/>
      <w:r>
        <w:t>And,</w:t>
      </w:r>
      <w:proofErr w:type="gramEnd"/>
      <w:r>
        <w:t xml:space="preserve"> ESG’s and the environmentally conscious are pressuring companies and costing immense social and financial resources, making dirty bitcoin mining unviable on Earth.</w:t>
      </w:r>
    </w:p>
    <w:p w14:paraId="6D222576" w14:textId="77777777" w:rsidR="0056669C" w:rsidRDefault="0056669C" w:rsidP="0056669C">
      <w:pPr>
        <w:pStyle w:val="Heading4"/>
        <w:numPr>
          <w:ilvl w:val="0"/>
          <w:numId w:val="15"/>
        </w:numPr>
        <w:tabs>
          <w:tab w:val="num" w:pos="0"/>
        </w:tabs>
        <w:ind w:left="0" w:firstLine="0"/>
      </w:pPr>
      <w:r>
        <w:t>Appropriation is key – bitcoin would be treated as private property in space, the aff would make it illegal to mine the bitcoin itself in space – that’s Rule.</w:t>
      </w:r>
    </w:p>
    <w:p w14:paraId="587991E6" w14:textId="440E47A2" w:rsidR="0056669C" w:rsidRDefault="0056669C" w:rsidP="0056669C"/>
    <w:p w14:paraId="6AB1B1BE" w14:textId="77777777" w:rsidR="0056669C" w:rsidRDefault="0056669C" w:rsidP="0056669C">
      <w:pPr>
        <w:pStyle w:val="Heading4"/>
        <w:numPr>
          <w:ilvl w:val="0"/>
          <w:numId w:val="15"/>
        </w:numPr>
        <w:tabs>
          <w:tab w:val="num" w:pos="0"/>
        </w:tabs>
        <w:ind w:left="0" w:firstLine="0"/>
      </w:pPr>
      <w:r>
        <w:t xml:space="preserve">Aff makes it impossible to mine bitcoin on space – it requires large scale satellites, 4G on the moon, and unrestricted space travel, exploration, and research – all of which require unhindered appropriation and commercial development. That’s </w:t>
      </w:r>
      <w:proofErr w:type="spellStart"/>
      <w:r>
        <w:t>Costea</w:t>
      </w:r>
      <w:proofErr w:type="spellEnd"/>
      <w:r>
        <w:t>.</w:t>
      </w:r>
    </w:p>
    <w:p w14:paraId="72DEDC2D" w14:textId="438A0BBB" w:rsidR="0056669C" w:rsidRDefault="0056669C" w:rsidP="0056669C"/>
    <w:p w14:paraId="21F0DF4D" w14:textId="77777777" w:rsidR="0056669C" w:rsidRDefault="0056669C" w:rsidP="0056669C"/>
    <w:p w14:paraId="654B58CE" w14:textId="77777777" w:rsidR="0056669C" w:rsidRDefault="0056669C" w:rsidP="0056669C">
      <w:pPr>
        <w:pStyle w:val="Heading4"/>
      </w:pPr>
      <w:r>
        <w:lastRenderedPageBreak/>
        <w:t xml:space="preserve">Counter-interp: 1 condo (or whatever we did)—solves their offense—the aff is already set up to answer the </w:t>
      </w:r>
      <w:proofErr w:type="spellStart"/>
      <w:r>
        <w:t>squo</w:t>
      </w:r>
      <w:proofErr w:type="spellEnd"/>
      <w:r>
        <w:t xml:space="preserve"> and they’d have to answer the counterplan anyways. That mitigates their offense but not ours because it provides a balance between negative flex and aff strategic thinking without overcorrecting towards either side</w:t>
      </w:r>
    </w:p>
    <w:p w14:paraId="169ABDA4" w14:textId="77777777" w:rsidR="0056669C" w:rsidRDefault="0056669C" w:rsidP="0056669C">
      <w:pPr>
        <w:pStyle w:val="Heading4"/>
      </w:pPr>
      <w:r>
        <w:t>Condo is good</w:t>
      </w:r>
    </w:p>
    <w:p w14:paraId="4969F825" w14:textId="77777777" w:rsidR="0056669C" w:rsidRDefault="0056669C" w:rsidP="0056669C">
      <w:pPr>
        <w:pStyle w:val="Heading4"/>
      </w:pPr>
      <w:r>
        <w:t xml:space="preserve">1] Neg flex- key to fairness- 1ar sandbags key distinctions, aff gets plan choice, first and last word, advantage areas, lit bias, infinite prep time- our ground is reactionary and the neg </w:t>
      </w:r>
      <w:proofErr w:type="gramStart"/>
      <w:r>
        <w:t>has to</w:t>
      </w:r>
      <w:proofErr w:type="gramEnd"/>
      <w:r>
        <w:t xml:space="preserve"> bifurcate their prep between every different aff which means the aff will always know way more about their aff than we do—that specificity advantage means in-round flexibility and the ability to kick advocacies is key. Implications:</w:t>
      </w:r>
    </w:p>
    <w:p w14:paraId="01618CCB" w14:textId="77777777" w:rsidR="0056669C" w:rsidRDefault="0056669C" w:rsidP="0056669C">
      <w:pPr>
        <w:pStyle w:val="Heading4"/>
      </w:pPr>
      <w:r>
        <w:t>A] outweighs on reversibility—a persuasive 2ar can recover from a time-crunched 1ar but the 2nr can’t recover if they’re stuck with a non-competitive counterplan or the aff has a super unpredictable straight turn</w:t>
      </w:r>
    </w:p>
    <w:p w14:paraId="16630A0F" w14:textId="77777777" w:rsidR="0056669C" w:rsidRDefault="0056669C" w:rsidP="0056669C">
      <w:pPr>
        <w:pStyle w:val="Heading4"/>
      </w:pPr>
      <w:r>
        <w:t xml:space="preserve">B] </w:t>
      </w:r>
      <w:proofErr w:type="spellStart"/>
      <w:r>
        <w:t>dispo</w:t>
      </w:r>
      <w:proofErr w:type="spellEnd"/>
      <w:r>
        <w:t xml:space="preserve"> doesn’t solve—if the aff can stick us with the counterplan then it decreases our flexibility because they can use their infinite prep to stick us with </w:t>
      </w:r>
      <w:proofErr w:type="spellStart"/>
      <w:r>
        <w:t>unstrategic</w:t>
      </w:r>
      <w:proofErr w:type="spellEnd"/>
      <w:r>
        <w:t xml:space="preserve"> positions</w:t>
      </w:r>
    </w:p>
    <w:p w14:paraId="7085B1C5" w14:textId="77777777" w:rsidR="0056669C" w:rsidRPr="00DC5AA4" w:rsidRDefault="0056669C" w:rsidP="0056669C">
      <w:pPr>
        <w:pStyle w:val="Heading4"/>
      </w:pPr>
      <w:r>
        <w:t>C] they’ll say other things check neg flex but those don’t answer our specific warrant about aff prep advantage meaning we shouldn’t be stuck with everything in the 1nc</w:t>
      </w:r>
    </w:p>
    <w:p w14:paraId="5401D37B" w14:textId="77777777" w:rsidR="0056669C" w:rsidRDefault="0056669C" w:rsidP="0056669C">
      <w:pPr>
        <w:pStyle w:val="Heading4"/>
      </w:pPr>
      <w:r>
        <w:t>2] Argument innovation- debaters are risk-averse b/c they like to stick to comfortable strategies to win which means condo is key to incentivize experimentation. Implications:</w:t>
      </w:r>
    </w:p>
    <w:p w14:paraId="651AF01F" w14:textId="77777777" w:rsidR="0056669C" w:rsidRDefault="0056669C" w:rsidP="0056669C">
      <w:pPr>
        <w:pStyle w:val="Heading4"/>
      </w:pPr>
      <w:r>
        <w:t xml:space="preserve">A] Turns and outweighs clash because going in-depth on the same issue isn’t educational and makes debate stale on a </w:t>
      </w:r>
      <w:proofErr w:type="gramStart"/>
      <w:r>
        <w:t>5 month</w:t>
      </w:r>
      <w:proofErr w:type="gramEnd"/>
      <w:r>
        <w:t xml:space="preserve"> TOC topic so it’s try-or-die for innovating new arguments</w:t>
      </w:r>
    </w:p>
    <w:p w14:paraId="557AB851" w14:textId="77777777" w:rsidR="0056669C" w:rsidRDefault="0056669C" w:rsidP="0056669C">
      <w:pPr>
        <w:pStyle w:val="Heading4"/>
      </w:pPr>
      <w:r>
        <w:t xml:space="preserve">B] </w:t>
      </w:r>
      <w:proofErr w:type="spellStart"/>
      <w:r>
        <w:t>dispo</w:t>
      </w:r>
      <w:proofErr w:type="spellEnd"/>
      <w:r>
        <w:t xml:space="preserve"> doesn’t solve because fear of a straight turn disincentivizes new positions</w:t>
      </w:r>
    </w:p>
    <w:p w14:paraId="5FFDDA35" w14:textId="77777777" w:rsidR="0056669C" w:rsidRDefault="0056669C" w:rsidP="0056669C">
      <w:pPr>
        <w:pStyle w:val="Heading4"/>
      </w:pPr>
      <w:r>
        <w:lastRenderedPageBreak/>
        <w:t xml:space="preserve">C] they’ll say if it’s a good position we should be ready to defend it but that doesn’t assume prep asymmetry and the only way to know how viable a position is </w:t>
      </w:r>
      <w:proofErr w:type="spellStart"/>
      <w:r>
        <w:t>is</w:t>
      </w:r>
      <w:proofErr w:type="spellEnd"/>
      <w:r>
        <w:t xml:space="preserve"> by testing it in-round because we don’t know the aff answers pre-round</w:t>
      </w:r>
    </w:p>
    <w:p w14:paraId="28A91AD7" w14:textId="77777777" w:rsidR="0056669C" w:rsidRDefault="0056669C" w:rsidP="0056669C"/>
    <w:p w14:paraId="7A77800C" w14:textId="77777777" w:rsidR="0056669C" w:rsidRPr="00D4740E" w:rsidRDefault="0056669C" w:rsidP="0056669C">
      <w:pPr>
        <w:pStyle w:val="Heading4"/>
      </w:pPr>
      <w:r>
        <w:t xml:space="preserve">Reasonability on 1ar theory—it’s aff-biased because they get the 2ar to line-by-line every 2nr argument so they’ll always seem ahead which means you should hold the line on blowing up 1ar blips. Independently reasonability is good to prevent substance </w:t>
      </w:r>
      <w:proofErr w:type="spellStart"/>
      <w:r>
        <w:t>crowdout</w:t>
      </w:r>
      <w:proofErr w:type="spellEnd"/>
      <w:r>
        <w:t xml:space="preserve">—otherwise the aff is incentivized to always go for marginally better interps. They didn’t justify competing interps in the </w:t>
      </w:r>
      <w:proofErr w:type="gramStart"/>
      <w:r>
        <w:t>1ar</w:t>
      </w:r>
      <w:proofErr w:type="gramEnd"/>
      <w:r>
        <w:t xml:space="preserve"> so they don’t get to in the 2ar</w:t>
      </w:r>
    </w:p>
    <w:p w14:paraId="5578334F" w14:textId="77777777" w:rsidR="0056669C" w:rsidRDefault="0056669C" w:rsidP="0056669C"/>
    <w:p w14:paraId="7F554DB7" w14:textId="77777777" w:rsidR="0056669C" w:rsidRDefault="0056669C" w:rsidP="0056669C">
      <w:pPr>
        <w:pStyle w:val="Heading4"/>
      </w:pPr>
      <w:r>
        <w:t>Defense:</w:t>
      </w:r>
    </w:p>
    <w:p w14:paraId="06935487" w14:textId="77777777" w:rsidR="0056669C" w:rsidRDefault="0056669C" w:rsidP="0056669C">
      <w:pPr>
        <w:pStyle w:val="Heading4"/>
      </w:pPr>
      <w:r>
        <w:t xml:space="preserve">1] straight-turning the net benefit solves—if they were straight turning the </w:t>
      </w:r>
      <w:proofErr w:type="gramStart"/>
      <w:r>
        <w:t>counterplan</w:t>
      </w:r>
      <w:proofErr w:type="gramEnd"/>
      <w:r>
        <w:t xml:space="preserve"> they’d have to restart anyway so it doesn’t cause a unique skew or decrease clash</w:t>
      </w:r>
    </w:p>
    <w:p w14:paraId="5D1E7A03" w14:textId="77777777" w:rsidR="0056669C" w:rsidRDefault="0056669C" w:rsidP="0056669C">
      <w:pPr>
        <w:pStyle w:val="Heading4"/>
      </w:pPr>
      <w:r>
        <w:t>2] non-unique: neg always goes for the least covered position—this isn’t a complete argument because they haven’t explained why counterplans specifically are bad. And DAs are worse because they’re offense whereas counterplans are just defense</w:t>
      </w:r>
    </w:p>
    <w:p w14:paraId="753B9D0E" w14:textId="77777777" w:rsidR="0056669C" w:rsidRDefault="0056669C" w:rsidP="0056669C">
      <w:pPr>
        <w:pStyle w:val="Heading4"/>
      </w:pPr>
      <w:r>
        <w:t>3] 1 condo solves the same amount of depth because it’s the same number of positions and the 2nr collapse ensures the rebuttals can still go in-depth</w:t>
      </w:r>
    </w:p>
    <w:p w14:paraId="0B05055F" w14:textId="77777777" w:rsidR="0056669C" w:rsidRPr="00D4740E" w:rsidRDefault="0056669C" w:rsidP="0056669C">
      <w:pPr>
        <w:pStyle w:val="Heading4"/>
      </w:pPr>
      <w:r>
        <w:t xml:space="preserve">4] no impact to marginal increases in depth or clash—even if no condo makes debate marginally </w:t>
      </w:r>
      <w:proofErr w:type="gramStart"/>
      <w:r>
        <w:t>better</w:t>
      </w:r>
      <w:proofErr w:type="gramEnd"/>
      <w:r>
        <w:t xml:space="preserve"> they need to win condo makes debate completely devoid of clash which they obviously won’t</w:t>
      </w:r>
    </w:p>
    <w:p w14:paraId="69B524A2" w14:textId="12D2C1E7" w:rsidR="0056669C" w:rsidRDefault="0056669C" w:rsidP="0056669C"/>
    <w:p w14:paraId="3A657271" w14:textId="5D8D7174" w:rsidR="0056669C" w:rsidRDefault="0056669C" w:rsidP="0056669C">
      <w:pPr>
        <w:pStyle w:val="Heading4"/>
      </w:pPr>
      <w:r>
        <w:lastRenderedPageBreak/>
        <w:t>PICS</w:t>
      </w:r>
    </w:p>
    <w:p w14:paraId="2621E08A" w14:textId="77777777" w:rsidR="0056669C" w:rsidRDefault="0056669C" w:rsidP="0056669C">
      <w:pPr>
        <w:pStyle w:val="Heading4"/>
      </w:pPr>
      <w:r>
        <w:t xml:space="preserve">1. Predictability checks- the counterplan is a defense of nuclear arsenals, it’s their job to prove that’s bad. </w:t>
      </w:r>
    </w:p>
    <w:p w14:paraId="7CAFE306" w14:textId="77777777" w:rsidR="0056669C" w:rsidRDefault="0056669C" w:rsidP="0056669C">
      <w:pPr>
        <w:pStyle w:val="Heading4"/>
      </w:pPr>
      <w:r>
        <w:t xml:space="preserve">2. Rational opportunity cost- choosing the entire plan forfeits only doing subsets- every strategic benefit incurs a cost. Restrictions on our options are illogical- if we win the counterplan is preferable, it warrants a negative ballot- best form of policy analysis. </w:t>
      </w:r>
    </w:p>
    <w:p w14:paraId="02A555AB" w14:textId="77777777" w:rsidR="0056669C" w:rsidRDefault="0056669C" w:rsidP="0056669C">
      <w:pPr>
        <w:pStyle w:val="Heading4"/>
      </w:pPr>
      <w:r>
        <w:t xml:space="preserve">3. Key to in-depth cost-benefit analysis- pinpoints debate on certain parts of the aff- best test- they should defend the entire plan. </w:t>
      </w:r>
    </w:p>
    <w:p w14:paraId="1BD43799" w14:textId="77777777" w:rsidR="0056669C" w:rsidRDefault="0056669C" w:rsidP="0056669C">
      <w:pPr>
        <w:pStyle w:val="Heading4"/>
      </w:pPr>
      <w:r>
        <w:t xml:space="preserve">4. Forces 1AR strategic thinking and argument development- they can read add-ons the PIC can’t solve and develop nuanced solvency deficits. </w:t>
      </w:r>
    </w:p>
    <w:p w14:paraId="37659E16" w14:textId="77777777" w:rsidR="0056669C" w:rsidRDefault="0056669C" w:rsidP="0056669C">
      <w:pPr>
        <w:pStyle w:val="Heading4"/>
      </w:pPr>
      <w:r>
        <w:t xml:space="preserve">5. Alts worse- PICs deter counterplans that solve the entirety of the aff. </w:t>
      </w:r>
    </w:p>
    <w:p w14:paraId="506E70A2" w14:textId="77777777" w:rsidR="0056669C" w:rsidRDefault="0056669C" w:rsidP="0056669C">
      <w:pPr>
        <w:pStyle w:val="Heading4"/>
      </w:pPr>
      <w:r>
        <w:t xml:space="preserve">6. Reject the arg not the team- remedies all harms- evaluate the PIC as a DA to the aff. </w:t>
      </w:r>
    </w:p>
    <w:p w14:paraId="16466874" w14:textId="77777777" w:rsidR="0056669C" w:rsidRPr="0056669C" w:rsidRDefault="0056669C" w:rsidP="0056669C"/>
    <w:p w14:paraId="1B48A3D1" w14:textId="21A505B3" w:rsidR="00C23568" w:rsidRDefault="00C23568" w:rsidP="00C23568">
      <w:pPr>
        <w:pStyle w:val="Heading1"/>
      </w:pPr>
      <w:r>
        <w:lastRenderedPageBreak/>
        <w:t>OFF</w:t>
      </w:r>
    </w:p>
    <w:p w14:paraId="0B51BC24" w14:textId="1D6ABDEA" w:rsidR="00C23568" w:rsidRPr="008C1923" w:rsidRDefault="00C23568" w:rsidP="00C23568">
      <w:pPr>
        <w:pStyle w:val="Heading4"/>
        <w:rPr>
          <w:rFonts w:cs="Calibri"/>
        </w:rPr>
      </w:pPr>
      <w:r w:rsidRPr="0066684C">
        <w:rPr>
          <w:rFonts w:cs="Calibri"/>
        </w:rPr>
        <w:t xml:space="preserve">CP Text: </w:t>
      </w:r>
      <w:r w:rsidRPr="008C1923">
        <w:t xml:space="preserve">The appropriation of outer space by private entities in the People’s Republic of China is unjust except for </w:t>
      </w:r>
      <w:r w:rsidR="00800AD0">
        <w:t>Asteroid</w:t>
      </w:r>
      <w:r w:rsidRPr="008C1923">
        <w:t xml:space="preserve"> Mining</w:t>
      </w:r>
    </w:p>
    <w:p w14:paraId="59AB6F0B" w14:textId="77777777" w:rsidR="00C23568" w:rsidRPr="00105A54" w:rsidRDefault="00C23568" w:rsidP="00C23568">
      <w:pPr>
        <w:pStyle w:val="Heading4"/>
      </w:pPr>
      <w:r>
        <w:t>The People's republic of China</w:t>
      </w:r>
    </w:p>
    <w:p w14:paraId="20CFDB28" w14:textId="77777777" w:rsidR="00C23568" w:rsidRPr="00233168" w:rsidRDefault="00C23568" w:rsidP="00C23568">
      <w:pPr>
        <w:pStyle w:val="Heading4"/>
      </w:pPr>
      <w:r>
        <w:t xml:space="preserve">- </w:t>
      </w:r>
      <w:r w:rsidRPr="00233168">
        <w:t>de-militariz</w:t>
      </w:r>
      <w:r>
        <w:t>ing</w:t>
      </w:r>
      <w:r w:rsidRPr="00233168">
        <w:t xml:space="preserve"> its civilian, military, and commercial space industry.</w:t>
      </w:r>
    </w:p>
    <w:p w14:paraId="61173F0F" w14:textId="79A224CF" w:rsidR="00C23568" w:rsidRDefault="00C23568" w:rsidP="00C23568">
      <w:pPr>
        <w:pStyle w:val="Heading4"/>
      </w:pPr>
      <w:r>
        <w:t xml:space="preserve">- </w:t>
      </w:r>
      <w:r w:rsidRPr="00233168">
        <w:t>dismantl</w:t>
      </w:r>
      <w:r>
        <w:t>ing</w:t>
      </w:r>
      <w:r w:rsidRPr="00233168">
        <w:t xml:space="preserve"> and remov</w:t>
      </w:r>
      <w:r>
        <w:t>ing</w:t>
      </w:r>
      <w:r w:rsidRPr="00233168">
        <w:t xml:space="preserve"> ASAT weapons. </w:t>
      </w:r>
    </w:p>
    <w:p w14:paraId="5C6B0A57" w14:textId="1D7AC765" w:rsidR="00BA635F" w:rsidRPr="00BA635F" w:rsidRDefault="00BA635F" w:rsidP="00BA635F">
      <w:pPr>
        <w:pStyle w:val="Heading4"/>
      </w:pPr>
      <w:r>
        <w:t>- dismantling the people's liberation army</w:t>
      </w:r>
    </w:p>
    <w:p w14:paraId="136C504A" w14:textId="77777777" w:rsidR="00C23568" w:rsidRPr="00233168" w:rsidRDefault="00C23568" w:rsidP="00C23568">
      <w:pPr>
        <w:pStyle w:val="Heading4"/>
      </w:pPr>
      <w:r>
        <w:t xml:space="preserve">- </w:t>
      </w:r>
      <w:r w:rsidRPr="00233168">
        <w:t>end</w:t>
      </w:r>
      <w:r>
        <w:t>ing</w:t>
      </w:r>
      <w:r w:rsidRPr="00233168">
        <w:t xml:space="preserve"> China-Russian cooperation in Outer Space. </w:t>
      </w:r>
    </w:p>
    <w:p w14:paraId="3D50EB5E" w14:textId="77777777" w:rsidR="00C23568" w:rsidRDefault="00C23568" w:rsidP="00C23568">
      <w:pPr>
        <w:pStyle w:val="Heading4"/>
      </w:pPr>
      <w:r>
        <w:t xml:space="preserve">- </w:t>
      </w:r>
      <w:r w:rsidRPr="00233168">
        <w:t>ban</w:t>
      </w:r>
      <w:r>
        <w:t>ning</w:t>
      </w:r>
      <w:r w:rsidRPr="00233168">
        <w:t xml:space="preserve"> cooperation attempts with Russia on military matters </w:t>
      </w:r>
    </w:p>
    <w:p w14:paraId="2A99D04A" w14:textId="77777777" w:rsidR="00C23568" w:rsidRPr="005346DD" w:rsidRDefault="00C23568" w:rsidP="00C23568">
      <w:pPr>
        <w:pStyle w:val="Heading4"/>
      </w:pPr>
      <w:r>
        <w:t>Is just</w:t>
      </w:r>
    </w:p>
    <w:p w14:paraId="69D87D6C" w14:textId="77777777" w:rsidR="00C23568" w:rsidRPr="009415DA" w:rsidRDefault="00C23568" w:rsidP="00C23568">
      <w:pPr>
        <w:pStyle w:val="Heading4"/>
      </w:pPr>
      <w:r w:rsidRPr="009415DA">
        <w:t xml:space="preserve">The Counterplan solves the Case – gets rid of space militarization </w:t>
      </w:r>
    </w:p>
    <w:p w14:paraId="31509092" w14:textId="77777777" w:rsidR="00C23568" w:rsidRDefault="00C23568" w:rsidP="00C23568">
      <w:pPr>
        <w:pStyle w:val="Heading4"/>
      </w:pPr>
      <w:r>
        <w:t xml:space="preserve">It competes “appropriation” includes “extraction of resources.” Comprehensive analysis </w:t>
      </w:r>
    </w:p>
    <w:p w14:paraId="7AC6FFEF" w14:textId="77777777" w:rsidR="00C23568" w:rsidRDefault="00C23568" w:rsidP="00C23568">
      <w:r w:rsidRPr="00D62C0D">
        <w:rPr>
          <w:rStyle w:val="Style13ptBold"/>
        </w:rPr>
        <w:t>Leon 18</w:t>
      </w:r>
      <w:r>
        <w:t xml:space="preserve"> [Amanda, JD from UVA] “Mining for Meaning: An Examination of the Legality of Property Rights in Space Resources” Vol. 104:497, Virginia Law Review, </w:t>
      </w:r>
      <w:hyperlink r:id="rId11" w:history="1">
        <w:r w:rsidRPr="00E65A09">
          <w:rPr>
            <w:rStyle w:val="Hyperlink"/>
          </w:rPr>
          <w:t>https://www.capdale.com/files/24323_leon_final_note.pdf</w:t>
        </w:r>
      </w:hyperlink>
      <w:r>
        <w:t>, 2018 RE</w:t>
      </w:r>
    </w:p>
    <w:p w14:paraId="3F557E4B" w14:textId="77777777" w:rsidR="00C23568" w:rsidRDefault="00C23568" w:rsidP="00C23568">
      <w:r w:rsidRPr="003E01D9">
        <w:rPr>
          <w:rStyle w:val="StyleUnderline"/>
        </w:rPr>
        <w:t>Employing the treaty interpretation tools of ordinary meaning, preparatory materials, historical context, state practice, and state interpretation</w:t>
      </w:r>
      <w:r>
        <w:t xml:space="preserve">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 venture space mining and extraterrestrial resource extraction remained far off and futuristic at the time of </w:t>
      </w:r>
      <w:r>
        <w:lastRenderedPageBreak/>
        <w:t>the Treaty’s negotiation, making drawing legal conclusions about the legality of these revolutionary activities extremely difficult.</w:t>
      </w:r>
    </w:p>
    <w:p w14:paraId="4DDAD07F" w14:textId="77777777" w:rsidR="00C23568" w:rsidRDefault="00C23568" w:rsidP="00C23568">
      <w:r w:rsidRPr="003E01D9">
        <w:rPr>
          <w:rStyle w:val="StyleUnderline"/>
        </w:rPr>
        <w:t xml:space="preserve">Overall, however, </w:t>
      </w:r>
      <w:r w:rsidRPr="00E516A6">
        <w:rPr>
          <w:rStyle w:val="StyleUnderline"/>
          <w:highlight w:val="green"/>
        </w:rPr>
        <w:t xml:space="preserve">the Treaty’s </w:t>
      </w:r>
      <w:r w:rsidRPr="00B9609D">
        <w:rPr>
          <w:rStyle w:val="StyleUnderline"/>
        </w:rPr>
        <w:t xml:space="preserve">structure and </w:t>
      </w:r>
      <w:r w:rsidRPr="00D62C0D">
        <w:rPr>
          <w:rStyle w:val="StyleUnderline"/>
        </w:rPr>
        <w:t xml:space="preserve">its </w:t>
      </w:r>
      <w:r w:rsidRPr="00B9609D">
        <w:rPr>
          <w:rStyle w:val="StyleUnderline"/>
        </w:rPr>
        <w:t>purposes</w:t>
      </w:r>
      <w:r w:rsidRPr="003E01D9">
        <w:rPr>
          <w:rStyle w:val="StyleUnderline"/>
        </w:rPr>
        <w:t xml:space="preserve"> (preserving peace and avoiding international conflict in outer space) ultimately </w:t>
      </w:r>
      <w:r w:rsidRPr="00E516A6">
        <w:rPr>
          <w:rStyle w:val="StyleUnderline"/>
          <w:highlight w:val="green"/>
        </w:rPr>
        <w:t xml:space="preserve">indicate </w:t>
      </w:r>
      <w:r w:rsidRPr="00D62C0D">
        <w:rPr>
          <w:rStyle w:val="StyleUnderline"/>
        </w:rPr>
        <w:t xml:space="preserve">that </w:t>
      </w:r>
      <w:r w:rsidRPr="00E516A6">
        <w:rPr>
          <w:rStyle w:val="StyleUnderline"/>
          <w:highlight w:val="green"/>
        </w:rPr>
        <w:t xml:space="preserve">private property rights </w:t>
      </w:r>
      <w:r w:rsidRPr="00D62C0D">
        <w:rPr>
          <w:rStyle w:val="StyleUnderline"/>
        </w:rPr>
        <w:t xml:space="preserve">in space resources </w:t>
      </w:r>
      <w:r w:rsidRPr="00E516A6">
        <w:rPr>
          <w:rStyle w:val="StyleUnderline"/>
          <w:highlight w:val="green"/>
        </w:rPr>
        <w:t>are prohibited</w:t>
      </w:r>
      <w:r w:rsidRPr="003E01D9">
        <w:rPr>
          <w:rStyle w:val="StyleUnderline"/>
        </w:rPr>
        <w:t xml:space="preserve"> by Article II’s non-appropriation principle, at least until future international delegation determines otherwise (like in the Antarctic).</w:t>
      </w:r>
      <w:r>
        <w:t xml:space="preserve"> The Treaty’s structure confirms this interpretation. </w:t>
      </w:r>
      <w:r w:rsidRPr="00B9609D">
        <w:rPr>
          <w:rStyle w:val="StyleUnderline"/>
        </w:rPr>
        <w:t xml:space="preserve">Article I </w:t>
      </w:r>
      <w:proofErr w:type="gramStart"/>
      <w:r w:rsidRPr="00B9609D">
        <w:rPr>
          <w:rStyle w:val="StyleUnderline"/>
        </w:rPr>
        <w:t>lays</w:t>
      </w:r>
      <w:proofErr w:type="gramEnd"/>
      <w:r w:rsidRPr="00B9609D">
        <w:rPr>
          <w:rStyle w:val="StyleUnderline"/>
        </w:rPr>
        <w:t xml:space="preserve"> down a general rule</w:t>
      </w:r>
      <w:r w:rsidRPr="003E01D9">
        <w:rPr>
          <w:rStyle w:val="StyleUnderline"/>
        </w:rPr>
        <w:t xml:space="preserve"> for activity in space. </w:t>
      </w:r>
      <w:r w:rsidRPr="00B9609D">
        <w:rPr>
          <w:rStyle w:val="StyleUnderline"/>
        </w:rPr>
        <w:t>Subsequent articles of the Treaty then lay out more specific requirements of and qualifications to this general rule. Much like Article IV restricts the use of nuclear weapons in</w:t>
      </w:r>
      <w:r w:rsidRPr="003E01D9">
        <w:rPr>
          <w:rStyle w:val="StyleUnderline"/>
        </w:rPr>
        <w:t xml:space="preserve"> space, </w:t>
      </w:r>
      <w:r w:rsidRPr="00E516A6">
        <w:rPr>
          <w:rStyle w:val="StyleUnderline"/>
          <w:highlight w:val="green"/>
        </w:rPr>
        <w:t xml:space="preserve">Article II restricts </w:t>
      </w:r>
      <w:r w:rsidRPr="00B9609D">
        <w:rPr>
          <w:rStyle w:val="StyleUnderline"/>
        </w:rPr>
        <w:t xml:space="preserve">the </w:t>
      </w:r>
      <w:r w:rsidRPr="00E516A6">
        <w:rPr>
          <w:rStyle w:val="StyleUnderline"/>
          <w:highlight w:val="green"/>
        </w:rPr>
        <w:t xml:space="preserve">use </w:t>
      </w:r>
      <w:r w:rsidRPr="00B9609D">
        <w:rPr>
          <w:rStyle w:val="StyleUnderline"/>
        </w:rPr>
        <w:t>of space</w:t>
      </w:r>
      <w:r w:rsidRPr="00D62C0D">
        <w:rPr>
          <w:rStyle w:val="StyleUnderline"/>
        </w:rPr>
        <w:t xml:space="preserve"> in ways </w:t>
      </w:r>
      <w:r w:rsidRPr="00E516A6">
        <w:rPr>
          <w:rStyle w:val="StyleUnderline"/>
          <w:highlight w:val="green"/>
        </w:rPr>
        <w:t xml:space="preserve">that </w:t>
      </w:r>
      <w:r w:rsidRPr="00D62C0D">
        <w:rPr>
          <w:rStyle w:val="StyleUnderline"/>
        </w:rPr>
        <w:t xml:space="preserve">might </w:t>
      </w:r>
      <w:r w:rsidRPr="00E516A6">
        <w:rPr>
          <w:rStyle w:val="StyleUnderline"/>
          <w:highlight w:val="green"/>
        </w:rPr>
        <w:t xml:space="preserve">result in </w:t>
      </w:r>
      <w:r w:rsidRPr="00D62C0D">
        <w:rPr>
          <w:rStyle w:val="StyleUnderline"/>
        </w:rPr>
        <w:t xml:space="preserve">potentially </w:t>
      </w:r>
      <w:r w:rsidRPr="00E516A6">
        <w:rPr>
          <w:rStyle w:val="StyleUnderline"/>
          <w:highlight w:val="green"/>
        </w:rPr>
        <w:t xml:space="preserve">controversial </w:t>
      </w:r>
      <w:r w:rsidRPr="00B9609D">
        <w:rPr>
          <w:rStyle w:val="StyleUnderline"/>
        </w:rPr>
        <w:t xml:space="preserve">property </w:t>
      </w:r>
      <w:r w:rsidRPr="00E516A6">
        <w:rPr>
          <w:rStyle w:val="StyleUnderline"/>
          <w:highlight w:val="green"/>
        </w:rPr>
        <w:t xml:space="preserve">claims. </w:t>
      </w:r>
      <w:r w:rsidRPr="00D62C0D">
        <w:rPr>
          <w:rStyle w:val="StyleUnderline"/>
        </w:rPr>
        <w:t xml:space="preserve">Historically, </w:t>
      </w:r>
      <w:r w:rsidRPr="00B9609D">
        <w:rPr>
          <w:rStyle w:val="StyleUnderline"/>
        </w:rPr>
        <w:t xml:space="preserve">claims </w:t>
      </w:r>
      <w:r w:rsidRPr="00E516A6">
        <w:rPr>
          <w:rStyle w:val="StyleUnderline"/>
          <w:highlight w:val="green"/>
        </w:rPr>
        <w:t>to mineral rights have resulted in</w:t>
      </w:r>
      <w:r w:rsidRPr="003E01D9">
        <w:rPr>
          <w:rStyle w:val="StyleUnderline"/>
        </w:rPr>
        <w:t xml:space="preserve"> </w:t>
      </w:r>
      <w:r w:rsidRPr="00B9609D">
        <w:rPr>
          <w:rStyle w:val="StyleUnderline"/>
          <w:highlight w:val="green"/>
        </w:rPr>
        <w:t>j</w:t>
      </w:r>
      <w:r w:rsidRPr="003E01D9">
        <w:rPr>
          <w:rStyle w:val="StyleUnderline"/>
        </w:rPr>
        <w:t xml:space="preserve">ust as </w:t>
      </w:r>
      <w:r w:rsidRPr="00E516A6">
        <w:rPr>
          <w:rStyle w:val="StyleUnderline"/>
          <w:highlight w:val="green"/>
        </w:rPr>
        <w:t>contentious conflict</w:t>
      </w:r>
      <w:r w:rsidRPr="003E01D9">
        <w:rPr>
          <w:rStyle w:val="StyleUnderline"/>
        </w:rPr>
        <w:t xml:space="preserve"> as those over sovereign lands. </w:t>
      </w:r>
      <w:r w:rsidRPr="00D62C0D">
        <w:rPr>
          <w:rStyle w:val="StyleUnderline"/>
        </w:rPr>
        <w:t xml:space="preserve">Treaty </w:t>
      </w:r>
      <w:r w:rsidRPr="00E516A6">
        <w:rPr>
          <w:rStyle w:val="StyleUnderline"/>
          <w:highlight w:val="green"/>
        </w:rPr>
        <w:t>efforts</w:t>
      </w:r>
      <w:r w:rsidRPr="003E01D9">
        <w:rPr>
          <w:rStyle w:val="StyleUnderline"/>
        </w:rPr>
        <w:t xml:space="preserve"> to avoid conflicts </w:t>
      </w:r>
      <w:r w:rsidRPr="00B9609D">
        <w:rPr>
          <w:rStyle w:val="StyleUnderline"/>
        </w:rPr>
        <w:t xml:space="preserve">in Antarctica and the high seas </w:t>
      </w:r>
      <w:r w:rsidRPr="00E516A6">
        <w:rPr>
          <w:rStyle w:val="StyleUnderline"/>
          <w:highlight w:val="green"/>
        </w:rPr>
        <w:t>reflect similar sentiments.</w:t>
      </w:r>
      <w:r w:rsidRPr="003E01D9">
        <w:rPr>
          <w:rStyle w:val="StyleUnderline"/>
        </w:rPr>
        <w:t xml:space="preserve"> </w:t>
      </w:r>
      <w:r>
        <w:t xml:space="preserve">The Soviet Union’s representative even hinted at this structural relationship between Articles I and II during Treaty negotiations.232 </w:t>
      </w:r>
      <w:r w:rsidRPr="003E01D9">
        <w:rPr>
          <w:rStyle w:val="StyleUnderline"/>
        </w:rPr>
        <w:t xml:space="preserve">In light of the imminent need to ease Cold War tensions, the potential for conflict over property, and the final structure of the Treaty, this Note concludes that </w:t>
      </w:r>
      <w:r w:rsidRPr="00D62C0D">
        <w:rPr>
          <w:rStyle w:val="StyleUnderline"/>
        </w:rPr>
        <w:t xml:space="preserve">the </w:t>
      </w:r>
      <w:r w:rsidRPr="00E516A6">
        <w:rPr>
          <w:rStyle w:val="StyleUnderline"/>
          <w:highlight w:val="green"/>
        </w:rPr>
        <w:t xml:space="preserve">large-scale extraction of </w:t>
      </w:r>
      <w:r w:rsidRPr="00D62C0D">
        <w:rPr>
          <w:rStyle w:val="StyleUnderline"/>
        </w:rPr>
        <w:t xml:space="preserve">space </w:t>
      </w:r>
      <w:r w:rsidRPr="00E516A6">
        <w:rPr>
          <w:rStyle w:val="StyleUnderline"/>
          <w:highlight w:val="green"/>
        </w:rPr>
        <w:t xml:space="preserve">resources is incompatible with </w:t>
      </w:r>
      <w:r w:rsidRPr="00D62C0D">
        <w:rPr>
          <w:rStyle w:val="StyleUnderline"/>
        </w:rPr>
        <w:t xml:space="preserve">the </w:t>
      </w:r>
      <w:r w:rsidRPr="00E516A6">
        <w:rPr>
          <w:rStyle w:val="StyleUnderline"/>
          <w:highlight w:val="green"/>
        </w:rPr>
        <w:t xml:space="preserve">non-appropriation </w:t>
      </w:r>
      <w:r w:rsidRPr="00D62C0D">
        <w:rPr>
          <w:rStyle w:val="StyleUnderline"/>
        </w:rPr>
        <w:t>principle</w:t>
      </w:r>
      <w:r w:rsidRPr="003E01D9">
        <w:rPr>
          <w:rStyle w:val="StyleUnderline"/>
        </w:rPr>
        <w:t xml:space="preserve"> of Article II of the OST.</w:t>
      </w:r>
      <w:r>
        <w:t>233 As a result, the United States’ provision of property rights to its citizens to possess, own, transport, use, and sell space and asteroid resources extracted through the SREU Act contravenes its international obligations established by the OST.</w:t>
      </w:r>
    </w:p>
    <w:p w14:paraId="5E7D7C64" w14:textId="77777777" w:rsidR="00C23568" w:rsidRPr="00DC7B7B" w:rsidRDefault="00C23568" w:rsidP="00C23568">
      <w:pPr>
        <w:rPr>
          <w:sz w:val="12"/>
        </w:rPr>
      </w:pPr>
    </w:p>
    <w:p w14:paraId="2C1ECF69" w14:textId="77777777" w:rsidR="00DE27AA" w:rsidRDefault="00DE27AA" w:rsidP="00DE27AA">
      <w:pPr>
        <w:pStyle w:val="Heading1"/>
      </w:pPr>
      <w:r>
        <w:lastRenderedPageBreak/>
        <w:t>OFF</w:t>
      </w:r>
    </w:p>
    <w:p w14:paraId="3507C769" w14:textId="77777777" w:rsidR="00DE27AA" w:rsidRDefault="00DE27AA" w:rsidP="00DE27AA">
      <w:pPr>
        <w:pStyle w:val="Heading4"/>
        <w:rPr>
          <w:rFonts w:eastAsiaTheme="minorEastAsia" w:cs="Arial"/>
          <w:sz w:val="24"/>
          <w:szCs w:val="24"/>
        </w:rPr>
      </w:pPr>
      <w:r>
        <w:t>CP Text: Private entities in the United States expanding and establishing new private partnerships with the space force for private projects</w:t>
      </w:r>
      <w:r>
        <w:rPr>
          <w:rFonts w:eastAsiaTheme="minorEastAsia" w:cs="Arial"/>
          <w:sz w:val="24"/>
          <w:szCs w:val="24"/>
        </w:rPr>
        <w:t xml:space="preserve"> is just</w:t>
      </w:r>
    </w:p>
    <w:p w14:paraId="0679DFF0" w14:textId="77777777" w:rsidR="00DE27AA" w:rsidRPr="009E65A0" w:rsidRDefault="00DE27AA" w:rsidP="00DE27AA">
      <w:pPr>
        <w:pStyle w:val="Heading4"/>
      </w:pPr>
      <w:r>
        <w:t xml:space="preserve">Solves the </w:t>
      </w:r>
      <w:proofErr w:type="spellStart"/>
      <w:r>
        <w:t>heg</w:t>
      </w:r>
      <w:proofErr w:type="spellEnd"/>
      <w:r>
        <w:t xml:space="preserve"> impact - blue </w:t>
      </w:r>
    </w:p>
    <w:p w14:paraId="0C90B708" w14:textId="77777777" w:rsidR="00DE27AA" w:rsidRPr="00D25FDC" w:rsidRDefault="00DE27AA" w:rsidP="00DE27AA">
      <w:pPr>
        <w:rPr>
          <w:rStyle w:val="Style13ptBold"/>
        </w:rPr>
      </w:pPr>
      <w:r>
        <w:rPr>
          <w:rStyle w:val="Style13ptBold"/>
        </w:rPr>
        <w:t>1AC Autry and Kw</w:t>
      </w:r>
      <w:r w:rsidRPr="00B616F5">
        <w:rPr>
          <w:rStyle w:val="Style13ptBold"/>
        </w:rPr>
        <w:t>ast 19</w:t>
      </w:r>
      <w:r w:rsidRPr="0075276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Force. He is an astronautical engineer and Harvard Fellow in Public Policy.) “</w:t>
      </w:r>
      <w:r w:rsidRPr="00752766">
        <w:rPr>
          <w:rStyle w:val="Emphasis"/>
          <w:highlight w:val="green"/>
        </w:rPr>
        <w:t xml:space="preserve">America Is Losing the </w:t>
      </w:r>
      <w:r w:rsidRPr="00486AB8">
        <w:rPr>
          <w:rStyle w:val="Emphasis"/>
        </w:rPr>
        <w:t xml:space="preserve">Second </w:t>
      </w:r>
      <w:r w:rsidRPr="00752766">
        <w:rPr>
          <w:rStyle w:val="Emphasis"/>
          <w:highlight w:val="green"/>
        </w:rPr>
        <w:t xml:space="preserve">Space Race </w:t>
      </w:r>
      <w:r w:rsidRPr="00486AB8">
        <w:rPr>
          <w:rStyle w:val="Emphasis"/>
        </w:rPr>
        <w:t>to China</w:t>
      </w:r>
      <w:r w:rsidRPr="00752766">
        <w:t>” Foreign Policy, 8/22/2019. https://foreignpolicy.com/2019/08/22/america-is-losing-the-second-space-race-to-china/] BC</w:t>
      </w:r>
    </w:p>
    <w:p w14:paraId="26CA7444" w14:textId="77777777" w:rsidR="00DE27AA" w:rsidRPr="00D25FDC" w:rsidRDefault="00DE27AA" w:rsidP="00DE27AA">
      <w:pPr>
        <w:rPr>
          <w:rStyle w:val="Emphasis"/>
        </w:rPr>
      </w:pPr>
      <w:r w:rsidRPr="00656553">
        <w:rPr>
          <w:rStyle w:val="Emphasis"/>
          <w:highlight w:val="cyan"/>
        </w:rPr>
        <w:t>The private sector can give the U</w:t>
      </w:r>
      <w:r w:rsidRPr="00D25FDC">
        <w:rPr>
          <w:rStyle w:val="Emphasis"/>
        </w:rPr>
        <w:t xml:space="preserve">nited </w:t>
      </w:r>
      <w:r w:rsidRPr="00656553">
        <w:rPr>
          <w:rStyle w:val="Emphasis"/>
          <w:highlight w:val="cyan"/>
        </w:rPr>
        <w:t>S</w:t>
      </w:r>
      <w:r w:rsidRPr="00D25FDC">
        <w:rPr>
          <w:rStyle w:val="Emphasis"/>
        </w:rPr>
        <w:t xml:space="preserve">tates </w:t>
      </w:r>
      <w:r w:rsidRPr="00656553">
        <w:rPr>
          <w:rStyle w:val="Emphasis"/>
          <w:highlight w:val="cyan"/>
        </w:rPr>
        <w:t>a</w:t>
      </w:r>
      <w:r w:rsidRPr="00D25FDC">
        <w:rPr>
          <w:rStyle w:val="Emphasis"/>
        </w:rPr>
        <w:t xml:space="preserve"> much-needed rocket </w:t>
      </w:r>
      <w:r w:rsidRPr="00656553">
        <w:rPr>
          <w:rStyle w:val="Emphasis"/>
          <w:highlight w:val="cyan"/>
        </w:rPr>
        <w:t>boost</w:t>
      </w:r>
      <w:r w:rsidRPr="00D25FDC">
        <w:rPr>
          <w:rStyle w:val="Emphasis"/>
        </w:rPr>
        <w:t>.</w:t>
      </w:r>
    </w:p>
    <w:p w14:paraId="3FDB1DAF" w14:textId="77777777" w:rsidR="00DE27AA" w:rsidRDefault="00DE27AA" w:rsidP="00DE27AA">
      <w:r w:rsidRPr="00D25FDC">
        <w:rPr>
          <w:rStyle w:val="StyleUnderline"/>
        </w:rPr>
        <w:t xml:space="preserve">The </w:t>
      </w:r>
      <w:r w:rsidRPr="00656553">
        <w:rPr>
          <w:rStyle w:val="StyleUnderline"/>
          <w:highlight w:val="cyan"/>
        </w:rPr>
        <w:t>current</w:t>
      </w:r>
      <w:r w:rsidRPr="00D25FDC">
        <w:rPr>
          <w:rStyle w:val="StyleUnderline"/>
        </w:rPr>
        <w:t xml:space="preserve"> U.S. space defense </w:t>
      </w:r>
      <w:r w:rsidRPr="00656553">
        <w:rPr>
          <w:rStyle w:val="StyleUnderline"/>
          <w:highlight w:val="cyan"/>
        </w:rPr>
        <w:t>strategy is inadequate</w:t>
      </w:r>
      <w:r w:rsidRPr="00D25FDC">
        <w:rPr>
          <w:rStyle w:val="StyleUnderline"/>
        </w:rPr>
        <w:t xml:space="preserve"> and on a path to failure</w:t>
      </w:r>
      <w:r>
        <w:t>. President Donald Trump’s vision for a Space Force is big enough. As he said on June 18, “</w:t>
      </w:r>
      <w:r w:rsidRPr="00752766">
        <w:rPr>
          <w:rStyle w:val="StyleUnderline"/>
          <w:highlight w:val="green"/>
        </w:rPr>
        <w:t>It is not enough to</w:t>
      </w:r>
      <w:r w:rsidRPr="00D25FDC">
        <w:rPr>
          <w:rStyle w:val="StyleUnderline"/>
        </w:rPr>
        <w:t xml:space="preserve"> merely </w:t>
      </w:r>
      <w:r w:rsidRPr="00752766">
        <w:rPr>
          <w:rStyle w:val="StyleUnderline"/>
          <w:highlight w:val="green"/>
        </w:rPr>
        <w:t xml:space="preserve">have </w:t>
      </w:r>
      <w:r w:rsidRPr="00486AB8">
        <w:rPr>
          <w:rStyle w:val="StyleUnderline"/>
        </w:rPr>
        <w:t>an</w:t>
      </w:r>
      <w:r w:rsidRPr="00D25FDC">
        <w:rPr>
          <w:rStyle w:val="StyleUnderline"/>
        </w:rPr>
        <w:t xml:space="preserve"> American </w:t>
      </w:r>
      <w:r w:rsidRPr="00752766">
        <w:rPr>
          <w:rStyle w:val="StyleUnderline"/>
          <w:highlight w:val="green"/>
        </w:rPr>
        <w:t xml:space="preserve">presence in space. </w:t>
      </w:r>
      <w:r w:rsidRPr="00486AB8">
        <w:rPr>
          <w:rStyle w:val="StyleUnderline"/>
          <w:highlight w:val="green"/>
        </w:rPr>
        <w:t>We must have</w:t>
      </w:r>
      <w:r w:rsidRPr="00D25FDC">
        <w:rPr>
          <w:rStyle w:val="StyleUnderline"/>
        </w:rPr>
        <w:t xml:space="preserve"> American </w:t>
      </w:r>
      <w:r w:rsidRPr="00752766">
        <w:rPr>
          <w:rStyle w:val="StyleUnderline"/>
          <w:highlight w:val="green"/>
        </w:rPr>
        <w:t>dominance</w:t>
      </w:r>
      <w:r w:rsidRPr="00D25FDC">
        <w:rPr>
          <w:rStyle w:val="StyleUnderline"/>
        </w:rPr>
        <w:t xml:space="preserve"> in space</w:t>
      </w:r>
      <w:r>
        <w:t>.” But the Air Force is not matching this vision. Instead,</w:t>
      </w:r>
      <w:r w:rsidRPr="00D25FDC">
        <w:rPr>
          <w:rStyle w:val="StyleUnderline"/>
        </w:rPr>
        <w:t xml:space="preserve"> </w:t>
      </w:r>
      <w:r w:rsidRPr="00656553">
        <w:rPr>
          <w:rStyle w:val="StyleUnderline"/>
          <w:highlight w:val="cyan"/>
        </w:rPr>
        <w:t>the leadership is</w:t>
      </w:r>
      <w:r w:rsidRPr="00D25FDC">
        <w:rPr>
          <w:rStyle w:val="StyleUnderline"/>
        </w:rPr>
        <w:t xml:space="preserve"> currently </w:t>
      </w:r>
      <w:r w:rsidRPr="00656553">
        <w:rPr>
          <w:rStyle w:val="StyleUnderline"/>
          <w:highlight w:val="cyan"/>
        </w:rPr>
        <w:t>focused on incremental improvements to existing</w:t>
      </w:r>
      <w:r w:rsidRPr="00D25FDC">
        <w:rPr>
          <w:rStyle w:val="StyleUnderline"/>
        </w:rPr>
        <w:t xml:space="preserve"> equipment and organizational </w:t>
      </w:r>
      <w:r w:rsidRPr="00656553">
        <w:rPr>
          <w:rStyle w:val="StyleUnderline"/>
          <w:highlight w:val="cyan"/>
        </w:rPr>
        <w:t>structures</w:t>
      </w:r>
      <w:r w:rsidRPr="00D25FDC">
        <w:rPr>
          <w:rStyle w:val="StyleUnderline"/>
        </w:rPr>
        <w:t>.</w:t>
      </w:r>
      <w:r>
        <w:t xml:space="preserve"> </w:t>
      </w:r>
      <w:r w:rsidRPr="00752766">
        <w:rPr>
          <w:rStyle w:val="Emphasis"/>
          <w:highlight w:val="green"/>
        </w:rPr>
        <w:t>Dominating</w:t>
      </w:r>
      <w:r w:rsidRPr="00D25FDC">
        <w:rPr>
          <w:rStyle w:val="Emphasis"/>
        </w:rPr>
        <w:t xml:space="preserve"> the vast and dynamic environment of space </w:t>
      </w:r>
      <w:r w:rsidRPr="00486AB8">
        <w:rPr>
          <w:rStyle w:val="Emphasis"/>
        </w:rPr>
        <w:t xml:space="preserve">will </w:t>
      </w:r>
      <w:r w:rsidRPr="00752766">
        <w:rPr>
          <w:rStyle w:val="Emphasis"/>
          <w:highlight w:val="green"/>
        </w:rPr>
        <w:t>require revolutionary capabilities</w:t>
      </w:r>
      <w:r w:rsidRPr="00D25FDC">
        <w:rPr>
          <w:rStyle w:val="Emphasis"/>
        </w:rPr>
        <w:t xml:space="preserve"> and resources far </w:t>
      </w:r>
      <w:r w:rsidRPr="00752766">
        <w:rPr>
          <w:rStyle w:val="Emphasis"/>
          <w:highlight w:val="green"/>
        </w:rPr>
        <w:t>deeper than</w:t>
      </w:r>
      <w:r w:rsidRPr="00D25FDC">
        <w:rPr>
          <w:rStyle w:val="Emphasis"/>
        </w:rPr>
        <w:t xml:space="preserve"> traditional </w:t>
      </w:r>
      <w:r w:rsidRPr="00752766">
        <w:rPr>
          <w:rStyle w:val="Emphasis"/>
          <w:highlight w:val="green"/>
        </w:rPr>
        <w:t>D</w:t>
      </w:r>
      <w:r w:rsidRPr="00D25FDC">
        <w:rPr>
          <w:rStyle w:val="Emphasis"/>
        </w:rPr>
        <w:t xml:space="preserve">epartment </w:t>
      </w:r>
      <w:r w:rsidRPr="00752766">
        <w:rPr>
          <w:rStyle w:val="Emphasis"/>
          <w:highlight w:val="green"/>
        </w:rPr>
        <w:t>o</w:t>
      </w:r>
      <w:r w:rsidRPr="00D25FDC">
        <w:rPr>
          <w:rStyle w:val="Emphasis"/>
        </w:rPr>
        <w:t xml:space="preserve">f </w:t>
      </w:r>
      <w:r w:rsidRPr="00752766">
        <w:rPr>
          <w:rStyle w:val="Emphasis"/>
          <w:highlight w:val="green"/>
        </w:rPr>
        <w:t>D</w:t>
      </w:r>
      <w:r w:rsidRPr="00D25FDC">
        <w:rPr>
          <w:rStyle w:val="Emphasis"/>
        </w:rPr>
        <w:t xml:space="preserve">efense thinking </w:t>
      </w:r>
      <w:r w:rsidRPr="00752766">
        <w:rPr>
          <w:rStyle w:val="Emphasis"/>
          <w:highlight w:val="green"/>
        </w:rPr>
        <w:t>can fund</w:t>
      </w:r>
      <w:r w:rsidRPr="00486AB8">
        <w:rPr>
          <w:rStyle w:val="Emphasis"/>
        </w:rPr>
        <w:t>, manage, or</w:t>
      </w:r>
      <w:r w:rsidRPr="00D25FDC">
        <w:rPr>
          <w:rStyle w:val="Emphasis"/>
        </w:rPr>
        <w:t xml:space="preserve"> even </w:t>
      </w:r>
      <w:r w:rsidRPr="00486AB8">
        <w:rPr>
          <w:rStyle w:val="Emphasis"/>
        </w:rPr>
        <w:t>conceive of</w:t>
      </w:r>
      <w:r w:rsidRPr="00486AB8">
        <w:t xml:space="preserve">. </w:t>
      </w:r>
      <w:r w:rsidRPr="00656553">
        <w:rPr>
          <w:rStyle w:val="StyleUnderline"/>
          <w:highlight w:val="cyan"/>
        </w:rPr>
        <w:t>Success depends</w:t>
      </w:r>
      <w:r w:rsidRPr="00656553">
        <w:rPr>
          <w:highlight w:val="cyan"/>
        </w:rPr>
        <w:t xml:space="preserve"> on </w:t>
      </w:r>
      <w:r w:rsidRPr="00656553">
        <w:rPr>
          <w:rStyle w:val="Emphasis"/>
          <w:highlight w:val="cyan"/>
        </w:rPr>
        <w:t>a much more active partnership with the commercial space industry</w:t>
      </w:r>
      <w:r w:rsidRPr="00656553">
        <w:rPr>
          <w:highlight w:val="cyan"/>
        </w:rPr>
        <w:t>—</w:t>
      </w:r>
      <w:r>
        <w:t xml:space="preserve"> and its disruptive capabilities.</w:t>
      </w:r>
    </w:p>
    <w:p w14:paraId="540E9944" w14:textId="77777777" w:rsidR="00DE27AA" w:rsidRPr="00D25FDC" w:rsidRDefault="00DE27AA" w:rsidP="00DE27AA">
      <w:pPr>
        <w:rPr>
          <w:rStyle w:val="Emphasis"/>
        </w:rPr>
      </w:pPr>
      <w:r>
        <w:t xml:space="preserve">U.S. military space planners are preparing to repeat a conflict they imagined back in the 1980s, which never actually occurred, against a vanished Soviet empire. Meanwhile, </w:t>
      </w:r>
      <w:r w:rsidRPr="00752766">
        <w:rPr>
          <w:rStyle w:val="Emphasis"/>
          <w:highlight w:val="green"/>
        </w:rPr>
        <w:t>China is executing a winning strategy</w:t>
      </w:r>
      <w:r w:rsidRPr="00D25FDC">
        <w:rPr>
          <w:rStyle w:val="Emphasis"/>
        </w:rPr>
        <w:t xml:space="preserve"> in the world of today</w:t>
      </w:r>
      <w:r>
        <w:t xml:space="preserve">. </w:t>
      </w:r>
      <w:r w:rsidRPr="00486AB8">
        <w:rPr>
          <w:rStyle w:val="StyleUnderline"/>
        </w:rPr>
        <w:t xml:space="preserve">It is </w:t>
      </w:r>
      <w:r w:rsidRPr="00752766">
        <w:rPr>
          <w:rStyle w:val="StyleUnderline"/>
          <w:highlight w:val="green"/>
        </w:rPr>
        <w:t xml:space="preserve">burning </w:t>
      </w:r>
      <w:r w:rsidRPr="00486AB8">
        <w:rPr>
          <w:rStyle w:val="StyleUnderline"/>
        </w:rPr>
        <w:t xml:space="preserve">hard </w:t>
      </w:r>
      <w:r w:rsidRPr="00486AB8">
        <w:rPr>
          <w:rStyle w:val="StyleUnderline"/>
          <w:highlight w:val="green"/>
        </w:rPr>
        <w:t xml:space="preserve">toward domination </w:t>
      </w:r>
      <w:r w:rsidRPr="00752766">
        <w:rPr>
          <w:rStyle w:val="StyleUnderline"/>
          <w:highlight w:val="green"/>
        </w:rPr>
        <w:t>of</w:t>
      </w:r>
      <w:r w:rsidRPr="00D25FDC">
        <w:rPr>
          <w:rStyle w:val="StyleUnderline"/>
        </w:rPr>
        <w:t xml:space="preserve"> the future space </w:t>
      </w:r>
      <w:r w:rsidRPr="00752766">
        <w:rPr>
          <w:rStyle w:val="Emphasis"/>
          <w:highlight w:val="green"/>
        </w:rPr>
        <w:t>markets</w:t>
      </w:r>
      <w:r w:rsidRPr="00D25FDC">
        <w:rPr>
          <w:rStyle w:val="StyleUnderline"/>
        </w:rPr>
        <w:t xml:space="preserve"> that will define the next century</w:t>
      </w:r>
      <w:r>
        <w:t xml:space="preserve">. </w:t>
      </w:r>
      <w:r w:rsidRPr="00D25FDC">
        <w:rPr>
          <w:rStyle w:val="StyleUnderline"/>
        </w:rPr>
        <w:t xml:space="preserve">They are planning infrastructure in space that will control 21st-century </w:t>
      </w:r>
      <w:r w:rsidRPr="00752766">
        <w:rPr>
          <w:rStyle w:val="Emphasis"/>
          <w:highlight w:val="green"/>
        </w:rPr>
        <w:t>telecom</w:t>
      </w:r>
      <w:r w:rsidRPr="00486AB8">
        <w:rPr>
          <w:rStyle w:val="Emphasis"/>
        </w:rPr>
        <w:t>munications</w:t>
      </w:r>
      <w:r w:rsidRPr="00D25FDC">
        <w:rPr>
          <w:rStyle w:val="StyleUnderline"/>
        </w:rPr>
        <w:t xml:space="preserve">, </w:t>
      </w:r>
      <w:r w:rsidRPr="00752766">
        <w:rPr>
          <w:rStyle w:val="Emphasis"/>
          <w:highlight w:val="green"/>
        </w:rPr>
        <w:t>energy</w:t>
      </w:r>
      <w:r w:rsidRPr="00D25FDC">
        <w:rPr>
          <w:rStyle w:val="StyleUnderline"/>
        </w:rPr>
        <w:t xml:space="preserve">, </w:t>
      </w:r>
      <w:r w:rsidRPr="00752766">
        <w:rPr>
          <w:rStyle w:val="Emphasis"/>
          <w:highlight w:val="green"/>
        </w:rPr>
        <w:t>transpo</w:t>
      </w:r>
      <w:r w:rsidRPr="00486AB8">
        <w:rPr>
          <w:rStyle w:val="Emphasis"/>
        </w:rPr>
        <w:t>rtation</w:t>
      </w:r>
      <w:r w:rsidRPr="00D25FDC">
        <w:rPr>
          <w:rStyle w:val="StyleUnderline"/>
        </w:rPr>
        <w:t xml:space="preserve">, and </w:t>
      </w:r>
      <w:r w:rsidRPr="00752766">
        <w:rPr>
          <w:rStyle w:val="Emphasis"/>
          <w:highlight w:val="green"/>
        </w:rPr>
        <w:t>manufacturing</w:t>
      </w:r>
      <w:r>
        <w:t xml:space="preserve">. In doing so, </w:t>
      </w:r>
      <w:r w:rsidRPr="00D25FDC">
        <w:rPr>
          <w:rStyle w:val="StyleUnderline"/>
        </w:rPr>
        <w:t xml:space="preserve">they </w:t>
      </w:r>
      <w:r w:rsidRPr="00486AB8">
        <w:rPr>
          <w:rStyle w:val="StyleUnderline"/>
        </w:rPr>
        <w:t xml:space="preserve">will </w:t>
      </w:r>
      <w:r w:rsidRPr="00752766">
        <w:rPr>
          <w:rStyle w:val="StyleUnderline"/>
          <w:highlight w:val="green"/>
        </w:rPr>
        <w:t xml:space="preserve">acquire </w:t>
      </w:r>
      <w:r w:rsidRPr="00752766">
        <w:rPr>
          <w:rStyle w:val="Emphasis"/>
          <w:highlight w:val="green"/>
        </w:rPr>
        <w:t>trillion-dollar revenues</w:t>
      </w:r>
      <w:r w:rsidRPr="00752766">
        <w:rPr>
          <w:rStyle w:val="StyleUnderline"/>
          <w:highlight w:val="green"/>
        </w:rPr>
        <w:t xml:space="preserve"> </w:t>
      </w:r>
      <w:r w:rsidRPr="00486AB8">
        <w:rPr>
          <w:rStyle w:val="StyleUnderline"/>
        </w:rPr>
        <w:t>as well as</w:t>
      </w:r>
      <w:r w:rsidRPr="00D25FDC">
        <w:rPr>
          <w:rStyle w:val="StyleUnderline"/>
        </w:rPr>
        <w:t xml:space="preserve"> the </w:t>
      </w:r>
      <w:r w:rsidRPr="00752766">
        <w:rPr>
          <w:rStyle w:val="StyleUnderline"/>
          <w:highlight w:val="green"/>
        </w:rPr>
        <w:t xml:space="preserve">deep </w:t>
      </w:r>
      <w:r w:rsidRPr="00752766">
        <w:rPr>
          <w:rStyle w:val="Emphasis"/>
          <w:highlight w:val="green"/>
        </w:rPr>
        <w:t>capabilities</w:t>
      </w:r>
      <w:r w:rsidRPr="00D25FDC">
        <w:rPr>
          <w:rStyle w:val="StyleUnderline"/>
        </w:rPr>
        <w:t xml:space="preserve"> that come from continuous operational experience in space</w:t>
      </w:r>
      <w:r>
        <w:t xml:space="preserve">. </w:t>
      </w:r>
      <w:r w:rsidRPr="00752766">
        <w:rPr>
          <w:rStyle w:val="Emphasis"/>
          <w:highlight w:val="green"/>
        </w:rPr>
        <w:t xml:space="preserve">This </w:t>
      </w:r>
      <w:r w:rsidRPr="00486AB8">
        <w:rPr>
          <w:rStyle w:val="Emphasis"/>
        </w:rPr>
        <w:t xml:space="preserve">will </w:t>
      </w:r>
      <w:r w:rsidRPr="00752766">
        <w:rPr>
          <w:rStyle w:val="Emphasis"/>
          <w:highlight w:val="green"/>
        </w:rPr>
        <w:t xml:space="preserve">deliver space dominance and </w:t>
      </w:r>
      <w:r w:rsidRPr="00486AB8">
        <w:rPr>
          <w:rStyle w:val="Emphasis"/>
          <w:highlight w:val="green"/>
        </w:rPr>
        <w:t>global heg</w:t>
      </w:r>
      <w:r w:rsidRPr="00486AB8">
        <w:rPr>
          <w:rStyle w:val="Emphasis"/>
        </w:rPr>
        <w:t>emony</w:t>
      </w:r>
      <w:r w:rsidRPr="00486AB8">
        <w:rPr>
          <w:rStyle w:val="Emphasis"/>
          <w:highlight w:val="green"/>
        </w:rPr>
        <w:t xml:space="preserve"> </w:t>
      </w:r>
      <w:r w:rsidRPr="00752766">
        <w:rPr>
          <w:rStyle w:val="Emphasis"/>
          <w:highlight w:val="green"/>
        </w:rPr>
        <w:t>to China</w:t>
      </w:r>
      <w:r w:rsidRPr="00752766">
        <w:rPr>
          <w:rStyle w:val="Emphasis"/>
        </w:rPr>
        <w:t>’s authoritarian rulers.</w:t>
      </w:r>
    </w:p>
    <w:p w14:paraId="4F1AA59C" w14:textId="77777777" w:rsidR="00DE27AA" w:rsidRPr="00D25FDC" w:rsidRDefault="00DE27AA" w:rsidP="00DE27AA">
      <w:pPr>
        <w:rPr>
          <w:sz w:val="12"/>
          <w:szCs w:val="12"/>
        </w:rPr>
      </w:pPr>
      <w:proofErr w:type="gramStart"/>
      <w:r w:rsidRPr="00D25FDC">
        <w:rPr>
          <w:sz w:val="12"/>
          <w:szCs w:val="12"/>
        </w:rPr>
        <w:lastRenderedPageBreak/>
        <w:t>Despite the fact that</w:t>
      </w:r>
      <w:proofErr w:type="gramEnd"/>
      <w:r w:rsidRPr="00D25FDC">
        <w:rPr>
          <w:sz w:val="12"/>
          <w:szCs w:val="12"/>
        </w:rPr>
        <w:t xml:space="preserve">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4C503EB1" w14:textId="77777777" w:rsidR="00DE27AA" w:rsidRPr="00D25FDC" w:rsidRDefault="00DE27AA" w:rsidP="00DE27AA">
      <w:pPr>
        <w:rPr>
          <w:rStyle w:val="StyleUnderline"/>
        </w:rPr>
      </w:pPr>
      <w:r>
        <w:t xml:space="preserve">The West was </w:t>
      </w:r>
      <w:proofErr w:type="gramStart"/>
      <w:r>
        <w:t>actually won</w:t>
      </w:r>
      <w:proofErr w:type="gramEnd"/>
      <w: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752766">
        <w:rPr>
          <w:rStyle w:val="StyleUnderline"/>
          <w:highlight w:val="green"/>
        </w:rPr>
        <w:t>this</w:t>
      </w:r>
      <w:r w:rsidRPr="00D25FDC">
        <w:rPr>
          <w:rStyle w:val="StyleUnderline"/>
        </w:rPr>
        <w:t xml:space="preserve"> new, if not quite final, </w:t>
      </w:r>
      <w:r w:rsidRPr="00752766">
        <w:rPr>
          <w:rStyle w:val="StyleUnderline"/>
          <w:highlight w:val="green"/>
        </w:rPr>
        <w:t>frontier</w:t>
      </w:r>
      <w:r w:rsidRPr="00D25FDC">
        <w:rPr>
          <w:rStyle w:val="StyleUnderline"/>
        </w:rPr>
        <w:t>, however, means that competition for resources and strategic locations in cislunar space</w:t>
      </w:r>
      <w:r>
        <w:t xml:space="preserve"> (between the Earth and moon) </w:t>
      </w:r>
      <w:r w:rsidRPr="00752766">
        <w:rPr>
          <w:rStyle w:val="StyleUnderline"/>
          <w:highlight w:val="green"/>
        </w:rPr>
        <w:t>will</w:t>
      </w:r>
      <w:r w:rsidRPr="00D25FDC">
        <w:rPr>
          <w:rStyle w:val="StyleUnderline"/>
        </w:rPr>
        <w:t xml:space="preserve"> be intense over the next two decades. The outcome of this competition will </w:t>
      </w:r>
      <w:r w:rsidRPr="00486AB8">
        <w:rPr>
          <w:rStyle w:val="StyleUnderline"/>
          <w:highlight w:val="green"/>
        </w:rPr>
        <w:t xml:space="preserve">determine the </w:t>
      </w:r>
      <w:r w:rsidRPr="00486AB8">
        <w:rPr>
          <w:rStyle w:val="Emphasis"/>
          <w:highlight w:val="green"/>
        </w:rPr>
        <w:t xml:space="preserve">fate </w:t>
      </w:r>
      <w:r w:rsidRPr="00752766">
        <w:rPr>
          <w:rStyle w:val="Emphasis"/>
          <w:highlight w:val="green"/>
        </w:rPr>
        <w:t xml:space="preserve">of humanity </w:t>
      </w:r>
      <w:r w:rsidRPr="00486AB8">
        <w:rPr>
          <w:rStyle w:val="Emphasis"/>
        </w:rPr>
        <w:t>in the next century</w:t>
      </w:r>
      <w:r w:rsidRPr="00D25FDC">
        <w:rPr>
          <w:rStyle w:val="StyleUnderline"/>
        </w:rPr>
        <w:t>.</w:t>
      </w:r>
    </w:p>
    <w:p w14:paraId="3D81F128" w14:textId="77777777" w:rsidR="00DE27AA" w:rsidRDefault="00DE27AA" w:rsidP="00DE27AA">
      <w:r w:rsidRPr="00752766">
        <w:rPr>
          <w:rStyle w:val="Emphasis"/>
          <w:highlight w:val="green"/>
        </w:rPr>
        <w:t>China’s</w:t>
      </w:r>
      <w:r w:rsidRPr="00D25FDC">
        <w:rPr>
          <w:rStyle w:val="Emphasis"/>
        </w:rPr>
        <w:t xml:space="preserve"> impending </w:t>
      </w:r>
      <w:r w:rsidRPr="00752766">
        <w:rPr>
          <w:rStyle w:val="Emphasis"/>
          <w:highlight w:val="green"/>
        </w:rPr>
        <w:t xml:space="preserve">dominance </w:t>
      </w:r>
      <w:r w:rsidRPr="00486AB8">
        <w:rPr>
          <w:rStyle w:val="Emphasis"/>
        </w:rPr>
        <w:t xml:space="preserve">will </w:t>
      </w:r>
      <w:r w:rsidRPr="00752766">
        <w:rPr>
          <w:rStyle w:val="Emphasis"/>
          <w:highlight w:val="green"/>
        </w:rPr>
        <w:t xml:space="preserve">neutralize U.S. </w:t>
      </w:r>
      <w:r w:rsidRPr="00486AB8">
        <w:rPr>
          <w:rStyle w:val="Emphasis"/>
        </w:rPr>
        <w:t xml:space="preserve">geopolitical </w:t>
      </w:r>
      <w:r w:rsidRPr="00752766">
        <w:rPr>
          <w:rStyle w:val="Emphasis"/>
          <w:highlight w:val="green"/>
        </w:rPr>
        <w:t>power by allowing Beijing to control</w:t>
      </w:r>
      <w:r w:rsidRPr="00D25FDC">
        <w:rPr>
          <w:rStyle w:val="Emphasis"/>
        </w:rPr>
        <w:t xml:space="preserve"> global </w:t>
      </w:r>
      <w:r w:rsidRPr="00752766">
        <w:rPr>
          <w:rStyle w:val="Emphasis"/>
          <w:highlight w:val="green"/>
        </w:rPr>
        <w:t>info</w:t>
      </w:r>
      <w:r w:rsidRPr="00486AB8">
        <w:rPr>
          <w:rStyle w:val="Emphasis"/>
        </w:rPr>
        <w:t>rmation</w:t>
      </w:r>
      <w:r w:rsidRPr="00D25FDC">
        <w:rPr>
          <w:rStyle w:val="Emphasis"/>
        </w:rPr>
        <w:t xml:space="preserve"> flows from the high ground of space.</w:t>
      </w:r>
      <w:r>
        <w:t xml:space="preserve"> </w:t>
      </w:r>
      <w:r w:rsidRPr="00D25FDC">
        <w:rPr>
          <w:rStyle w:val="StyleUnderline"/>
        </w:rPr>
        <w:t xml:space="preserve">Imagine a school in Bolivia or a farmer in Kenya choosing between </w:t>
      </w:r>
      <w:r w:rsidRPr="00D25FDC">
        <w:rPr>
          <w:rStyle w:val="Emphasis"/>
        </w:rPr>
        <w:t>paying</w:t>
      </w:r>
      <w:r w:rsidRPr="00D25FDC">
        <w:rPr>
          <w:rStyle w:val="StyleUnderline"/>
        </w:rPr>
        <w:t xml:space="preserve"> for a U.S. satellite internet or image provider or receiving those services for </w:t>
      </w:r>
      <w:r w:rsidRPr="00D25FDC">
        <w:rPr>
          <w:rStyle w:val="Emphasis"/>
        </w:rPr>
        <w:t>free</w:t>
      </w:r>
      <w:r w:rsidRPr="00D25FDC">
        <w:rPr>
          <w:rStyle w:val="StyleUnderline"/>
        </w:rPr>
        <w:t xml:space="preserve"> as a “</w:t>
      </w:r>
      <w:r w:rsidRPr="00D25FDC">
        <w:rPr>
          <w:rStyle w:val="Emphasis"/>
        </w:rPr>
        <w:t>gift of the Chinese people</w:t>
      </w:r>
      <w:r w:rsidRPr="00D25FDC">
        <w:t xml:space="preserve">.” </w:t>
      </w:r>
      <w:r w:rsidRPr="00D25FDC">
        <w:rPr>
          <w:rStyle w:val="StyleUnderline"/>
        </w:rPr>
        <w:t xml:space="preserve">It will be of little concern to global consumers that the </w:t>
      </w:r>
      <w:r w:rsidRPr="00D25FDC">
        <w:rPr>
          <w:rStyle w:val="Emphasis"/>
        </w:rPr>
        <w:t xml:space="preserve">news they receive is slanted </w:t>
      </w:r>
      <w:r w:rsidRPr="00D25FDC">
        <w:rPr>
          <w:rStyle w:val="StyleUnderline"/>
        </w:rPr>
        <w:t xml:space="preserve">or that </w:t>
      </w:r>
      <w:r w:rsidRPr="00D25FDC">
        <w:rPr>
          <w:rStyle w:val="Emphasis"/>
        </w:rPr>
        <w:t>searches for “free speech” link to articles about corruption</w:t>
      </w:r>
      <w:r w:rsidRPr="00D25FDC">
        <w:rPr>
          <w:rStyle w:val="StyleUnderline"/>
        </w:rPr>
        <w:t xml:space="preserve"> in Western democracies</w:t>
      </w:r>
      <w:r w:rsidRPr="00D25FDC">
        <w:t xml:space="preserve">. </w:t>
      </w:r>
      <w:r w:rsidRPr="00D25FDC">
        <w:rPr>
          <w:rStyle w:val="Emphasis"/>
        </w:rPr>
        <w:t>Nor will they care if concentration camps in Tibet and the Uighur areas of western China are obscured</w:t>
      </w:r>
      <w:r w:rsidRPr="00D25FDC">
        <w:t xml:space="preserve">, or </w:t>
      </w:r>
      <w:r w:rsidRPr="00D25FDC">
        <w:rPr>
          <w:rStyle w:val="Emphasis"/>
        </w:rPr>
        <w:t>if U</w:t>
      </w:r>
      <w:r w:rsidRPr="00486AB8">
        <w:rPr>
          <w:rStyle w:val="Emphasis"/>
        </w:rPr>
        <w:t>.S. military action is</w:t>
      </w:r>
      <w:r w:rsidRPr="00D25FDC">
        <w:rPr>
          <w:rStyle w:val="Emphasis"/>
        </w:rPr>
        <w:t xml:space="preserve"> presented as </w:t>
      </w:r>
      <w:r w:rsidRPr="00486AB8">
        <w:rPr>
          <w:rStyle w:val="Emphasis"/>
        </w:rPr>
        <w:t>tyranny</w:t>
      </w:r>
      <w:r w:rsidRPr="00486AB8">
        <w:t xml:space="preserve"> </w:t>
      </w:r>
      <w:r w:rsidRPr="00486AB8">
        <w:rPr>
          <w:rStyle w:val="StyleUnderline"/>
        </w:rPr>
        <w:t>and</w:t>
      </w:r>
      <w:r w:rsidRPr="00486AB8">
        <w:t xml:space="preserve"> </w:t>
      </w:r>
      <w:r w:rsidRPr="00486AB8">
        <w:rPr>
          <w:rStyle w:val="Emphasis"/>
        </w:rPr>
        <w:t>Chinese expansion is</w:t>
      </w:r>
      <w:r w:rsidRPr="00D25FDC">
        <w:rPr>
          <w:rStyle w:val="Emphasis"/>
        </w:rPr>
        <w:t xml:space="preserve"> described as </w:t>
      </w:r>
      <w:r w:rsidRPr="00486AB8">
        <w:rPr>
          <w:rStyle w:val="Emphasis"/>
        </w:rPr>
        <w:t>peacekeeping</w:t>
      </w:r>
      <w:r w:rsidRPr="00D25FDC">
        <w:t xml:space="preserve"> or liberation.</w:t>
      </w:r>
    </w:p>
    <w:p w14:paraId="3D0D51BD" w14:textId="77777777" w:rsidR="00DE27AA" w:rsidRDefault="00DE27AA" w:rsidP="00DE27AA">
      <w:r w:rsidRPr="00752766">
        <w:rPr>
          <w:rStyle w:val="StyleUnderline"/>
          <w:highlight w:val="green"/>
        </w:rPr>
        <w:t>China’s</w:t>
      </w:r>
      <w:r w:rsidRPr="00D25FDC">
        <w:rPr>
          <w:rStyle w:val="StyleUnderline"/>
        </w:rPr>
        <w:t xml:space="preserve"> aggressive </w:t>
      </w:r>
      <w:r w:rsidRPr="00752766">
        <w:rPr>
          <w:rStyle w:val="StyleUnderline"/>
          <w:highlight w:val="green"/>
        </w:rPr>
        <w:t>investment</w:t>
      </w:r>
      <w:r w:rsidRPr="00D25FDC">
        <w:rPr>
          <w:rStyle w:val="StyleUnderline"/>
        </w:rPr>
        <w:t xml:space="preserve"> in space solar power </w:t>
      </w:r>
      <w:r w:rsidRPr="00752766">
        <w:rPr>
          <w:rStyle w:val="StyleUnderline"/>
          <w:highlight w:val="green"/>
        </w:rPr>
        <w:t>will</w:t>
      </w:r>
      <w:r w:rsidRPr="00D25FDC">
        <w:rPr>
          <w:rStyle w:val="StyleUnderline"/>
        </w:rPr>
        <w:t xml:space="preserve"> allow it to provide </w:t>
      </w:r>
      <w:r w:rsidRPr="00752766">
        <w:rPr>
          <w:rStyle w:val="StyleUnderline"/>
          <w:highlight w:val="green"/>
        </w:rPr>
        <w:t>cheap</w:t>
      </w:r>
      <w:r w:rsidRPr="00D25FDC">
        <w:rPr>
          <w:rStyle w:val="StyleUnderline"/>
        </w:rPr>
        <w:t xml:space="preserve">, clean </w:t>
      </w:r>
      <w:r w:rsidRPr="00752766">
        <w:rPr>
          <w:rStyle w:val="StyleUnderline"/>
          <w:highlight w:val="green"/>
        </w:rPr>
        <w:t>power to the world, displacing U.S.</w:t>
      </w:r>
      <w:r w:rsidRPr="00D25FDC">
        <w:rPr>
          <w:rStyle w:val="StyleUnderline"/>
        </w:rPr>
        <w:t xml:space="preserve"> energy </w:t>
      </w:r>
      <w:r w:rsidRPr="00752766">
        <w:rPr>
          <w:rStyle w:val="StyleUnderline"/>
          <w:highlight w:val="green"/>
        </w:rPr>
        <w:t>firms</w:t>
      </w:r>
      <w:r w:rsidRPr="00D25FDC">
        <w:rPr>
          <w:rStyle w:val="StyleUnderline"/>
        </w:rPr>
        <w:t xml:space="preserve"> while placing a second yoke around the developing world</w:t>
      </w:r>
      <w:r>
        <w:t xml:space="preserve">. </w:t>
      </w:r>
      <w:r w:rsidRPr="00D25FDC">
        <w:rPr>
          <w:rStyle w:val="Emphasis"/>
        </w:rPr>
        <w:t xml:space="preserve">Significantly, </w:t>
      </w:r>
      <w:r w:rsidRPr="00752766">
        <w:rPr>
          <w:rStyle w:val="Emphasis"/>
          <w:highlight w:val="green"/>
        </w:rPr>
        <w:t>such</w:t>
      </w:r>
      <w:r w:rsidRPr="00D25FDC">
        <w:rPr>
          <w:rStyle w:val="Emphasis"/>
        </w:rPr>
        <w:t xml:space="preserve"> orbital power </w:t>
      </w:r>
      <w:r w:rsidRPr="00752766">
        <w:rPr>
          <w:rStyle w:val="Emphasis"/>
          <w:highlight w:val="green"/>
        </w:rPr>
        <w:t>stations have dual use</w:t>
      </w:r>
      <w:r w:rsidRPr="00D25FDC">
        <w:rPr>
          <w:rStyle w:val="Emphasis"/>
        </w:rPr>
        <w:t xml:space="preserve"> potential </w:t>
      </w:r>
      <w:r w:rsidRPr="00752766">
        <w:rPr>
          <w:rStyle w:val="Emphasis"/>
          <w:highlight w:val="green"/>
        </w:rPr>
        <w:t>and</w:t>
      </w:r>
      <w:r w:rsidRPr="00D25FDC">
        <w:rPr>
          <w:rStyle w:val="Emphasis"/>
        </w:rPr>
        <w:t xml:space="preserve">, if properly designed, </w:t>
      </w:r>
      <w:r w:rsidRPr="00486AB8">
        <w:rPr>
          <w:rStyle w:val="Emphasis"/>
        </w:rPr>
        <w:t xml:space="preserve">could </w:t>
      </w:r>
      <w:r w:rsidRPr="00752766">
        <w:rPr>
          <w:rStyle w:val="Emphasis"/>
          <w:highlight w:val="green"/>
        </w:rPr>
        <w:t>serve</w:t>
      </w:r>
      <w:r w:rsidRPr="00D25FDC">
        <w:rPr>
          <w:rStyle w:val="Emphasis"/>
        </w:rPr>
        <w:t xml:space="preserve"> </w:t>
      </w:r>
      <w:r w:rsidRPr="00752766">
        <w:rPr>
          <w:rStyle w:val="Emphasis"/>
          <w:highlight w:val="green"/>
        </w:rPr>
        <w:t>as</w:t>
      </w:r>
      <w:r w:rsidRPr="00D25FDC">
        <w:rPr>
          <w:rStyle w:val="Emphasis"/>
        </w:rPr>
        <w:t xml:space="preserve"> powerful offensive </w:t>
      </w:r>
      <w:r w:rsidRPr="00752766">
        <w:rPr>
          <w:rStyle w:val="Emphasis"/>
          <w:highlight w:val="green"/>
        </w:rPr>
        <w:t>weapons platforms.</w:t>
      </w:r>
    </w:p>
    <w:p w14:paraId="4305A111" w14:textId="77777777" w:rsidR="00DE27AA" w:rsidRPr="00D25FDC" w:rsidRDefault="00DE27AA" w:rsidP="00DE27AA">
      <w:pPr>
        <w:rPr>
          <w:rStyle w:val="StyleUnderline"/>
        </w:rPr>
      </w:pPr>
      <w:r w:rsidRPr="00752766">
        <w:rPr>
          <w:rStyle w:val="StyleUnderline"/>
          <w:highlight w:val="green"/>
        </w:rPr>
        <w:t>China’s first step</w:t>
      </w:r>
      <w:r w:rsidRPr="00D25FDC">
        <w:rPr>
          <w:rStyle w:val="StyleUnderline"/>
        </w:rPr>
        <w:t xml:space="preserve"> in this process </w:t>
      </w:r>
      <w:r w:rsidRPr="00752766">
        <w:rPr>
          <w:rStyle w:val="StyleUnderline"/>
          <w:highlight w:val="green"/>
        </w:rPr>
        <w:t xml:space="preserve">is to conquer the </w:t>
      </w:r>
      <w:r w:rsidRPr="00752766">
        <w:rPr>
          <w:rStyle w:val="Emphasis"/>
          <w:highlight w:val="green"/>
        </w:rPr>
        <w:t>growing</w:t>
      </w:r>
      <w:r w:rsidRPr="00D25FDC">
        <w:rPr>
          <w:rStyle w:val="Emphasis"/>
        </w:rPr>
        <w:t xml:space="preserve"> small space launch </w:t>
      </w:r>
      <w:r w:rsidRPr="00752766">
        <w:rPr>
          <w:rStyle w:val="Emphasis"/>
          <w:highlight w:val="green"/>
        </w:rPr>
        <w:t>market</w:t>
      </w:r>
      <w:r>
        <w:t xml:space="preserve">. </w:t>
      </w:r>
      <w:r w:rsidRPr="00D25FDC">
        <w:rPr>
          <w:rStyle w:val="StyleUnderline"/>
        </w:rPr>
        <w:t xml:space="preserve">Beijing is </w:t>
      </w:r>
      <w:r w:rsidRPr="00752766">
        <w:rPr>
          <w:rStyle w:val="StyleUnderline"/>
          <w:highlight w:val="green"/>
        </w:rPr>
        <w:t>providing</w:t>
      </w:r>
      <w:r w:rsidRPr="00D25FDC">
        <w:rPr>
          <w:rStyle w:val="StyleUnderline"/>
        </w:rPr>
        <w:t xml:space="preserve"> nominally </w:t>
      </w:r>
      <w:r w:rsidRPr="00752766">
        <w:rPr>
          <w:rStyle w:val="Emphasis"/>
          <w:highlight w:val="green"/>
        </w:rPr>
        <w:t>commercial firms</w:t>
      </w:r>
      <w:r w:rsidRPr="00752766">
        <w:rPr>
          <w:rStyle w:val="StyleUnderline"/>
          <w:highlight w:val="green"/>
        </w:rPr>
        <w:t xml:space="preserve"> with </w:t>
      </w:r>
      <w:r w:rsidRPr="00752766">
        <w:rPr>
          <w:rStyle w:val="Emphasis"/>
          <w:highlight w:val="green"/>
        </w:rPr>
        <w:t>government-manufactured</w:t>
      </w:r>
      <w:r w:rsidRPr="00D25FDC">
        <w:rPr>
          <w:rStyle w:val="StyleUnderline"/>
        </w:rPr>
        <w:t xml:space="preserve">, mobile </w:t>
      </w:r>
      <w:r w:rsidRPr="00752766">
        <w:rPr>
          <w:rStyle w:val="Emphasis"/>
          <w:highlight w:val="green"/>
        </w:rPr>
        <w:t>i</w:t>
      </w:r>
      <w:r w:rsidRPr="00D25FDC">
        <w:rPr>
          <w:rStyle w:val="StyleUnderline"/>
        </w:rPr>
        <w:t>nter</w:t>
      </w:r>
      <w:r w:rsidRPr="00752766">
        <w:rPr>
          <w:rStyle w:val="Emphasis"/>
          <w:highlight w:val="green"/>
        </w:rPr>
        <w:t>c</w:t>
      </w:r>
      <w:r w:rsidRPr="00D25FDC">
        <w:rPr>
          <w:rStyle w:val="StyleUnderline"/>
        </w:rPr>
        <w:t xml:space="preserve">ontinental </w:t>
      </w:r>
      <w:r w:rsidRPr="00752766">
        <w:rPr>
          <w:rStyle w:val="Emphasis"/>
          <w:highlight w:val="green"/>
        </w:rPr>
        <w:t>b</w:t>
      </w:r>
      <w:r w:rsidRPr="00D25FDC">
        <w:rPr>
          <w:rStyle w:val="StyleUnderline"/>
        </w:rPr>
        <w:t xml:space="preserve">allistic </w:t>
      </w:r>
      <w:r w:rsidRPr="00752766">
        <w:rPr>
          <w:rStyle w:val="Emphasis"/>
          <w:highlight w:val="green"/>
        </w:rPr>
        <w:t>m</w:t>
      </w:r>
      <w:r w:rsidRPr="00D25FDC">
        <w:rPr>
          <w:rStyle w:val="StyleUnderline"/>
        </w:rPr>
        <w:t>issile</w:t>
      </w:r>
      <w:r w:rsidRPr="00752766">
        <w:rPr>
          <w:rStyle w:val="Emphasis"/>
          <w:highlight w:val="green"/>
        </w:rPr>
        <w:t>s</w:t>
      </w:r>
      <w:r w:rsidRPr="00D25FDC">
        <w:rPr>
          <w:rStyle w:val="StyleUnderline"/>
        </w:rPr>
        <w:t xml:space="preserve"> they can use to dump launch services on the market below cost.</w:t>
      </w:r>
      <w:r>
        <w:t xml:space="preserve"> </w:t>
      </w:r>
      <w:r w:rsidRPr="00D25FDC">
        <w:rPr>
          <w:rStyle w:val="StyleUnderline"/>
        </w:rPr>
        <w:t xml:space="preserve">These start-ups are already </w:t>
      </w:r>
      <w:r w:rsidRPr="00486AB8">
        <w:rPr>
          <w:rStyle w:val="StyleUnderline"/>
          <w:highlight w:val="green"/>
        </w:rPr>
        <w:t xml:space="preserve">undercutting </w:t>
      </w:r>
      <w:r w:rsidRPr="00486AB8">
        <w:rPr>
          <w:rStyle w:val="StyleUnderline"/>
        </w:rPr>
        <w:t xml:space="preserve">U.S. </w:t>
      </w:r>
      <w:r w:rsidRPr="00752766">
        <w:rPr>
          <w:rStyle w:val="StyleUnderline"/>
          <w:highlight w:val="green"/>
        </w:rPr>
        <w:t xml:space="preserve">pricing by </w:t>
      </w:r>
      <w:r w:rsidRPr="00752766">
        <w:rPr>
          <w:rStyle w:val="Emphasis"/>
          <w:highlight w:val="green"/>
        </w:rPr>
        <w:t>80 percent</w:t>
      </w:r>
      <w:r>
        <w:t xml:space="preserve">. Based on its previous success in using dumping to take out U.S. developed industries such as solar power modules and drones, </w:t>
      </w:r>
      <w:r w:rsidRPr="00752766">
        <w:rPr>
          <w:rStyle w:val="StyleUnderline"/>
          <w:highlight w:val="green"/>
        </w:rPr>
        <w:t>China will</w:t>
      </w:r>
      <w:r w:rsidRPr="00D25FDC">
        <w:rPr>
          <w:rStyle w:val="StyleUnderline"/>
        </w:rPr>
        <w:t xml:space="preserve"> quickly move upstream to attack the leading U.S. launch providers and </w:t>
      </w:r>
      <w:r w:rsidRPr="00752766">
        <w:rPr>
          <w:rStyle w:val="Emphasis"/>
          <w:highlight w:val="green"/>
        </w:rPr>
        <w:t xml:space="preserve">secure </w:t>
      </w:r>
      <w:r w:rsidRPr="00486AB8">
        <w:rPr>
          <w:rStyle w:val="Emphasis"/>
        </w:rPr>
        <w:t xml:space="preserve">a </w:t>
      </w:r>
      <w:r w:rsidRPr="00752766">
        <w:rPr>
          <w:rStyle w:val="Emphasis"/>
          <w:highlight w:val="green"/>
        </w:rPr>
        <w:t>global commercial monopoly</w:t>
      </w:r>
      <w:r w:rsidRPr="00D25FDC">
        <w:rPr>
          <w:rStyle w:val="Emphasis"/>
        </w:rPr>
        <w:t>.</w:t>
      </w:r>
      <w:r>
        <w:t xml:space="preserve"> </w:t>
      </w:r>
      <w:r w:rsidRPr="00D25FDC">
        <w:rPr>
          <w:rStyle w:val="StyleUnderline"/>
        </w:rPr>
        <w:t xml:space="preserve">Owning the launch market will </w:t>
      </w:r>
      <w:r w:rsidRPr="00752766">
        <w:rPr>
          <w:rStyle w:val="StyleUnderline"/>
          <w:highlight w:val="green"/>
        </w:rPr>
        <w:t xml:space="preserve">give them an </w:t>
      </w:r>
      <w:r w:rsidRPr="00752766">
        <w:rPr>
          <w:rStyle w:val="Emphasis"/>
          <w:highlight w:val="green"/>
        </w:rPr>
        <w:t>unsurmountable advantage</w:t>
      </w:r>
      <w:r w:rsidRPr="00D25FDC">
        <w:rPr>
          <w:rStyle w:val="StyleUnderline"/>
        </w:rPr>
        <w:t xml:space="preserve"> against U.S. competitors in satellite internet, imaging, and power.</w:t>
      </w:r>
    </w:p>
    <w:p w14:paraId="4A00E81C" w14:textId="77777777" w:rsidR="00DE27AA" w:rsidRDefault="00DE27AA" w:rsidP="00DE27AA">
      <w:r w:rsidRPr="00DC3736">
        <w:rPr>
          <w:rStyle w:val="Emphasis"/>
          <w:highlight w:val="cyan"/>
        </w:rPr>
        <w:t>The United States can</w:t>
      </w:r>
      <w:r w:rsidRPr="00D25FDC">
        <w:rPr>
          <w:rStyle w:val="Emphasis"/>
        </w:rPr>
        <w:t xml:space="preserve"> still </w:t>
      </w:r>
      <w:r w:rsidRPr="00DC3736">
        <w:rPr>
          <w:rStyle w:val="Emphasis"/>
          <w:highlight w:val="cyan"/>
        </w:rPr>
        <w:t>build a strategy to win</w:t>
      </w:r>
      <w:r w:rsidRPr="00D25FDC">
        <w:rPr>
          <w:rStyle w:val="Emphasis"/>
        </w:rPr>
        <w:t>.</w:t>
      </w:r>
      <w:r>
        <w:t xml:space="preserve"> At this moment, </w:t>
      </w:r>
      <w:r w:rsidRPr="00DC3736">
        <w:rPr>
          <w:rStyle w:val="StyleUnderline"/>
          <w:highlight w:val="cyan"/>
        </w:rPr>
        <w:t>it holds the competitive advantage</w:t>
      </w:r>
      <w:r w:rsidRPr="00DC3736">
        <w:rPr>
          <w:highlight w:val="cyan"/>
        </w:rPr>
        <w:t xml:space="preserve"> in</w:t>
      </w:r>
      <w:r>
        <w:t xml:space="preserve"> every critical space technology and has the </w:t>
      </w:r>
      <w:r>
        <w:lastRenderedPageBreak/>
        <w:t xml:space="preserve">finest set of commercial space firms in the world. It has pockets of </w:t>
      </w:r>
      <w:r w:rsidRPr="00DC3736">
        <w:rPr>
          <w:highlight w:val="cyan"/>
        </w:rPr>
        <w:t>innovative military thinkers</w:t>
      </w:r>
      <w:r>
        <w:t xml:space="preserve"> within groups like the Defense Innovation Unit, under Mike Griffin, the Pentagon’s top research and development official. </w:t>
      </w:r>
      <w:r w:rsidRPr="00D25FDC">
        <w:rPr>
          <w:rStyle w:val="Emphasis"/>
        </w:rPr>
        <w:t xml:space="preserve">If the United States simply </w:t>
      </w:r>
      <w:r w:rsidRPr="00752766">
        <w:rPr>
          <w:rStyle w:val="Emphasis"/>
          <w:highlight w:val="green"/>
        </w:rPr>
        <w:t>protects</w:t>
      </w:r>
      <w:r w:rsidRPr="00D25FDC">
        <w:rPr>
          <w:rStyle w:val="Emphasis"/>
        </w:rPr>
        <w:t xml:space="preserve"> the </w:t>
      </w:r>
      <w:r w:rsidRPr="00752766">
        <w:rPr>
          <w:rStyle w:val="Emphasis"/>
        </w:rPr>
        <w:t>intellectual</w:t>
      </w:r>
      <w:r w:rsidRPr="00D25FDC">
        <w:rPr>
          <w:rStyle w:val="Emphasis"/>
        </w:rPr>
        <w:t xml:space="preserve"> property its creative minds unleash and defend </w:t>
      </w:r>
      <w:r w:rsidRPr="00752766">
        <w:rPr>
          <w:rStyle w:val="Emphasis"/>
          <w:highlight w:val="green"/>
        </w:rPr>
        <w:t xml:space="preserve">its </w:t>
      </w:r>
      <w:r w:rsidRPr="00486AB8">
        <w:rPr>
          <w:rStyle w:val="Emphasis"/>
        </w:rPr>
        <w:t xml:space="preserve">truly </w:t>
      </w:r>
      <w:r w:rsidRPr="00752766">
        <w:rPr>
          <w:rStyle w:val="Emphasis"/>
          <w:highlight w:val="green"/>
        </w:rPr>
        <w:t>free markets</w:t>
      </w:r>
      <w:r w:rsidRPr="00D25FDC">
        <w:rPr>
          <w:rStyle w:val="Emphasis"/>
        </w:rPr>
        <w:t xml:space="preserve"> from strategic mercantilist attack, it will not lose this new space race</w:t>
      </w:r>
      <w:r>
        <w:t>. The United States has done this before. It beat Germany to the nuclear bomb, it beat the Soviet Union to the nuclear triad, and it won the first space race.</w:t>
      </w:r>
    </w:p>
    <w:p w14:paraId="1FD55955" w14:textId="77777777" w:rsidR="00DE27AA" w:rsidRPr="00D25FDC" w:rsidRDefault="00DE27AA" w:rsidP="00DE27AA">
      <w:pPr>
        <w:rPr>
          <w:rStyle w:val="StyleUnderline"/>
        </w:rPr>
      </w:pPr>
      <w:r w:rsidRPr="00DC3736">
        <w:rPr>
          <w:highlight w:val="cyan"/>
        </w:rPr>
        <w:t>None of those victories was achieved by embracing</w:t>
      </w:r>
      <w:r>
        <w:t xml:space="preserve"> the existing </w:t>
      </w:r>
      <w:r w:rsidRPr="00DC3736">
        <w:rPr>
          <w:highlight w:val="cyan"/>
        </w:rPr>
        <w:t>bureaucracy</w:t>
      </w:r>
      <w:r>
        <w:t xml:space="preserve">. Each of them depended on the president of the day following </w:t>
      </w:r>
      <w:r w:rsidRPr="00DC3736">
        <w:rPr>
          <w:highlight w:val="cyan"/>
        </w:rPr>
        <w:t>the only proven path to victory</w:t>
      </w:r>
      <w:r>
        <w:t xml:space="preserve"> in a technological domain: establish a small team with a positively disruptive mindset and empower that team to investigate a wide range of new concepts, work with emerging technologies, and test innovative strategies. </w:t>
      </w:r>
      <w:r w:rsidRPr="00752766">
        <w:rPr>
          <w:rStyle w:val="StyleUnderline"/>
          <w:highlight w:val="green"/>
        </w:rPr>
        <w:t>Today that means</w:t>
      </w:r>
      <w:r w:rsidRPr="00D25FDC">
        <w:rPr>
          <w:rStyle w:val="StyleUnderline"/>
        </w:rPr>
        <w:t xml:space="preserve"> </w:t>
      </w:r>
      <w:r w:rsidRPr="00DC3736">
        <w:rPr>
          <w:rStyle w:val="StyleUnderline"/>
          <w:highlight w:val="cyan"/>
        </w:rPr>
        <w:t xml:space="preserve">giving a dedicated Space Force the freedom to easily partner with commercial firms </w:t>
      </w:r>
      <w:r w:rsidRPr="00DC3736">
        <w:rPr>
          <w:rStyle w:val="StyleUnderline"/>
        </w:rPr>
        <w:t xml:space="preserve">and leverage </w:t>
      </w:r>
      <w:r w:rsidRPr="00486AB8">
        <w:rPr>
          <w:rStyle w:val="StyleUnderline"/>
        </w:rPr>
        <w:t xml:space="preserve">the </w:t>
      </w:r>
      <w:r w:rsidRPr="00752766">
        <w:rPr>
          <w:rStyle w:val="StyleUnderline"/>
          <w:highlight w:val="green"/>
        </w:rPr>
        <w:t>private capital</w:t>
      </w:r>
      <w:r w:rsidRPr="00D25FDC">
        <w:rPr>
          <w:rStyle w:val="StyleUnderline"/>
        </w:rPr>
        <w:t xml:space="preserve"> in building sustainable infrastructure </w:t>
      </w:r>
      <w:r w:rsidRPr="00393D7D">
        <w:rPr>
          <w:rStyle w:val="StyleUnderline"/>
          <w:highlight w:val="cyan"/>
        </w:rPr>
        <w:t>that</w:t>
      </w:r>
      <w:r w:rsidRPr="00D25FDC">
        <w:rPr>
          <w:rStyle w:val="StyleUnderline"/>
        </w:rPr>
        <w:t xml:space="preserve"> </w:t>
      </w:r>
      <w:proofErr w:type="gramStart"/>
      <w:r w:rsidRPr="00D25FDC">
        <w:rPr>
          <w:rStyle w:val="StyleUnderline"/>
        </w:rPr>
        <w:t xml:space="preserve">actually </w:t>
      </w:r>
      <w:r w:rsidRPr="00393D7D">
        <w:rPr>
          <w:rStyle w:val="StyleUnderline"/>
          <w:highlight w:val="cyan"/>
        </w:rPr>
        <w:t>reduces</w:t>
      </w:r>
      <w:proofErr w:type="gramEnd"/>
      <w:r w:rsidRPr="00D25FDC">
        <w:rPr>
          <w:rStyle w:val="StyleUnderline"/>
        </w:rPr>
        <w:t xml:space="preserve"> the likelihood of </w:t>
      </w:r>
      <w:r w:rsidRPr="00393D7D">
        <w:rPr>
          <w:rStyle w:val="StyleUnderline"/>
          <w:highlight w:val="cyan"/>
        </w:rPr>
        <w:t>conflict while securing a better economic future</w:t>
      </w:r>
      <w:r w:rsidRPr="00D25FDC">
        <w:rPr>
          <w:rStyle w:val="StyleUnderline"/>
        </w:rPr>
        <w:t xml:space="preserve"> for the nation and the world.</w:t>
      </w:r>
    </w:p>
    <w:p w14:paraId="36611E07" w14:textId="7D21E8C6" w:rsidR="00BC7BAB" w:rsidRDefault="00BC7BAB" w:rsidP="00C23568">
      <w:pPr>
        <w:pStyle w:val="Heading1"/>
      </w:pPr>
      <w:r>
        <w:lastRenderedPageBreak/>
        <w:t>OFF</w:t>
      </w:r>
    </w:p>
    <w:p w14:paraId="119F6941" w14:textId="77777777" w:rsidR="00BC7BAB" w:rsidRPr="0066684C" w:rsidRDefault="00BC7BAB" w:rsidP="00BC7BAB">
      <w:pPr>
        <w:pStyle w:val="Heading4"/>
        <w:rPr>
          <w:rFonts w:cs="Calibri"/>
        </w:rPr>
      </w:pPr>
      <w:r w:rsidRPr="0066684C">
        <w:rPr>
          <w:rFonts w:cs="Calibri"/>
        </w:rPr>
        <w:t xml:space="preserve">China’s Asteroid Mining efforts are </w:t>
      </w:r>
      <w:r w:rsidRPr="0066684C">
        <w:rPr>
          <w:rFonts w:cs="Calibri"/>
          <w:u w:val="single"/>
        </w:rPr>
        <w:t>light-years ahead</w:t>
      </w:r>
      <w:r w:rsidRPr="0066684C">
        <w:rPr>
          <w:rFonts w:cs="Calibri"/>
        </w:rPr>
        <w:t xml:space="preserve"> of </w:t>
      </w:r>
      <w:r w:rsidRPr="0066684C">
        <w:rPr>
          <w:rFonts w:cs="Calibri"/>
          <w:u w:val="single"/>
        </w:rPr>
        <w:t>everyone else</w:t>
      </w:r>
      <w:r w:rsidRPr="0066684C">
        <w:rPr>
          <w:rFonts w:cs="Calibri"/>
        </w:rPr>
        <w:t xml:space="preserve"> – now is key for Asteroid Mining. Successful Mining </w:t>
      </w:r>
      <w:r w:rsidRPr="0066684C">
        <w:rPr>
          <w:rFonts w:cs="Calibri"/>
          <w:u w:val="single"/>
        </w:rPr>
        <w:t>solves Warming</w:t>
      </w:r>
      <w:r w:rsidRPr="0066684C">
        <w:rPr>
          <w:rFonts w:cs="Calibri"/>
        </w:rPr>
        <w:t xml:space="preserve"> through Green Transition. </w:t>
      </w:r>
    </w:p>
    <w:p w14:paraId="2B95AF44" w14:textId="77777777" w:rsidR="00BC7BAB" w:rsidRPr="0066684C" w:rsidRDefault="00BC7BAB" w:rsidP="00BC7BAB">
      <w:r w:rsidRPr="0066684C">
        <w:rPr>
          <w:rStyle w:val="Style13ptBold"/>
        </w:rPr>
        <w:t>Cohen 21</w:t>
      </w:r>
      <w:r w:rsidRPr="0066684C">
        <w:t xml:space="preserve"> Ariel Cohen 10-26-2021 "China’s Space Mining Industry Is Prepping </w:t>
      </w:r>
      <w:proofErr w:type="gramStart"/>
      <w:r w:rsidRPr="0066684C">
        <w:t>For</w:t>
      </w:r>
      <w:proofErr w:type="gramEnd"/>
      <w:r w:rsidRPr="0066684C">
        <w:t xml:space="preserve"> Launch – But What About The US?" </w:t>
      </w:r>
      <w:hyperlink r:id="rId12" w:history="1">
        <w:r w:rsidRPr="0066684C">
          <w:rPr>
            <w:rStyle w:val="Hyperlink"/>
          </w:rPr>
          <w:t>https://www.forbes.com/sites/arielcohen/2021/10/26/chinas-space-mining-industry-is-prepping-for-launch--but-what-about-the-us/?sh=6b8bea862ae0</w:t>
        </w:r>
      </w:hyperlink>
      <w:r w:rsidRPr="0066684C">
        <w:t xml:space="preserve"> (I am a Senior Fellow at the Atlantic Council and the Founding Principal of International Market Analysis, a Washington, D.C.-based global risk advisory boutique.)//Elmer</w:t>
      </w:r>
    </w:p>
    <w:p w14:paraId="28719693" w14:textId="77777777" w:rsidR="00BC7BAB" w:rsidRPr="0066684C" w:rsidRDefault="00BC7BAB" w:rsidP="00BC7BAB">
      <w:pPr>
        <w:rPr>
          <w:sz w:val="16"/>
        </w:rPr>
      </w:pPr>
      <w:r w:rsidRPr="0066684C">
        <w:rPr>
          <w:sz w:val="16"/>
        </w:rPr>
        <w:t xml:space="preserve">Exploration of space-based natural resources are on the Chinese policy makers’ mind. The question is, what Joe Biden thinks? In </w:t>
      </w:r>
      <w:r w:rsidRPr="0066684C">
        <w:rPr>
          <w:rStyle w:val="StyleUnderline"/>
        </w:rPr>
        <w:t xml:space="preserve">April of this year, </w:t>
      </w:r>
      <w:r w:rsidRPr="00C62F25">
        <w:rPr>
          <w:rStyle w:val="Emphasis"/>
          <w:highlight w:val="green"/>
        </w:rPr>
        <w:t>China’s</w:t>
      </w:r>
      <w:r w:rsidRPr="00C62F25">
        <w:rPr>
          <w:rStyle w:val="StyleUnderline"/>
          <w:highlight w:val="green"/>
        </w:rPr>
        <w:t xml:space="preserve"> </w:t>
      </w:r>
      <w:proofErr w:type="spellStart"/>
      <w:r w:rsidRPr="003B463A">
        <w:rPr>
          <w:rStyle w:val="Emphasis"/>
        </w:rPr>
        <w:t>Shenzen</w:t>
      </w:r>
      <w:proofErr w:type="spellEnd"/>
      <w:r w:rsidRPr="003B463A">
        <w:rPr>
          <w:rStyle w:val="StyleUnderline"/>
        </w:rPr>
        <w:t xml:space="preserve"> Origin Space </w:t>
      </w:r>
      <w:r w:rsidRPr="003B463A">
        <w:rPr>
          <w:rStyle w:val="Emphasis"/>
        </w:rPr>
        <w:t>Technology Co</w:t>
      </w:r>
      <w:r w:rsidRPr="003B463A">
        <w:rPr>
          <w:rStyle w:val="StyleUnderline"/>
        </w:rPr>
        <w:t xml:space="preserve">. Ltd. </w:t>
      </w:r>
      <w:r w:rsidRPr="003B463A">
        <w:rPr>
          <w:rStyle w:val="Emphasis"/>
        </w:rPr>
        <w:t>launched</w:t>
      </w:r>
      <w:r w:rsidRPr="003B463A">
        <w:rPr>
          <w:rStyle w:val="StyleUnderline"/>
        </w:rPr>
        <w:t xml:space="preserve"> the </w:t>
      </w:r>
      <w:r w:rsidRPr="003B463A">
        <w:rPr>
          <w:rStyle w:val="Emphasis"/>
        </w:rPr>
        <w:t>NEO-1</w:t>
      </w:r>
      <w:r w:rsidRPr="0066684C">
        <w:rPr>
          <w:rStyle w:val="StyleUnderline"/>
        </w:rPr>
        <w:t xml:space="preserve">, the </w:t>
      </w:r>
      <w:r w:rsidRPr="00C62F25">
        <w:rPr>
          <w:rStyle w:val="Emphasis"/>
          <w:highlight w:val="green"/>
        </w:rPr>
        <w:t xml:space="preserve">first </w:t>
      </w:r>
      <w:r w:rsidRPr="00B9609D">
        <w:rPr>
          <w:rStyle w:val="Emphasis"/>
        </w:rPr>
        <w:t xml:space="preserve">commercial </w:t>
      </w:r>
      <w:r w:rsidRPr="00C62F25">
        <w:rPr>
          <w:rStyle w:val="Emphasis"/>
          <w:highlight w:val="green"/>
        </w:rPr>
        <w:t>spacecraft</w:t>
      </w:r>
      <w:r w:rsidRPr="00C62F25">
        <w:rPr>
          <w:rStyle w:val="StyleUnderline"/>
          <w:highlight w:val="green"/>
        </w:rPr>
        <w:t xml:space="preserve"> </w:t>
      </w:r>
      <w:r w:rsidRPr="00C62F25">
        <w:rPr>
          <w:rStyle w:val="Emphasis"/>
          <w:highlight w:val="green"/>
          <w:bdr w:val="single" w:sz="18" w:space="0" w:color="auto"/>
        </w:rPr>
        <w:t xml:space="preserve">dedicated to </w:t>
      </w:r>
      <w:r w:rsidRPr="003B463A">
        <w:rPr>
          <w:rStyle w:val="Emphasis"/>
          <w:bdr w:val="single" w:sz="18" w:space="0" w:color="auto"/>
        </w:rPr>
        <w:t xml:space="preserve">the </w:t>
      </w:r>
      <w:r w:rsidRPr="00C62F25">
        <w:rPr>
          <w:rStyle w:val="Emphasis"/>
          <w:highlight w:val="green"/>
          <w:bdr w:val="single" w:sz="18" w:space="0" w:color="auto"/>
        </w:rPr>
        <w:t xml:space="preserve">mining </w:t>
      </w:r>
      <w:r w:rsidRPr="003B463A">
        <w:rPr>
          <w:rStyle w:val="Emphasis"/>
          <w:bdr w:val="single" w:sz="18" w:space="0" w:color="auto"/>
        </w:rPr>
        <w:t xml:space="preserve">of </w:t>
      </w:r>
      <w:r w:rsidRPr="00B9609D">
        <w:rPr>
          <w:rStyle w:val="Emphasis"/>
          <w:bdr w:val="single" w:sz="18" w:space="0" w:color="auto"/>
        </w:rPr>
        <w:t>space resources</w:t>
      </w:r>
      <w:r w:rsidRPr="00B9609D">
        <w:rPr>
          <w:rStyle w:val="StyleUnderline"/>
        </w:rPr>
        <w:t xml:space="preserve"> </w:t>
      </w:r>
      <w:r w:rsidRPr="0066684C">
        <w:rPr>
          <w:rStyle w:val="StyleUnderline"/>
        </w:rPr>
        <w:t>– from asteroids to the lunar surface</w:t>
      </w:r>
      <w:r w:rsidRPr="0066684C">
        <w:rPr>
          <w:sz w:val="16"/>
        </w:rPr>
        <w:t xml:space="preserve">. </w:t>
      </w:r>
      <w:r w:rsidRPr="00C62F25">
        <w:rPr>
          <w:rStyle w:val="Emphasis"/>
          <w:highlight w:val="green"/>
        </w:rPr>
        <w:t xml:space="preserve">Falling costs of </w:t>
      </w:r>
      <w:r w:rsidRPr="003B463A">
        <w:rPr>
          <w:rStyle w:val="Emphasis"/>
        </w:rPr>
        <w:t xml:space="preserve">space </w:t>
      </w:r>
      <w:r w:rsidRPr="00C62F25">
        <w:rPr>
          <w:rStyle w:val="Emphasis"/>
          <w:highlight w:val="green"/>
        </w:rPr>
        <w:t xml:space="preserve">launches and </w:t>
      </w:r>
      <w:r w:rsidRPr="003B463A">
        <w:rPr>
          <w:rStyle w:val="Emphasis"/>
        </w:rPr>
        <w:t xml:space="preserve">spacecraft </w:t>
      </w:r>
      <w:r w:rsidRPr="00C62F25">
        <w:rPr>
          <w:rStyle w:val="Emphasis"/>
          <w:highlight w:val="green"/>
        </w:rPr>
        <w:t>technology</w:t>
      </w:r>
      <w:r w:rsidRPr="00C62F25">
        <w:rPr>
          <w:rStyle w:val="StyleUnderline"/>
          <w:highlight w:val="green"/>
        </w:rPr>
        <w:t xml:space="preserve"> </w:t>
      </w:r>
      <w:r w:rsidRPr="0066684C">
        <w:rPr>
          <w:rStyle w:val="StyleUnderline"/>
        </w:rPr>
        <w:t xml:space="preserve">alongside existing infrastructure </w:t>
      </w:r>
      <w:r w:rsidRPr="00C62F25">
        <w:rPr>
          <w:rStyle w:val="Emphasis"/>
          <w:highlight w:val="green"/>
        </w:rPr>
        <w:t>provides</w:t>
      </w:r>
      <w:r w:rsidRPr="00C62F25">
        <w:rPr>
          <w:rStyle w:val="StyleUnderline"/>
          <w:highlight w:val="green"/>
        </w:rPr>
        <w:t xml:space="preserve"> </w:t>
      </w:r>
      <w:r w:rsidRPr="0066684C">
        <w:rPr>
          <w:rStyle w:val="StyleUnderline"/>
        </w:rPr>
        <w:t xml:space="preserve">a </w:t>
      </w:r>
      <w:r w:rsidRPr="00C62F25">
        <w:rPr>
          <w:rStyle w:val="Emphasis"/>
          <w:highlight w:val="green"/>
          <w:bdr w:val="single" w:sz="18" w:space="0" w:color="auto"/>
        </w:rPr>
        <w:t xml:space="preserve">unique opportunity </w:t>
      </w:r>
      <w:r w:rsidRPr="00B9609D">
        <w:rPr>
          <w:rStyle w:val="Emphasis"/>
          <w:bdr w:val="single" w:sz="18" w:space="0" w:color="auto"/>
        </w:rPr>
        <w:t>to explore extraterrestrial resource extraction</w:t>
      </w:r>
      <w:r w:rsidRPr="0066684C">
        <w:rPr>
          <w:sz w:val="16"/>
        </w:rPr>
        <w:t xml:space="preserve">. </w:t>
      </w:r>
      <w:r w:rsidRPr="0066684C">
        <w:rPr>
          <w:rStyle w:val="StyleUnderline"/>
        </w:rPr>
        <w:t>Current technologies are equipped to analyze and categorize asteroids within our solar system with a limited degree of certainty.</w:t>
      </w:r>
      <w:r w:rsidRPr="0066684C">
        <w:rPr>
          <w:sz w:val="16"/>
        </w:rPr>
        <w:t xml:space="preserve"> One of the accompanying payloads to the NEO-1 was the </w:t>
      </w:r>
      <w:r w:rsidRPr="0066684C">
        <w:rPr>
          <w:rStyle w:val="StyleUnderline"/>
        </w:rPr>
        <w:t xml:space="preserve">Yuanwang-1, or “little </w:t>
      </w:r>
      <w:proofErr w:type="spellStart"/>
      <w:r w:rsidRPr="0066684C">
        <w:rPr>
          <w:rStyle w:val="StyleUnderline"/>
        </w:rPr>
        <w:t>hubble</w:t>
      </w:r>
      <w:proofErr w:type="spellEnd"/>
      <w:r w:rsidRPr="0066684C">
        <w:rPr>
          <w:rStyle w:val="StyleUnderline"/>
        </w:rPr>
        <w:t>” satellite, which searches the stars for possible asteroid mining targets.</w:t>
      </w:r>
      <w:r w:rsidRPr="0066684C">
        <w:rPr>
          <w:sz w:val="16"/>
        </w:rPr>
        <w:t xml:space="preserve"> </w:t>
      </w:r>
      <w:r w:rsidRPr="0066684C">
        <w:rPr>
          <w:rStyle w:val="StyleUnderline"/>
        </w:rPr>
        <w:t xml:space="preserve">The NEO-1 </w:t>
      </w:r>
      <w:proofErr w:type="gramStart"/>
      <w:r w:rsidRPr="0066684C">
        <w:rPr>
          <w:rStyle w:val="StyleUnderline"/>
        </w:rPr>
        <w:t>launch</w:t>
      </w:r>
      <w:proofErr w:type="gramEnd"/>
      <w:r w:rsidRPr="0066684C">
        <w:rPr>
          <w:rStyle w:val="StyleUnderline"/>
        </w:rPr>
        <w:t xml:space="preserve"> marks </w:t>
      </w:r>
      <w:r w:rsidRPr="0066684C">
        <w:rPr>
          <w:rStyle w:val="Emphasis"/>
        </w:rPr>
        <w:t>another milestone in private satellite development</w:t>
      </w:r>
      <w:r w:rsidRPr="0066684C">
        <w:rPr>
          <w:rStyle w:val="StyleUnderline"/>
        </w:rPr>
        <w:t xml:space="preserve">, adding a new player to space based companies which include Japan’s </w:t>
      </w:r>
      <w:proofErr w:type="spellStart"/>
      <w:r w:rsidRPr="0066684C">
        <w:rPr>
          <w:rStyle w:val="StyleUnderline"/>
        </w:rPr>
        <w:t>Astroscale</w:t>
      </w:r>
      <w:proofErr w:type="spellEnd"/>
      <w:r w:rsidRPr="0066684C">
        <w:rPr>
          <w:sz w:val="16"/>
        </w:rPr>
        <w:t xml:space="preserve">. Private asteroid identification via the Sentinel Space Telescope was supported by NASA until 2015. </w:t>
      </w:r>
      <w:r w:rsidRPr="0066684C">
        <w:rPr>
          <w:rStyle w:val="StyleUnderline"/>
        </w:rPr>
        <w:t xml:space="preserve">As </w:t>
      </w:r>
      <w:r w:rsidRPr="00C62F25">
        <w:rPr>
          <w:rStyle w:val="Emphasis"/>
          <w:highlight w:val="green"/>
        </w:rPr>
        <w:t>private investment</w:t>
      </w:r>
      <w:r w:rsidRPr="00C62F25">
        <w:rPr>
          <w:rStyle w:val="StyleUnderline"/>
          <w:highlight w:val="green"/>
        </w:rPr>
        <w:t xml:space="preserve"> </w:t>
      </w:r>
      <w:r w:rsidRPr="0066684C">
        <w:rPr>
          <w:rStyle w:val="StyleUnderline"/>
        </w:rPr>
        <w:t xml:space="preserve">in space grows, the </w:t>
      </w:r>
      <w:r w:rsidRPr="00C62F25">
        <w:rPr>
          <w:rStyle w:val="Emphasis"/>
          <w:highlight w:val="green"/>
        </w:rPr>
        <w:t>end goal</w:t>
      </w:r>
      <w:r w:rsidRPr="00C62F25">
        <w:rPr>
          <w:rStyle w:val="StyleUnderline"/>
          <w:highlight w:val="green"/>
        </w:rPr>
        <w:t xml:space="preserve"> </w:t>
      </w:r>
      <w:r w:rsidRPr="0066684C">
        <w:rPr>
          <w:rStyle w:val="StyleUnderline"/>
        </w:rPr>
        <w:t xml:space="preserve">is to be </w:t>
      </w:r>
      <w:r w:rsidRPr="00C62F25">
        <w:rPr>
          <w:rStyle w:val="Emphasis"/>
          <w:highlight w:val="green"/>
          <w:bdr w:val="single" w:sz="18" w:space="0" w:color="auto"/>
        </w:rPr>
        <w:t xml:space="preserve">capable of harvesting resources </w:t>
      </w:r>
      <w:r w:rsidRPr="00B9609D">
        <w:rPr>
          <w:rStyle w:val="Emphasis"/>
          <w:bdr w:val="single" w:sz="18" w:space="0" w:color="auto"/>
        </w:rPr>
        <w:t>to bring to Earth</w:t>
      </w:r>
      <w:r w:rsidRPr="0066684C">
        <w:rPr>
          <w:rStyle w:val="StyleUnderline"/>
        </w:rPr>
        <w:t>.</w:t>
      </w:r>
      <w:r w:rsidRPr="0066684C">
        <w:rPr>
          <w:sz w:val="16"/>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66684C">
        <w:rPr>
          <w:rStyle w:val="StyleUnderline"/>
        </w:rPr>
        <w:t xml:space="preserve">The </w:t>
      </w:r>
      <w:r w:rsidRPr="003B463A">
        <w:rPr>
          <w:rStyle w:val="Emphasis"/>
        </w:rPr>
        <w:t>April launch demonstrates</w:t>
      </w:r>
      <w:r w:rsidRPr="003B463A">
        <w:rPr>
          <w:rStyle w:val="StyleUnderline"/>
        </w:rPr>
        <w:t xml:space="preserve"> </w:t>
      </w:r>
      <w:r w:rsidRPr="0066684C">
        <w:rPr>
          <w:rStyle w:val="StyleUnderline"/>
        </w:rPr>
        <w:t xml:space="preserve">that </w:t>
      </w:r>
      <w:r w:rsidRPr="00C62F25">
        <w:rPr>
          <w:rStyle w:val="Emphasis"/>
          <w:highlight w:val="green"/>
          <w:bdr w:val="single" w:sz="18" w:space="0" w:color="auto"/>
        </w:rPr>
        <w:t xml:space="preserve">China is already succeeding </w:t>
      </w:r>
      <w:r w:rsidRPr="00B9609D">
        <w:rPr>
          <w:rStyle w:val="Emphasis"/>
          <w:bdr w:val="single" w:sz="18" w:space="0" w:color="auto"/>
        </w:rPr>
        <w:t>while the West is spinning its wheels</w:t>
      </w:r>
      <w:r w:rsidRPr="00C62F25">
        <w:rPr>
          <w:rStyle w:val="Emphasis"/>
          <w:highlight w:val="green"/>
          <w:bdr w:val="single" w:sz="18" w:space="0" w:color="auto"/>
        </w:rPr>
        <w:t>.</w:t>
      </w:r>
      <w:r w:rsidRPr="0066684C">
        <w:rPr>
          <w:sz w:val="16"/>
        </w:rPr>
        <w:t xml:space="preserve"> T</w:t>
      </w:r>
      <w:r w:rsidRPr="0066684C">
        <w:rPr>
          <w:rStyle w:val="StyleUnderline"/>
        </w:rPr>
        <w:t xml:space="preserve">he </w:t>
      </w:r>
      <w:proofErr w:type="gramStart"/>
      <w:r w:rsidRPr="00C62F25">
        <w:rPr>
          <w:rStyle w:val="Emphasis"/>
          <w:highlight w:val="green"/>
        </w:rPr>
        <w:t>much touted</w:t>
      </w:r>
      <w:proofErr w:type="gramEnd"/>
      <w:r w:rsidRPr="00C62F25">
        <w:rPr>
          <w:rStyle w:val="StyleUnderline"/>
          <w:highlight w:val="green"/>
        </w:rPr>
        <w:t xml:space="preserve"> </w:t>
      </w:r>
      <w:r w:rsidRPr="0066684C">
        <w:rPr>
          <w:rStyle w:val="StyleUnderline"/>
        </w:rPr>
        <w:t>Planetary Resources and Deep Space Industries (</w:t>
      </w:r>
      <w:r w:rsidRPr="00C62F25">
        <w:rPr>
          <w:rStyle w:val="Emphasis"/>
          <w:highlight w:val="green"/>
        </w:rPr>
        <w:t>DSI</w:t>
      </w:r>
      <w:r w:rsidRPr="0066684C">
        <w:rPr>
          <w:rStyle w:val="StyleUnderline"/>
        </w:rPr>
        <w:t xml:space="preserve">) DSI -1% were </w:t>
      </w:r>
      <w:r w:rsidRPr="00C62F25">
        <w:rPr>
          <w:rStyle w:val="Emphasis"/>
          <w:highlight w:val="green"/>
        </w:rPr>
        <w:t>supposed to be</w:t>
      </w:r>
      <w:r w:rsidRPr="00C62F25">
        <w:rPr>
          <w:rStyle w:val="StyleUnderline"/>
          <w:highlight w:val="green"/>
        </w:rPr>
        <w:t xml:space="preserve"> </w:t>
      </w:r>
      <w:r w:rsidRPr="0066684C">
        <w:rPr>
          <w:rStyle w:val="StyleUnderline"/>
        </w:rPr>
        <w:t xml:space="preserve">the </w:t>
      </w:r>
      <w:r w:rsidRPr="00C62F25">
        <w:rPr>
          <w:rStyle w:val="Emphasis"/>
          <w:highlight w:val="green"/>
        </w:rPr>
        <w:t>vanguard</w:t>
      </w:r>
      <w:r w:rsidRPr="00C62F25">
        <w:rPr>
          <w:rStyle w:val="StyleUnderline"/>
          <w:highlight w:val="green"/>
        </w:rPr>
        <w:t xml:space="preserve"> </w:t>
      </w:r>
      <w:r w:rsidRPr="0066684C">
        <w:rPr>
          <w:rStyle w:val="StyleUnderline"/>
        </w:rPr>
        <w:t xml:space="preserve">of extra-terrestrial resource acquisition with major backers including Google’s GOOG -1.4% Larry Page. But both have since been </w:t>
      </w:r>
      <w:r w:rsidRPr="00C62F25">
        <w:rPr>
          <w:rStyle w:val="Emphasis"/>
          <w:highlight w:val="green"/>
        </w:rPr>
        <w:t>acquired</w:t>
      </w:r>
      <w:r w:rsidRPr="0066684C">
        <w:rPr>
          <w:rStyle w:val="StyleUnderline"/>
        </w:rPr>
        <w:t xml:space="preserve">, the former by block chain company </w:t>
      </w:r>
      <w:proofErr w:type="spellStart"/>
      <w:r w:rsidRPr="0066684C">
        <w:rPr>
          <w:rStyle w:val="StyleUnderline"/>
        </w:rPr>
        <w:t>ConsenSys</w:t>
      </w:r>
      <w:proofErr w:type="spellEnd"/>
      <w:r w:rsidRPr="0066684C">
        <w:rPr>
          <w:rStyle w:val="StyleUnderline"/>
        </w:rPr>
        <w:t xml:space="preserve"> and the latter by Bradford Space, </w:t>
      </w:r>
      <w:r w:rsidRPr="00C62F25">
        <w:rPr>
          <w:rStyle w:val="Emphasis"/>
          <w:highlight w:val="green"/>
          <w:bdr w:val="single" w:sz="18" w:space="0" w:color="auto"/>
        </w:rPr>
        <w:t xml:space="preserve">neither </w:t>
      </w:r>
      <w:r w:rsidRPr="003B463A">
        <w:rPr>
          <w:rStyle w:val="Emphasis"/>
          <w:bdr w:val="single" w:sz="18" w:space="0" w:color="auto"/>
        </w:rPr>
        <w:t xml:space="preserve">of which </w:t>
      </w:r>
      <w:r w:rsidRPr="00C62F25">
        <w:rPr>
          <w:rStyle w:val="Emphasis"/>
          <w:highlight w:val="green"/>
          <w:bdr w:val="single" w:sz="18" w:space="0" w:color="auto"/>
        </w:rPr>
        <w:t xml:space="preserve">are prioritizing </w:t>
      </w:r>
      <w:r w:rsidRPr="00B9609D">
        <w:rPr>
          <w:rStyle w:val="Emphasis"/>
          <w:bdr w:val="single" w:sz="18" w:space="0" w:color="auto"/>
        </w:rPr>
        <w:t xml:space="preserve">asteroid </w:t>
      </w:r>
      <w:r w:rsidRPr="00C62F25">
        <w:rPr>
          <w:rStyle w:val="Emphasis"/>
          <w:highlight w:val="green"/>
          <w:bdr w:val="single" w:sz="18" w:space="0" w:color="auto"/>
        </w:rPr>
        <w:t>mining.</w:t>
      </w:r>
      <w:r w:rsidRPr="00C62F25">
        <w:rPr>
          <w:sz w:val="16"/>
          <w:highlight w:val="green"/>
        </w:rPr>
        <w:t xml:space="preserve"> </w:t>
      </w:r>
      <w:r w:rsidRPr="0066684C">
        <w:rPr>
          <w:rStyle w:val="StyleUnderline"/>
        </w:rPr>
        <w:t xml:space="preserve">This is too bad, given that that </w:t>
      </w:r>
      <w:r w:rsidRPr="00C62F25">
        <w:rPr>
          <w:rStyle w:val="Emphasis"/>
          <w:highlight w:val="green"/>
        </w:rPr>
        <w:t>supply chain crunches</w:t>
      </w:r>
      <w:r w:rsidRPr="00C62F25">
        <w:rPr>
          <w:rStyle w:val="StyleUnderline"/>
          <w:highlight w:val="green"/>
        </w:rPr>
        <w:t xml:space="preserve"> </w:t>
      </w:r>
      <w:r w:rsidRPr="0066684C">
        <w:rPr>
          <w:rStyle w:val="StyleUnderline"/>
        </w:rPr>
        <w:t xml:space="preserve">here </w:t>
      </w:r>
      <w:r w:rsidRPr="00B9609D">
        <w:rPr>
          <w:rStyle w:val="Emphasis"/>
        </w:rPr>
        <w:t>on Earth</w:t>
      </w:r>
      <w:r w:rsidRPr="0066684C">
        <w:rPr>
          <w:rStyle w:val="StyleUnderline"/>
        </w:rPr>
        <w:t xml:space="preserve"> – </w:t>
      </w:r>
      <w:r w:rsidRPr="00C62F25">
        <w:rPr>
          <w:rStyle w:val="Emphasis"/>
          <w:highlight w:val="green"/>
        </w:rPr>
        <w:t xml:space="preserve">coupled with </w:t>
      </w:r>
      <w:r w:rsidRPr="00B9609D">
        <w:rPr>
          <w:rStyle w:val="Emphasis"/>
        </w:rPr>
        <w:t xml:space="preserve">the global green </w:t>
      </w:r>
      <w:r w:rsidRPr="00C62F25">
        <w:rPr>
          <w:rStyle w:val="Emphasis"/>
          <w:highlight w:val="green"/>
        </w:rPr>
        <w:t>energy transition</w:t>
      </w:r>
      <w:r w:rsidRPr="00C62F25">
        <w:rPr>
          <w:rStyle w:val="StyleUnderline"/>
          <w:highlight w:val="green"/>
        </w:rPr>
        <w:t xml:space="preserve"> </w:t>
      </w:r>
      <w:r w:rsidRPr="0066684C">
        <w:rPr>
          <w:rStyle w:val="StyleUnderline"/>
        </w:rPr>
        <w:t xml:space="preserve">– </w:t>
      </w:r>
      <w:r w:rsidRPr="00C62F25">
        <w:rPr>
          <w:rStyle w:val="Emphasis"/>
          <w:highlight w:val="green"/>
        </w:rPr>
        <w:t xml:space="preserve">are spiking demand </w:t>
      </w:r>
      <w:r w:rsidRPr="00B9609D">
        <w:rPr>
          <w:rStyle w:val="Emphasis"/>
        </w:rPr>
        <w:t xml:space="preserve">for strategic minerals </w:t>
      </w:r>
      <w:r w:rsidRPr="003B463A">
        <w:rPr>
          <w:rStyle w:val="Emphasis"/>
        </w:rPr>
        <w:t xml:space="preserve">that are </w:t>
      </w:r>
      <w:r w:rsidRPr="00C62F25">
        <w:rPr>
          <w:rStyle w:val="Emphasis"/>
          <w:highlight w:val="green"/>
          <w:bdr w:val="single" w:sz="18" w:space="0" w:color="auto"/>
        </w:rPr>
        <w:t xml:space="preserve">increasingly hard to come by </w:t>
      </w:r>
      <w:r w:rsidRPr="00B9609D">
        <w:rPr>
          <w:rStyle w:val="Emphasis"/>
          <w:bdr w:val="single" w:sz="18" w:space="0" w:color="auto"/>
        </w:rPr>
        <w:t xml:space="preserve">on our environmentally </w:t>
      </w:r>
      <w:r w:rsidRPr="00B9609D">
        <w:rPr>
          <w:rStyle w:val="Emphasis"/>
          <w:bdr w:val="single" w:sz="18" w:space="0" w:color="auto"/>
        </w:rPr>
        <w:lastRenderedPageBreak/>
        <w:t>stressed planet</w:t>
      </w:r>
      <w:r w:rsidRPr="0066684C">
        <w:rPr>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w:t>
      </w:r>
      <w:proofErr w:type="gramStart"/>
      <w:r w:rsidRPr="0066684C">
        <w:rPr>
          <w:sz w:val="16"/>
        </w:rPr>
        <w:t>ever increasing</w:t>
      </w:r>
      <w:proofErr w:type="gramEnd"/>
      <w:r w:rsidRPr="0066684C">
        <w:rPr>
          <w:sz w:val="16"/>
        </w:rPr>
        <w:t xml:space="preserve"> list of high dollar investments around the world, China boasts over $36 billion invested in mining projects in Africa alone. </w:t>
      </w:r>
      <w:r w:rsidRPr="0066684C">
        <w:rPr>
          <w:rStyle w:val="StyleUnderline"/>
        </w:rPr>
        <w:t xml:space="preserve">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w:t>
      </w:r>
      <w:proofErr w:type="gramStart"/>
      <w:r w:rsidRPr="0066684C">
        <w:rPr>
          <w:rStyle w:val="StyleUnderline"/>
        </w:rPr>
        <w:t>fairly common</w:t>
      </w:r>
      <w:proofErr w:type="gramEnd"/>
      <w:r w:rsidRPr="0066684C">
        <w:rPr>
          <w:rStyle w:val="StyleUnderline"/>
        </w:rPr>
        <w:t xml:space="preserve"> in the solar system</w:t>
      </w:r>
      <w:r w:rsidRPr="0066684C">
        <w:rPr>
          <w:sz w:val="16"/>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28AA5B32" w14:textId="77777777" w:rsidR="00BC7BAB" w:rsidRDefault="00BC7BAB" w:rsidP="00BC7BAB">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2A79662E" w14:textId="77777777" w:rsidR="00BC7BAB" w:rsidRPr="00C460B7" w:rsidRDefault="00BC7BAB" w:rsidP="00BC7BAB">
      <w:pPr>
        <w:rPr>
          <w:rStyle w:val="Style13ptBold"/>
        </w:rPr>
      </w:pPr>
      <w:r>
        <w:rPr>
          <w:rStyle w:val="Style13ptBold"/>
        </w:rPr>
        <w:t xml:space="preserve">Tillman 19 </w:t>
      </w:r>
      <w:r w:rsidRPr="00C460B7">
        <w:rPr>
          <w:rStyle w:val="Style13ptBold"/>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sz w:val="16"/>
          <w:szCs w:val="16"/>
        </w:rPr>
        <w:t>) “</w:t>
      </w:r>
      <w:r w:rsidRPr="00C460B7">
        <w:rPr>
          <w:szCs w:val="16"/>
        </w:rPr>
        <w:t>Tons of Water in Asteroids Could Fuel Satellites, Space Exploration,” Space, 9/29/2019] JL</w:t>
      </w:r>
    </w:p>
    <w:p w14:paraId="0E51C476" w14:textId="77777777" w:rsidR="00BC7BAB" w:rsidRPr="00C460B7" w:rsidRDefault="00BC7BAB" w:rsidP="00BC7BAB">
      <w:r w:rsidRPr="00C460B7">
        <w:rPr>
          <w:rStyle w:val="StyleUnderline"/>
        </w:rPr>
        <w:t xml:space="preserve">When it comes to mining space </w:t>
      </w:r>
      <w:r w:rsidRPr="00C62F25">
        <w:rPr>
          <w:rStyle w:val="StyleUnderline"/>
          <w:highlight w:val="green"/>
        </w:rPr>
        <w:t xml:space="preserve">for water, </w:t>
      </w:r>
      <w:r w:rsidRPr="00C62F25">
        <w:rPr>
          <w:rStyle w:val="Emphasis"/>
          <w:highlight w:val="green"/>
        </w:rPr>
        <w:t>the best target</w:t>
      </w:r>
      <w:r w:rsidRPr="00C62F25">
        <w:rPr>
          <w:rStyle w:val="StyleUnderline"/>
          <w:highlight w:val="green"/>
        </w:rPr>
        <w:t xml:space="preserve"> may</w:t>
      </w:r>
      <w:r w:rsidRPr="00C460B7">
        <w:rPr>
          <w:rStyle w:val="StyleUnderline"/>
        </w:rPr>
        <w:t xml:space="preserve"> not be the moon: Entrepreneurs' richest options are likely to </w:t>
      </w:r>
      <w:r w:rsidRPr="00C62F25">
        <w:rPr>
          <w:rStyle w:val="StyleUnderline"/>
          <w:highlight w:val="green"/>
        </w:rPr>
        <w:t>be </w:t>
      </w:r>
      <w:r w:rsidRPr="00C62F25">
        <w:rPr>
          <w:rStyle w:val="Emphasis"/>
          <w:highlight w:val="green"/>
        </w:rPr>
        <w:t>asteroids</w:t>
      </w:r>
      <w:r w:rsidRPr="00C460B7">
        <w:rPr>
          <w:rStyle w:val="StyleUnderline"/>
        </w:rPr>
        <w:t> that are larger and closer to Earth</w:t>
      </w:r>
      <w:r w:rsidRPr="00C460B7">
        <w:t>.</w:t>
      </w:r>
    </w:p>
    <w:p w14:paraId="71EA9CDC" w14:textId="77777777" w:rsidR="00BC7BAB" w:rsidRPr="00C460B7" w:rsidRDefault="00BC7BAB" w:rsidP="00BC7BAB">
      <w:pPr>
        <w:rPr>
          <w:sz w:val="12"/>
        </w:rPr>
      </w:pPr>
      <w:r w:rsidRPr="00C460B7">
        <w:rPr>
          <w:sz w:val="12"/>
        </w:rPr>
        <w:t xml:space="preserve">A recent study suggested that </w:t>
      </w:r>
      <w:r w:rsidRPr="00C460B7">
        <w:rPr>
          <w:rStyle w:val="StyleUnderline"/>
        </w:rPr>
        <w:t xml:space="preserve">roughly </w:t>
      </w:r>
      <w:r w:rsidRPr="00A221BD">
        <w:rPr>
          <w:rStyle w:val="StyleUnderline"/>
        </w:rPr>
        <w:t>1,000 water-rich, or hydrated, asteroids near our planet are easier to reach than the lunar surface is. While most of these space rocks are only a few feet in size, more than 25 of them should be large enough to each provide significant water</w:t>
      </w:r>
      <w:r w:rsidRPr="00A221BD">
        <w:rPr>
          <w:sz w:val="12"/>
        </w:rPr>
        <w:t xml:space="preserve">. Altogether, </w:t>
      </w:r>
      <w:r w:rsidRPr="00A221BD">
        <w:rPr>
          <w:rStyle w:val="StyleUnderline"/>
        </w:rPr>
        <w:t>the water locked in these asteroids should be enough to fill somewhere around 320,000 Olympics-size swimming pools</w:t>
      </w:r>
      <w:r w:rsidRPr="00C460B7">
        <w:rPr>
          <w:sz w:val="12"/>
        </w:rPr>
        <w:t xml:space="preserve"> — significantly more than the amount of water locked up at the lunar poles, the new research suggested.</w:t>
      </w:r>
    </w:p>
    <w:p w14:paraId="50909463" w14:textId="77777777" w:rsidR="00BC7BAB" w:rsidRPr="00C460B7" w:rsidRDefault="00BC7BAB" w:rsidP="00BC7BAB">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55998C87" w14:textId="77777777" w:rsidR="00BC7BAB" w:rsidRPr="00C460B7" w:rsidRDefault="00BC7BAB" w:rsidP="00BC7BAB">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7EB10CD4" w14:textId="77777777" w:rsidR="00BC7BAB" w:rsidRPr="00C460B7" w:rsidRDefault="00BC7BAB" w:rsidP="00BC7BAB">
      <w:pPr>
        <w:rPr>
          <w:sz w:val="12"/>
        </w:rPr>
      </w:pPr>
      <w:r w:rsidRPr="00C460B7">
        <w:rPr>
          <w:sz w:val="12"/>
        </w:rPr>
        <w:lastRenderedPageBreak/>
        <w:t xml:space="preserve">According to the United Nations Office for Outer Space Affairs, </w:t>
      </w:r>
      <w:r w:rsidRPr="00C62F25">
        <w:rPr>
          <w:rStyle w:val="Emphasis"/>
          <w:highlight w:val="green"/>
        </w:rPr>
        <w:t>more than 5,200</w:t>
      </w:r>
      <w:r w:rsidRPr="00C460B7">
        <w:rPr>
          <w:rStyle w:val="Emphasis"/>
        </w:rPr>
        <w:t xml:space="preserve"> of the </w:t>
      </w:r>
      <w:r w:rsidRPr="00C62F25">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62F25">
        <w:rPr>
          <w:rStyle w:val="Emphasis"/>
          <w:highlight w:val="green"/>
        </w:rPr>
        <w:t>they</w:t>
      </w:r>
      <w:r w:rsidRPr="00C460B7">
        <w:t xml:space="preserve"> </w:t>
      </w:r>
      <w:r w:rsidRPr="00C460B7">
        <w:rPr>
          <w:sz w:val="12"/>
          <w:szCs w:val="12"/>
        </w:rPr>
        <w:t xml:space="preserve">are either lowered into destructive orbits or left to </w:t>
      </w:r>
      <w:r w:rsidRPr="00C62F25">
        <w:rPr>
          <w:rStyle w:val="Emphasis"/>
          <w:highlight w:val="green"/>
        </w:rPr>
        <w:t>become space junk</w:t>
      </w:r>
      <w:r w:rsidRPr="00C460B7">
        <w:rPr>
          <w:sz w:val="12"/>
        </w:rPr>
        <w:t>, useless debris with the potential to cause enormous problems for working satellites. </w:t>
      </w:r>
      <w:r w:rsidRPr="00C62F25">
        <w:rPr>
          <w:rStyle w:val="Emphasis"/>
          <w:highlight w:val="green"/>
        </w:rPr>
        <w:t>Refueling sat</w:t>
      </w:r>
      <w:r w:rsidRPr="00C460B7">
        <w:rPr>
          <w:rStyle w:val="Emphasis"/>
        </w:rPr>
        <w:t>ellite</w:t>
      </w:r>
      <w:r w:rsidRPr="00C62F25">
        <w:rPr>
          <w:rStyle w:val="Emphasis"/>
          <w:highlight w:val="green"/>
        </w:rPr>
        <w:t>s in space could change that</w:t>
      </w:r>
      <w:r w:rsidRPr="00C460B7">
        <w:rPr>
          <w:rStyle w:val="Emphasis"/>
        </w:rPr>
        <w:t xml:space="preserve"> model, </w:t>
      </w:r>
      <w:r w:rsidRPr="00C62F25">
        <w:rPr>
          <w:rStyle w:val="Emphasis"/>
          <w:highlight w:val="green"/>
        </w:rPr>
        <w:t>replacing it with long-lived, productive orbiters</w:t>
      </w:r>
      <w:r w:rsidRPr="00C460B7">
        <w:rPr>
          <w:sz w:val="12"/>
        </w:rPr>
        <w:t>.</w:t>
      </w:r>
    </w:p>
    <w:p w14:paraId="69460F88" w14:textId="77777777" w:rsidR="00BC7BAB" w:rsidRPr="00C460B7" w:rsidRDefault="00BC7BAB" w:rsidP="00BC7BAB">
      <w:pPr>
        <w:rPr>
          <w:sz w:val="12"/>
        </w:rPr>
      </w:pPr>
      <w:r w:rsidRPr="00C460B7">
        <w:rPr>
          <w:sz w:val="12"/>
        </w:rPr>
        <w:t>"</w:t>
      </w:r>
      <w:r w:rsidRPr="00C62F25">
        <w:rPr>
          <w:rStyle w:val="StyleUnderline"/>
          <w:highlight w:val="green"/>
        </w:rPr>
        <w:t>It's easier to bring fuel from asteroids to g</w:t>
      </w:r>
      <w:r w:rsidRPr="00C460B7">
        <w:rPr>
          <w:rStyle w:val="StyleUnderline"/>
        </w:rPr>
        <w:t>eo</w:t>
      </w:r>
      <w:r w:rsidRPr="00C62F25">
        <w:rPr>
          <w:rStyle w:val="StyleUnderline"/>
          <w:highlight w:val="green"/>
        </w:rPr>
        <w:t>s</w:t>
      </w:r>
      <w:r w:rsidRPr="00C460B7">
        <w:rPr>
          <w:rStyle w:val="StyleUnderline"/>
        </w:rPr>
        <w:t xml:space="preserve">ynchronous </w:t>
      </w:r>
      <w:r w:rsidRPr="00C62F25">
        <w:rPr>
          <w:rStyle w:val="StyleUnderline"/>
          <w:highlight w:val="green"/>
        </w:rPr>
        <w:t>o</w:t>
      </w:r>
      <w:r w:rsidRPr="00C460B7">
        <w:rPr>
          <w:rStyle w:val="StyleUnderline"/>
        </w:rPr>
        <w:t xml:space="preserve">rbit </w:t>
      </w:r>
      <w:r w:rsidRPr="00C62F25">
        <w:rPr>
          <w:rStyle w:val="StyleUnderline"/>
          <w:highlight w:val="green"/>
        </w:rPr>
        <w:t>than</w:t>
      </w:r>
      <w:r w:rsidRPr="00C460B7">
        <w:rPr>
          <w:rStyle w:val="StyleUnderline"/>
        </w:rPr>
        <w:t xml:space="preserve"> from the surface of the </w:t>
      </w:r>
      <w:r w:rsidRPr="00C62F25">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3FCED19D" w14:textId="77777777" w:rsidR="00BC7BAB" w:rsidRPr="00C460B7" w:rsidRDefault="00BC7BAB" w:rsidP="00BC7BAB">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7C4C3B83" w14:textId="77777777" w:rsidR="00BC7BAB" w:rsidRPr="00C460B7" w:rsidRDefault="00BC7BAB" w:rsidP="00BC7BAB">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w:t>
      </w:r>
      <w:proofErr w:type="gramStart"/>
      <w:r w:rsidRPr="00C460B7">
        <w:rPr>
          <w:sz w:val="12"/>
        </w:rPr>
        <w:t>assuming that</w:t>
      </w:r>
      <w:proofErr w:type="gramEnd"/>
      <w:r w:rsidRPr="00C460B7">
        <w:rPr>
          <w:sz w:val="12"/>
        </w:rPr>
        <w:t xml:space="preserve">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13941BBC" w14:textId="77777777" w:rsidR="00BC7BAB" w:rsidRPr="00C460B7" w:rsidRDefault="00BC7BAB" w:rsidP="00BC7BAB">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33F8BA9D" w14:textId="77777777" w:rsidR="00BC7BAB" w:rsidRPr="00C460B7" w:rsidRDefault="00BC7BAB" w:rsidP="00BC7BAB">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681BDF2A" w14:textId="77777777" w:rsidR="00BC7BAB" w:rsidRPr="00C460B7" w:rsidRDefault="00BC7BAB" w:rsidP="00BC7BAB">
      <w:pPr>
        <w:rPr>
          <w:sz w:val="12"/>
          <w:szCs w:val="12"/>
        </w:rPr>
      </w:pPr>
      <w:r w:rsidRPr="00C460B7">
        <w:rPr>
          <w:sz w:val="12"/>
          <w:szCs w:val="12"/>
        </w:rPr>
        <w:t xml:space="preserve">Although Ch asteroids </w:t>
      </w:r>
      <w:proofErr w:type="gramStart"/>
      <w:r w:rsidRPr="00C460B7">
        <w:rPr>
          <w:sz w:val="12"/>
          <w:szCs w:val="12"/>
        </w:rPr>
        <w:t>definitely contain</w:t>
      </w:r>
      <w:proofErr w:type="gramEnd"/>
      <w:r w:rsidRPr="00C460B7">
        <w:rPr>
          <w:sz w:val="12"/>
          <w:szCs w:val="12"/>
        </w:rPr>
        <w:t xml:space="preserve"> water-rich minerals, that doesn’t necessarily mean that they will always be the best bet for space mining. It comes down to risk. Would an asteroid-mining company rather visit a smaller asteroid that </w:t>
      </w:r>
      <w:proofErr w:type="gramStart"/>
      <w:r w:rsidRPr="00C460B7">
        <w:rPr>
          <w:sz w:val="12"/>
          <w:szCs w:val="12"/>
        </w:rPr>
        <w:t>definitely has</w:t>
      </w:r>
      <w:proofErr w:type="gramEnd"/>
      <w:r w:rsidRPr="00C460B7">
        <w:rPr>
          <w:sz w:val="12"/>
          <w:szCs w:val="12"/>
        </w:rPr>
        <w:t xml:space="preserve"> a moderate amount of water, or a larger one that could yield a larger payday but could also come up dry?</w:t>
      </w:r>
    </w:p>
    <w:p w14:paraId="104D4F10" w14:textId="77777777" w:rsidR="00BC7BAB" w:rsidRPr="00C460B7" w:rsidRDefault="00BC7BAB" w:rsidP="00BC7BAB">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00DED582" w14:textId="77777777" w:rsidR="00BC7BAB" w:rsidRPr="00C460B7" w:rsidRDefault="00BC7BAB" w:rsidP="00BC7BAB">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7FB194A5" w14:textId="77777777" w:rsidR="00BC7BAB" w:rsidRDefault="00BC7BAB" w:rsidP="00BC7BAB">
      <w:pPr>
        <w:rPr>
          <w:sz w:val="12"/>
        </w:rPr>
      </w:pPr>
      <w:r w:rsidRPr="00C460B7">
        <w:rPr>
          <w:sz w:val="12"/>
        </w:rPr>
        <w:t xml:space="preserve">"It seems likely that </w:t>
      </w:r>
      <w:r w:rsidRPr="00C460B7">
        <w:rPr>
          <w:rStyle w:val="StyleUnderline"/>
        </w:rPr>
        <w:t xml:space="preserve">the plan for these </w:t>
      </w:r>
      <w:r w:rsidRPr="00C62F25">
        <w:rPr>
          <w:rStyle w:val="StyleUnderline"/>
          <w:highlight w:val="green"/>
        </w:rPr>
        <w:t>companies will</w:t>
      </w:r>
      <w:r w:rsidRPr="00C460B7">
        <w:rPr>
          <w:rStyle w:val="StyleUnderline"/>
        </w:rPr>
        <w:t xml:space="preserve"> be to </w:t>
      </w:r>
      <w:r w:rsidRPr="00C62F25">
        <w:rPr>
          <w:rStyle w:val="StyleUnderline"/>
          <w:highlight w:val="green"/>
        </w:rPr>
        <w:t>find the largest accessible asteroid with mineable material</w:t>
      </w:r>
      <w:r w:rsidRPr="00C460B7">
        <w:rPr>
          <w:rStyle w:val="StyleUnderline"/>
        </w:rPr>
        <w:t xml:space="preserve"> with the expectation </w:t>
      </w:r>
      <w:r w:rsidRPr="00C62F25">
        <w:rPr>
          <w:rStyle w:val="StyleUnderline"/>
          <w:highlight w:val="green"/>
        </w:rPr>
        <w:t>that</w:t>
      </w:r>
      <w:r w:rsidRPr="00C460B7">
        <w:rPr>
          <w:rStyle w:val="StyleUnderline"/>
        </w:rPr>
        <w:t xml:space="preserve"> it </w:t>
      </w:r>
      <w:r w:rsidRPr="00C62F25">
        <w:rPr>
          <w:rStyle w:val="StyleUnderline"/>
          <w:highlight w:val="green"/>
        </w:rPr>
        <w:t>will be</w:t>
      </w:r>
      <w:r w:rsidRPr="00C460B7">
        <w:rPr>
          <w:rStyle w:val="StyleUnderline"/>
        </w:rPr>
        <w:t xml:space="preserve"> more </w:t>
      </w:r>
      <w:r w:rsidRPr="00C62F25">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5AA07587" w14:textId="77777777" w:rsidR="00BC7BAB" w:rsidRPr="0074704C" w:rsidRDefault="00BC7BAB" w:rsidP="00BC7BAB">
      <w:pPr>
        <w:pStyle w:val="Heading4"/>
        <w:rPr>
          <w:u w:val="single"/>
        </w:rPr>
      </w:pPr>
      <w:r>
        <w:t xml:space="preserve">Inevitable water shortages cause </w:t>
      </w:r>
      <w:r w:rsidRPr="0074704C">
        <w:rPr>
          <w:u w:val="single"/>
        </w:rPr>
        <w:t>hydro-political conflict escalation</w:t>
      </w:r>
      <w:r>
        <w:t xml:space="preserve"> which goes </w:t>
      </w:r>
      <w:r w:rsidRPr="0074704C">
        <w:rPr>
          <w:u w:val="single"/>
        </w:rPr>
        <w:t>nuclear</w:t>
      </w:r>
    </w:p>
    <w:p w14:paraId="58C99D86" w14:textId="77777777" w:rsidR="00BC7BAB" w:rsidRPr="004D6836" w:rsidRDefault="00BC7BAB" w:rsidP="00BC7BAB">
      <w:pPr>
        <w:rPr>
          <w:rStyle w:val="Style13ptBold"/>
          <w:sz w:val="16"/>
          <w:szCs w:val="16"/>
        </w:rPr>
      </w:pPr>
      <w:r>
        <w:rPr>
          <w:rStyle w:val="Style13ptBold"/>
        </w:rPr>
        <w:t xml:space="preserve">Jamail 19 </w:t>
      </w:r>
      <w:r w:rsidRPr="004D6836">
        <w:rPr>
          <w:rStyle w:val="Style13ptBold"/>
          <w:sz w:val="16"/>
          <w:szCs w:val="16"/>
        </w:rPr>
        <w:t>[(</w:t>
      </w:r>
      <w:proofErr w:type="spellStart"/>
      <w:r w:rsidRPr="004D6836">
        <w:rPr>
          <w:rStyle w:val="Style13ptBold"/>
          <w:sz w:val="16"/>
          <w:szCs w:val="16"/>
        </w:rPr>
        <w:t>Dahr</w:t>
      </w:r>
      <w:proofErr w:type="spellEnd"/>
      <w:r w:rsidRPr="004D6836">
        <w:rPr>
          <w:rStyle w:val="Style13ptBold"/>
          <w:sz w:val="16"/>
          <w:szCs w:val="16"/>
        </w:rPr>
        <w:t xml:space="preserve">,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sz w:val="16"/>
          <w:szCs w:val="16"/>
        </w:rPr>
        <w:t>) “</w:t>
      </w:r>
      <w:r w:rsidRPr="004D6836">
        <w:rPr>
          <w:szCs w:val="16"/>
        </w:rPr>
        <w:t>The World Is on the Brink of Widespread Water Wars,” Truth Out, 2/11/2019] JL</w:t>
      </w:r>
    </w:p>
    <w:p w14:paraId="49AD0395" w14:textId="77777777" w:rsidR="00BC7BAB" w:rsidRPr="00114552" w:rsidRDefault="00BC7BAB" w:rsidP="00BC7BAB">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C62F25">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C62F25">
        <w:rPr>
          <w:rStyle w:val="StyleUnderline"/>
          <w:highlight w:val="green"/>
        </w:rPr>
        <w:t>Food price spikes</w:t>
      </w:r>
      <w:r w:rsidRPr="00114552">
        <w:rPr>
          <w:rStyle w:val="StyleUnderline"/>
        </w:rPr>
        <w:t xml:space="preserve"> caused by droughts can </w:t>
      </w:r>
      <w:r w:rsidRPr="00C62F25">
        <w:rPr>
          <w:rStyle w:val="StyleUnderline"/>
          <w:highlight w:val="green"/>
        </w:rPr>
        <w:t>inflame latent conflicts</w:t>
      </w:r>
      <w:r w:rsidRPr="00114552">
        <w:rPr>
          <w:rStyle w:val="StyleUnderline"/>
        </w:rPr>
        <w:t xml:space="preserve"> and drive </w:t>
      </w:r>
      <w:r w:rsidRPr="00114552">
        <w:rPr>
          <w:rStyle w:val="StyleUnderline"/>
        </w:rPr>
        <w:lastRenderedPageBreak/>
        <w:t>migration. Where economic growth is impacted by rainfall, episodes of droughts and floods have generated waves of migration and spikes in violence</w:t>
      </w:r>
      <w:r w:rsidRPr="00114552">
        <w:rPr>
          <w:sz w:val="12"/>
        </w:rPr>
        <w:t xml:space="preserve"> within countries.”</w:t>
      </w:r>
    </w:p>
    <w:p w14:paraId="0D6F462C" w14:textId="77777777" w:rsidR="00BC7BAB" w:rsidRPr="00114552" w:rsidRDefault="00BC7BAB" w:rsidP="00BC7BAB">
      <w:pPr>
        <w:rPr>
          <w:sz w:val="12"/>
        </w:rPr>
      </w:pPr>
      <w:r w:rsidRPr="00114552">
        <w:rPr>
          <w:sz w:val="12"/>
        </w:rPr>
        <w:t xml:space="preserve">Meanwhile, </w:t>
      </w:r>
      <w:r w:rsidRPr="00114552">
        <w:rPr>
          <w:rStyle w:val="StyleUnderline"/>
        </w:rPr>
        <w:t>a study published in the journal Global Environmental Change, looked at how “</w:t>
      </w:r>
      <w:r w:rsidRPr="00C62F25">
        <w:rPr>
          <w:rStyle w:val="StyleUnderline"/>
          <w:highlight w:val="green"/>
        </w:rPr>
        <w:t>hydro-political issues</w:t>
      </w:r>
      <w:r w:rsidRPr="00114552">
        <w:rPr>
          <w:sz w:val="12"/>
        </w:rPr>
        <w:t xml:space="preserve">” — including tensions and potential conflicts — </w:t>
      </w:r>
      <w:r w:rsidRPr="00C62F25">
        <w:rPr>
          <w:rStyle w:val="StyleUnderline"/>
          <w:highlight w:val="green"/>
        </w:rPr>
        <w:t>could play out</w:t>
      </w:r>
      <w:r w:rsidRPr="00114552">
        <w:rPr>
          <w:rStyle w:val="StyleUnderline"/>
        </w:rPr>
        <w:t xml:space="preserve"> in countries expected to experience water shortages coupled </w:t>
      </w:r>
      <w:r w:rsidRPr="00C62F25">
        <w:rPr>
          <w:rStyle w:val="StyleUnderline"/>
          <w:highlight w:val="green"/>
        </w:rPr>
        <w:t>with high populations and pre-existing</w:t>
      </w:r>
      <w:r w:rsidRPr="00114552">
        <w:rPr>
          <w:rStyle w:val="StyleUnderline"/>
        </w:rPr>
        <w:t xml:space="preserve"> geopolitical </w:t>
      </w:r>
      <w:r w:rsidRPr="00C62F25">
        <w:rPr>
          <w:rStyle w:val="StyleUnderline"/>
          <w:highlight w:val="green"/>
        </w:rPr>
        <w:t>tensions</w:t>
      </w:r>
      <w:r w:rsidRPr="00114552">
        <w:rPr>
          <w:sz w:val="12"/>
        </w:rPr>
        <w:t>.</w:t>
      </w:r>
    </w:p>
    <w:p w14:paraId="00E3ADB3" w14:textId="77777777" w:rsidR="00BC7BAB" w:rsidRPr="00114552" w:rsidRDefault="00BC7BAB" w:rsidP="00BC7BAB">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C62F25">
        <w:rPr>
          <w:rStyle w:val="StyleUnderline"/>
          <w:highlight w:val="green"/>
        </w:rPr>
        <w:t>escalating</w:t>
      </w:r>
      <w:r w:rsidRPr="00114552">
        <w:rPr>
          <w:rStyle w:val="StyleUnderline"/>
        </w:rPr>
        <w:t xml:space="preserve"> into </w:t>
      </w:r>
      <w:r w:rsidRPr="00C62F25">
        <w:rPr>
          <w:rStyle w:val="StyleUnderline"/>
          <w:highlight w:val="green"/>
        </w:rPr>
        <w:t>armed conflict</w:t>
      </w:r>
      <w:r w:rsidRPr="00114552">
        <w:rPr>
          <w:sz w:val="12"/>
        </w:rPr>
        <w:t xml:space="preserve"> in cross-boundary river basins in places around the world </w:t>
      </w:r>
      <w:r w:rsidRPr="00C62F25">
        <w:rPr>
          <w:rStyle w:val="StyleUnderline"/>
          <w:highlight w:val="green"/>
        </w:rPr>
        <w:t>by</w:t>
      </w:r>
      <w:r w:rsidRPr="00114552">
        <w:rPr>
          <w:sz w:val="12"/>
        </w:rPr>
        <w:t xml:space="preserve"> 74.9 to </w:t>
      </w:r>
      <w:r w:rsidRPr="00C62F25">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398B69D8" w14:textId="77777777" w:rsidR="00BC7BAB" w:rsidRPr="00114552" w:rsidRDefault="00BC7BAB" w:rsidP="00BC7BAB">
      <w:pPr>
        <w:rPr>
          <w:sz w:val="14"/>
        </w:rPr>
      </w:pPr>
      <w:r w:rsidRPr="00114552">
        <w:rPr>
          <w:rStyle w:val="StyleUnderline"/>
        </w:rPr>
        <w:t xml:space="preserve">These areas include regions situated around primary rivers </w:t>
      </w:r>
      <w:r w:rsidRPr="00C62F25">
        <w:rPr>
          <w:rStyle w:val="StyleUnderline"/>
          <w:highlight w:val="green"/>
        </w:rPr>
        <w:t>in Asia</w:t>
      </w:r>
      <w:r w:rsidRPr="00114552">
        <w:rPr>
          <w:rStyle w:val="StyleUnderline"/>
        </w:rPr>
        <w:t xml:space="preserve"> and </w:t>
      </w:r>
      <w:r w:rsidRPr="00C62F25">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346857B1" w14:textId="77777777" w:rsidR="00BC7BAB" w:rsidRPr="00114552" w:rsidRDefault="00BC7BAB" w:rsidP="00BC7BAB">
      <w:pPr>
        <w:rPr>
          <w:sz w:val="12"/>
        </w:rPr>
      </w:pPr>
      <w:r w:rsidRPr="00114552">
        <w:rPr>
          <w:sz w:val="12"/>
        </w:rPr>
        <w:t xml:space="preserve">Consider the fact that </w:t>
      </w:r>
      <w:r w:rsidRPr="00114552">
        <w:rPr>
          <w:rStyle w:val="StyleUnderline"/>
        </w:rPr>
        <w:t xml:space="preserve">11 countries share </w:t>
      </w:r>
      <w:r w:rsidRPr="00C62F25">
        <w:rPr>
          <w:rStyle w:val="StyleUnderline"/>
          <w:highlight w:val="green"/>
        </w:rPr>
        <w:t>the Nile River basin</w:t>
      </w:r>
      <w:r w:rsidRPr="00114552">
        <w:rPr>
          <w:rStyle w:val="StyleUnderline"/>
        </w:rPr>
        <w:t xml:space="preserve">: Egypt, Burundi, Kenya, Eritrea, Ethiopia, Uganda, Rwanda, Sudan, South Sudan, </w:t>
      </w:r>
      <w:proofErr w:type="gramStart"/>
      <w:r w:rsidRPr="00114552">
        <w:rPr>
          <w:rStyle w:val="StyleUnderline"/>
        </w:rPr>
        <w:t>Tanzania</w:t>
      </w:r>
      <w:proofErr w:type="gramEnd"/>
      <w:r w:rsidRPr="00114552">
        <w:rPr>
          <w:rStyle w:val="StyleUnderline"/>
        </w:rPr>
        <w:t xml:space="preserve">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21F8E689" w14:textId="77777777" w:rsidR="00BC7BAB" w:rsidRPr="00114552" w:rsidRDefault="00BC7BAB" w:rsidP="00BC7BAB">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C62F25">
        <w:rPr>
          <w:rStyle w:val="StyleUnderline"/>
          <w:highlight w:val="green"/>
        </w:rPr>
        <w:t>the</w:t>
      </w:r>
      <w:r w:rsidRPr="00114552">
        <w:rPr>
          <w:rStyle w:val="StyleUnderline"/>
        </w:rPr>
        <w:t xml:space="preserve"> </w:t>
      </w:r>
      <w:r w:rsidRPr="00114552">
        <w:rPr>
          <w:rStyle w:val="Emphasis"/>
        </w:rPr>
        <w:t xml:space="preserve">southwestern </w:t>
      </w:r>
      <w:r w:rsidRPr="00C62F25">
        <w:rPr>
          <w:rStyle w:val="Emphasis"/>
          <w:highlight w:val="green"/>
        </w:rPr>
        <w:t>US and</w:t>
      </w:r>
      <w:r w:rsidRPr="00114552">
        <w:rPr>
          <w:rStyle w:val="Emphasis"/>
        </w:rPr>
        <w:t xml:space="preserve"> northern </w:t>
      </w:r>
      <w:r w:rsidRPr="00C62F25">
        <w:rPr>
          <w:rStyle w:val="Emphasis"/>
          <w:highlight w:val="green"/>
        </w:rPr>
        <w:t>Mexico</w:t>
      </w:r>
      <w:r w:rsidRPr="00114552">
        <w:rPr>
          <w:rStyle w:val="StyleUnderline"/>
        </w:rPr>
        <w:t>, around the Colorado River</w:t>
      </w:r>
      <w:r w:rsidRPr="00114552">
        <w:rPr>
          <w:sz w:val="12"/>
        </w:rPr>
        <w:t>.</w:t>
      </w:r>
    </w:p>
    <w:p w14:paraId="64B0E950" w14:textId="77777777" w:rsidR="00BC7BAB" w:rsidRPr="00114552" w:rsidRDefault="00BC7BAB" w:rsidP="00BC7BAB">
      <w:pPr>
        <w:rPr>
          <w:sz w:val="12"/>
        </w:rPr>
      </w:pPr>
      <w:r w:rsidRPr="00114552">
        <w:rPr>
          <w:sz w:val="12"/>
        </w:rPr>
        <w:t xml:space="preserve">Potential </w:t>
      </w:r>
      <w:r w:rsidRPr="00114552">
        <w:rPr>
          <w:rStyle w:val="StyleUnderline"/>
        </w:rPr>
        <w:t xml:space="preserve">tensions are particularly worrisome in </w:t>
      </w:r>
      <w:r w:rsidRPr="00C62F25">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71F39034" w14:textId="77777777" w:rsidR="00BC7BAB" w:rsidRPr="00114552" w:rsidRDefault="00BC7BAB" w:rsidP="00BC7BAB">
      <w:pPr>
        <w:rPr>
          <w:sz w:val="12"/>
        </w:rPr>
      </w:pPr>
      <w:r w:rsidRPr="00114552">
        <w:rPr>
          <w:sz w:val="12"/>
        </w:rPr>
        <w:t xml:space="preserve">However, </w:t>
      </w:r>
      <w:r w:rsidRPr="00C62F25">
        <w:rPr>
          <w:rStyle w:val="StyleUnderline"/>
          <w:highlight w:val="green"/>
        </w:rPr>
        <w:t>water claims have been central to their</w:t>
      </w:r>
      <w:r w:rsidRPr="00114552">
        <w:rPr>
          <w:rStyle w:val="StyleUnderline"/>
        </w:rPr>
        <w:t xml:space="preserve"> ongoing, burning </w:t>
      </w:r>
      <w:r w:rsidRPr="00C62F25">
        <w:rPr>
          <w:rStyle w:val="StyleUnderline"/>
          <w:highlight w:val="green"/>
        </w:rPr>
        <w:t>dispute over</w:t>
      </w:r>
      <w:r w:rsidRPr="00114552">
        <w:rPr>
          <w:rStyle w:val="StyleUnderline"/>
        </w:rPr>
        <w:t xml:space="preserve"> the </w:t>
      </w:r>
      <w:r w:rsidRPr="00C62F25">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27F01B8B" w14:textId="77777777" w:rsidR="00BC7BAB" w:rsidRPr="00114552" w:rsidRDefault="00BC7BAB" w:rsidP="00BC7BAB">
      <w:pPr>
        <w:rPr>
          <w:sz w:val="12"/>
        </w:rPr>
      </w:pPr>
      <w:r w:rsidRPr="00114552">
        <w:rPr>
          <w:rStyle w:val="StyleUnderline"/>
        </w:rPr>
        <w:t xml:space="preserve">The </w:t>
      </w:r>
      <w:proofErr w:type="gramStart"/>
      <w:r w:rsidRPr="00114552">
        <w:rPr>
          <w:rStyle w:val="StyleUnderline"/>
        </w:rPr>
        <w:t>aforementioned treaty</w:t>
      </w:r>
      <w:proofErr w:type="gramEnd"/>
      <w:r w:rsidRPr="00114552">
        <w:rPr>
          <w:rStyle w:val="StyleUnderline"/>
        </w:rPr>
        <w:t xml:space="preserve"> is now more strained than ever</w:t>
      </w:r>
      <w:r w:rsidRPr="00114552">
        <w:rPr>
          <w:sz w:val="12"/>
        </w:rPr>
        <w:t>, as Pakistan accuses India of limiting its water supply and violating the treaty by placing dams over various rivers that flow from Kashmir into Pakistan.</w:t>
      </w:r>
    </w:p>
    <w:p w14:paraId="415D78B1" w14:textId="77777777" w:rsidR="00BC7BAB" w:rsidRPr="00114552" w:rsidRDefault="00BC7BAB" w:rsidP="00BC7BAB">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C62F25">
        <w:rPr>
          <w:rStyle w:val="StyleUnderline"/>
          <w:highlight w:val="green"/>
        </w:rPr>
        <w:t>due to</w:t>
      </w:r>
      <w:r w:rsidRPr="00114552">
        <w:rPr>
          <w:rStyle w:val="StyleUnderline"/>
        </w:rPr>
        <w:t xml:space="preserve"> the </w:t>
      </w:r>
      <w:r w:rsidRPr="00C62F25">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39EBE5EF" w14:textId="77777777" w:rsidR="00BC7BAB" w:rsidRPr="00114552" w:rsidRDefault="00BC7BAB" w:rsidP="00BC7BAB">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29E0CE2E" w14:textId="77777777" w:rsidR="00BC7BAB" w:rsidRPr="00114552" w:rsidRDefault="00BC7BAB" w:rsidP="00BC7BAB">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305271B6" w14:textId="77777777" w:rsidR="00BC7BAB" w:rsidRPr="00114552" w:rsidRDefault="00BC7BAB" w:rsidP="00BC7BAB">
      <w:pPr>
        <w:rPr>
          <w:sz w:val="12"/>
        </w:rPr>
      </w:pPr>
      <w:proofErr w:type="gramStart"/>
      <w:r w:rsidRPr="00114552">
        <w:rPr>
          <w:rStyle w:val="StyleUnderline"/>
        </w:rPr>
        <w:lastRenderedPageBreak/>
        <w:t>Both of these</w:t>
      </w:r>
      <w:proofErr w:type="gramEnd"/>
      <w:r w:rsidRPr="00114552">
        <w:rPr>
          <w:rStyle w:val="StyleUnderline"/>
        </w:rPr>
        <w:t xml:space="preserve"> countries are nuclear powers. Given the dire projections of water availability as climate change progresses, </w:t>
      </w:r>
      <w:r w:rsidRPr="00114552">
        <w:rPr>
          <w:rStyle w:val="Emphasis"/>
        </w:rPr>
        <w:t xml:space="preserve">nightmare scenarios of </w:t>
      </w:r>
      <w:r w:rsidRPr="00C62F25">
        <w:rPr>
          <w:rStyle w:val="Emphasis"/>
          <w:highlight w:val="green"/>
        </w:rPr>
        <w:t>water wars that</w:t>
      </w:r>
      <w:r w:rsidRPr="00114552">
        <w:rPr>
          <w:rStyle w:val="Emphasis"/>
        </w:rPr>
        <w:t xml:space="preserve"> could </w:t>
      </w:r>
      <w:r w:rsidRPr="00C62F25">
        <w:rPr>
          <w:rStyle w:val="Emphasis"/>
          <w:highlight w:val="green"/>
        </w:rPr>
        <w:t>spark nuclear exchanges are</w:t>
      </w:r>
      <w:r w:rsidRPr="00114552">
        <w:rPr>
          <w:rStyle w:val="Emphasis"/>
        </w:rPr>
        <w:t xml:space="preserve"> now</w:t>
      </w:r>
      <w:r w:rsidRPr="00114552">
        <w:rPr>
          <w:sz w:val="12"/>
        </w:rPr>
        <w:t xml:space="preserve"> becoming </w:t>
      </w:r>
      <w:r w:rsidRPr="00C62F25">
        <w:rPr>
          <w:rStyle w:val="Emphasis"/>
          <w:highlight w:val="green"/>
        </w:rPr>
        <w:t>possible</w:t>
      </w:r>
      <w:r w:rsidRPr="00114552">
        <w:rPr>
          <w:sz w:val="12"/>
        </w:rPr>
        <w:t>.</w:t>
      </w:r>
    </w:p>
    <w:p w14:paraId="65E11307" w14:textId="77777777" w:rsidR="00BC7BAB" w:rsidRPr="006421B7" w:rsidRDefault="00BC7BAB" w:rsidP="00BC7BAB"/>
    <w:p w14:paraId="06A3F16D" w14:textId="77777777" w:rsidR="00BC7BAB" w:rsidRPr="0043753B" w:rsidRDefault="00BC7BAB" w:rsidP="00BC7BAB"/>
    <w:p w14:paraId="5A719C11" w14:textId="77777777" w:rsidR="00BC7BAB" w:rsidRPr="00B67984" w:rsidRDefault="00BC7BAB" w:rsidP="00BC7BAB"/>
    <w:p w14:paraId="6FEDD208" w14:textId="77777777" w:rsidR="00BC7BAB" w:rsidRPr="00BC7BAB" w:rsidRDefault="00BC7BAB" w:rsidP="00BC7BAB"/>
    <w:p w14:paraId="6A7F336B" w14:textId="77777777" w:rsidR="00393D7D" w:rsidRPr="00393D7D" w:rsidRDefault="00393D7D" w:rsidP="00393D7D"/>
    <w:p w14:paraId="11C81DDF" w14:textId="5C80BED2" w:rsidR="00E42E4C" w:rsidRDefault="00C23568" w:rsidP="00C23568">
      <w:pPr>
        <w:pStyle w:val="Heading1"/>
      </w:pPr>
      <w:r>
        <w:lastRenderedPageBreak/>
        <w:t>OFF</w:t>
      </w:r>
    </w:p>
    <w:p w14:paraId="6ABB0123" w14:textId="77777777" w:rsidR="00D4608D" w:rsidRDefault="00C23568" w:rsidP="00C23568">
      <w:pPr>
        <w:pStyle w:val="Heading4"/>
      </w:pPr>
      <w:r>
        <w:t>The appropriation of outer space by private entities in the People’s Republic of China is unjust</w:t>
      </w:r>
      <w:r>
        <w:t xml:space="preserve"> except for </w:t>
      </w:r>
      <w:r>
        <w:t>terrestrially accessible blockchain verification computing centers and cryptocurrency mining centers.</w:t>
      </w:r>
    </w:p>
    <w:p w14:paraId="3D624869" w14:textId="77777777" w:rsidR="00D4608D" w:rsidRDefault="00C23568" w:rsidP="00C23568">
      <w:pPr>
        <w:pStyle w:val="Heading4"/>
      </w:pPr>
      <w:r>
        <w:t xml:space="preserve"> </w:t>
      </w:r>
      <w:r>
        <w:t>Private entities in the People's Republic of China</w:t>
      </w:r>
      <w:r>
        <w:t xml:space="preserve"> </w:t>
      </w:r>
      <w:r>
        <w:t>working</w:t>
      </w:r>
      <w:r>
        <w:t xml:space="preserve"> to appropriate outer space to create terrestrially accessible blockchain verification computing centers and cryptocurrency mining centers on the Moon and Deep Space</w:t>
      </w:r>
      <w:r>
        <w:t xml:space="preserve"> is just. </w:t>
      </w:r>
    </w:p>
    <w:p w14:paraId="61C9A985" w14:textId="23277FE5" w:rsidR="00C23568" w:rsidRDefault="00C23568" w:rsidP="00C23568">
      <w:pPr>
        <w:pStyle w:val="Heading4"/>
      </w:pPr>
      <w:r>
        <w:t>The People's Republic of China</w:t>
      </w:r>
      <w:r>
        <w:t xml:space="preserve"> </w:t>
      </w:r>
      <w:r>
        <w:t>creating</w:t>
      </w:r>
      <w:r>
        <w:t xml:space="preserve"> significant subsidies for private entities to create terrestrially accessible blockchain verification computing centers and cryptocurrency mining centers on the Moon and Deep Space</w:t>
      </w:r>
      <w:r>
        <w:t xml:space="preserve"> is just</w:t>
      </w:r>
    </w:p>
    <w:p w14:paraId="1079334E" w14:textId="77777777" w:rsidR="00C23568" w:rsidRPr="00D3453E" w:rsidRDefault="00C23568" w:rsidP="00C23568"/>
    <w:p w14:paraId="69E43CD0" w14:textId="77777777" w:rsidR="0000115D" w:rsidRDefault="0000115D" w:rsidP="0000115D">
      <w:pPr>
        <w:pStyle w:val="Heading4"/>
      </w:pPr>
      <w:r>
        <w:t xml:space="preserve">Climate-motivated </w:t>
      </w:r>
      <w:r w:rsidRPr="00243AE5">
        <w:rPr>
          <w:u w:val="single"/>
        </w:rPr>
        <w:t>terrestrial</w:t>
      </w:r>
      <w:r>
        <w:t xml:space="preserve"> mining </w:t>
      </w:r>
      <w:r w:rsidRPr="00243AE5">
        <w:rPr>
          <w:u w:val="single"/>
        </w:rPr>
        <w:t>regulations</w:t>
      </w:r>
      <w:r>
        <w:t xml:space="preserve"> kill crypto now – those don’t get applied to space because of unique </w:t>
      </w:r>
      <w:r w:rsidRPr="00243AE5">
        <w:rPr>
          <w:u w:val="single"/>
        </w:rPr>
        <w:t>environments</w:t>
      </w:r>
      <w:r>
        <w:t xml:space="preserve"> – that saves crypto with sufficient private investment </w:t>
      </w:r>
    </w:p>
    <w:p w14:paraId="73FDECBF" w14:textId="77777777" w:rsidR="0000115D" w:rsidRPr="0081599A" w:rsidRDefault="0000115D" w:rsidP="0000115D">
      <w:r w:rsidRPr="00680A8E">
        <w:rPr>
          <w:rStyle w:val="Style13ptBold"/>
        </w:rPr>
        <w:t>Greene 21</w:t>
      </w:r>
      <w:r>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w:t>
      </w:r>
      <w:proofErr w:type="spellStart"/>
      <w:r>
        <w:t>Hardfork</w:t>
      </w:r>
      <w:proofErr w:type="spellEnd"/>
      <w:r>
        <w:t>, 8 June 2021, thenextweb.com/news/bitcoin-billionaires-build-cryptocurrency-miners-on-moon-bitcoin.</w:t>
      </w:r>
    </w:p>
    <w:p w14:paraId="6F705EE2" w14:textId="77777777" w:rsidR="0000115D" w:rsidRPr="00B83559" w:rsidRDefault="0000115D" w:rsidP="0000115D">
      <w:pPr>
        <w:rPr>
          <w:u w:val="single"/>
        </w:rPr>
      </w:pPr>
      <w:r w:rsidRPr="006C79D9">
        <w:rPr>
          <w:rStyle w:val="StyleUnderline"/>
        </w:rPr>
        <w:t xml:space="preserve">Space exploration and exploitation have traditionally been nationalist endeavors. But the rise of the 12-digit billionaire has suddenly made </w:t>
      </w:r>
      <w:r w:rsidRPr="006C79D9">
        <w:rPr>
          <w:rStyle w:val="Emphasis"/>
        </w:rPr>
        <w:t>outer space look like open territory.</w:t>
      </w:r>
      <w:r>
        <w:rPr>
          <w:rStyle w:val="Emphasis"/>
        </w:rPr>
        <w:t xml:space="preserve"> </w:t>
      </w:r>
      <w:r w:rsidRPr="006C79D9">
        <w:rPr>
          <w:sz w:val="16"/>
        </w:rPr>
        <w:t xml:space="preserve">The </w:t>
      </w:r>
      <w:proofErr w:type="gramStart"/>
      <w:r w:rsidRPr="006C79D9">
        <w:rPr>
          <w:sz w:val="16"/>
        </w:rPr>
        <w:t>players</w:t>
      </w:r>
      <w:proofErr w:type="gramEnd"/>
      <w:r w:rsidRPr="006C79D9">
        <w:rPr>
          <w:sz w:val="16"/>
        </w:rPr>
        <w:t xml:space="preserve">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w:t>
      </w:r>
      <w:proofErr w:type="gramStart"/>
      <w:r w:rsidRPr="006C79D9">
        <w:rPr>
          <w:sz w:val="16"/>
        </w:rPr>
        <w:t>But,</w:t>
      </w:r>
      <w:proofErr w:type="gramEnd"/>
      <w:r w:rsidRPr="006C79D9">
        <w:rPr>
          <w:sz w:val="16"/>
        </w:rPr>
        <w:t xml:space="preserve">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680A8E">
        <w:rPr>
          <w:rStyle w:val="Emphasis"/>
          <w:highlight w:val="cyan"/>
        </w:rPr>
        <w:t>Space for profit</w:t>
      </w:r>
      <w:r>
        <w:rPr>
          <w:rStyle w:val="Emphasis"/>
        </w:rPr>
        <w:t xml:space="preserve"> </w:t>
      </w:r>
      <w:proofErr w:type="gramStart"/>
      <w:r w:rsidRPr="006C79D9">
        <w:rPr>
          <w:sz w:val="16"/>
        </w:rPr>
        <w:t>In</w:t>
      </w:r>
      <w:proofErr w:type="gramEnd"/>
      <w:r w:rsidRPr="006C79D9">
        <w:rPr>
          <w:sz w:val="16"/>
        </w:rPr>
        <w:t xml:space="preserve"> the past, we’ve discussed the idea of mining space asteroids for profit. </w:t>
      </w:r>
      <w:r w:rsidRPr="006C79D9">
        <w:rPr>
          <w:sz w:val="16"/>
        </w:rPr>
        <w:lastRenderedPageBreak/>
        <w:t xml:space="preserve">Some experts believe there are unimaginable fortunes floating around in space in the form of resource-rich asteroids. In fact, you can even get a degree in asteroid mining. And even Goldman Sachs has considered getting in on the action. But, at the end of the day, we still </w:t>
      </w:r>
      <w:proofErr w:type="gramStart"/>
      <w:r w:rsidRPr="006C79D9">
        <w:rPr>
          <w:sz w:val="16"/>
        </w:rPr>
        <w:t>have to</w:t>
      </w:r>
      <w:proofErr w:type="gramEnd"/>
      <w:r w:rsidRPr="006C79D9">
        <w:rPr>
          <w:sz w:val="16"/>
        </w:rPr>
        <w:t xml:space="preserve">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6C79D9">
        <w:rPr>
          <w:rStyle w:val="StyleUnderline"/>
        </w:rPr>
        <w:t>there’s more than one kind of mining you can do in space.</w:t>
      </w:r>
      <w:r>
        <w:rPr>
          <w:rStyle w:val="StyleUnderline"/>
        </w:rPr>
        <w:t xml:space="preserve"> </w:t>
      </w:r>
      <w:r w:rsidRPr="00680A8E">
        <w:rPr>
          <w:rStyle w:val="Emphasis"/>
          <w:highlight w:val="cyan"/>
        </w:rPr>
        <w:t>Enter cryptocurrency</w:t>
      </w:r>
      <w:r w:rsidRPr="006C79D9">
        <w:rPr>
          <w:rStyle w:val="Emphasis"/>
        </w:rPr>
        <w:t xml:space="preserve"> and the future</w:t>
      </w:r>
      <w:r>
        <w:rPr>
          <w:rStyle w:val="Emphasis"/>
        </w:rPr>
        <w:t xml:space="preserve"> </w:t>
      </w:r>
      <w:r w:rsidRPr="006C79D9">
        <w:rPr>
          <w:sz w:val="16"/>
        </w:rPr>
        <w:t xml:space="preserve">Elon </w:t>
      </w:r>
      <w:r w:rsidRPr="00680A8E">
        <w:rPr>
          <w:rStyle w:val="StyleUnderline"/>
          <w:highlight w:val="cyan"/>
        </w:rPr>
        <w:t>Musk</w:t>
      </w:r>
      <w:r w:rsidRPr="006C79D9">
        <w:rPr>
          <w:sz w:val="16"/>
        </w:rPr>
        <w:t xml:space="preserve"> </w:t>
      </w:r>
      <w:r w:rsidRPr="006C79D9">
        <w:rPr>
          <w:rStyle w:val="StyleUnderline"/>
        </w:rPr>
        <w:t xml:space="preserve">recently </w:t>
      </w:r>
      <w:r w:rsidRPr="00680A8E">
        <w:rPr>
          <w:rStyle w:val="StyleUnderline"/>
          <w:highlight w:val="cyan"/>
        </w:rPr>
        <w:t>got involved</w:t>
      </w:r>
      <w:r w:rsidRPr="006C79D9">
        <w:rPr>
          <w:rStyle w:val="StyleUnderline"/>
        </w:rPr>
        <w:t xml:space="preserve"> in</w:t>
      </w:r>
      <w:r w:rsidRPr="006C79D9">
        <w:rPr>
          <w:sz w:val="16"/>
        </w:rPr>
        <w:t xml:space="preserve"> a friendly space race, but this time it has nothing to do with competition over rockets or government contracts. He’s racing against </w:t>
      </w:r>
      <w:proofErr w:type="spellStart"/>
      <w:r w:rsidRPr="006C79D9">
        <w:rPr>
          <w:rStyle w:val="StyleUnderline"/>
        </w:rPr>
        <w:t>BitMEX</w:t>
      </w:r>
      <w:proofErr w:type="spellEnd"/>
      <w:r w:rsidRPr="006C79D9">
        <w:rPr>
          <w:sz w:val="16"/>
        </w:rPr>
        <w:t xml:space="preserve">, </w:t>
      </w:r>
      <w:r w:rsidRPr="006C79D9">
        <w:rPr>
          <w:rStyle w:val="StyleUnderline"/>
        </w:rPr>
        <w:t xml:space="preserve">a cryptocurrency exchange and derivative platform, </w:t>
      </w:r>
      <w:r w:rsidRPr="00680A8E">
        <w:rPr>
          <w:rStyle w:val="StyleUnderline"/>
          <w:highlight w:val="cyan"/>
        </w:rPr>
        <w:t>to see who can get</w:t>
      </w:r>
      <w:r w:rsidRPr="006C79D9">
        <w:rPr>
          <w:rStyle w:val="StyleUnderline"/>
        </w:rPr>
        <w:t xml:space="preserve"> a </w:t>
      </w:r>
      <w:r w:rsidRPr="00680A8E">
        <w:rPr>
          <w:rStyle w:val="Emphasis"/>
          <w:highlight w:val="cyan"/>
        </w:rPr>
        <w:t>cryptocurrency</w:t>
      </w:r>
      <w:r w:rsidRPr="006C79D9">
        <w:rPr>
          <w:rStyle w:val="Emphasis"/>
        </w:rPr>
        <w:t xml:space="preserve"> </w:t>
      </w:r>
      <w:r w:rsidRPr="00680A8E">
        <w:rPr>
          <w:rStyle w:val="Emphasis"/>
          <w:highlight w:val="cyan"/>
        </w:rPr>
        <w:t>on the Moon</w:t>
      </w:r>
      <w:r w:rsidRPr="006C79D9">
        <w:rPr>
          <w:rStyle w:val="Emphasis"/>
        </w:rPr>
        <w:t xml:space="preserve"> first.</w:t>
      </w:r>
      <w:r>
        <w:rPr>
          <w:rStyle w:val="Emphasis"/>
        </w:rPr>
        <w:t xml:space="preserve"> </w:t>
      </w:r>
      <w:r w:rsidRPr="006C79D9">
        <w:rPr>
          <w:sz w:val="16"/>
        </w:rPr>
        <w:t xml:space="preserve">If you’re curious about how that works, here’s a snippet from </w:t>
      </w:r>
      <w:proofErr w:type="spellStart"/>
      <w:r w:rsidRPr="006C79D9">
        <w:rPr>
          <w:sz w:val="16"/>
        </w:rPr>
        <w:t>BitMEX’s</w:t>
      </w:r>
      <w:proofErr w:type="spellEnd"/>
      <w:r w:rsidRPr="006C79D9">
        <w:rPr>
          <w:sz w:val="16"/>
        </w:rPr>
        <w:t xml:space="preserve"> official announcement: </w:t>
      </w:r>
      <w:proofErr w:type="spellStart"/>
      <w:r w:rsidRPr="006C79D9">
        <w:rPr>
          <w:sz w:val="16"/>
        </w:rPr>
        <w:t>BitMEX</w:t>
      </w:r>
      <w:proofErr w:type="spellEnd"/>
      <w:r w:rsidRPr="006C79D9">
        <w:rPr>
          <w:sz w:val="16"/>
        </w:rPr>
        <w:t xml:space="preserve"> will mint a one-of-a-kind physical bitcoin, </w:t>
      </w:r>
      <w:proofErr w:type="gramStart"/>
      <w:r w:rsidRPr="006C79D9">
        <w:rPr>
          <w:sz w:val="16"/>
        </w:rPr>
        <w:t>similar to</w:t>
      </w:r>
      <w:proofErr w:type="gramEnd"/>
      <w:r w:rsidRPr="006C79D9">
        <w:rPr>
          <w:sz w:val="16"/>
        </w:rPr>
        <w:t xml:space="preserve"> the </w:t>
      </w:r>
      <w:proofErr w:type="spellStart"/>
      <w:r w:rsidRPr="006C79D9">
        <w:rPr>
          <w:sz w:val="16"/>
        </w:rPr>
        <w:t>Casascius</w:t>
      </w:r>
      <w:proofErr w:type="spellEnd"/>
      <w:r w:rsidRPr="006C79D9">
        <w:rPr>
          <w:sz w:val="16"/>
        </w:rPr>
        <w:t xml:space="preserve"> coins of 2013, which will be delivered to the Moon by Astrobotic. The coin will hold one bitcoin at an address to be publicly released, underneath a tamper-evident hologram covering. The coin will proudly display the </w:t>
      </w:r>
      <w:proofErr w:type="spellStart"/>
      <w:r w:rsidRPr="006C79D9">
        <w:rPr>
          <w:sz w:val="16"/>
        </w:rPr>
        <w:t>BitMEX</w:t>
      </w:r>
      <w:proofErr w:type="spellEnd"/>
      <w:r w:rsidRPr="006C79D9">
        <w:rPr>
          <w:sz w:val="16"/>
        </w:rPr>
        <w:t xml:space="preserve"> name, the </w:t>
      </w:r>
      <w:proofErr w:type="gramStart"/>
      <w:r w:rsidRPr="006C79D9">
        <w:rPr>
          <w:sz w:val="16"/>
        </w:rPr>
        <w:t>mission</w:t>
      </w:r>
      <w:proofErr w:type="gramEnd"/>
      <w:r w:rsidRPr="006C79D9">
        <w:rPr>
          <w:sz w:val="16"/>
        </w:rPr>
        <w:t xml:space="preserve"> name, the date it was minted and the bitcoin price at the time of minting. According to </w:t>
      </w:r>
      <w:proofErr w:type="spellStart"/>
      <w:r w:rsidRPr="006C79D9">
        <w:rPr>
          <w:sz w:val="16"/>
        </w:rPr>
        <w:t>BitMEX</w:t>
      </w:r>
      <w:proofErr w:type="spellEnd"/>
      <w:r w:rsidRPr="006C79D9">
        <w:rPr>
          <w:sz w:val="16"/>
        </w:rPr>
        <w:t xml:space="preserve">, this isn’t just a ceremonial or token delivery. The coin itself is a hardware wallet containing an actual Bitcoin, so its value will change with the value of the BTC here on Earth. In other words, </w:t>
      </w:r>
      <w:proofErr w:type="spellStart"/>
      <w:r w:rsidRPr="006C79D9">
        <w:rPr>
          <w:sz w:val="16"/>
        </w:rPr>
        <w:t>BitMEX</w:t>
      </w:r>
      <w:proofErr w:type="spellEnd"/>
      <w:r w:rsidRPr="006C79D9">
        <w:rPr>
          <w:sz w:val="16"/>
        </w:rPr>
        <w:t xml:space="preserve"> is sending a literal treasure to the Moon for anyone brave (or rich) enough to retrieve it. Per the company’s blog post: A moon surface background with text superimposed, quote below Credit: </w:t>
      </w:r>
      <w:proofErr w:type="spellStart"/>
      <w:r w:rsidRPr="006C79D9">
        <w:rPr>
          <w:sz w:val="16"/>
        </w:rPr>
        <w:t>BitMEX</w:t>
      </w:r>
      <w:proofErr w:type="spellEnd"/>
      <w:r w:rsidRPr="006C79D9">
        <w:rPr>
          <w:sz w:val="16"/>
        </w:rPr>
        <w:t xml:space="preserve"> Come and Get It. When the physical coin lands, it will remain on the Moon until anyone deems it worthy of retrieval. Decades from now, what will it be worth? It’s a great question. Some experts have predicted a single bitcoin will one day be worth $100K, $1M, or even more. But an even better question is this: </w:t>
      </w:r>
      <w:r w:rsidRPr="006C79D9">
        <w:rPr>
          <w:rStyle w:val="StyleUnderline"/>
        </w:rPr>
        <w:t xml:space="preserve">What’s </w:t>
      </w:r>
      <w:r w:rsidRPr="00680A8E">
        <w:rPr>
          <w:rStyle w:val="Emphasis"/>
          <w:highlight w:val="cyan"/>
        </w:rPr>
        <w:t>the end game for crypt</w:t>
      </w:r>
      <w:r w:rsidRPr="006C79D9">
        <w:rPr>
          <w:rStyle w:val="Emphasis"/>
        </w:rPr>
        <w:t>ocurrency in space?</w:t>
      </w:r>
      <w:r>
        <w:rPr>
          <w:rStyle w:val="Emphasis"/>
        </w:rPr>
        <w:t xml:space="preserve"> </w:t>
      </w:r>
      <w:r w:rsidRPr="006C79D9">
        <w:rPr>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w:t>
      </w:r>
      <w:proofErr w:type="spellStart"/>
      <w:r w:rsidRPr="006C79D9">
        <w:rPr>
          <w:sz w:val="16"/>
        </w:rPr>
        <w:t>Arnault</w:t>
      </w:r>
      <w:proofErr w:type="spellEnd"/>
      <w:r w:rsidRPr="006C79D9">
        <w:rPr>
          <w:sz w:val="16"/>
        </w:rPr>
        <w:t xml:space="preserve">, whose $193.6 billion empire edges out Jeff Bezos’ $189 billion. At some point, if Bezos wants to pull away with it or Elon Musk wants to close the widening gap between his $151.4 billion and a </w:t>
      </w:r>
      <w:proofErr w:type="gramStart"/>
      <w:r w:rsidRPr="006C79D9">
        <w:rPr>
          <w:sz w:val="16"/>
        </w:rPr>
        <w:t>first place</w:t>
      </w:r>
      <w:proofErr w:type="gramEnd"/>
      <w:r w:rsidRPr="006C79D9">
        <w:rPr>
          <w:sz w:val="16"/>
        </w:rPr>
        <w:t xml:space="preserve"> finish, the world’s richest people are going to have to do more than squeeze terrestrial markets for every last drop of profit. That’s why many experts view Elon Musk’s heavy involvement in cryptocurrency as the potential difference maker. On any given day the Tesla, SpaceX, and </w:t>
      </w:r>
      <w:proofErr w:type="spellStart"/>
      <w:r w:rsidRPr="006C79D9">
        <w:rPr>
          <w:sz w:val="16"/>
        </w:rPr>
        <w:t>Neuralink</w:t>
      </w:r>
      <w:proofErr w:type="spellEnd"/>
      <w:r w:rsidRPr="006C79D9">
        <w:rPr>
          <w:sz w:val="16"/>
        </w:rPr>
        <w:t xml:space="preserve">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w:t>
      </w:r>
      <w:proofErr w:type="spellStart"/>
      <w:r w:rsidRPr="006C79D9">
        <w:rPr>
          <w:sz w:val="16"/>
        </w:rPr>
        <w:t>cryptomarket</w:t>
      </w:r>
      <w:proofErr w:type="spellEnd"/>
      <w:r w:rsidRPr="006C79D9">
        <w:rPr>
          <w:sz w:val="16"/>
        </w:rPr>
        <w:t xml:space="preserve">. But that’s not the only purpose they serve. These acts remind us that people like Musk and Bezos can do anything they want. If they want to put a coin on the Moon, they have the means to do it. And, for example, </w:t>
      </w:r>
      <w:r w:rsidRPr="003945C0">
        <w:rPr>
          <w:rStyle w:val="StyleUnderline"/>
          <w:highlight w:val="cyan"/>
        </w:rPr>
        <w:t>if Musk</w:t>
      </w:r>
      <w:r w:rsidRPr="006C79D9">
        <w:rPr>
          <w:rStyle w:val="StyleUnderline"/>
        </w:rPr>
        <w:t xml:space="preserve"> or Bezos suddenly </w:t>
      </w:r>
      <w:r w:rsidRPr="003945C0">
        <w:rPr>
          <w:rStyle w:val="StyleUnderline"/>
          <w:highlight w:val="cyan"/>
        </w:rPr>
        <w:t>wanted to solve</w:t>
      </w:r>
      <w:r w:rsidRPr="006C79D9">
        <w:rPr>
          <w:rStyle w:val="StyleUnderline"/>
        </w:rPr>
        <w:t xml:space="preserve"> </w:t>
      </w:r>
      <w:r w:rsidRPr="00680A8E">
        <w:rPr>
          <w:rStyle w:val="StyleUnderline"/>
          <w:highlight w:val="cyan"/>
        </w:rPr>
        <w:t xml:space="preserve">the </w:t>
      </w:r>
      <w:r w:rsidRPr="00680A8E">
        <w:rPr>
          <w:rStyle w:val="Emphasis"/>
          <w:highlight w:val="cyan"/>
        </w:rPr>
        <w:t>biggest problems</w:t>
      </w:r>
      <w:r w:rsidRPr="006C79D9">
        <w:rPr>
          <w:rStyle w:val="Emphasis"/>
        </w:rPr>
        <w:t xml:space="preserve"> </w:t>
      </w:r>
      <w:r w:rsidRPr="00680A8E">
        <w:rPr>
          <w:rStyle w:val="Emphasis"/>
          <w:highlight w:val="cyan"/>
        </w:rPr>
        <w:t>with</w:t>
      </w:r>
      <w:r w:rsidRPr="006C79D9">
        <w:rPr>
          <w:rStyle w:val="Emphasis"/>
        </w:rPr>
        <w:t xml:space="preserve"> cryptocurrency </w:t>
      </w:r>
      <w:r w:rsidRPr="00680A8E">
        <w:rPr>
          <w:rStyle w:val="Emphasis"/>
          <w:highlight w:val="cyan"/>
        </w:rPr>
        <w:t>mining</w:t>
      </w:r>
      <w:r w:rsidRPr="006C79D9">
        <w:rPr>
          <w:rStyle w:val="StyleUnderline"/>
        </w:rPr>
        <w:t xml:space="preserve"> – </w:t>
      </w:r>
      <w:r w:rsidRPr="003945C0">
        <w:rPr>
          <w:rStyle w:val="Emphasis"/>
          <w:highlight w:val="cyan"/>
        </w:rPr>
        <w:t>power consumption</w:t>
      </w:r>
      <w:r w:rsidRPr="006C79D9">
        <w:rPr>
          <w:rStyle w:val="StyleUnderline"/>
        </w:rPr>
        <w:t xml:space="preserve">, </w:t>
      </w:r>
      <w:r w:rsidRPr="003945C0">
        <w:rPr>
          <w:rStyle w:val="StyleUnderline"/>
          <w:highlight w:val="cyan"/>
        </w:rPr>
        <w:t>carbon footprint</w:t>
      </w:r>
      <w:r w:rsidRPr="006C79D9">
        <w:rPr>
          <w:rStyle w:val="StyleUnderline"/>
        </w:rPr>
        <w:t xml:space="preserve">, </w:t>
      </w:r>
      <w:r w:rsidRPr="003945C0">
        <w:rPr>
          <w:rStyle w:val="StyleUnderline"/>
          <w:highlight w:val="cyan"/>
        </w:rPr>
        <w:t>developing</w:t>
      </w:r>
      <w:r w:rsidRPr="006C79D9">
        <w:rPr>
          <w:rStyle w:val="StyleUnderline"/>
        </w:rPr>
        <w:t xml:space="preserve"> </w:t>
      </w:r>
      <w:r w:rsidRPr="003945C0">
        <w:rPr>
          <w:rStyle w:val="Emphasis"/>
          <w:highlight w:val="cyan"/>
        </w:rPr>
        <w:t>powerful-enough hardware</w:t>
      </w:r>
      <w:r w:rsidRPr="006C79D9">
        <w:rPr>
          <w:rStyle w:val="Emphasis"/>
        </w:rPr>
        <w:t xml:space="preserve"> </w:t>
      </w:r>
      <w:r w:rsidRPr="006C79D9">
        <w:rPr>
          <w:rStyle w:val="StyleUnderline"/>
        </w:rPr>
        <w:t xml:space="preserve">– </w:t>
      </w:r>
      <w:r w:rsidRPr="003945C0">
        <w:rPr>
          <w:rStyle w:val="Emphasis"/>
          <w:highlight w:val="cyan"/>
        </w:rPr>
        <w:t>they’re in a</w:t>
      </w:r>
      <w:r w:rsidRPr="006C79D9">
        <w:rPr>
          <w:rStyle w:val="Emphasis"/>
        </w:rPr>
        <w:t xml:space="preserve"> unique </w:t>
      </w:r>
      <w:r w:rsidRPr="003945C0">
        <w:rPr>
          <w:rStyle w:val="Emphasis"/>
          <w:highlight w:val="cyan"/>
        </w:rPr>
        <w:t>position to do so</w:t>
      </w:r>
      <w:r w:rsidRPr="006C79D9">
        <w:rPr>
          <w:rStyle w:val="Emphasis"/>
        </w:rPr>
        <w:t>.</w:t>
      </w:r>
      <w:r>
        <w:rPr>
          <w:rStyle w:val="Emphasis"/>
        </w:rPr>
        <w:t xml:space="preserve"> </w:t>
      </w:r>
      <w:r w:rsidRPr="003945C0">
        <w:rPr>
          <w:rStyle w:val="Emphasis"/>
          <w:highlight w:val="cyan"/>
        </w:rPr>
        <w:t>In space, no one can hear you mine</w:t>
      </w:r>
      <w:r>
        <w:rPr>
          <w:rStyle w:val="Emphasis"/>
        </w:rPr>
        <w:t xml:space="preserve"> </w:t>
      </w:r>
      <w:r w:rsidRPr="006C79D9">
        <w:rPr>
          <w:sz w:val="16"/>
        </w:rPr>
        <w:t xml:space="preserve">Arguably, </w:t>
      </w:r>
      <w:r w:rsidRPr="006C79D9">
        <w:rPr>
          <w:rStyle w:val="StyleUnderline"/>
        </w:rPr>
        <w:t xml:space="preserve">one of </w:t>
      </w:r>
      <w:r w:rsidRPr="003945C0">
        <w:rPr>
          <w:rStyle w:val="StyleUnderline"/>
          <w:highlight w:val="cyan"/>
        </w:rPr>
        <w:t>the biggest things</w:t>
      </w:r>
      <w:r w:rsidRPr="006C79D9">
        <w:rPr>
          <w:rStyle w:val="StyleUnderline"/>
        </w:rPr>
        <w:t xml:space="preserve"> </w:t>
      </w:r>
      <w:r w:rsidRPr="003945C0">
        <w:rPr>
          <w:rStyle w:val="StyleUnderline"/>
          <w:highlight w:val="cyan"/>
        </w:rPr>
        <w:t>stopping</w:t>
      </w:r>
      <w:r w:rsidRPr="006C79D9">
        <w:rPr>
          <w:rStyle w:val="StyleUnderline"/>
        </w:rPr>
        <w:t xml:space="preserve"> an apex whale</w:t>
      </w:r>
      <w:r w:rsidRPr="006C79D9">
        <w:rPr>
          <w:sz w:val="16"/>
        </w:rPr>
        <w:t xml:space="preserve"> like Elon Musk </w:t>
      </w:r>
      <w:r w:rsidRPr="006C79D9">
        <w:rPr>
          <w:rStyle w:val="StyleUnderline"/>
        </w:rPr>
        <w:t xml:space="preserve">from </w:t>
      </w:r>
      <w:r w:rsidRPr="003945C0">
        <w:rPr>
          <w:rStyle w:val="StyleUnderline"/>
          <w:highlight w:val="cyan"/>
        </w:rPr>
        <w:t>spending</w:t>
      </w:r>
      <w:r w:rsidRPr="006C79D9">
        <w:rPr>
          <w:rStyle w:val="StyleUnderline"/>
        </w:rPr>
        <w:t xml:space="preserve"> a fair portion of his billions </w:t>
      </w:r>
      <w:r w:rsidRPr="003945C0">
        <w:rPr>
          <w:rStyle w:val="StyleUnderline"/>
          <w:highlight w:val="cyan"/>
        </w:rPr>
        <w:t>on</w:t>
      </w:r>
      <w:r w:rsidRPr="006C79D9">
        <w:rPr>
          <w:rStyle w:val="StyleUnderline"/>
        </w:rPr>
        <w:t xml:space="preserve"> </w:t>
      </w:r>
      <w:proofErr w:type="spellStart"/>
      <w:r w:rsidRPr="003945C0">
        <w:rPr>
          <w:rStyle w:val="StyleUnderline"/>
          <w:highlight w:val="cyan"/>
        </w:rPr>
        <w:t>cryptomining</w:t>
      </w:r>
      <w:proofErr w:type="spellEnd"/>
      <w:r w:rsidRPr="006C79D9">
        <w:rPr>
          <w:rStyle w:val="StyleUnderline"/>
        </w:rPr>
        <w:t xml:space="preserve"> centers</w:t>
      </w:r>
      <w:r w:rsidRPr="006C79D9">
        <w:rPr>
          <w:sz w:val="16"/>
        </w:rPr>
        <w:t xml:space="preserve"> </w:t>
      </w:r>
      <w:r w:rsidRPr="003945C0">
        <w:rPr>
          <w:rStyle w:val="StyleUnderline"/>
          <w:highlight w:val="cyan"/>
        </w:rPr>
        <w:t>is</w:t>
      </w:r>
      <w:r w:rsidRPr="006C79D9">
        <w:rPr>
          <w:rStyle w:val="StyleUnderline"/>
        </w:rPr>
        <w:t xml:space="preserve"> the fact that </w:t>
      </w:r>
      <w:r w:rsidRPr="003945C0">
        <w:rPr>
          <w:rStyle w:val="StyleUnderline"/>
          <w:highlight w:val="cyan"/>
        </w:rPr>
        <w:t>such</w:t>
      </w:r>
      <w:r w:rsidRPr="006C79D9">
        <w:rPr>
          <w:rStyle w:val="StyleUnderline"/>
        </w:rPr>
        <w:t xml:space="preserve"> an operation </w:t>
      </w:r>
      <w:r w:rsidRPr="003945C0">
        <w:rPr>
          <w:rStyle w:val="StyleUnderline"/>
          <w:highlight w:val="cyan"/>
        </w:rPr>
        <w:t>would</w:t>
      </w:r>
      <w:r w:rsidRPr="006C79D9">
        <w:rPr>
          <w:rStyle w:val="StyleUnderline"/>
        </w:rPr>
        <w:t xml:space="preserve"> almost certainly </w:t>
      </w:r>
      <w:r w:rsidRPr="003945C0">
        <w:rPr>
          <w:rStyle w:val="Emphasis"/>
          <w:highlight w:val="cyan"/>
        </w:rPr>
        <w:t>draw</w:t>
      </w:r>
      <w:r w:rsidRPr="006C79D9">
        <w:rPr>
          <w:rStyle w:val="Emphasis"/>
        </w:rPr>
        <w:t xml:space="preserve"> </w:t>
      </w:r>
      <w:r w:rsidRPr="003945C0">
        <w:rPr>
          <w:rStyle w:val="Emphasis"/>
          <w:highlight w:val="cyan"/>
        </w:rPr>
        <w:t>universal condemnation</w:t>
      </w:r>
      <w:r w:rsidRPr="006C79D9">
        <w:rPr>
          <w:rStyle w:val="Emphasis"/>
        </w:rPr>
        <w:t xml:space="preserve"> </w:t>
      </w:r>
      <w:r w:rsidRPr="003945C0">
        <w:rPr>
          <w:rStyle w:val="StyleUnderline"/>
          <w:highlight w:val="cyan"/>
        </w:rPr>
        <w:t>for</w:t>
      </w:r>
      <w:r w:rsidRPr="006C79D9">
        <w:rPr>
          <w:rStyle w:val="StyleUnderline"/>
        </w:rPr>
        <w:t xml:space="preserve"> </w:t>
      </w:r>
      <w:r w:rsidRPr="003945C0">
        <w:rPr>
          <w:rStyle w:val="StyleUnderline"/>
          <w:highlight w:val="cyan"/>
        </w:rPr>
        <w:t>its</w:t>
      </w:r>
      <w:r w:rsidRPr="006C79D9">
        <w:rPr>
          <w:rStyle w:val="StyleUnderline"/>
        </w:rPr>
        <w:t xml:space="preserve"> potential </w:t>
      </w:r>
      <w:r w:rsidRPr="003945C0">
        <w:rPr>
          <w:rStyle w:val="StyleUnderline"/>
          <w:highlight w:val="cyan"/>
        </w:rPr>
        <w:t>effect</w:t>
      </w:r>
      <w:r w:rsidRPr="006C79D9">
        <w:rPr>
          <w:rStyle w:val="StyleUnderline"/>
        </w:rPr>
        <w:t xml:space="preserve"> </w:t>
      </w:r>
      <w:r w:rsidRPr="003945C0">
        <w:rPr>
          <w:rStyle w:val="StyleUnderline"/>
          <w:highlight w:val="cyan"/>
        </w:rPr>
        <w:t>on</w:t>
      </w:r>
      <w:r w:rsidRPr="006C79D9">
        <w:rPr>
          <w:rStyle w:val="StyleUnderline"/>
        </w:rPr>
        <w:t xml:space="preserve"> </w:t>
      </w:r>
      <w:r w:rsidRPr="003945C0">
        <w:rPr>
          <w:rStyle w:val="StyleUnderline"/>
          <w:highlight w:val="cyan"/>
        </w:rPr>
        <w:t>the</w:t>
      </w:r>
      <w:r w:rsidRPr="006C79D9">
        <w:rPr>
          <w:rStyle w:val="StyleUnderline"/>
        </w:rPr>
        <w:t xml:space="preserve"> global </w:t>
      </w:r>
      <w:r w:rsidRPr="003945C0">
        <w:rPr>
          <w:rStyle w:val="StyleUnderline"/>
          <w:highlight w:val="cyan"/>
        </w:rPr>
        <w:t>climate</w:t>
      </w:r>
      <w:r w:rsidRPr="006C79D9">
        <w:rPr>
          <w:rStyle w:val="StyleUnderline"/>
        </w:rPr>
        <w:t xml:space="preserve"> crisis.</w:t>
      </w:r>
      <w:r>
        <w:rPr>
          <w:rStyle w:val="StyleUnderline"/>
        </w:rPr>
        <w:t xml:space="preserve"> </w:t>
      </w:r>
      <w:r w:rsidRPr="003945C0">
        <w:rPr>
          <w:rStyle w:val="StyleUnderline"/>
          <w:highlight w:val="cyan"/>
        </w:rPr>
        <w:t xml:space="preserve">But </w:t>
      </w:r>
      <w:r w:rsidRPr="003945C0">
        <w:rPr>
          <w:rStyle w:val="Emphasis"/>
          <w:highlight w:val="cyan"/>
        </w:rPr>
        <w:t>the Moon’s atmosphere isn’t</w:t>
      </w:r>
      <w:r w:rsidRPr="006C79D9">
        <w:rPr>
          <w:rStyle w:val="Emphasis"/>
        </w:rPr>
        <w:t xml:space="preserve"> necessarily as </w:t>
      </w:r>
      <w:r w:rsidRPr="003945C0">
        <w:rPr>
          <w:rStyle w:val="Emphasis"/>
          <w:highlight w:val="cyan"/>
        </w:rPr>
        <w:t>fragile</w:t>
      </w:r>
      <w:r w:rsidRPr="006C79D9">
        <w:rPr>
          <w:rStyle w:val="Emphasis"/>
        </w:rPr>
        <w:t xml:space="preserve"> as the Earth’s.</w:t>
      </w:r>
      <w:r>
        <w:rPr>
          <w:rStyle w:val="Emphasis"/>
        </w:rPr>
        <w:t xml:space="preserve"> </w:t>
      </w:r>
      <w:r w:rsidRPr="006C79D9">
        <w:rPr>
          <w:rStyle w:val="Emphasis"/>
        </w:rPr>
        <w:t>Hypothetically speaking</w:t>
      </w:r>
      <w:r w:rsidRPr="006C79D9">
        <w:rPr>
          <w:rStyle w:val="StyleUnderline"/>
        </w:rPr>
        <w:t xml:space="preserve">, </w:t>
      </w:r>
      <w:r w:rsidRPr="003945C0">
        <w:rPr>
          <w:rStyle w:val="StyleUnderline"/>
          <w:highlight w:val="cyan"/>
        </w:rPr>
        <w:t>there’s nothing to stop a</w:t>
      </w:r>
      <w:r w:rsidRPr="006C79D9">
        <w:rPr>
          <w:rStyle w:val="StyleUnderline"/>
        </w:rPr>
        <w:t xml:space="preserve"> </w:t>
      </w:r>
      <w:r w:rsidRPr="003945C0">
        <w:rPr>
          <w:rStyle w:val="StyleUnderline"/>
          <w:highlight w:val="cyan"/>
        </w:rPr>
        <w:t>billionaire</w:t>
      </w:r>
      <w:r w:rsidRPr="006C79D9">
        <w:rPr>
          <w:rStyle w:val="StyleUnderline"/>
        </w:rPr>
        <w:t xml:space="preserve"> </w:t>
      </w:r>
      <w:r w:rsidRPr="003945C0">
        <w:rPr>
          <w:rStyle w:val="StyleUnderline"/>
          <w:highlight w:val="cyan"/>
        </w:rPr>
        <w:t xml:space="preserve">from </w:t>
      </w:r>
      <w:r w:rsidRPr="003945C0">
        <w:rPr>
          <w:rStyle w:val="Emphasis"/>
          <w:highlight w:val="cyan"/>
        </w:rPr>
        <w:t>building a facility on the Moon to mine crypto</w:t>
      </w:r>
      <w:r w:rsidRPr="006C79D9">
        <w:rPr>
          <w:rStyle w:val="Emphasis"/>
        </w:rPr>
        <w:t>currency</w:t>
      </w:r>
      <w:r w:rsidRPr="006C79D9">
        <w:rPr>
          <w:sz w:val="16"/>
        </w:rPr>
        <w:t xml:space="preserve">. </w:t>
      </w:r>
      <w:r w:rsidRPr="0059651C">
        <w:rPr>
          <w:rStyle w:val="StyleUnderline"/>
          <w:highlight w:val="cyan"/>
        </w:rPr>
        <w:t>They would, of course, need to</w:t>
      </w:r>
      <w:r w:rsidRPr="006C79D9">
        <w:rPr>
          <w:sz w:val="16"/>
        </w:rPr>
        <w:t xml:space="preserve"> be able to build their own batteries, have experience with artificial intelligence and supercomputers, and already </w:t>
      </w:r>
      <w:r w:rsidRPr="0059651C">
        <w:rPr>
          <w:rStyle w:val="StyleUnderline"/>
          <w:highlight w:val="cyan"/>
        </w:rPr>
        <w:t>have their own satellite network set up in space</w:t>
      </w:r>
      <w:r w:rsidRPr="006C79D9">
        <w:rPr>
          <w:sz w:val="16"/>
        </w:rPr>
        <w:t xml:space="preserve"> – </w:t>
      </w:r>
      <w:r w:rsidRPr="0059651C">
        <w:rPr>
          <w:rStyle w:val="StyleUnderline"/>
          <w:highlight w:val="cyan"/>
        </w:rPr>
        <w:t>all boxes Elon Musk can tick today</w:t>
      </w:r>
      <w:r w:rsidRPr="006C79D9">
        <w:rPr>
          <w:sz w:val="16"/>
        </w:rPr>
        <w:t xml:space="preserve">. And, in the near-future, </w:t>
      </w:r>
      <w:r w:rsidRPr="003945C0">
        <w:rPr>
          <w:rStyle w:val="StyleUnderline"/>
          <w:highlight w:val="cyan"/>
        </w:rPr>
        <w:t xml:space="preserve">as we </w:t>
      </w:r>
      <w:r w:rsidRPr="003945C0">
        <w:rPr>
          <w:rStyle w:val="Emphasis"/>
          <w:highlight w:val="cyan"/>
        </w:rPr>
        <w:t>perfect</w:t>
      </w:r>
      <w:r w:rsidRPr="006C79D9">
        <w:rPr>
          <w:rStyle w:val="Emphasis"/>
        </w:rPr>
        <w:t xml:space="preserve"> deep </w:t>
      </w:r>
      <w:r w:rsidRPr="003945C0">
        <w:rPr>
          <w:rStyle w:val="Emphasis"/>
          <w:highlight w:val="cyan"/>
        </w:rPr>
        <w:t>space</w:t>
      </w:r>
      <w:r w:rsidRPr="006C79D9">
        <w:rPr>
          <w:rStyle w:val="Emphasis"/>
        </w:rPr>
        <w:t xml:space="preserve"> </w:t>
      </w:r>
      <w:r w:rsidRPr="003945C0">
        <w:rPr>
          <w:rStyle w:val="Emphasis"/>
          <w:highlight w:val="cyan"/>
        </w:rPr>
        <w:t>transmission</w:t>
      </w:r>
      <w:r w:rsidRPr="006C79D9">
        <w:rPr>
          <w:rStyle w:val="Emphasis"/>
        </w:rPr>
        <w:t xml:space="preserve"> </w:t>
      </w:r>
      <w:r w:rsidRPr="003945C0">
        <w:rPr>
          <w:rStyle w:val="Emphasis"/>
          <w:highlight w:val="cyan"/>
        </w:rPr>
        <w:t>tech</w:t>
      </w:r>
      <w:r w:rsidRPr="006C79D9">
        <w:rPr>
          <w:rStyle w:val="Emphasis"/>
        </w:rPr>
        <w:t xml:space="preserve">nology, </w:t>
      </w:r>
      <w:r w:rsidRPr="003945C0">
        <w:rPr>
          <w:rStyle w:val="Emphasis"/>
          <w:highlight w:val="cyan"/>
        </w:rPr>
        <w:t>wh</w:t>
      </w:r>
      <w:r w:rsidRPr="003945C0">
        <w:rPr>
          <w:rStyle w:val="StyleUnderline"/>
          <w:highlight w:val="cyan"/>
        </w:rPr>
        <w:t xml:space="preserve">at’s to stop a billionaire from putting a </w:t>
      </w:r>
      <w:r w:rsidRPr="003945C0">
        <w:rPr>
          <w:rStyle w:val="Emphasis"/>
          <w:highlight w:val="cyan"/>
        </w:rPr>
        <w:t>supercomputer</w:t>
      </w:r>
      <w:r w:rsidRPr="006C79D9">
        <w:rPr>
          <w:rStyle w:val="Emphasis"/>
        </w:rPr>
        <w:t xml:space="preserve"> on a satellite</w:t>
      </w:r>
      <w:r w:rsidRPr="006C79D9">
        <w:rPr>
          <w:rStyle w:val="StyleUnderline"/>
        </w:rPr>
        <w:t xml:space="preserve"> and sending </w:t>
      </w:r>
      <w:r w:rsidRPr="006C79D9">
        <w:rPr>
          <w:rStyle w:val="Emphasis"/>
        </w:rPr>
        <w:t xml:space="preserve">it somewhere </w:t>
      </w:r>
      <w:r w:rsidRPr="003945C0">
        <w:rPr>
          <w:rStyle w:val="Emphasis"/>
          <w:highlight w:val="cyan"/>
        </w:rPr>
        <w:t>in deep space to mine cryptocurrency</w:t>
      </w:r>
      <w:r w:rsidRPr="006C79D9">
        <w:rPr>
          <w:rStyle w:val="Emphasis"/>
        </w:rPr>
        <w:t xml:space="preserve"> 24/7 </w:t>
      </w:r>
      <w:r w:rsidRPr="003945C0">
        <w:rPr>
          <w:rStyle w:val="Emphasis"/>
          <w:highlight w:val="cyan"/>
        </w:rPr>
        <w:t>at</w:t>
      </w:r>
      <w:r w:rsidRPr="006C79D9">
        <w:rPr>
          <w:rStyle w:val="Emphasis"/>
        </w:rPr>
        <w:t xml:space="preserve"> near </w:t>
      </w:r>
      <w:r w:rsidRPr="003945C0">
        <w:rPr>
          <w:rStyle w:val="Emphasis"/>
          <w:highlight w:val="cyan"/>
        </w:rPr>
        <w:t>absolute-zero</w:t>
      </w:r>
      <w:r w:rsidRPr="006C79D9">
        <w:rPr>
          <w:rStyle w:val="Emphasis"/>
        </w:rPr>
        <w:t xml:space="preserve"> temperatures?</w:t>
      </w:r>
      <w:r>
        <w:rPr>
          <w:rStyle w:val="Emphasis"/>
        </w:rPr>
        <w:t xml:space="preserve"> </w:t>
      </w:r>
      <w:r w:rsidRPr="006C79D9">
        <w:rPr>
          <w:sz w:val="16"/>
        </w:rPr>
        <w:t>All of this is conjecture, but the writing is on the wall. Cr</w:t>
      </w:r>
      <w:r w:rsidRPr="006C79D9">
        <w:rPr>
          <w:rStyle w:val="StyleUnderline"/>
        </w:rPr>
        <w:t xml:space="preserve">yptocurrency enthusiasts fear what the </w:t>
      </w:r>
      <w:r w:rsidRPr="006C79D9">
        <w:rPr>
          <w:rStyle w:val="Emphasis"/>
        </w:rPr>
        <w:t xml:space="preserve">experts </w:t>
      </w:r>
      <w:r w:rsidRPr="006C79D9">
        <w:rPr>
          <w:rStyle w:val="Emphasis"/>
        </w:rPr>
        <w:lastRenderedPageBreak/>
        <w:t xml:space="preserve">are consistently warning: </w:t>
      </w:r>
      <w:r w:rsidRPr="003945C0">
        <w:rPr>
          <w:rStyle w:val="Emphasis"/>
          <w:highlight w:val="cyan"/>
        </w:rPr>
        <w:t>regulation is coming</w:t>
      </w:r>
      <w:r w:rsidRPr="006C79D9">
        <w:rPr>
          <w:rStyle w:val="Emphasis"/>
        </w:rPr>
        <w:t>.</w:t>
      </w:r>
      <w:r>
        <w:rPr>
          <w:rStyle w:val="Emphasis"/>
        </w:rPr>
        <w:t xml:space="preserve"> </w:t>
      </w:r>
      <w:r w:rsidRPr="006C79D9">
        <w:rPr>
          <w:sz w:val="16"/>
        </w:rPr>
        <w:t xml:space="preserve">Eventually, it’s possible </w:t>
      </w:r>
      <w:r w:rsidRPr="003945C0">
        <w:rPr>
          <w:rStyle w:val="StyleUnderline"/>
          <w:highlight w:val="cyan"/>
        </w:rPr>
        <w:t>crypto</w:t>
      </w:r>
      <w:r w:rsidRPr="006C79D9">
        <w:rPr>
          <w:rStyle w:val="StyleUnderline"/>
        </w:rPr>
        <w:t xml:space="preserve">currency mining </w:t>
      </w:r>
      <w:r w:rsidRPr="003945C0">
        <w:rPr>
          <w:rStyle w:val="StyleUnderline"/>
          <w:highlight w:val="cyan"/>
        </w:rPr>
        <w:t>could become</w:t>
      </w:r>
      <w:r w:rsidRPr="006C79D9">
        <w:rPr>
          <w:rStyle w:val="StyleUnderline"/>
        </w:rPr>
        <w:t xml:space="preserve"> </w:t>
      </w:r>
      <w:r w:rsidRPr="003945C0">
        <w:rPr>
          <w:rStyle w:val="Emphasis"/>
          <w:highlight w:val="cyan"/>
        </w:rPr>
        <w:t>regulated</w:t>
      </w:r>
      <w:r w:rsidRPr="006C79D9">
        <w:rPr>
          <w:rStyle w:val="Emphasis"/>
        </w:rPr>
        <w:t xml:space="preserve"> with </w:t>
      </w:r>
      <w:r w:rsidRPr="003945C0">
        <w:rPr>
          <w:rStyle w:val="Emphasis"/>
          <w:highlight w:val="cyan"/>
        </w:rPr>
        <w:t>harsh policies</w:t>
      </w:r>
      <w:r w:rsidRPr="003945C0">
        <w:rPr>
          <w:rStyle w:val="StyleUnderline"/>
          <w:highlight w:val="cyan"/>
        </w:rPr>
        <w:t xml:space="preserve"> designed to </w:t>
      </w:r>
      <w:r w:rsidRPr="003945C0">
        <w:rPr>
          <w:rStyle w:val="Emphasis"/>
          <w:highlight w:val="cyan"/>
        </w:rPr>
        <w:t>keep mining</w:t>
      </w:r>
      <w:r w:rsidRPr="006C79D9">
        <w:rPr>
          <w:rStyle w:val="Emphasis"/>
        </w:rPr>
        <w:t xml:space="preserve"> operations </w:t>
      </w:r>
      <w:r w:rsidRPr="003945C0">
        <w:rPr>
          <w:rStyle w:val="Emphasis"/>
          <w:highlight w:val="cyan"/>
        </w:rPr>
        <w:t>from</w:t>
      </w:r>
      <w:r w:rsidRPr="006C79D9">
        <w:rPr>
          <w:rStyle w:val="Emphasis"/>
        </w:rPr>
        <w:t xml:space="preserve"> further </w:t>
      </w:r>
      <w:r w:rsidRPr="003945C0">
        <w:rPr>
          <w:rStyle w:val="Emphasis"/>
          <w:highlight w:val="cyan"/>
        </w:rPr>
        <w:t>damaging the environment</w:t>
      </w:r>
      <w:r w:rsidRPr="006C79D9">
        <w:rPr>
          <w:rStyle w:val="Emphasis"/>
        </w:rPr>
        <w:t>.</w:t>
      </w:r>
      <w:r w:rsidRPr="006C79D9">
        <w:rPr>
          <w:rStyle w:val="StyleUnderline"/>
        </w:rPr>
        <w:t xml:space="preserve"> This could </w:t>
      </w:r>
      <w:r w:rsidRPr="003945C0">
        <w:rPr>
          <w:rStyle w:val="StyleUnderline"/>
          <w:highlight w:val="cyan"/>
        </w:rPr>
        <w:t>seriously hinder the market</w:t>
      </w:r>
      <w:r w:rsidRPr="006C79D9">
        <w:rPr>
          <w:rStyle w:val="StyleUnderline"/>
        </w:rPr>
        <w:t>.</w:t>
      </w:r>
      <w:r>
        <w:rPr>
          <w:rStyle w:val="StyleUnderline"/>
        </w:rPr>
        <w:t xml:space="preserve"> </w:t>
      </w:r>
      <w:r w:rsidRPr="006C79D9">
        <w:rPr>
          <w:sz w:val="16"/>
        </w:rPr>
        <w:t xml:space="preserve">If humanity walks away from terrestrial mining to save the planet, we’ll be leaving unfathomable amounts of money on table. Billionaires don’t become billionaires by doing that. </w:t>
      </w:r>
      <w:r w:rsidRPr="003945C0">
        <w:rPr>
          <w:rStyle w:val="Emphasis"/>
          <w:highlight w:val="cyan"/>
        </w:rPr>
        <w:t>The only logical path forward</w:t>
      </w:r>
      <w:r w:rsidRPr="006C79D9">
        <w:rPr>
          <w:rStyle w:val="StyleUnderline"/>
        </w:rPr>
        <w:t xml:space="preserve">, barring some unknown new green mining technology, </w:t>
      </w:r>
      <w:r w:rsidRPr="003945C0">
        <w:rPr>
          <w:rStyle w:val="Emphasis"/>
          <w:highlight w:val="cyan"/>
        </w:rPr>
        <w:t>may</w:t>
      </w:r>
      <w:r w:rsidRPr="006C79D9">
        <w:rPr>
          <w:rStyle w:val="Emphasis"/>
        </w:rPr>
        <w:t xml:space="preserve"> </w:t>
      </w:r>
      <w:r w:rsidRPr="003945C0">
        <w:rPr>
          <w:rStyle w:val="Emphasis"/>
          <w:highlight w:val="cyan"/>
        </w:rPr>
        <w:t>be</w:t>
      </w:r>
      <w:r w:rsidRPr="006C79D9">
        <w:rPr>
          <w:rStyle w:val="Emphasis"/>
        </w:rPr>
        <w:t xml:space="preserve"> </w:t>
      </w:r>
      <w:r w:rsidRPr="003945C0">
        <w:rPr>
          <w:rStyle w:val="Emphasis"/>
          <w:highlight w:val="cyan"/>
        </w:rPr>
        <w:t>moving</w:t>
      </w:r>
      <w:r w:rsidRPr="006C79D9">
        <w:rPr>
          <w:rStyle w:val="Emphasis"/>
        </w:rPr>
        <w:t xml:space="preserve"> the </w:t>
      </w:r>
      <w:r w:rsidRPr="003945C0">
        <w:rPr>
          <w:rStyle w:val="Emphasis"/>
          <w:highlight w:val="cyan"/>
        </w:rPr>
        <w:t>crypto</w:t>
      </w:r>
      <w:r w:rsidRPr="006C79D9">
        <w:rPr>
          <w:rStyle w:val="Emphasis"/>
        </w:rPr>
        <w:t xml:space="preserve">currency industry </w:t>
      </w:r>
      <w:r w:rsidRPr="003945C0">
        <w:rPr>
          <w:rStyle w:val="Emphasis"/>
          <w:highlight w:val="cyan"/>
        </w:rPr>
        <w:t>to space</w:t>
      </w:r>
      <w:r w:rsidRPr="003945C0">
        <w:rPr>
          <w:rStyle w:val="StyleUnderline"/>
          <w:highlight w:val="cyan"/>
        </w:rPr>
        <w:t>.</w:t>
      </w:r>
    </w:p>
    <w:p w14:paraId="44F4FBE9" w14:textId="77777777" w:rsidR="0000115D" w:rsidRPr="00B83559" w:rsidRDefault="0000115D" w:rsidP="0000115D"/>
    <w:p w14:paraId="05710492" w14:textId="77777777" w:rsidR="0000115D" w:rsidRPr="0042124D" w:rsidRDefault="0000115D" w:rsidP="0000115D">
      <w:pPr>
        <w:pStyle w:val="Heading4"/>
      </w:pPr>
      <w:r>
        <w:t xml:space="preserve">Bitcoin </w:t>
      </w:r>
      <w:r w:rsidRPr="008F7DB2">
        <w:rPr>
          <w:u w:val="single"/>
        </w:rPr>
        <w:t>is</w:t>
      </w:r>
      <w:r>
        <w:t xml:space="preserve"> private property in space – appropriation is key</w:t>
      </w:r>
    </w:p>
    <w:p w14:paraId="5BC9103B" w14:textId="77777777" w:rsidR="0000115D" w:rsidRPr="0042124D" w:rsidRDefault="0000115D" w:rsidP="0000115D">
      <w:r w:rsidRPr="0042124D">
        <w:rPr>
          <w:rStyle w:val="Style13ptBold"/>
        </w:rPr>
        <w:t>Rule</w:t>
      </w:r>
      <w:r w:rsidRPr="0042124D">
        <w:t xml:space="preserve"> &amp; LeClair </w:t>
      </w:r>
      <w:r w:rsidRPr="0042124D">
        <w:rPr>
          <w:rStyle w:val="Style13ptBold"/>
        </w:rPr>
        <w:t>21</w:t>
      </w:r>
      <w:r w:rsidRPr="0042124D">
        <w:t xml:space="preserve"> [Dylan LeClair And Sam </w:t>
      </w:r>
      <w:proofErr w:type="gramStart"/>
      <w:r w:rsidRPr="0042124D">
        <w:t>Rule  Bitcoin</w:t>
      </w:r>
      <w:proofErr w:type="gramEnd"/>
      <w:r w:rsidRPr="0042124D">
        <w:t xml:space="preserve"> Magazine. "Bitcoin’s Private Property Rights."</w:t>
      </w:r>
      <w:r>
        <w:t xml:space="preserve"> https://www.nasdaq.com/articles/bitcoins-private-property-rights-2021-09-28]</w:t>
      </w:r>
    </w:p>
    <w:p w14:paraId="4B80944E" w14:textId="77777777" w:rsidR="0000115D" w:rsidRPr="0042124D" w:rsidRDefault="0000115D" w:rsidP="0000115D">
      <w:pPr>
        <w:rPr>
          <w:sz w:val="16"/>
        </w:rPr>
      </w:pPr>
      <w:r w:rsidRPr="0042124D">
        <w:rPr>
          <w:rStyle w:val="StyleUnderline"/>
          <w:highlight w:val="cyan"/>
        </w:rPr>
        <w:t>Bitcoin’s</w:t>
      </w:r>
      <w:r w:rsidRPr="0042124D">
        <w:rPr>
          <w:sz w:val="16"/>
          <w:highlight w:val="cyan"/>
        </w:rPr>
        <w:t xml:space="preserve"> </w:t>
      </w:r>
      <w:r w:rsidRPr="0042124D">
        <w:rPr>
          <w:rStyle w:val="Emphasis"/>
          <w:highlight w:val="cyan"/>
        </w:rPr>
        <w:t>Superior</w:t>
      </w:r>
      <w:r w:rsidRPr="0042124D">
        <w:rPr>
          <w:rStyle w:val="StyleUnderline"/>
        </w:rPr>
        <w:t xml:space="preserve"> Private </w:t>
      </w:r>
      <w:r w:rsidRPr="0042124D">
        <w:rPr>
          <w:rStyle w:val="Emphasis"/>
          <w:highlight w:val="cyan"/>
        </w:rPr>
        <w:t>Property Rights</w:t>
      </w:r>
      <w:r w:rsidRPr="0042124D">
        <w:rPr>
          <w:sz w:val="16"/>
        </w:rPr>
        <w:t xml:space="preserve"> </w:t>
      </w:r>
    </w:p>
    <w:p w14:paraId="1EC64B41" w14:textId="77777777" w:rsidR="0000115D" w:rsidRPr="0042124D" w:rsidRDefault="0000115D" w:rsidP="0000115D">
      <w:pPr>
        <w:rPr>
          <w:sz w:val="16"/>
        </w:rPr>
      </w:pPr>
      <w:r w:rsidRPr="0042124D">
        <w:rPr>
          <w:sz w:val="16"/>
        </w:rPr>
        <w:t>Fo</w:t>
      </w:r>
      <w:r w:rsidRPr="0042124D">
        <w:rPr>
          <w:rStyle w:val="StyleUnderline"/>
        </w:rPr>
        <w:t>r the first time in history, bitcoin offers us a property option that does not rely on a local authority or legal system to enforce or protect it.</w:t>
      </w:r>
      <w:r w:rsidRPr="0042124D">
        <w:rPr>
          <w:sz w:val="16"/>
        </w:rPr>
        <w:t xml:space="preserve"> </w:t>
      </w:r>
      <w:r w:rsidRPr="0042124D">
        <w:rPr>
          <w:rStyle w:val="StyleUnderline"/>
        </w:rPr>
        <w:t xml:space="preserve">It’s protected by the natural </w:t>
      </w:r>
      <w:r w:rsidRPr="0042124D">
        <w:rPr>
          <w:rStyle w:val="Emphasis"/>
        </w:rPr>
        <w:t>incentives</w:t>
      </w:r>
      <w:r w:rsidRPr="0042124D">
        <w:rPr>
          <w:rStyle w:val="StyleUnderline"/>
        </w:rPr>
        <w:t xml:space="preserve"> of those </w:t>
      </w:r>
      <w:r w:rsidRPr="0042124D">
        <w:rPr>
          <w:rStyle w:val="Emphasis"/>
        </w:rPr>
        <w:t>participating</w:t>
      </w:r>
      <w:r w:rsidRPr="0042124D">
        <w:rPr>
          <w:rStyle w:val="StyleUnderline"/>
        </w:rPr>
        <w:t xml:space="preserve"> in the network</w:t>
      </w:r>
      <w:r w:rsidRPr="0042124D">
        <w:rPr>
          <w:sz w:val="16"/>
        </w:rPr>
        <w:t>.</w:t>
      </w:r>
    </w:p>
    <w:p w14:paraId="3841CB10" w14:textId="77777777" w:rsidR="0000115D" w:rsidRPr="0042124D" w:rsidRDefault="0000115D" w:rsidP="0000115D">
      <w:pPr>
        <w:rPr>
          <w:sz w:val="16"/>
        </w:rPr>
      </w:pPr>
      <w:r w:rsidRPr="0042124D">
        <w:rPr>
          <w:sz w:val="16"/>
        </w:rPr>
        <w:t xml:space="preserve">“Satoshi </w:t>
      </w:r>
      <w:r w:rsidRPr="0042124D">
        <w:rPr>
          <w:rStyle w:val="Emphasis"/>
          <w:highlight w:val="cyan"/>
        </w:rPr>
        <w:t>Nakamoto</w:t>
      </w:r>
      <w:r w:rsidRPr="0042124D">
        <w:rPr>
          <w:sz w:val="16"/>
        </w:rPr>
        <w:t xml:space="preserve"> </w:t>
      </w:r>
      <w:r w:rsidRPr="0042124D">
        <w:rPr>
          <w:rStyle w:val="StyleUnderline"/>
        </w:rPr>
        <w:t xml:space="preserve">has </w:t>
      </w:r>
      <w:r w:rsidRPr="0042124D">
        <w:rPr>
          <w:rStyle w:val="StyleUnderline"/>
          <w:highlight w:val="cyan"/>
        </w:rPr>
        <w:t>created</w:t>
      </w:r>
      <w:r w:rsidRPr="0042124D">
        <w:rPr>
          <w:rStyle w:val="StyleUnderline"/>
        </w:rPr>
        <w:t xml:space="preserve"> a form of </w:t>
      </w:r>
      <w:r w:rsidRPr="0042124D">
        <w:rPr>
          <w:rStyle w:val="StyleUnderline"/>
          <w:highlight w:val="cyan"/>
        </w:rPr>
        <w:t>property</w:t>
      </w:r>
      <w:r w:rsidRPr="0042124D">
        <w:rPr>
          <w:rStyle w:val="StyleUnderline"/>
        </w:rPr>
        <w:t xml:space="preserve"> that can exist </w:t>
      </w:r>
      <w:r w:rsidRPr="0042124D">
        <w:rPr>
          <w:rStyle w:val="Emphasis"/>
          <w:highlight w:val="cyan"/>
        </w:rPr>
        <w:t>without</w:t>
      </w:r>
      <w:r w:rsidRPr="0042124D">
        <w:rPr>
          <w:rStyle w:val="Emphasis"/>
        </w:rPr>
        <w:t xml:space="preserve"> relying</w:t>
      </w:r>
      <w:r w:rsidRPr="0042124D">
        <w:rPr>
          <w:rStyle w:val="StyleUnderline"/>
        </w:rPr>
        <w:t xml:space="preserve"> on </w:t>
      </w:r>
      <w:r w:rsidRPr="0042124D">
        <w:rPr>
          <w:rStyle w:val="StyleUnderline"/>
          <w:highlight w:val="cyan"/>
        </w:rPr>
        <w:t>the state</w:t>
      </w:r>
      <w:r w:rsidRPr="0042124D">
        <w:rPr>
          <w:rStyle w:val="StyleUnderline"/>
        </w:rPr>
        <w:t xml:space="preserve">, </w:t>
      </w:r>
      <w:r w:rsidRPr="0042124D">
        <w:rPr>
          <w:rStyle w:val="StyleUnderline"/>
          <w:highlight w:val="cyan"/>
        </w:rPr>
        <w:t xml:space="preserve">centralized </w:t>
      </w:r>
      <w:r w:rsidRPr="0042124D">
        <w:rPr>
          <w:rStyle w:val="Emphasis"/>
          <w:highlight w:val="cyan"/>
        </w:rPr>
        <w:t>authority</w:t>
      </w:r>
      <w:r w:rsidRPr="0042124D">
        <w:rPr>
          <w:rStyle w:val="StyleUnderline"/>
          <w:highlight w:val="cyan"/>
        </w:rPr>
        <w:t>, or</w:t>
      </w:r>
      <w:r w:rsidRPr="0042124D">
        <w:rPr>
          <w:rStyle w:val="StyleUnderline"/>
        </w:rPr>
        <w:t xml:space="preserve"> traditional </w:t>
      </w:r>
      <w:r w:rsidRPr="0042124D">
        <w:rPr>
          <w:rStyle w:val="Emphasis"/>
          <w:highlight w:val="cyan"/>
        </w:rPr>
        <w:t>legal structures</w:t>
      </w:r>
      <w:r w:rsidRPr="0042124D">
        <w:rPr>
          <w:sz w:val="16"/>
        </w:rPr>
        <w:t xml:space="preserve">.” - Eric D. </w:t>
      </w:r>
      <w:proofErr w:type="spellStart"/>
      <w:r w:rsidRPr="0042124D">
        <w:rPr>
          <w:sz w:val="16"/>
        </w:rPr>
        <w:t>Chason</w:t>
      </w:r>
      <w:proofErr w:type="spellEnd"/>
      <w:r w:rsidRPr="0042124D">
        <w:rPr>
          <w:sz w:val="16"/>
        </w:rPr>
        <w:t xml:space="preserve">,"How Bitcoin Functions </w:t>
      </w:r>
      <w:proofErr w:type="gramStart"/>
      <w:r w:rsidRPr="0042124D">
        <w:rPr>
          <w:sz w:val="16"/>
        </w:rPr>
        <w:t>As</w:t>
      </w:r>
      <w:proofErr w:type="gramEnd"/>
      <w:r w:rsidRPr="0042124D">
        <w:rPr>
          <w:sz w:val="16"/>
        </w:rPr>
        <w:t xml:space="preserve"> Property Law"</w:t>
      </w:r>
    </w:p>
    <w:p w14:paraId="4F180578" w14:textId="77777777" w:rsidR="0000115D" w:rsidRPr="0042124D" w:rsidRDefault="0000115D" w:rsidP="0000115D">
      <w:pPr>
        <w:rPr>
          <w:sz w:val="16"/>
        </w:rPr>
      </w:pPr>
      <w:r w:rsidRPr="0042124D">
        <w:rPr>
          <w:rStyle w:val="StyleUnderline"/>
          <w:highlight w:val="cyan"/>
        </w:rPr>
        <w:t>It provides</w:t>
      </w:r>
      <w:r w:rsidRPr="0042124D">
        <w:rPr>
          <w:rStyle w:val="StyleUnderline"/>
        </w:rPr>
        <w:t xml:space="preserve"> us with </w:t>
      </w:r>
      <w:r w:rsidRPr="0042124D">
        <w:rPr>
          <w:rStyle w:val="StyleUnderline"/>
          <w:highlight w:val="cyan"/>
        </w:rPr>
        <w:t xml:space="preserve">a </w:t>
      </w:r>
      <w:r w:rsidRPr="0042124D">
        <w:rPr>
          <w:rStyle w:val="Emphasis"/>
          <w:highlight w:val="cyan"/>
        </w:rPr>
        <w:t>store of value</w:t>
      </w:r>
      <w:r w:rsidRPr="0042124D">
        <w:rPr>
          <w:rStyle w:val="StyleUnderline"/>
        </w:rPr>
        <w:t xml:space="preserve"> and savings</w:t>
      </w:r>
      <w:r w:rsidRPr="0042124D">
        <w:rPr>
          <w:sz w:val="16"/>
        </w:rPr>
        <w:t xml:space="preserve"> technology </w:t>
      </w:r>
      <w:r w:rsidRPr="0042124D">
        <w:rPr>
          <w:rStyle w:val="StyleUnderline"/>
        </w:rPr>
        <w:t xml:space="preserve">where </w:t>
      </w:r>
      <w:r w:rsidRPr="0042124D">
        <w:rPr>
          <w:rStyle w:val="StyleUnderline"/>
          <w:highlight w:val="cyan"/>
        </w:rPr>
        <w:t>no government</w:t>
      </w:r>
      <w:r w:rsidRPr="0042124D">
        <w:rPr>
          <w:sz w:val="16"/>
        </w:rPr>
        <w:t xml:space="preserve">, central </w:t>
      </w:r>
      <w:r w:rsidRPr="0042124D">
        <w:rPr>
          <w:rStyle w:val="Emphasis"/>
          <w:highlight w:val="cyan"/>
        </w:rPr>
        <w:t>institution</w:t>
      </w:r>
      <w:r w:rsidRPr="0042124D">
        <w:rPr>
          <w:sz w:val="16"/>
          <w:highlight w:val="cyan"/>
        </w:rPr>
        <w:t xml:space="preserve"> </w:t>
      </w:r>
      <w:r w:rsidRPr="0042124D">
        <w:rPr>
          <w:rStyle w:val="StyleUnderline"/>
          <w:highlight w:val="cyan"/>
        </w:rPr>
        <w:t>or</w:t>
      </w:r>
      <w:r w:rsidRPr="0042124D">
        <w:rPr>
          <w:rStyle w:val="StyleUnderline"/>
        </w:rPr>
        <w:t xml:space="preserve"> voting </w:t>
      </w:r>
      <w:r w:rsidRPr="0042124D">
        <w:rPr>
          <w:rStyle w:val="StyleUnderline"/>
          <w:highlight w:val="cyan"/>
        </w:rPr>
        <w:t xml:space="preserve">bloc can </w:t>
      </w:r>
      <w:r w:rsidRPr="0042124D">
        <w:rPr>
          <w:rStyle w:val="Emphasis"/>
          <w:highlight w:val="cyan"/>
        </w:rPr>
        <w:t xml:space="preserve">seize, </w:t>
      </w:r>
      <w:proofErr w:type="gramStart"/>
      <w:r w:rsidRPr="0042124D">
        <w:rPr>
          <w:rStyle w:val="Emphasis"/>
          <w:highlight w:val="cyan"/>
        </w:rPr>
        <w:t>freeze</w:t>
      </w:r>
      <w:proofErr w:type="gramEnd"/>
      <w:r w:rsidRPr="0042124D">
        <w:rPr>
          <w:rStyle w:val="Emphasis"/>
          <w:highlight w:val="cyan"/>
        </w:rPr>
        <w:t xml:space="preserve"> or access</w:t>
      </w:r>
      <w:r w:rsidRPr="0042124D">
        <w:rPr>
          <w:rStyle w:val="Emphasis"/>
        </w:rPr>
        <w:t xml:space="preserve"> it</w:t>
      </w:r>
      <w:r w:rsidRPr="0042124D">
        <w:rPr>
          <w:sz w:val="16"/>
        </w:rPr>
        <w:t xml:space="preserve"> </w:t>
      </w:r>
      <w:r w:rsidRPr="0042124D">
        <w:rPr>
          <w:rStyle w:val="StyleUnderline"/>
        </w:rPr>
        <w:t xml:space="preserve">through violence or force when properly secured. Anyone in the world with an internet connection can secure this property without permission, and </w:t>
      </w:r>
      <w:r w:rsidRPr="0042124D">
        <w:rPr>
          <w:rStyle w:val="Emphasis"/>
          <w:highlight w:val="cyan"/>
        </w:rPr>
        <w:t>no other person or institution</w:t>
      </w:r>
      <w:r w:rsidRPr="0042124D">
        <w:rPr>
          <w:rStyle w:val="StyleUnderline"/>
          <w:highlight w:val="cyan"/>
        </w:rPr>
        <w:t xml:space="preserve"> may take it</w:t>
      </w:r>
      <w:r w:rsidRPr="0042124D">
        <w:rPr>
          <w:rStyle w:val="StyleUnderline"/>
        </w:rPr>
        <w:t xml:space="preserve"> away or </w:t>
      </w:r>
      <w:r w:rsidRPr="0042124D">
        <w:rPr>
          <w:rStyle w:val="Emphasis"/>
        </w:rPr>
        <w:t>erode its value</w:t>
      </w:r>
      <w:r w:rsidRPr="0042124D">
        <w:rPr>
          <w:sz w:val="16"/>
        </w:rPr>
        <w:t xml:space="preserve">. Whether it’s real estate, cash, equities, bonds, or gold, </w:t>
      </w:r>
      <w:r w:rsidRPr="0042124D">
        <w:rPr>
          <w:rStyle w:val="Emphasis"/>
          <w:highlight w:val="cyan"/>
        </w:rPr>
        <w:t>no other asset</w:t>
      </w:r>
      <w:r w:rsidRPr="0042124D">
        <w:rPr>
          <w:sz w:val="16"/>
        </w:rPr>
        <w:t xml:space="preserve"> </w:t>
      </w:r>
      <w:r w:rsidRPr="0042124D">
        <w:rPr>
          <w:rStyle w:val="StyleUnderline"/>
        </w:rPr>
        <w:t xml:space="preserve">on the market </w:t>
      </w:r>
      <w:r w:rsidRPr="0042124D">
        <w:rPr>
          <w:rStyle w:val="StyleUnderline"/>
          <w:highlight w:val="cyan"/>
        </w:rPr>
        <w:t>provides this level of</w:t>
      </w:r>
      <w:r w:rsidRPr="0042124D">
        <w:rPr>
          <w:rStyle w:val="StyleUnderline"/>
        </w:rPr>
        <w:t xml:space="preserve"> </w:t>
      </w:r>
      <w:r w:rsidRPr="0042124D">
        <w:rPr>
          <w:rStyle w:val="Emphasis"/>
        </w:rPr>
        <w:t>assurance</w:t>
      </w:r>
      <w:r w:rsidRPr="0042124D">
        <w:rPr>
          <w:rStyle w:val="StyleUnderline"/>
        </w:rPr>
        <w:t xml:space="preserve"> and </w:t>
      </w:r>
      <w:r w:rsidRPr="0042124D">
        <w:rPr>
          <w:rStyle w:val="Emphasis"/>
          <w:highlight w:val="cyan"/>
        </w:rPr>
        <w:t>security</w:t>
      </w:r>
      <w:r w:rsidRPr="0042124D">
        <w:rPr>
          <w:sz w:val="16"/>
        </w:rPr>
        <w:t>.</w:t>
      </w:r>
    </w:p>
    <w:p w14:paraId="6796B292" w14:textId="77777777" w:rsidR="0000115D" w:rsidRPr="0042124D" w:rsidRDefault="0000115D" w:rsidP="0000115D">
      <w:pPr>
        <w:rPr>
          <w:rStyle w:val="StyleUnderline"/>
        </w:rPr>
      </w:pPr>
      <w:r w:rsidRPr="0042124D">
        <w:rPr>
          <w:sz w:val="16"/>
        </w:rPr>
        <w:t xml:space="preserve">What we know of </w:t>
      </w:r>
      <w:r w:rsidRPr="0042124D">
        <w:rPr>
          <w:rStyle w:val="Emphasis"/>
          <w:highlight w:val="cyan"/>
        </w:rPr>
        <w:t>strong, well-defined property rights</w:t>
      </w:r>
      <w:r w:rsidRPr="0042124D">
        <w:rPr>
          <w:rStyle w:val="StyleUnderline"/>
        </w:rPr>
        <w:t xml:space="preserve"> is that they </w:t>
      </w:r>
      <w:r w:rsidRPr="0042124D">
        <w:rPr>
          <w:rStyle w:val="StyleUnderline"/>
          <w:highlight w:val="cyan"/>
        </w:rPr>
        <w:t xml:space="preserve">are the </w:t>
      </w:r>
      <w:r w:rsidRPr="0042124D">
        <w:rPr>
          <w:rStyle w:val="Emphasis"/>
          <w:highlight w:val="cyan"/>
        </w:rPr>
        <w:t>basis</w:t>
      </w:r>
      <w:r w:rsidRPr="0042124D">
        <w:rPr>
          <w:rStyle w:val="StyleUnderline"/>
          <w:highlight w:val="cyan"/>
        </w:rPr>
        <w:t xml:space="preserve"> of</w:t>
      </w:r>
      <w:r w:rsidRPr="0042124D">
        <w:rPr>
          <w:rStyle w:val="StyleUnderline"/>
        </w:rPr>
        <w:t xml:space="preserve"> human cooperation and </w:t>
      </w:r>
      <w:r w:rsidRPr="0042124D">
        <w:rPr>
          <w:rStyle w:val="Emphasis"/>
          <w:highlight w:val="cyan"/>
        </w:rPr>
        <w:t>economic activity</w:t>
      </w:r>
      <w:r w:rsidRPr="0042124D">
        <w:rPr>
          <w:sz w:val="16"/>
        </w:rPr>
        <w:t xml:space="preserve">. </w:t>
      </w:r>
      <w:r w:rsidRPr="0042124D">
        <w:rPr>
          <w:rStyle w:val="StyleUnderline"/>
          <w:highlight w:val="cyan"/>
        </w:rPr>
        <w:t>When</w:t>
      </w:r>
      <w:r w:rsidRPr="0042124D">
        <w:rPr>
          <w:rStyle w:val="StyleUnderline"/>
        </w:rPr>
        <w:t xml:space="preserve"> private </w:t>
      </w:r>
      <w:r w:rsidRPr="0042124D">
        <w:rPr>
          <w:rStyle w:val="StyleUnderline"/>
          <w:highlight w:val="cyan"/>
        </w:rPr>
        <w:t>property rights flourish, so do the people</w:t>
      </w:r>
      <w:r w:rsidRPr="0042124D">
        <w:rPr>
          <w:sz w:val="16"/>
        </w:rPr>
        <w:t xml:space="preserve">. </w:t>
      </w:r>
      <w:r w:rsidRPr="0042124D">
        <w:rPr>
          <w:rStyle w:val="StyleUnderline"/>
        </w:rPr>
        <w:t>When we look at the nations of the world with the lowest ranking of property rights, we also find some of the key regions where bitcoin is making its mark.</w:t>
      </w:r>
    </w:p>
    <w:p w14:paraId="1B4D6D0C" w14:textId="77777777" w:rsidR="0000115D" w:rsidRDefault="0000115D" w:rsidP="0000115D"/>
    <w:p w14:paraId="045D2F51" w14:textId="77777777" w:rsidR="0000115D" w:rsidRPr="00105E8F" w:rsidRDefault="0000115D" w:rsidP="0000115D">
      <w:pPr>
        <w:pStyle w:val="Heading4"/>
      </w:pPr>
      <w:r>
        <w:t xml:space="preserve">Cryptocurrency reaching a </w:t>
      </w:r>
      <w:r>
        <w:rPr>
          <w:u w:val="single"/>
        </w:rPr>
        <w:t>wide</w:t>
      </w:r>
      <w:r>
        <w:t xml:space="preserve"> rollout builds </w:t>
      </w:r>
      <w:r>
        <w:rPr>
          <w:u w:val="single"/>
        </w:rPr>
        <w:t>resilience</w:t>
      </w:r>
      <w:r>
        <w:t xml:space="preserve"> to </w:t>
      </w:r>
      <w:r>
        <w:rPr>
          <w:u w:val="single"/>
        </w:rPr>
        <w:t>survive</w:t>
      </w:r>
      <w:r>
        <w:t xml:space="preserve"> inevitable </w:t>
      </w:r>
      <w:r>
        <w:rPr>
          <w:u w:val="single"/>
        </w:rPr>
        <w:t>existential filters</w:t>
      </w:r>
      <w:r>
        <w:t>.</w:t>
      </w:r>
    </w:p>
    <w:p w14:paraId="05ECF49F" w14:textId="77777777" w:rsidR="0000115D" w:rsidRDefault="0000115D" w:rsidP="0000115D">
      <w:r>
        <w:t xml:space="preserve">Alex </w:t>
      </w:r>
      <w:r w:rsidRPr="00110ABB">
        <w:rPr>
          <w:rStyle w:val="Style13ptBold"/>
        </w:rPr>
        <w:t>McShane 21</w:t>
      </w:r>
      <w:r>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6E712218" w14:textId="77777777" w:rsidR="0000115D" w:rsidRPr="00B854A5" w:rsidRDefault="0000115D" w:rsidP="0000115D">
      <w:pPr>
        <w:rPr>
          <w:sz w:val="16"/>
        </w:rPr>
      </w:pPr>
      <w:proofErr w:type="gramStart"/>
      <w:r w:rsidRPr="00B854A5">
        <w:rPr>
          <w:sz w:val="16"/>
        </w:rPr>
        <w:lastRenderedPageBreak/>
        <w:t>TL;DR</w:t>
      </w:r>
      <w:proofErr w:type="gramEnd"/>
      <w:r w:rsidRPr="00B854A5">
        <w:rPr>
          <w:sz w:val="16"/>
        </w:rPr>
        <w:t xml:space="preserve"> - </w:t>
      </w:r>
      <w:r w:rsidRPr="00B854A5">
        <w:rPr>
          <w:rStyle w:val="StyleUnderline"/>
        </w:rPr>
        <w:t xml:space="preserve">An </w:t>
      </w:r>
      <w:r w:rsidRPr="00105E8F">
        <w:rPr>
          <w:rStyle w:val="Emphasis"/>
          <w:highlight w:val="cyan"/>
        </w:rPr>
        <w:t>ex</w:t>
      </w:r>
      <w:r w:rsidRPr="00D850CD">
        <w:rPr>
          <w:rStyle w:val="Emphasis"/>
        </w:rPr>
        <w:t xml:space="preserve">istential </w:t>
      </w:r>
      <w:r w:rsidRPr="00105E8F">
        <w:rPr>
          <w:rStyle w:val="Emphasis"/>
          <w:highlight w:val="cyan"/>
        </w:rPr>
        <w:t>risk</w:t>
      </w:r>
      <w:r w:rsidRPr="00105E8F">
        <w:rPr>
          <w:rStyle w:val="StyleUnderline"/>
          <w:highlight w:val="cyan"/>
        </w:rPr>
        <w:t xml:space="preserve"> is</w:t>
      </w:r>
      <w:r w:rsidRPr="00B854A5">
        <w:rPr>
          <w:rStyle w:val="StyleUnderline"/>
        </w:rPr>
        <w:t xml:space="preserve"> the possibility of an </w:t>
      </w:r>
      <w:r w:rsidRPr="00B854A5">
        <w:rPr>
          <w:rStyle w:val="Emphasis"/>
        </w:rPr>
        <w:t>event</w:t>
      </w:r>
      <w:r w:rsidRPr="00B854A5">
        <w:rPr>
          <w:rStyle w:val="StyleUnderline"/>
        </w:rPr>
        <w:t xml:space="preserve"> or </w:t>
      </w:r>
      <w:r w:rsidRPr="00B854A5">
        <w:rPr>
          <w:rStyle w:val="Emphasis"/>
        </w:rPr>
        <w:t>series of events</w:t>
      </w:r>
      <w:r w:rsidRPr="00B854A5">
        <w:rPr>
          <w:rStyle w:val="StyleUnderline"/>
        </w:rPr>
        <w:t xml:space="preserve"> that could </w:t>
      </w:r>
      <w:r w:rsidRPr="00B854A5">
        <w:rPr>
          <w:rStyle w:val="Emphasis"/>
        </w:rPr>
        <w:t>drastically curtail</w:t>
      </w:r>
      <w:r w:rsidRPr="00B854A5">
        <w:rPr>
          <w:rStyle w:val="StyleUnderline"/>
        </w:rPr>
        <w:t xml:space="preserve"> humanity’s potential. A</w:t>
      </w:r>
      <w:r w:rsidRPr="00B854A5">
        <w:rPr>
          <w:sz w:val="16"/>
        </w:rPr>
        <w:t xml:space="preserve"> hypothetical </w:t>
      </w:r>
      <w:r w:rsidRPr="00105E8F">
        <w:rPr>
          <w:rStyle w:val="Emphasis"/>
          <w:highlight w:val="cyan"/>
        </w:rPr>
        <w:t>global catastrophe</w:t>
      </w:r>
      <w:r w:rsidRPr="00B854A5">
        <w:rPr>
          <w:sz w:val="16"/>
        </w:rPr>
        <w:t xml:space="preserve"> could be anthropogenic or non-anthropogenic and internal or external in nature. </w:t>
      </w:r>
      <w:r w:rsidRPr="00B854A5">
        <w:rPr>
          <w:rStyle w:val="StyleUnderline"/>
        </w:rPr>
        <w:t xml:space="preserve">The </w:t>
      </w:r>
      <w:r w:rsidRPr="00105E8F">
        <w:rPr>
          <w:rStyle w:val="Emphasis"/>
          <w:highlight w:val="cyan"/>
        </w:rPr>
        <w:t>adoption</w:t>
      </w:r>
      <w:r w:rsidRPr="00105E8F">
        <w:rPr>
          <w:rStyle w:val="StyleUnderline"/>
          <w:highlight w:val="cyan"/>
        </w:rPr>
        <w:t xml:space="preserve"> of </w:t>
      </w:r>
      <w:r w:rsidRPr="00105E8F">
        <w:rPr>
          <w:rStyle w:val="Emphasis"/>
          <w:highlight w:val="cyan"/>
        </w:rPr>
        <w:t>Bitcoin</w:t>
      </w:r>
      <w:r w:rsidRPr="00D850CD">
        <w:rPr>
          <w:rStyle w:val="StyleUnderline"/>
        </w:rPr>
        <w:t xml:space="preserve"> will </w:t>
      </w:r>
      <w:r w:rsidRPr="00105E8F">
        <w:rPr>
          <w:rStyle w:val="Emphasis"/>
          <w:highlight w:val="cyan"/>
        </w:rPr>
        <w:t>better position us</w:t>
      </w:r>
      <w:r w:rsidRPr="00105E8F">
        <w:rPr>
          <w:rStyle w:val="StyleUnderline"/>
          <w:highlight w:val="cyan"/>
        </w:rPr>
        <w:t xml:space="preserve"> </w:t>
      </w:r>
      <w:r w:rsidRPr="00711119">
        <w:rPr>
          <w:rStyle w:val="StyleUnderline"/>
          <w:highlight w:val="cyan"/>
        </w:rPr>
        <w:t>to address these</w:t>
      </w:r>
      <w:r w:rsidRPr="00711119">
        <w:rPr>
          <w:rStyle w:val="StyleUnderline"/>
        </w:rPr>
        <w:t xml:space="preserve"> risks</w:t>
      </w:r>
      <w:r w:rsidRPr="00B854A5">
        <w:rPr>
          <w:rStyle w:val="StyleUnderline"/>
        </w:rPr>
        <w:t xml:space="preserve"> as a society</w:t>
      </w:r>
      <w:r w:rsidRPr="00B854A5">
        <w:rPr>
          <w:sz w:val="16"/>
        </w:rPr>
        <w:t xml:space="preserve">. </w:t>
      </w:r>
    </w:p>
    <w:p w14:paraId="0535E49D" w14:textId="77777777" w:rsidR="0000115D" w:rsidRPr="00B854A5" w:rsidRDefault="0000115D" w:rsidP="0000115D">
      <w:pPr>
        <w:rPr>
          <w:sz w:val="16"/>
        </w:rPr>
      </w:pPr>
      <w:r w:rsidRPr="00B854A5">
        <w:rPr>
          <w:sz w:val="16"/>
        </w:rPr>
        <w:t>EXTERNAL NON-ANTHROPOGENIC</w:t>
      </w:r>
    </w:p>
    <w:p w14:paraId="7F90121B" w14:textId="77777777" w:rsidR="0000115D" w:rsidRPr="00B854A5" w:rsidRDefault="0000115D" w:rsidP="0000115D">
      <w:pPr>
        <w:rPr>
          <w:sz w:val="16"/>
        </w:rPr>
      </w:pPr>
      <w:r w:rsidRPr="00D850CD">
        <w:rPr>
          <w:rStyle w:val="StyleUnderline"/>
        </w:rPr>
        <w:t>A</w:t>
      </w:r>
      <w:r w:rsidRPr="00B854A5">
        <w:rPr>
          <w:rStyle w:val="StyleUnderline"/>
        </w:rPr>
        <w:t xml:space="preserve"> </w:t>
      </w:r>
      <w:r w:rsidRPr="00B854A5">
        <w:rPr>
          <w:rStyle w:val="Emphasis"/>
        </w:rPr>
        <w:t xml:space="preserve">catastrophic </w:t>
      </w:r>
      <w:r w:rsidRPr="00105E8F">
        <w:rPr>
          <w:rStyle w:val="Emphasis"/>
          <w:highlight w:val="cyan"/>
        </w:rPr>
        <w:t>collision</w:t>
      </w:r>
      <w:r w:rsidRPr="00105E8F">
        <w:rPr>
          <w:rStyle w:val="StyleUnderline"/>
          <w:highlight w:val="cyan"/>
        </w:rPr>
        <w:t xml:space="preserve"> with</w:t>
      </w:r>
      <w:r w:rsidRPr="00B854A5">
        <w:rPr>
          <w:rStyle w:val="StyleUnderline"/>
        </w:rPr>
        <w:t xml:space="preserve"> an </w:t>
      </w:r>
      <w:r w:rsidRPr="00B854A5">
        <w:rPr>
          <w:rStyle w:val="Emphasis"/>
        </w:rPr>
        <w:t>astronomical object</w:t>
      </w:r>
      <w:r w:rsidRPr="00B854A5">
        <w:rPr>
          <w:rStyle w:val="StyleUnderline"/>
        </w:rPr>
        <w:t xml:space="preserve">, such as </w:t>
      </w:r>
      <w:r w:rsidRPr="00105E8F">
        <w:rPr>
          <w:rStyle w:val="StyleUnderline"/>
          <w:highlight w:val="cyan"/>
        </w:rPr>
        <w:t xml:space="preserve">an </w:t>
      </w:r>
      <w:r w:rsidRPr="00105E8F">
        <w:rPr>
          <w:rStyle w:val="Emphasis"/>
          <w:highlight w:val="cyan"/>
        </w:rPr>
        <w:t>asteroid</w:t>
      </w:r>
      <w:r w:rsidRPr="00B854A5">
        <w:rPr>
          <w:sz w:val="16"/>
        </w:rPr>
        <w:t xml:space="preserve"> impact </w:t>
      </w:r>
      <w:r w:rsidRPr="00B854A5">
        <w:rPr>
          <w:rStyle w:val="StyleUnderline"/>
        </w:rPr>
        <w:t xml:space="preserve">would be an external non-anthropogenic risk. This has </w:t>
      </w:r>
      <w:r w:rsidRPr="00105E8F">
        <w:rPr>
          <w:rStyle w:val="Emphasis"/>
          <w:highlight w:val="cyan"/>
        </w:rPr>
        <w:t>already occurred</w:t>
      </w:r>
      <w:r w:rsidRPr="00B854A5">
        <w:rPr>
          <w:rStyle w:val="StyleUnderline"/>
        </w:rPr>
        <w:t xml:space="preserve"> here several times</w:t>
      </w:r>
      <w:r w:rsidRPr="00B854A5">
        <w:rPr>
          <w:sz w:val="16"/>
        </w:rPr>
        <w:t>. During the Permian Triassic period (ending 250 million years ago) an astronomical impact killed 90 percent of the species on Earth. It took tens of millions of years for life on Earth to repopulate and Earth’s intelligence potential to recover.</w:t>
      </w:r>
    </w:p>
    <w:p w14:paraId="5513830E" w14:textId="77777777" w:rsidR="0000115D" w:rsidRPr="00B854A5" w:rsidRDefault="0000115D" w:rsidP="0000115D">
      <w:pPr>
        <w:rPr>
          <w:sz w:val="16"/>
        </w:rPr>
      </w:pPr>
      <w:r w:rsidRPr="00B854A5">
        <w:rPr>
          <w:sz w:val="16"/>
        </w:rPr>
        <w:t xml:space="preserve">One interesting external non-anthropogenic risk is </w:t>
      </w:r>
      <w:r w:rsidRPr="00105E8F">
        <w:rPr>
          <w:rStyle w:val="StyleUnderline"/>
        </w:rPr>
        <w:t>Earth’s</w:t>
      </w:r>
      <w:r w:rsidRPr="00B854A5">
        <w:rPr>
          <w:rStyle w:val="StyleUnderline"/>
        </w:rPr>
        <w:t xml:space="preserve"> </w:t>
      </w:r>
      <w:r w:rsidRPr="00105E8F">
        <w:rPr>
          <w:rStyle w:val="StyleUnderline"/>
        </w:rPr>
        <w:t>reflected light</w:t>
      </w:r>
      <w:r w:rsidRPr="00B854A5">
        <w:rPr>
          <w:sz w:val="16"/>
        </w:rPr>
        <w:t xml:space="preserve">, which </w:t>
      </w:r>
      <w:r w:rsidRPr="00B854A5">
        <w:rPr>
          <w:rStyle w:val="StyleUnderline"/>
        </w:rPr>
        <w:t xml:space="preserve">could be measured by an </w:t>
      </w:r>
      <w:r w:rsidRPr="00105E8F">
        <w:rPr>
          <w:rStyle w:val="Emphasis"/>
          <w:highlight w:val="cyan"/>
        </w:rPr>
        <w:t>e</w:t>
      </w:r>
      <w:r w:rsidRPr="00D850CD">
        <w:rPr>
          <w:rStyle w:val="Emphasis"/>
        </w:rPr>
        <w:t>xternal in</w:t>
      </w:r>
      <w:r w:rsidRPr="00105E8F">
        <w:rPr>
          <w:rStyle w:val="Emphasis"/>
          <w:highlight w:val="cyan"/>
        </w:rPr>
        <w:t>t</w:t>
      </w:r>
      <w:r w:rsidRPr="00D850CD">
        <w:rPr>
          <w:rStyle w:val="Emphasis"/>
        </w:rPr>
        <w:t>elligence</w:t>
      </w:r>
      <w:r w:rsidRPr="00B854A5">
        <w:rPr>
          <w:rStyle w:val="StyleUnderline"/>
        </w:rPr>
        <w:t xml:space="preserve"> who then come to </w:t>
      </w:r>
      <w:r w:rsidRPr="00105E8F">
        <w:rPr>
          <w:rStyle w:val="Emphasis"/>
          <w:highlight w:val="cyan"/>
        </w:rPr>
        <w:t>extinguish us</w:t>
      </w:r>
      <w:r w:rsidRPr="00B854A5">
        <w:rPr>
          <w:sz w:val="16"/>
        </w:rPr>
        <w:t>. (The topic of our own signal bringing about this death by misadventure is discussed further below.)</w:t>
      </w:r>
    </w:p>
    <w:p w14:paraId="689783A1" w14:textId="77777777" w:rsidR="0000115D" w:rsidRPr="00B854A5" w:rsidRDefault="0000115D" w:rsidP="0000115D">
      <w:pPr>
        <w:rPr>
          <w:rStyle w:val="StyleUnderline"/>
        </w:rPr>
      </w:pPr>
      <w:r w:rsidRPr="00B854A5">
        <w:rPr>
          <w:rStyle w:val="StyleUnderline"/>
        </w:rPr>
        <w:t xml:space="preserve">What does this have to do with </w:t>
      </w:r>
      <w:r w:rsidRPr="00105E8F">
        <w:rPr>
          <w:rStyle w:val="StyleUnderline"/>
          <w:highlight w:val="cyan"/>
        </w:rPr>
        <w:t>Bitcoin</w:t>
      </w:r>
      <w:r w:rsidRPr="00B854A5">
        <w:rPr>
          <w:rStyle w:val="StyleUnderline"/>
        </w:rPr>
        <w:t>?</w:t>
      </w:r>
    </w:p>
    <w:p w14:paraId="17A1A5A3" w14:textId="77777777" w:rsidR="0000115D" w:rsidRPr="002D078B" w:rsidRDefault="0000115D" w:rsidP="0000115D">
      <w:pPr>
        <w:rPr>
          <w:sz w:val="16"/>
        </w:rPr>
      </w:pPr>
      <w:r w:rsidRPr="00B854A5">
        <w:rPr>
          <w:rStyle w:val="StyleUnderline"/>
        </w:rPr>
        <w:t xml:space="preserve">Generally, hard money </w:t>
      </w:r>
      <w:r w:rsidRPr="00105E8F">
        <w:rPr>
          <w:rStyle w:val="StyleUnderline"/>
          <w:highlight w:val="cyan"/>
        </w:rPr>
        <w:t>facilitates</w:t>
      </w:r>
      <w:r w:rsidRPr="00B854A5">
        <w:rPr>
          <w:rStyle w:val="StyleUnderline"/>
        </w:rPr>
        <w:t xml:space="preserve"> greater </w:t>
      </w:r>
      <w:r w:rsidRPr="00105E8F">
        <w:rPr>
          <w:rStyle w:val="Emphasis"/>
          <w:highlight w:val="cyan"/>
        </w:rPr>
        <w:t>innovation</w:t>
      </w:r>
      <w:r w:rsidRPr="00D26DF9">
        <w:rPr>
          <w:rStyle w:val="StyleUnderline"/>
        </w:rPr>
        <w:t xml:space="preserve"> and </w:t>
      </w:r>
      <w:r w:rsidRPr="00D26DF9">
        <w:rPr>
          <w:rStyle w:val="Emphasis"/>
        </w:rPr>
        <w:t>technological process</w:t>
      </w:r>
      <w:r w:rsidRPr="00D26DF9">
        <w:rPr>
          <w:sz w:val="16"/>
        </w:rPr>
        <w:t>.</w:t>
      </w:r>
      <w:r w:rsidRPr="002D078B">
        <w:rPr>
          <w:sz w:val="16"/>
        </w:rPr>
        <w:t xml:space="preserve"> At this point one might argue that if we do not migrate to some degree from Earth as a </w:t>
      </w:r>
      <w:proofErr w:type="gramStart"/>
      <w:r w:rsidRPr="002D078B">
        <w:rPr>
          <w:sz w:val="16"/>
        </w:rPr>
        <w:t>species, and</w:t>
      </w:r>
      <w:proofErr w:type="gramEnd"/>
      <w:r w:rsidRPr="002D078B">
        <w:rPr>
          <w:sz w:val="16"/>
        </w:rPr>
        <w:t xml:space="preserve">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p>
    <w:p w14:paraId="2F5C1224" w14:textId="77777777" w:rsidR="0000115D" w:rsidRPr="002D078B" w:rsidRDefault="0000115D" w:rsidP="0000115D">
      <w:pPr>
        <w:rPr>
          <w:sz w:val="16"/>
        </w:rPr>
      </w:pPr>
      <w:r w:rsidRPr="00B854A5">
        <w:rPr>
          <w:rStyle w:val="StyleUnderline"/>
        </w:rPr>
        <w:t xml:space="preserve">Bitcoin is not only </w:t>
      </w:r>
      <w:r w:rsidRPr="00105E8F">
        <w:rPr>
          <w:rStyle w:val="StyleUnderline"/>
          <w:highlight w:val="cyan"/>
        </w:rPr>
        <w:t xml:space="preserve">the </w:t>
      </w:r>
      <w:r w:rsidRPr="00105E8F">
        <w:rPr>
          <w:rStyle w:val="Emphasis"/>
          <w:highlight w:val="cyan"/>
        </w:rPr>
        <w:t>hardest</w:t>
      </w:r>
      <w:r w:rsidRPr="00105E8F">
        <w:rPr>
          <w:rStyle w:val="StyleUnderline"/>
          <w:highlight w:val="cyan"/>
        </w:rPr>
        <w:t xml:space="preserve"> money</w:t>
      </w:r>
      <w:r w:rsidRPr="00B854A5">
        <w:rPr>
          <w:rStyle w:val="StyleUnderline"/>
        </w:rPr>
        <w:t xml:space="preserve"> known to man, </w:t>
      </w:r>
      <w:proofErr w:type="gramStart"/>
      <w:r w:rsidRPr="00B854A5">
        <w:rPr>
          <w:rStyle w:val="StyleUnderline"/>
        </w:rPr>
        <w:t>it is</w:t>
      </w:r>
      <w:proofErr w:type="gramEnd"/>
      <w:r w:rsidRPr="00B854A5">
        <w:rPr>
          <w:rStyle w:val="StyleUnderline"/>
        </w:rPr>
        <w:t xml:space="preserve"> the </w:t>
      </w:r>
      <w:r w:rsidRPr="00B854A5">
        <w:rPr>
          <w:rStyle w:val="Emphasis"/>
        </w:rPr>
        <w:t>most responsible</w:t>
      </w:r>
      <w:r w:rsidRPr="002D078B">
        <w:rPr>
          <w:sz w:val="16"/>
        </w:rPr>
        <w:t xml:space="preserve"> from this standpoint. </w:t>
      </w:r>
      <w:r w:rsidRPr="00B854A5">
        <w:rPr>
          <w:rStyle w:val="StyleUnderline"/>
        </w:rPr>
        <w:t>Bitcoin</w:t>
      </w:r>
      <w:r w:rsidRPr="002D078B">
        <w:rPr>
          <w:sz w:val="16"/>
        </w:rPr>
        <w:t xml:space="preserve"> as it currently operates is currency that </w:t>
      </w:r>
      <w:r w:rsidRPr="00B854A5">
        <w:rPr>
          <w:rStyle w:val="StyleUnderline"/>
        </w:rPr>
        <w:t xml:space="preserve">can provide </w:t>
      </w:r>
      <w:r w:rsidRPr="00105E8F">
        <w:rPr>
          <w:rStyle w:val="StyleUnderline"/>
          <w:highlight w:val="cyan"/>
        </w:rPr>
        <w:t>a</w:t>
      </w:r>
      <w:r w:rsidRPr="00B854A5">
        <w:rPr>
          <w:rStyle w:val="StyleUnderline"/>
        </w:rPr>
        <w:t xml:space="preserve"> </w:t>
      </w:r>
      <w:r w:rsidRPr="00B854A5">
        <w:rPr>
          <w:rStyle w:val="Emphasis"/>
        </w:rPr>
        <w:t xml:space="preserve">monetary </w:t>
      </w:r>
      <w:r w:rsidRPr="00105E8F">
        <w:rPr>
          <w:rStyle w:val="Emphasis"/>
          <w:highlight w:val="cyan"/>
        </w:rPr>
        <w:t>framework</w:t>
      </w:r>
      <w:r w:rsidRPr="00105E8F">
        <w:rPr>
          <w:rStyle w:val="StyleUnderline"/>
          <w:highlight w:val="cyan"/>
        </w:rPr>
        <w:t xml:space="preserve"> on which</w:t>
      </w:r>
      <w:r w:rsidRPr="005A04AF">
        <w:rPr>
          <w:rStyle w:val="StyleUnderline"/>
        </w:rPr>
        <w:t xml:space="preserve"> humans </w:t>
      </w:r>
      <w:r w:rsidRPr="00105E8F">
        <w:rPr>
          <w:rStyle w:val="StyleUnderline"/>
          <w:highlight w:val="cyan"/>
        </w:rPr>
        <w:t>can achieve</w:t>
      </w:r>
      <w:r w:rsidRPr="00711119">
        <w:rPr>
          <w:rStyle w:val="StyleUnderline"/>
        </w:rPr>
        <w:t xml:space="preserve"> greater</w:t>
      </w:r>
      <w:r w:rsidRPr="00B854A5">
        <w:rPr>
          <w:rStyle w:val="StyleUnderline"/>
        </w:rPr>
        <w:t xml:space="preserve"> </w:t>
      </w:r>
      <w:r w:rsidRPr="00B854A5">
        <w:rPr>
          <w:rStyle w:val="Emphasis"/>
        </w:rPr>
        <w:t>capital growth</w:t>
      </w:r>
      <w:r w:rsidRPr="00B854A5">
        <w:rPr>
          <w:rStyle w:val="StyleUnderline"/>
        </w:rPr>
        <w:t xml:space="preserve">, </w:t>
      </w:r>
      <w:r w:rsidRPr="00711119">
        <w:rPr>
          <w:rStyle w:val="Emphasis"/>
        </w:rPr>
        <w:t>collaboration</w:t>
      </w:r>
      <w:r w:rsidRPr="00711119">
        <w:rPr>
          <w:rStyle w:val="StyleUnderline"/>
        </w:rPr>
        <w:t xml:space="preserve">, </w:t>
      </w:r>
      <w:r w:rsidRPr="00105E8F">
        <w:rPr>
          <w:rStyle w:val="Emphasis"/>
          <w:highlight w:val="cyan"/>
        </w:rPr>
        <w:t xml:space="preserve">resource </w:t>
      </w:r>
      <w:r w:rsidRPr="00D26DF9">
        <w:rPr>
          <w:rStyle w:val="Emphasis"/>
          <w:highlight w:val="cyan"/>
        </w:rPr>
        <w:t>allocation</w:t>
      </w:r>
      <w:r w:rsidRPr="00D26DF9">
        <w:rPr>
          <w:rStyle w:val="StyleUnderline"/>
          <w:highlight w:val="cyan"/>
        </w:rPr>
        <w:t>, and</w:t>
      </w:r>
      <w:r w:rsidRPr="00B854A5">
        <w:rPr>
          <w:rStyle w:val="StyleUnderline"/>
        </w:rPr>
        <w:t xml:space="preserve"> therefore </w:t>
      </w:r>
      <w:r w:rsidRPr="00D26DF9">
        <w:rPr>
          <w:rStyle w:val="Emphasis"/>
          <w:highlight w:val="cyan"/>
        </w:rPr>
        <w:t>tech</w:t>
      </w:r>
      <w:r w:rsidRPr="00B854A5">
        <w:rPr>
          <w:rStyle w:val="Emphasis"/>
        </w:rPr>
        <w:t xml:space="preserve">nological </w:t>
      </w:r>
      <w:r w:rsidRPr="00D26DF9">
        <w:rPr>
          <w:rStyle w:val="Emphasis"/>
          <w:highlight w:val="cyan"/>
        </w:rPr>
        <w:t>progress</w:t>
      </w:r>
      <w:r w:rsidRPr="00B854A5">
        <w:rPr>
          <w:rStyle w:val="StyleUnderline"/>
        </w:rPr>
        <w:t xml:space="preserve">. Because the </w:t>
      </w:r>
      <w:r w:rsidRPr="00B854A5">
        <w:rPr>
          <w:rStyle w:val="Emphasis"/>
        </w:rPr>
        <w:t>terminal supply</w:t>
      </w:r>
      <w:r w:rsidRPr="00B854A5">
        <w:rPr>
          <w:rStyle w:val="StyleUnderline"/>
        </w:rPr>
        <w:t xml:space="preserve"> of Bitcoin is </w:t>
      </w:r>
      <w:r w:rsidRPr="00B854A5">
        <w:rPr>
          <w:rStyle w:val="Emphasis"/>
        </w:rPr>
        <w:t>capped</w:t>
      </w:r>
      <w:r w:rsidRPr="00B854A5">
        <w:rPr>
          <w:rStyle w:val="StyleUnderline"/>
        </w:rPr>
        <w:t xml:space="preserve">, we can </w:t>
      </w:r>
      <w:r w:rsidRPr="00B854A5">
        <w:rPr>
          <w:rStyle w:val="Emphasis"/>
        </w:rPr>
        <w:t>store value</w:t>
      </w:r>
      <w:r w:rsidRPr="00B854A5">
        <w:rPr>
          <w:rStyle w:val="StyleUnderline"/>
        </w:rPr>
        <w:t xml:space="preserve"> in it </w:t>
      </w:r>
      <w:r w:rsidRPr="00B854A5">
        <w:rPr>
          <w:rStyle w:val="Emphasis"/>
        </w:rPr>
        <w:t>indefinitely</w:t>
      </w:r>
      <w:r w:rsidRPr="00B854A5">
        <w:rPr>
          <w:rStyle w:val="StyleUnderline"/>
        </w:rPr>
        <w:t xml:space="preserve"> as a society</w:t>
      </w:r>
      <w:r w:rsidRPr="002D078B">
        <w:rPr>
          <w:sz w:val="16"/>
        </w:rPr>
        <w:t>.</w:t>
      </w:r>
    </w:p>
    <w:p w14:paraId="7A30C432" w14:textId="77777777" w:rsidR="0000115D" w:rsidRPr="002D078B" w:rsidRDefault="0000115D" w:rsidP="0000115D">
      <w:pPr>
        <w:rPr>
          <w:sz w:val="16"/>
        </w:rPr>
      </w:pPr>
      <w:r w:rsidRPr="002D078B">
        <w:rPr>
          <w:sz w:val="16"/>
        </w:rPr>
        <w:t xml:space="preserve">66 </w:t>
      </w:r>
      <w:proofErr w:type="gramStart"/>
      <w:r w:rsidRPr="002D078B">
        <w:rPr>
          <w:sz w:val="16"/>
        </w:rPr>
        <w:t>Million</w:t>
      </w:r>
      <w:proofErr w:type="gramEnd"/>
      <w:r w:rsidRPr="002D078B">
        <w:rPr>
          <w:sz w:val="16"/>
        </w:rPr>
        <w:t xml:space="preserve">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w:t>
      </w:r>
      <w:proofErr w:type="spellStart"/>
      <w:r w:rsidRPr="002D078B">
        <w:rPr>
          <w:sz w:val="16"/>
        </w:rPr>
        <w:t>between</w:t>
      </w:r>
      <w:proofErr w:type="spellEnd"/>
      <w:r w:rsidRPr="002D078B">
        <w:rPr>
          <w:sz w:val="16"/>
        </w:rPr>
        <w:t xml:space="preserve"> 4 and 8 million years ago.</w:t>
      </w:r>
    </w:p>
    <w:p w14:paraId="3BE39931" w14:textId="77777777" w:rsidR="0000115D" w:rsidRPr="002D078B" w:rsidRDefault="0000115D" w:rsidP="0000115D">
      <w:pPr>
        <w:rPr>
          <w:sz w:val="16"/>
        </w:rPr>
      </w:pPr>
      <w:r w:rsidRPr="002D078B">
        <w:rPr>
          <w:sz w:val="16"/>
        </w:rPr>
        <w:t xml:space="preserve">An important distinction between </w:t>
      </w:r>
      <w:r w:rsidRPr="00B854A5">
        <w:rPr>
          <w:rStyle w:val="Emphasis"/>
        </w:rPr>
        <w:t>astronomical impacts</w:t>
      </w:r>
      <w:r w:rsidRPr="00B854A5">
        <w:rPr>
          <w:rStyle w:val="StyleUnderline"/>
        </w:rPr>
        <w:t xml:space="preserve"> or </w:t>
      </w:r>
      <w:r w:rsidRPr="00D26DF9">
        <w:rPr>
          <w:rStyle w:val="Emphasis"/>
          <w:highlight w:val="cyan"/>
        </w:rPr>
        <w:t>super-volcanic events</w:t>
      </w:r>
      <w:r w:rsidRPr="002D078B">
        <w:rPr>
          <w:sz w:val="16"/>
        </w:rPr>
        <w:t xml:space="preserve"> of the past and such events </w:t>
      </w:r>
      <w:r w:rsidRPr="00D26DF9">
        <w:rPr>
          <w:rStyle w:val="StyleUnderline"/>
          <w:highlight w:val="cyan"/>
        </w:rPr>
        <w:t>if they</w:t>
      </w:r>
      <w:r w:rsidRPr="00B854A5">
        <w:rPr>
          <w:rStyle w:val="StyleUnderline"/>
        </w:rPr>
        <w:t xml:space="preserve"> were to </w:t>
      </w:r>
      <w:r w:rsidRPr="00D26DF9">
        <w:rPr>
          <w:rStyle w:val="StyleUnderline"/>
          <w:highlight w:val="cyan"/>
        </w:rPr>
        <w:t>happen</w:t>
      </w:r>
      <w:r w:rsidRPr="00B854A5">
        <w:rPr>
          <w:rStyle w:val="StyleUnderline"/>
        </w:rPr>
        <w:t xml:space="preserve"> today</w:t>
      </w:r>
      <w:r w:rsidRPr="002D078B">
        <w:rPr>
          <w:sz w:val="16"/>
        </w:rPr>
        <w:t xml:space="preserve"> is that one could argue that </w:t>
      </w:r>
      <w:r w:rsidRPr="00B854A5">
        <w:rPr>
          <w:rStyle w:val="StyleUnderline"/>
        </w:rPr>
        <w:t xml:space="preserve">our </w:t>
      </w:r>
      <w:r w:rsidRPr="00D26DF9">
        <w:rPr>
          <w:rStyle w:val="Emphasis"/>
          <w:highlight w:val="cyan"/>
        </w:rPr>
        <w:t>intelligence</w:t>
      </w:r>
      <w:r w:rsidRPr="00B854A5">
        <w:rPr>
          <w:rStyle w:val="Emphasis"/>
        </w:rPr>
        <w:t xml:space="preserve"> potential</w:t>
      </w:r>
      <w:r w:rsidRPr="00B854A5">
        <w:rPr>
          <w:rStyle w:val="StyleUnderline"/>
        </w:rPr>
        <w:t xml:space="preserve"> </w:t>
      </w:r>
      <w:r w:rsidRPr="00D26DF9">
        <w:rPr>
          <w:rStyle w:val="StyleUnderline"/>
          <w:highlight w:val="cyan"/>
        </w:rPr>
        <w:t xml:space="preserve">is now </w:t>
      </w:r>
      <w:r w:rsidRPr="00D26DF9">
        <w:rPr>
          <w:rStyle w:val="Emphasis"/>
          <w:highlight w:val="cyan"/>
        </w:rPr>
        <w:t>mature</w:t>
      </w:r>
      <w:r w:rsidRPr="00B854A5">
        <w:rPr>
          <w:rStyle w:val="StyleUnderline"/>
        </w:rPr>
        <w:t xml:space="preserve"> enough </w:t>
      </w:r>
      <w:r w:rsidRPr="00D26DF9">
        <w:rPr>
          <w:rStyle w:val="StyleUnderline"/>
          <w:highlight w:val="cyan"/>
        </w:rPr>
        <w:t xml:space="preserve">to </w:t>
      </w:r>
      <w:r w:rsidRPr="00D26DF9">
        <w:rPr>
          <w:rStyle w:val="Emphasis"/>
          <w:highlight w:val="cyan"/>
        </w:rPr>
        <w:t>tackle</w:t>
      </w:r>
      <w:r w:rsidRPr="00B854A5">
        <w:rPr>
          <w:rStyle w:val="StyleUnderline"/>
        </w:rPr>
        <w:t xml:space="preserve"> certain of the external existential </w:t>
      </w:r>
      <w:r w:rsidRPr="00D26DF9">
        <w:rPr>
          <w:rStyle w:val="StyleUnderline"/>
          <w:highlight w:val="cyan"/>
        </w:rPr>
        <w:t>risks</w:t>
      </w:r>
      <w:r w:rsidRPr="002D078B">
        <w:rPr>
          <w:sz w:val="16"/>
        </w:rPr>
        <w:t xml:space="preserve">. Today, the risk posed by an asteroid impact or something similar would still be external in its origin, but at what point does the burden of responsibility to migrate </w:t>
      </w:r>
      <w:proofErr w:type="gramStart"/>
      <w:r w:rsidRPr="002D078B">
        <w:rPr>
          <w:sz w:val="16"/>
        </w:rPr>
        <w:t>off of</w:t>
      </w:r>
      <w:proofErr w:type="gramEnd"/>
      <w:r w:rsidRPr="002D078B">
        <w:rPr>
          <w:sz w:val="16"/>
        </w:rPr>
        <w:t xml:space="preserve">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p>
    <w:p w14:paraId="2578BD5A" w14:textId="77777777" w:rsidR="0000115D" w:rsidRPr="002D078B" w:rsidRDefault="0000115D" w:rsidP="0000115D">
      <w:pPr>
        <w:rPr>
          <w:sz w:val="16"/>
        </w:rPr>
      </w:pPr>
      <w:r w:rsidRPr="002D078B">
        <w:rPr>
          <w:sz w:val="16"/>
        </w:rPr>
        <w:t xml:space="preserve">At what point do </w:t>
      </w:r>
      <w:r w:rsidRPr="00D26DF9">
        <w:rPr>
          <w:rStyle w:val="Emphasis"/>
          <w:highlight w:val="cyan"/>
        </w:rPr>
        <w:t>innovation dampening</w:t>
      </w:r>
      <w:r w:rsidRPr="002D078B">
        <w:rPr>
          <w:sz w:val="16"/>
        </w:rPr>
        <w:t xml:space="preserve"> authoritarian states and their mandated </w:t>
      </w:r>
      <w:r w:rsidRPr="00D26DF9">
        <w:rPr>
          <w:rStyle w:val="Emphasis"/>
          <w:highlight w:val="cyan"/>
        </w:rPr>
        <w:t>broken money</w:t>
      </w:r>
      <w:r w:rsidRPr="00D26DF9">
        <w:rPr>
          <w:rStyle w:val="StyleUnderline"/>
          <w:highlight w:val="cyan"/>
        </w:rPr>
        <w:t xml:space="preserve"> cause society to </w:t>
      </w:r>
      <w:r w:rsidRPr="00D26DF9">
        <w:rPr>
          <w:rStyle w:val="Emphasis"/>
          <w:highlight w:val="cyan"/>
        </w:rPr>
        <w:t>stall</w:t>
      </w:r>
      <w:r w:rsidRPr="002D078B">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D26DF9">
        <w:rPr>
          <w:rStyle w:val="StyleUnderline"/>
          <w:highlight w:val="cyan"/>
        </w:rPr>
        <w:t xml:space="preserve">Government money is an </w:t>
      </w:r>
      <w:r w:rsidRPr="00D26DF9">
        <w:rPr>
          <w:rStyle w:val="Emphasis"/>
          <w:highlight w:val="cyan"/>
        </w:rPr>
        <w:t>existential risk</w:t>
      </w:r>
      <w:r w:rsidRPr="002D078B">
        <w:rPr>
          <w:sz w:val="16"/>
        </w:rPr>
        <w:t xml:space="preserve">. Bitcoin is not only a solution, </w:t>
      </w:r>
      <w:proofErr w:type="gramStart"/>
      <w:r w:rsidRPr="002D078B">
        <w:rPr>
          <w:sz w:val="16"/>
        </w:rPr>
        <w:t>it is</w:t>
      </w:r>
      <w:proofErr w:type="gramEnd"/>
      <w:r w:rsidRPr="002D078B">
        <w:rPr>
          <w:sz w:val="16"/>
        </w:rPr>
        <w:t xml:space="preserve"> a societal responsibility.</w:t>
      </w:r>
    </w:p>
    <w:p w14:paraId="2404E34A" w14:textId="77777777" w:rsidR="0000115D" w:rsidRPr="002D078B" w:rsidRDefault="0000115D" w:rsidP="0000115D">
      <w:pPr>
        <w:rPr>
          <w:sz w:val="16"/>
        </w:rPr>
      </w:pPr>
      <w:r w:rsidRPr="002D078B">
        <w:rPr>
          <w:sz w:val="16"/>
        </w:rPr>
        <w:t>INTERNAL ANTHROPOGENIC</w:t>
      </w:r>
    </w:p>
    <w:p w14:paraId="6A904D32" w14:textId="77777777" w:rsidR="0000115D" w:rsidRPr="002D078B" w:rsidRDefault="0000115D" w:rsidP="0000115D">
      <w:pPr>
        <w:rPr>
          <w:sz w:val="16"/>
        </w:rPr>
      </w:pPr>
      <w:r w:rsidRPr="00D26DF9">
        <w:rPr>
          <w:rStyle w:val="Emphasis"/>
          <w:highlight w:val="cyan"/>
        </w:rPr>
        <w:lastRenderedPageBreak/>
        <w:t>Nuclear war</w:t>
      </w:r>
      <w:r w:rsidRPr="00D26DF9">
        <w:rPr>
          <w:rStyle w:val="StyleUnderline"/>
          <w:highlight w:val="cyan"/>
        </w:rPr>
        <w:t xml:space="preserve"> is one example</w:t>
      </w:r>
      <w:r w:rsidRPr="002D078B">
        <w:rPr>
          <w:rStyle w:val="StyleUnderline"/>
        </w:rPr>
        <w:t xml:space="preserve"> of an internal anthropogenic risk</w:t>
      </w:r>
      <w:r w:rsidRPr="002D078B">
        <w:rPr>
          <w:sz w:val="16"/>
        </w:rPr>
        <w:t xml:space="preserve">. That is, should nuclear war arise, it would be both </w:t>
      </w:r>
      <w:proofErr w:type="spellStart"/>
      <w:r w:rsidRPr="002D078B">
        <w:rPr>
          <w:sz w:val="16"/>
        </w:rPr>
        <w:t>self destructive</w:t>
      </w:r>
      <w:proofErr w:type="spellEnd"/>
      <w:r w:rsidRPr="002D078B">
        <w:rPr>
          <w:sz w:val="16"/>
        </w:rPr>
        <w:t xml:space="preserve">, and relatively </w:t>
      </w:r>
      <w:proofErr w:type="spellStart"/>
      <w:r w:rsidRPr="002D078B">
        <w:rPr>
          <w:sz w:val="16"/>
        </w:rPr>
        <w:t>self contained</w:t>
      </w:r>
      <w:proofErr w:type="spellEnd"/>
      <w:r w:rsidRPr="002D078B">
        <w:rPr>
          <w:sz w:val="16"/>
        </w:rPr>
        <w:t xml:space="preserve"> on a cosmic scale. It follows that </w:t>
      </w:r>
      <w:r w:rsidRPr="00D26DF9">
        <w:rPr>
          <w:rStyle w:val="Emphasis"/>
          <w:highlight w:val="cyan"/>
        </w:rPr>
        <w:t>bio</w:t>
      </w:r>
      <w:r w:rsidRPr="002D078B">
        <w:rPr>
          <w:rStyle w:val="StyleUnderline"/>
        </w:rPr>
        <w:t xml:space="preserve">logical </w:t>
      </w:r>
      <w:r w:rsidRPr="00D26DF9">
        <w:rPr>
          <w:rStyle w:val="Emphasis"/>
          <w:highlight w:val="cyan"/>
        </w:rPr>
        <w:t>war</w:t>
      </w:r>
      <w:r w:rsidRPr="002D078B">
        <w:rPr>
          <w:rStyle w:val="StyleUnderline"/>
        </w:rPr>
        <w:t>fare is an internal anthropogenic risk</w:t>
      </w:r>
      <w:r w:rsidRPr="002D078B">
        <w:rPr>
          <w:sz w:val="16"/>
        </w:rPr>
        <w:t xml:space="preserve">, the reality of which we as a species can surely understand now. If I were to hazard a </w:t>
      </w:r>
      <w:proofErr w:type="gramStart"/>
      <w:r w:rsidRPr="002D078B">
        <w:rPr>
          <w:sz w:val="16"/>
        </w:rPr>
        <w:t>guess</w:t>
      </w:r>
      <w:proofErr w:type="gramEnd"/>
      <w:r w:rsidRPr="002D078B">
        <w:rPr>
          <w:sz w:val="16"/>
        </w:rPr>
        <w:t xml:space="preserve"> I would say virtual emergencies and </w:t>
      </w:r>
      <w:r w:rsidRPr="00D26DF9">
        <w:rPr>
          <w:rStyle w:val="Emphasis"/>
          <w:highlight w:val="cyan"/>
        </w:rPr>
        <w:t>cyber pandemics</w:t>
      </w:r>
      <w:r w:rsidRPr="002D078B">
        <w:rPr>
          <w:rStyle w:val="StyleUnderline"/>
        </w:rPr>
        <w:t xml:space="preserve"> are next</w:t>
      </w:r>
      <w:r w:rsidRPr="002D078B">
        <w:rPr>
          <w:sz w:val="16"/>
        </w:rPr>
        <w:t xml:space="preserve">. These </w:t>
      </w:r>
      <w:proofErr w:type="spellStart"/>
      <w:r w:rsidRPr="002D078B">
        <w:rPr>
          <w:sz w:val="16"/>
        </w:rPr>
        <w:t>self constructed</w:t>
      </w:r>
      <w:proofErr w:type="spellEnd"/>
      <w:r w:rsidRPr="002D078B">
        <w:rPr>
          <w:sz w:val="16"/>
        </w:rPr>
        <w:t xml:space="preserve"> catastrophes are the government’s misguided attempts at proof of work. This is a topic for another time. Do not surrender your ability to think and speak freely.</w:t>
      </w:r>
    </w:p>
    <w:p w14:paraId="3CEE63A9" w14:textId="77777777" w:rsidR="0000115D" w:rsidRPr="002D078B" w:rsidRDefault="0000115D" w:rsidP="0000115D">
      <w:pPr>
        <w:rPr>
          <w:sz w:val="16"/>
        </w:rPr>
      </w:pPr>
      <w:r w:rsidRPr="002D078B">
        <w:rPr>
          <w:sz w:val="16"/>
        </w:rPr>
        <w:t xml:space="preserve">The second law of thermodynamics can </w:t>
      </w:r>
      <w:proofErr w:type="gramStart"/>
      <w:r w:rsidRPr="002D078B">
        <w:rPr>
          <w:sz w:val="16"/>
        </w:rPr>
        <w:t>summed</w:t>
      </w:r>
      <w:proofErr w:type="gramEnd"/>
      <w:r w:rsidRPr="002D078B">
        <w:rPr>
          <w:sz w:val="16"/>
        </w:rPr>
        <w:t xml:space="preserve"> thus, processes that involve the transfer or conversion of heat energy are irreversible. The law indicates we have not observed a spontaneous transfer of energy from cold to hot. Another way to think of this is that there </w:t>
      </w:r>
      <w:proofErr w:type="gramStart"/>
      <w:r w:rsidRPr="002D078B">
        <w:rPr>
          <w:sz w:val="16"/>
        </w:rPr>
        <w:t>is</w:t>
      </w:r>
      <w:proofErr w:type="gramEnd"/>
      <w:r w:rsidRPr="002D078B">
        <w:rPr>
          <w:sz w:val="16"/>
        </w:rPr>
        <w:t xml:space="preserve"> no such thing as cold, only lesser degrees of hot. Nothing cannot transfer. So broadly, within a closed system, the second law of thermodynamics would indicate that all differences tend to level out.</w:t>
      </w:r>
    </w:p>
    <w:p w14:paraId="207224D6" w14:textId="77777777" w:rsidR="0000115D" w:rsidRPr="002D078B" w:rsidRDefault="0000115D" w:rsidP="0000115D">
      <w:pPr>
        <w:rPr>
          <w:sz w:val="16"/>
        </w:rPr>
      </w:pPr>
      <w:proofErr w:type="gramStart"/>
      <w:r w:rsidRPr="002D078B">
        <w:rPr>
          <w:sz w:val="16"/>
        </w:rPr>
        <w:t>So</w:t>
      </w:r>
      <w:proofErr w:type="gramEnd"/>
      <w:r w:rsidRPr="002D078B">
        <w:rPr>
          <w:sz w:val="16"/>
        </w:rPr>
        <w:t xml:space="preserve"> what has this got to do with Bitcoin?</w:t>
      </w:r>
    </w:p>
    <w:p w14:paraId="55FBE26F" w14:textId="77777777" w:rsidR="0000115D" w:rsidRPr="002D078B" w:rsidRDefault="0000115D" w:rsidP="0000115D">
      <w:pPr>
        <w:rPr>
          <w:sz w:val="16"/>
        </w:rPr>
      </w:pPr>
      <w:r w:rsidRPr="002D078B">
        <w:rPr>
          <w:sz w:val="16"/>
        </w:rPr>
        <w:t xml:space="preserve">Well firstly, all hardware is subject to entropy. </w:t>
      </w:r>
      <w:r w:rsidRPr="00D26DF9">
        <w:rPr>
          <w:rStyle w:val="StyleUnderline"/>
          <w:highlight w:val="cyan"/>
        </w:rPr>
        <w:t xml:space="preserve">The </w:t>
      </w:r>
      <w:r w:rsidRPr="00D26DF9">
        <w:rPr>
          <w:rStyle w:val="Emphasis"/>
          <w:highlight w:val="cyan"/>
        </w:rPr>
        <w:t>distributed</w:t>
      </w:r>
      <w:r w:rsidRPr="002D078B">
        <w:rPr>
          <w:rStyle w:val="Emphasis"/>
        </w:rPr>
        <w:t xml:space="preserve"> nature</w:t>
      </w:r>
      <w:r w:rsidRPr="002D078B">
        <w:rPr>
          <w:rStyle w:val="StyleUnderline"/>
        </w:rPr>
        <w:t xml:space="preserve"> of the </w:t>
      </w:r>
      <w:r w:rsidRPr="00D26DF9">
        <w:rPr>
          <w:rStyle w:val="StyleUnderline"/>
          <w:highlight w:val="cyan"/>
        </w:rPr>
        <w:t>blockchain increases</w:t>
      </w:r>
      <w:r w:rsidRPr="002D078B">
        <w:rPr>
          <w:rStyle w:val="StyleUnderline"/>
        </w:rPr>
        <w:t xml:space="preserve"> the </w:t>
      </w:r>
      <w:r w:rsidRPr="00D26DF9">
        <w:rPr>
          <w:rStyle w:val="StyleUnderline"/>
          <w:highlight w:val="cyan"/>
        </w:rPr>
        <w:t>probability</w:t>
      </w:r>
      <w:r w:rsidRPr="002D078B">
        <w:rPr>
          <w:rStyle w:val="StyleUnderline"/>
        </w:rPr>
        <w:t xml:space="preserve"> that </w:t>
      </w:r>
      <w:r w:rsidRPr="00D26DF9">
        <w:rPr>
          <w:rStyle w:val="StyleUnderline"/>
          <w:highlight w:val="cyan"/>
        </w:rPr>
        <w:t xml:space="preserve">it will </w:t>
      </w:r>
      <w:r w:rsidRPr="00D26DF9">
        <w:rPr>
          <w:rStyle w:val="Emphasis"/>
          <w:highlight w:val="cyan"/>
        </w:rPr>
        <w:t>survive</w:t>
      </w:r>
      <w:r w:rsidRPr="002D078B">
        <w:rPr>
          <w:rStyle w:val="StyleUnderline"/>
        </w:rPr>
        <w:t xml:space="preserve"> centralized </w:t>
      </w:r>
      <w:r w:rsidRPr="00D26DF9">
        <w:rPr>
          <w:rStyle w:val="StyleUnderline"/>
          <w:highlight w:val="cyan"/>
        </w:rPr>
        <w:t>entropy</w:t>
      </w:r>
      <w:r w:rsidRPr="002D078B">
        <w:rPr>
          <w:sz w:val="16"/>
        </w:rPr>
        <w:t xml:space="preserve">. At Bitcoin’s inception, imagine a failure because Satoshi’s computer randomly crashed. Distributed networks are inherently hedged against this </w:t>
      </w:r>
      <w:proofErr w:type="gramStart"/>
      <w:r w:rsidRPr="002D078B">
        <w:rPr>
          <w:sz w:val="16"/>
        </w:rPr>
        <w:t>particular centralized</w:t>
      </w:r>
      <w:proofErr w:type="gramEnd"/>
      <w:r w:rsidRPr="002D078B">
        <w:rPr>
          <w:sz w:val="16"/>
        </w:rPr>
        <w:t xml:space="preserve"> form of existential risk.</w:t>
      </w:r>
    </w:p>
    <w:p w14:paraId="3B2A9B1C" w14:textId="77777777" w:rsidR="0000115D" w:rsidRPr="002D078B" w:rsidRDefault="0000115D" w:rsidP="0000115D">
      <w:pPr>
        <w:rPr>
          <w:sz w:val="16"/>
        </w:rPr>
      </w:pPr>
      <w:r w:rsidRPr="002D078B">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p>
    <w:p w14:paraId="6C8D5264" w14:textId="77777777" w:rsidR="0000115D" w:rsidRPr="002D078B" w:rsidRDefault="0000115D" w:rsidP="0000115D">
      <w:pPr>
        <w:rPr>
          <w:sz w:val="16"/>
        </w:rPr>
      </w:pPr>
      <w:r w:rsidRPr="002D078B">
        <w:rPr>
          <w:sz w:val="16"/>
        </w:rPr>
        <w:t xml:space="preserve">Bitcoin uses proof of work to stave off entropy. The system cannot stay dormant. It must continue to use proof of work to advance the state of the chain, and to fight entropy to secure the monetary value </w:t>
      </w:r>
      <w:proofErr w:type="gramStart"/>
      <w:r w:rsidRPr="002D078B">
        <w:rPr>
          <w:sz w:val="16"/>
        </w:rPr>
        <w:t>all of</w:t>
      </w:r>
      <w:proofErr w:type="gramEnd"/>
      <w:r w:rsidRPr="002D078B">
        <w:rPr>
          <w:sz w:val="16"/>
        </w:rPr>
        <w:t xml:space="preserve"> the users have stored in the network. The U.S. dollar, as many have pointed out, relies on proof of war, or distributed political energies to maintain dominance. Its methodology can be described as haphazard at best.</w:t>
      </w:r>
    </w:p>
    <w:p w14:paraId="049EC2A3" w14:textId="77777777" w:rsidR="0000115D" w:rsidRPr="002D078B" w:rsidRDefault="0000115D" w:rsidP="0000115D">
      <w:pPr>
        <w:rPr>
          <w:sz w:val="16"/>
        </w:rPr>
      </w:pPr>
      <w:r w:rsidRPr="002D078B">
        <w:rPr>
          <w:sz w:val="16"/>
        </w:rPr>
        <w:t>INTERNAL NON-ANTHROPOGENIC</w:t>
      </w:r>
    </w:p>
    <w:p w14:paraId="599DA7E0" w14:textId="77777777" w:rsidR="0000115D" w:rsidRPr="002D078B" w:rsidRDefault="0000115D" w:rsidP="0000115D">
      <w:pPr>
        <w:rPr>
          <w:sz w:val="16"/>
        </w:rPr>
      </w:pPr>
      <w:r w:rsidRPr="002D078B">
        <w:rPr>
          <w:sz w:val="16"/>
        </w:rPr>
        <w:t xml:space="preserve">One internal non-anthropogenic risk is that of a super-volcanic eruption, provided it wasn’t humans who brought about the eruption. </w:t>
      </w:r>
      <w:r w:rsidRPr="002D078B">
        <w:rPr>
          <w:rStyle w:val="StyleUnderline"/>
        </w:rPr>
        <w:t xml:space="preserve">Just like with external non-anthropogenic risks, </w:t>
      </w:r>
      <w:r w:rsidRPr="00D26DF9">
        <w:rPr>
          <w:rStyle w:val="StyleUnderline"/>
          <w:highlight w:val="cyan"/>
        </w:rPr>
        <w:t>Bitcoin</w:t>
      </w:r>
      <w:r w:rsidRPr="002D078B">
        <w:rPr>
          <w:rStyle w:val="StyleUnderline"/>
        </w:rPr>
        <w:t xml:space="preserve"> alone </w:t>
      </w:r>
      <w:r w:rsidRPr="00D850CD">
        <w:rPr>
          <w:rStyle w:val="StyleUnderline"/>
        </w:rPr>
        <w:t xml:space="preserve">cannot </w:t>
      </w:r>
      <w:r w:rsidRPr="00D850CD">
        <w:rPr>
          <w:rStyle w:val="Emphasis"/>
        </w:rPr>
        <w:t>prevent</w:t>
      </w:r>
      <w:r w:rsidRPr="00D850CD">
        <w:rPr>
          <w:rStyle w:val="StyleUnderline"/>
        </w:rPr>
        <w:t xml:space="preserve"> them, but</w:t>
      </w:r>
      <w:r w:rsidRPr="002D078B">
        <w:rPr>
          <w:rStyle w:val="StyleUnderline"/>
        </w:rPr>
        <w:t xml:space="preserve"> it </w:t>
      </w:r>
      <w:r w:rsidRPr="00D850CD">
        <w:rPr>
          <w:rStyle w:val="StyleUnderline"/>
          <w:highlight w:val="cyan"/>
        </w:rPr>
        <w:t>can help</w:t>
      </w:r>
      <w:r w:rsidRPr="002D078B">
        <w:rPr>
          <w:rStyle w:val="StyleUnderline"/>
        </w:rPr>
        <w:t xml:space="preserve"> humans </w:t>
      </w:r>
      <w:r w:rsidRPr="00D26DF9">
        <w:rPr>
          <w:rStyle w:val="Emphasis"/>
          <w:highlight w:val="cyan"/>
        </w:rPr>
        <w:t>prepare</w:t>
      </w:r>
      <w:r w:rsidRPr="002D078B">
        <w:rPr>
          <w:rStyle w:val="StyleUnderline"/>
        </w:rPr>
        <w:t xml:space="preserve"> for them </w:t>
      </w:r>
      <w:r w:rsidRPr="00D850CD">
        <w:rPr>
          <w:rStyle w:val="StyleUnderline"/>
          <w:highlight w:val="cyan"/>
        </w:rPr>
        <w:t>such that we m</w:t>
      </w:r>
      <w:r w:rsidRPr="00D26DF9">
        <w:rPr>
          <w:rStyle w:val="StyleUnderline"/>
          <w:highlight w:val="cyan"/>
        </w:rPr>
        <w:t xml:space="preserve">ay </w:t>
      </w:r>
      <w:r w:rsidRPr="00D26DF9">
        <w:rPr>
          <w:rStyle w:val="Emphasis"/>
          <w:highlight w:val="cyan"/>
        </w:rPr>
        <w:t>survive</w:t>
      </w:r>
      <w:r w:rsidRPr="002D078B">
        <w:rPr>
          <w:rStyle w:val="StyleUnderline"/>
        </w:rPr>
        <w:t xml:space="preserve"> these relatively small </w:t>
      </w:r>
      <w:r w:rsidRPr="002D078B">
        <w:rPr>
          <w:rStyle w:val="Emphasis"/>
        </w:rPr>
        <w:t xml:space="preserve">intelligence </w:t>
      </w:r>
      <w:r w:rsidRPr="00D26DF9">
        <w:rPr>
          <w:rStyle w:val="Emphasis"/>
          <w:highlight w:val="cyan"/>
        </w:rPr>
        <w:t>filters</w:t>
      </w:r>
      <w:r w:rsidRPr="002D078B">
        <w:rPr>
          <w:rStyle w:val="StyleUnderline"/>
        </w:rPr>
        <w:t xml:space="preserve"> the universe throws our way</w:t>
      </w:r>
      <w:r w:rsidRPr="002D078B">
        <w:rPr>
          <w:sz w:val="16"/>
        </w:rPr>
        <w:t>.</w:t>
      </w:r>
    </w:p>
    <w:p w14:paraId="103E3337" w14:textId="77777777" w:rsidR="0000115D" w:rsidRPr="002D078B" w:rsidRDefault="0000115D" w:rsidP="0000115D">
      <w:pPr>
        <w:rPr>
          <w:sz w:val="16"/>
        </w:rPr>
      </w:pPr>
      <w:r w:rsidRPr="00D850CD">
        <w:rPr>
          <w:rStyle w:val="StyleUnderline"/>
        </w:rPr>
        <w:t xml:space="preserve">Bitcoin </w:t>
      </w:r>
      <w:r w:rsidRPr="00D26DF9">
        <w:rPr>
          <w:rStyle w:val="StyleUnderline"/>
          <w:highlight w:val="cyan"/>
        </w:rPr>
        <w:t>allows</w:t>
      </w:r>
      <w:r w:rsidRPr="002D078B">
        <w:rPr>
          <w:rStyle w:val="StyleUnderline"/>
        </w:rPr>
        <w:t xml:space="preserve"> for fundamental </w:t>
      </w:r>
      <w:r w:rsidRPr="00D26DF9">
        <w:rPr>
          <w:rStyle w:val="Emphasis"/>
          <w:highlight w:val="cyan"/>
        </w:rPr>
        <w:t>capital accumulation</w:t>
      </w:r>
      <w:r w:rsidRPr="002D078B">
        <w:rPr>
          <w:rStyle w:val="StyleUnderline"/>
        </w:rPr>
        <w:t xml:space="preserve"> and human </w:t>
      </w:r>
      <w:proofErr w:type="gramStart"/>
      <w:r w:rsidRPr="002D078B">
        <w:rPr>
          <w:rStyle w:val="Emphasis"/>
        </w:rPr>
        <w:t>innovation</w:t>
      </w:r>
      <w:r w:rsidRPr="002D078B">
        <w:rPr>
          <w:rStyle w:val="StyleUnderline"/>
        </w:rPr>
        <w:t xml:space="preserve">, </w:t>
      </w:r>
      <w:r w:rsidRPr="00D26DF9">
        <w:rPr>
          <w:rStyle w:val="StyleUnderline"/>
          <w:highlight w:val="cyan"/>
        </w:rPr>
        <w:t>and</w:t>
      </w:r>
      <w:proofErr w:type="gramEnd"/>
      <w:r w:rsidRPr="002D078B">
        <w:rPr>
          <w:rStyle w:val="StyleUnderline"/>
        </w:rPr>
        <w:t xml:space="preserve"> promotes </w:t>
      </w:r>
      <w:r w:rsidRPr="00D26DF9">
        <w:rPr>
          <w:rStyle w:val="Emphasis"/>
          <w:highlight w:val="cyan"/>
        </w:rPr>
        <w:t>collaboration</w:t>
      </w:r>
      <w:r w:rsidRPr="002D078B">
        <w:rPr>
          <w:rStyle w:val="StyleUnderline"/>
        </w:rPr>
        <w:t xml:space="preserve"> to such a degree </w:t>
      </w:r>
      <w:r w:rsidRPr="00D26DF9">
        <w:rPr>
          <w:rStyle w:val="StyleUnderline"/>
          <w:highlight w:val="cyan"/>
        </w:rPr>
        <w:t>that</w:t>
      </w:r>
      <w:r w:rsidRPr="002D078B">
        <w:rPr>
          <w:rStyle w:val="StyleUnderline"/>
        </w:rPr>
        <w:t xml:space="preserve"> we will find an </w:t>
      </w:r>
      <w:r w:rsidRPr="00D26DF9">
        <w:rPr>
          <w:rStyle w:val="Emphasis"/>
          <w:highlight w:val="cyan"/>
        </w:rPr>
        <w:t>increase</w:t>
      </w:r>
      <w:r w:rsidRPr="002D078B">
        <w:rPr>
          <w:rStyle w:val="Emphasis"/>
        </w:rPr>
        <w:t xml:space="preserve">d </w:t>
      </w:r>
      <w:r w:rsidRPr="00D26DF9">
        <w:rPr>
          <w:rStyle w:val="Emphasis"/>
          <w:highlight w:val="cyan"/>
        </w:rPr>
        <w:t>collective problem solving power</w:t>
      </w:r>
      <w:r w:rsidRPr="00D26DF9">
        <w:rPr>
          <w:rStyle w:val="StyleUnderline"/>
          <w:highlight w:val="cyan"/>
        </w:rPr>
        <w:t xml:space="preserve"> </w:t>
      </w:r>
      <w:r w:rsidRPr="00D26DF9">
        <w:rPr>
          <w:rStyle w:val="Emphasis"/>
          <w:szCs w:val="26"/>
          <w:highlight w:val="cyan"/>
        </w:rPr>
        <w:t>as</w:t>
      </w:r>
      <w:r w:rsidRPr="00D26DF9">
        <w:rPr>
          <w:rStyle w:val="Emphasis"/>
          <w:szCs w:val="26"/>
        </w:rPr>
        <w:t xml:space="preserve"> humans the further Bitcoin </w:t>
      </w:r>
      <w:r w:rsidRPr="00D26DF9">
        <w:rPr>
          <w:rStyle w:val="Emphasis"/>
          <w:szCs w:val="26"/>
          <w:highlight w:val="cyan"/>
        </w:rPr>
        <w:t>adoption spreads</w:t>
      </w:r>
      <w:r w:rsidRPr="002D078B">
        <w:rPr>
          <w:sz w:val="16"/>
        </w:rPr>
        <w:t xml:space="preserve">. It is worth mentioning that Bitcoin also maintains and appreciates wealth to such a degree that often those of us to </w:t>
      </w:r>
      <w:proofErr w:type="spellStart"/>
      <w:r w:rsidRPr="002D078B">
        <w:rPr>
          <w:sz w:val="16"/>
        </w:rPr>
        <w:t>chose</w:t>
      </w:r>
      <w:proofErr w:type="spellEnd"/>
      <w:r w:rsidRPr="002D078B">
        <w:rPr>
          <w:sz w:val="16"/>
        </w:rPr>
        <w:t xml:space="preserve"> to live our lives on a Bitcoin standard will experience relatively greater freedoms, and vastly greater amounts of free time than our peers who chose to continue their lives on a fiat </w:t>
      </w:r>
      <w:proofErr w:type="gramStart"/>
      <w:r w:rsidRPr="002D078B">
        <w:rPr>
          <w:sz w:val="16"/>
        </w:rPr>
        <w:t>standard, and</w:t>
      </w:r>
      <w:proofErr w:type="gramEnd"/>
      <w:r w:rsidRPr="002D078B">
        <w:rPr>
          <w:sz w:val="16"/>
        </w:rPr>
        <w:t xml:space="preserve"> are perpetually working to outpace their chronic debt. Many </w:t>
      </w:r>
      <w:proofErr w:type="spellStart"/>
      <w:r w:rsidRPr="002D078B">
        <w:rPr>
          <w:sz w:val="16"/>
        </w:rPr>
        <w:t>Bitcoiners</w:t>
      </w:r>
      <w:proofErr w:type="spellEnd"/>
      <w:r w:rsidRPr="002D078B">
        <w:rPr>
          <w:sz w:val="16"/>
        </w:rPr>
        <w:t xml:space="preserve"> will likely forego that newfound free time to work and continue to provide value to others in whatever area interests them, because Bitcoin incentivizes the collaborative accumulation of capital but also the responsible reallocation of it.</w:t>
      </w:r>
    </w:p>
    <w:p w14:paraId="3D3F7B9B" w14:textId="77777777" w:rsidR="0000115D" w:rsidRPr="002D078B" w:rsidRDefault="0000115D" w:rsidP="0000115D">
      <w:pPr>
        <w:rPr>
          <w:sz w:val="16"/>
        </w:rPr>
      </w:pPr>
      <w:r w:rsidRPr="002D078B">
        <w:rPr>
          <w:sz w:val="16"/>
        </w:rPr>
        <w:t>EXTERNAL ANTHROPOGENIC</w:t>
      </w:r>
    </w:p>
    <w:p w14:paraId="4775ACBE" w14:textId="77777777" w:rsidR="0000115D" w:rsidRPr="002D078B" w:rsidRDefault="0000115D" w:rsidP="0000115D">
      <w:pPr>
        <w:rPr>
          <w:sz w:val="16"/>
        </w:rPr>
      </w:pPr>
      <w:r w:rsidRPr="002D078B">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p>
    <w:p w14:paraId="0870E126" w14:textId="77777777" w:rsidR="0000115D" w:rsidRPr="002D078B" w:rsidRDefault="0000115D" w:rsidP="0000115D">
      <w:pPr>
        <w:rPr>
          <w:sz w:val="16"/>
        </w:rPr>
      </w:pPr>
      <w:r w:rsidRPr="002D078B">
        <w:rPr>
          <w:rStyle w:val="StyleUnderline"/>
        </w:rPr>
        <w:t>The probability that we send messages</w:t>
      </w:r>
      <w:r w:rsidRPr="002D078B">
        <w:rPr>
          <w:sz w:val="16"/>
        </w:rPr>
        <w:t xml:space="preserve"> of consequence </w:t>
      </w:r>
      <w:r w:rsidRPr="002D078B">
        <w:rPr>
          <w:rStyle w:val="StyleUnderline"/>
        </w:rPr>
        <w:t>into the cosmos that</w:t>
      </w:r>
      <w:r w:rsidRPr="002D078B">
        <w:rPr>
          <w:sz w:val="16"/>
        </w:rPr>
        <w:t xml:space="preserve"> in turn </w:t>
      </w:r>
      <w:r w:rsidRPr="002D078B">
        <w:rPr>
          <w:rStyle w:val="StyleUnderline"/>
        </w:rPr>
        <w:t>cause</w:t>
      </w:r>
      <w:r w:rsidRPr="002D078B">
        <w:rPr>
          <w:sz w:val="16"/>
        </w:rPr>
        <w:t xml:space="preserve"> some other </w:t>
      </w:r>
      <w:r w:rsidRPr="002D078B">
        <w:rPr>
          <w:rStyle w:val="StyleUnderline"/>
        </w:rPr>
        <w:t>far-flung intelligence</w:t>
      </w:r>
      <w:r w:rsidRPr="002D078B">
        <w:rPr>
          <w:sz w:val="16"/>
        </w:rPr>
        <w:t xml:space="preserve">, with knowledge enough to reach us, </w:t>
      </w:r>
      <w:r w:rsidRPr="002D078B">
        <w:rPr>
          <w:rStyle w:val="StyleUnderline"/>
        </w:rPr>
        <w:t>to come and bring</w:t>
      </w:r>
      <w:r w:rsidRPr="002D078B">
        <w:rPr>
          <w:sz w:val="16"/>
        </w:rPr>
        <w:t xml:space="preserve"> about our own </w:t>
      </w:r>
      <w:r w:rsidRPr="002D078B">
        <w:rPr>
          <w:rStyle w:val="StyleUnderline"/>
        </w:rPr>
        <w:t>destruction</w:t>
      </w:r>
      <w:r w:rsidRPr="002D078B">
        <w:rPr>
          <w:sz w:val="16"/>
        </w:rPr>
        <w:t xml:space="preserve"> is next to zero, but it </w:t>
      </w:r>
      <w:r w:rsidRPr="002D078B">
        <w:rPr>
          <w:rStyle w:val="StyleUnderline"/>
        </w:rPr>
        <w:t>isn’t zero</w:t>
      </w:r>
      <w:r w:rsidRPr="002D078B">
        <w:rPr>
          <w:sz w:val="16"/>
        </w:rPr>
        <w:t>.</w:t>
      </w:r>
    </w:p>
    <w:p w14:paraId="6D7A2666" w14:textId="77777777" w:rsidR="0000115D" w:rsidRPr="002D078B" w:rsidRDefault="0000115D" w:rsidP="0000115D">
      <w:pPr>
        <w:rPr>
          <w:sz w:val="16"/>
        </w:rPr>
      </w:pPr>
      <w:r w:rsidRPr="002D078B">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p>
    <w:p w14:paraId="02200EB8" w14:textId="77777777" w:rsidR="0000115D" w:rsidRPr="002D078B" w:rsidRDefault="0000115D" w:rsidP="0000115D">
      <w:pPr>
        <w:rPr>
          <w:sz w:val="16"/>
        </w:rPr>
      </w:pPr>
      <w:r w:rsidRPr="002D078B">
        <w:rPr>
          <w:rStyle w:val="StyleUnderline"/>
        </w:rPr>
        <w:lastRenderedPageBreak/>
        <w:t>A Bitcoin standard</w:t>
      </w:r>
      <w:r w:rsidRPr="002D078B">
        <w:rPr>
          <w:sz w:val="16"/>
        </w:rPr>
        <w:t xml:space="preserve"> is not only our current best bet, </w:t>
      </w:r>
      <w:proofErr w:type="gramStart"/>
      <w:r w:rsidRPr="002D078B">
        <w:rPr>
          <w:sz w:val="16"/>
        </w:rPr>
        <w:t xml:space="preserve">it </w:t>
      </w:r>
      <w:r w:rsidRPr="002D078B">
        <w:rPr>
          <w:rStyle w:val="StyleUnderline"/>
        </w:rPr>
        <w:t>is</w:t>
      </w:r>
      <w:proofErr w:type="gramEnd"/>
      <w:r w:rsidRPr="002D078B">
        <w:rPr>
          <w:rStyle w:val="StyleUnderline"/>
        </w:rPr>
        <w:t xml:space="preserve"> the </w:t>
      </w:r>
      <w:r w:rsidRPr="002D078B">
        <w:rPr>
          <w:rStyle w:val="Emphasis"/>
        </w:rPr>
        <w:t>only</w:t>
      </w:r>
      <w:r w:rsidRPr="002D078B">
        <w:rPr>
          <w:rStyle w:val="StyleUnderline"/>
        </w:rPr>
        <w:t xml:space="preserve"> monetary vehicle that will</w:t>
      </w:r>
      <w:r w:rsidRPr="002D078B">
        <w:rPr>
          <w:sz w:val="16"/>
        </w:rPr>
        <w:t xml:space="preserve"> take us from here, or </w:t>
      </w:r>
      <w:r w:rsidRPr="002D078B">
        <w:rPr>
          <w:rStyle w:val="StyleUnderline"/>
        </w:rPr>
        <w:t>enable us to</w:t>
      </w:r>
      <w:r w:rsidRPr="002D078B">
        <w:rPr>
          <w:sz w:val="16"/>
        </w:rPr>
        <w:t xml:space="preserve"> build technology that can </w:t>
      </w:r>
      <w:r w:rsidRPr="002D078B">
        <w:rPr>
          <w:rStyle w:val="StyleUnderline"/>
        </w:rPr>
        <w:t>effectively communicate with places in the universe where other intelligence has emerged</w:t>
      </w:r>
      <w:r w:rsidRPr="002D078B">
        <w:rPr>
          <w:sz w:val="16"/>
        </w:rPr>
        <w:t xml:space="preserve">. The other reason this </w:t>
      </w:r>
      <w:r w:rsidRPr="002D078B">
        <w:rPr>
          <w:rStyle w:val="Emphasis"/>
        </w:rPr>
        <w:t>fatal</w:t>
      </w:r>
      <w:r w:rsidRPr="002D078B">
        <w:rPr>
          <w:rStyle w:val="StyleUnderline"/>
        </w:rPr>
        <w:t xml:space="preserve"> miscommunication is </w:t>
      </w:r>
      <w:r w:rsidRPr="002D078B">
        <w:rPr>
          <w:rStyle w:val="Emphasis"/>
        </w:rPr>
        <w:t>unlikely</w:t>
      </w:r>
      <w:r w:rsidRPr="002D078B">
        <w:rPr>
          <w:rStyle w:val="StyleUnderline"/>
        </w:rPr>
        <w:t xml:space="preserve"> to occur</w:t>
      </w:r>
      <w:r w:rsidRPr="002D078B">
        <w:rPr>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p>
    <w:p w14:paraId="22E15F78" w14:textId="77777777" w:rsidR="0000115D" w:rsidRPr="002D078B" w:rsidRDefault="0000115D" w:rsidP="0000115D">
      <w:pPr>
        <w:rPr>
          <w:sz w:val="16"/>
        </w:rPr>
      </w:pPr>
      <w:r w:rsidRPr="002D078B">
        <w:rPr>
          <w:sz w:val="16"/>
        </w:rPr>
        <w:t xml:space="preserve">The most distant human made object from the earth is the Voyager 1, which is over 13 billion miles away. (For perspective, </w:t>
      </w:r>
      <w:proofErr w:type="spellStart"/>
      <w:r w:rsidRPr="002D078B">
        <w:rPr>
          <w:sz w:val="16"/>
        </w:rPr>
        <w:t>Apha</w:t>
      </w:r>
      <w:proofErr w:type="spellEnd"/>
      <w:r w:rsidRPr="002D078B">
        <w:rPr>
          <w:sz w:val="16"/>
        </w:rPr>
        <w:t xml:space="preserve"> </w:t>
      </w:r>
      <w:proofErr w:type="spellStart"/>
      <w:r w:rsidRPr="002D078B">
        <w:rPr>
          <w:sz w:val="16"/>
        </w:rPr>
        <w:t>Centuri</w:t>
      </w:r>
      <w:proofErr w:type="spellEnd"/>
      <w:r w:rsidRPr="002D078B">
        <w:rPr>
          <w:sz w:val="16"/>
        </w:rPr>
        <w:t xml:space="preserve">, the nearest star system to Earth, is 25 trillion miles away.) Human radio signals have announced our presence and our intelligence to the cosmos since around 1900. The first human radio signals have </w:t>
      </w:r>
      <w:proofErr w:type="spellStart"/>
      <w:proofErr w:type="gramStart"/>
      <w:r w:rsidRPr="002D078B">
        <w:rPr>
          <w:sz w:val="16"/>
        </w:rPr>
        <w:t>all ready</w:t>
      </w:r>
      <w:proofErr w:type="spellEnd"/>
      <w:proofErr w:type="gramEnd"/>
      <w:r w:rsidRPr="002D078B">
        <w:rPr>
          <w:sz w:val="16"/>
        </w:rPr>
        <w:t xml:space="preserve"> traveled 114 light years, that is 681,920,540,000,000 miles. Although the reach of our radio signals is very great, the probability of us being heard and subsequently extinguished is negligible. External anthropogenic risks are the least of our concerns </w:t>
      </w:r>
      <w:proofErr w:type="gramStart"/>
      <w:r w:rsidRPr="002D078B">
        <w:rPr>
          <w:sz w:val="16"/>
        </w:rPr>
        <w:t>at the moment</w:t>
      </w:r>
      <w:proofErr w:type="gramEnd"/>
      <w:r w:rsidRPr="002D078B">
        <w:rPr>
          <w:sz w:val="16"/>
        </w:rPr>
        <w:t>.</w:t>
      </w:r>
    </w:p>
    <w:p w14:paraId="3B184208" w14:textId="77777777" w:rsidR="0000115D" w:rsidRPr="002D078B" w:rsidRDefault="0000115D" w:rsidP="0000115D">
      <w:pPr>
        <w:rPr>
          <w:sz w:val="16"/>
        </w:rPr>
      </w:pPr>
      <w:r w:rsidRPr="002D078B">
        <w:rPr>
          <w:sz w:val="16"/>
        </w:rPr>
        <w:t xml:space="preserve">As Bitcoin adoption grows, it serves to promote advances in artificial intelligence and nanotechnology. External anthropogenic risks will become more relevant to human intelligence at a much later time. External non-anthropogenic risks are similarly out of our hands for the time being. That is, </w:t>
      </w:r>
      <w:proofErr w:type="gramStart"/>
      <w:r w:rsidRPr="002D078B">
        <w:rPr>
          <w:sz w:val="16"/>
        </w:rPr>
        <w:t>at the moment</w:t>
      </w:r>
      <w:proofErr w:type="gramEnd"/>
      <w:r w:rsidRPr="002D078B">
        <w:rPr>
          <w:sz w:val="16"/>
        </w:rPr>
        <w:t xml:space="preserve"> there is nothing we can do to prevent the Sun from becoming a red giant star and subsuming the Earth.</w:t>
      </w:r>
    </w:p>
    <w:p w14:paraId="2CAA09AB" w14:textId="77777777" w:rsidR="0000115D" w:rsidRPr="00D3453E" w:rsidRDefault="0000115D" w:rsidP="0000115D">
      <w:pPr>
        <w:rPr>
          <w:sz w:val="16"/>
        </w:rPr>
      </w:pPr>
      <w:r w:rsidRPr="002D078B">
        <w:rPr>
          <w:sz w:val="16"/>
        </w:rPr>
        <w:t xml:space="preserve">But we do already have the </w:t>
      </w:r>
      <w:r w:rsidRPr="002D078B">
        <w:rPr>
          <w:rStyle w:val="StyleUnderline"/>
        </w:rPr>
        <w:t>monetary technology</w:t>
      </w:r>
      <w:r w:rsidRPr="002D078B">
        <w:rPr>
          <w:sz w:val="16"/>
        </w:rPr>
        <w:t xml:space="preserve"> upon which to </w:t>
      </w:r>
      <w:r w:rsidRPr="002D078B">
        <w:rPr>
          <w:rStyle w:val="Emphasis"/>
        </w:rPr>
        <w:t>engineer solutions</w:t>
      </w:r>
      <w:r w:rsidRPr="002D078B">
        <w:rPr>
          <w:rStyle w:val="StyleUnderline"/>
        </w:rPr>
        <w:t xml:space="preserve"> to </w:t>
      </w:r>
      <w:r w:rsidRPr="002D078B">
        <w:rPr>
          <w:sz w:val="16"/>
        </w:rPr>
        <w:t xml:space="preserve">some of these </w:t>
      </w:r>
      <w:r w:rsidRPr="002D078B">
        <w:rPr>
          <w:rStyle w:val="StyleUnderline"/>
        </w:rPr>
        <w:t xml:space="preserve">problems. </w:t>
      </w:r>
      <w:r w:rsidRPr="00D26DF9">
        <w:rPr>
          <w:rStyle w:val="StyleUnderline"/>
          <w:highlight w:val="cyan"/>
        </w:rPr>
        <w:t>We have</w:t>
      </w:r>
      <w:r w:rsidRPr="002D078B">
        <w:rPr>
          <w:rStyle w:val="StyleUnderline"/>
        </w:rPr>
        <w:t xml:space="preserve"> the </w:t>
      </w:r>
      <w:r w:rsidRPr="00D26DF9">
        <w:rPr>
          <w:rStyle w:val="Emphasis"/>
          <w:highlight w:val="cyan"/>
        </w:rPr>
        <w:t>potential</w:t>
      </w:r>
      <w:r w:rsidRPr="002D078B">
        <w:rPr>
          <w:rStyle w:val="StyleUnderline"/>
        </w:rPr>
        <w:t xml:space="preserve"> as humans </w:t>
      </w:r>
      <w:r w:rsidRPr="00D26DF9">
        <w:rPr>
          <w:rStyle w:val="StyleUnderline"/>
          <w:highlight w:val="cyan"/>
        </w:rPr>
        <w:t>to prevent</w:t>
      </w:r>
      <w:r w:rsidRPr="002D078B">
        <w:rPr>
          <w:rStyle w:val="StyleUnderline"/>
        </w:rPr>
        <w:t xml:space="preserve"> internal </w:t>
      </w:r>
      <w:r w:rsidRPr="00D850CD">
        <w:rPr>
          <w:rStyle w:val="Emphasis"/>
        </w:rPr>
        <w:t xml:space="preserve">global </w:t>
      </w:r>
      <w:r w:rsidRPr="00D26DF9">
        <w:rPr>
          <w:rStyle w:val="Emphasis"/>
          <w:highlight w:val="cyan"/>
        </w:rPr>
        <w:t>catastrophes</w:t>
      </w:r>
      <w:r w:rsidRPr="002D078B">
        <w:rPr>
          <w:sz w:val="16"/>
        </w:rPr>
        <w:t xml:space="preserve">, both those set on by us and not. Survival and longevity </w:t>
      </w:r>
      <w:proofErr w:type="gramStart"/>
      <w:r w:rsidRPr="002D078B">
        <w:rPr>
          <w:sz w:val="16"/>
        </w:rPr>
        <w:t>is</w:t>
      </w:r>
      <w:proofErr w:type="gramEnd"/>
      <w:r w:rsidRPr="002D078B">
        <w:rPr>
          <w:sz w:val="16"/>
        </w:rPr>
        <w:t xml:space="preserve"> arguably our greatest task as a species. Adopting Bitcoin, and protecting this network is proceeding with diligence and a long eye toward the future in </w:t>
      </w:r>
      <w:proofErr w:type="gramStart"/>
      <w:r w:rsidRPr="002D078B">
        <w:rPr>
          <w:sz w:val="16"/>
        </w:rPr>
        <w:t>all of</w:t>
      </w:r>
      <w:proofErr w:type="gramEnd"/>
      <w:r w:rsidRPr="002D078B">
        <w:rPr>
          <w:sz w:val="16"/>
        </w:rPr>
        <w:t xml:space="preserve"> our political and scientific affairs. The existential risks of living are great, though it is human nature for our ambitions to </w:t>
      </w:r>
      <w:proofErr w:type="spellStart"/>
      <w:r w:rsidRPr="002D078B">
        <w:rPr>
          <w:sz w:val="16"/>
        </w:rPr>
        <w:t>out pace</w:t>
      </w:r>
      <w:proofErr w:type="spellEnd"/>
      <w:r w:rsidRPr="002D078B">
        <w:rPr>
          <w:sz w:val="16"/>
        </w:rPr>
        <w:t xml:space="preserve"> our current abilities. The only evidence of life is change. To change is to exit fiat currency, it is to use Bitcoin instead. </w:t>
      </w:r>
    </w:p>
    <w:p w14:paraId="22D181FC" w14:textId="6BB6237D" w:rsidR="0035107B" w:rsidRDefault="0035107B" w:rsidP="0035107B">
      <w:pPr>
        <w:pStyle w:val="Heading1"/>
      </w:pPr>
      <w:r>
        <w:lastRenderedPageBreak/>
        <w:t>Case</w:t>
      </w:r>
    </w:p>
    <w:p w14:paraId="457C571D" w14:textId="76CA54E7" w:rsidR="0035107B" w:rsidRDefault="00C80EB9" w:rsidP="0035107B">
      <w:pPr>
        <w:pStyle w:val="Heading2"/>
      </w:pPr>
      <w:r>
        <w:lastRenderedPageBreak/>
        <w:t>Advantage 1</w:t>
      </w:r>
    </w:p>
    <w:p w14:paraId="4E267BF9" w14:textId="16B7516E" w:rsidR="006C754B" w:rsidRDefault="006C754B" w:rsidP="006C754B">
      <w:pPr>
        <w:pStyle w:val="Heading2"/>
      </w:pPr>
      <w:r>
        <w:lastRenderedPageBreak/>
        <w:t>Space War</w:t>
      </w:r>
    </w:p>
    <w:p w14:paraId="11BB946C" w14:textId="06C1342E" w:rsidR="005C068A" w:rsidRDefault="005C068A" w:rsidP="005C068A">
      <w:pPr>
        <w:pStyle w:val="Heading4"/>
      </w:pPr>
      <w:r>
        <w:t>No Internal Between Space in Nuclear War</w:t>
      </w:r>
    </w:p>
    <w:p w14:paraId="1473CAA9" w14:textId="77777777" w:rsidR="0087240E" w:rsidRDefault="0087240E" w:rsidP="0087240E">
      <w:pPr>
        <w:pStyle w:val="Heading4"/>
        <w:rPr>
          <w:u w:val="single"/>
        </w:rPr>
      </w:pPr>
      <w:bookmarkStart w:id="0" w:name="_Hlk30232566"/>
      <w:r>
        <w:t xml:space="preserve">No space war – it’s </w:t>
      </w:r>
      <w:r w:rsidRPr="0054154A">
        <w:rPr>
          <w:u w:val="single"/>
        </w:rPr>
        <w:t>hype</w:t>
      </w:r>
      <w:r>
        <w:t xml:space="preserve"> and </w:t>
      </w:r>
      <w:r w:rsidRPr="0054154A">
        <w:rPr>
          <w:u w:val="single"/>
        </w:rPr>
        <w:t>systems are redundant</w:t>
      </w:r>
    </w:p>
    <w:p w14:paraId="393263DA" w14:textId="77777777" w:rsidR="0087240E" w:rsidRPr="000600AC" w:rsidRDefault="0087240E" w:rsidP="0087240E">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t>]</w:t>
      </w:r>
    </w:p>
    <w:p w14:paraId="5D2D6D59" w14:textId="77777777" w:rsidR="0087240E" w:rsidRPr="004D120B" w:rsidRDefault="0087240E" w:rsidP="0087240E">
      <w:pPr>
        <w:rPr>
          <w:sz w:val="16"/>
        </w:rPr>
      </w:pPr>
      <w:r w:rsidRPr="004D120B">
        <w:rPr>
          <w:sz w:val="16"/>
        </w:rPr>
        <w:t xml:space="preserve">In the last two years, </w:t>
      </w:r>
      <w:r w:rsidRPr="00152A1C">
        <w:rPr>
          <w:highlight w:val="yellow"/>
          <w:u w:val="single"/>
        </w:rPr>
        <w:t>we’ve seen</w:t>
      </w:r>
      <w:r w:rsidRPr="004D120B">
        <w:rPr>
          <w:sz w:val="16"/>
        </w:rPr>
        <w:t xml:space="preserve"> rising </w:t>
      </w:r>
      <w:r w:rsidRPr="00152A1C">
        <w:rPr>
          <w:rStyle w:val="Emphasis"/>
          <w:highlight w:val="yellow"/>
        </w:rPr>
        <w:t>hysteria</w:t>
      </w:r>
      <w:r w:rsidRPr="00152A1C">
        <w:rPr>
          <w:sz w:val="16"/>
          <w:highlight w:val="yellow"/>
        </w:rPr>
        <w:t xml:space="preserve"> </w:t>
      </w:r>
      <w:r w:rsidRPr="00152A1C">
        <w:rPr>
          <w:highlight w:val="yellow"/>
          <w:u w:val="single"/>
        </w:rPr>
        <w:t>over</w:t>
      </w:r>
      <w:r w:rsidRPr="004D120B">
        <w:rPr>
          <w:u w:val="single"/>
        </w:rPr>
        <w:t xml:space="preserve"> a future </w:t>
      </w:r>
      <w:r w:rsidRPr="00152A1C">
        <w:rPr>
          <w:rStyle w:val="Emphasis"/>
          <w:highlight w:val="yellow"/>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152A1C">
        <w:rPr>
          <w:highlight w:val="yellow"/>
          <w:u w:val="single"/>
        </w:rPr>
        <w:t>from the</w:t>
      </w:r>
      <w:r w:rsidRPr="004D120B">
        <w:rPr>
          <w:u w:val="single"/>
        </w:rPr>
        <w:t xml:space="preserve"> US </w:t>
      </w:r>
      <w:r w:rsidRPr="00152A1C">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152A1C">
        <w:rPr>
          <w:highlight w:val="yellow"/>
          <w:u w:val="single"/>
        </w:rPr>
        <w:t>and</w:t>
      </w:r>
      <w:r w:rsidRPr="004D120B">
        <w:rPr>
          <w:sz w:val="16"/>
        </w:rPr>
        <w:t xml:space="preserve"> </w:t>
      </w:r>
      <w:r w:rsidRPr="004D120B">
        <w:rPr>
          <w:rStyle w:val="Emphasis"/>
        </w:rPr>
        <w:t xml:space="preserve">credulous </w:t>
      </w:r>
      <w:r w:rsidRPr="00152A1C">
        <w:rPr>
          <w:rStyle w:val="Emphasis"/>
          <w:highlight w:val="yellow"/>
        </w:rPr>
        <w:t>press</w:t>
      </w:r>
      <w:r w:rsidRPr="004D120B">
        <w:rPr>
          <w:sz w:val="16"/>
        </w:rPr>
        <w:t xml:space="preserve">. </w:t>
      </w:r>
      <w:r w:rsidRPr="00152A1C">
        <w:rPr>
          <w:highlight w:val="yellow"/>
          <w:u w:val="single"/>
        </w:rPr>
        <w:t>This</w:t>
      </w:r>
      <w:r w:rsidRPr="004D120B">
        <w:rPr>
          <w:u w:val="single"/>
        </w:rPr>
        <w:t xml:space="preserve"> reporting</w:t>
      </w:r>
      <w:r w:rsidRPr="004D120B">
        <w:rPr>
          <w:sz w:val="16"/>
        </w:rPr>
        <w:t xml:space="preserve"> doesn’t only </w:t>
      </w:r>
      <w:r w:rsidRPr="00152A1C">
        <w:rPr>
          <w:rStyle w:val="Emphasis"/>
          <w:highlight w:val="yellow"/>
        </w:rPr>
        <w:t>muddy</w:t>
      </w:r>
      <w:r w:rsidRPr="004D120B">
        <w:rPr>
          <w:rStyle w:val="Emphasis"/>
        </w:rPr>
        <w:t xml:space="preserve"> public </w:t>
      </w:r>
      <w:r w:rsidRPr="00152A1C">
        <w:rPr>
          <w:rStyle w:val="Emphasis"/>
          <w:highlight w:val="yellow"/>
        </w:rPr>
        <w:t>debate</w:t>
      </w:r>
      <w:r w:rsidRPr="00152A1C">
        <w:rPr>
          <w:sz w:val="16"/>
          <w:highlight w:val="yellow"/>
        </w:rPr>
        <w:t xml:space="preserve"> </w:t>
      </w:r>
      <w:r w:rsidRPr="00152A1C">
        <w:rPr>
          <w:highlight w:val="yellow"/>
          <w:u w:val="single"/>
        </w:rPr>
        <w:t>over</w:t>
      </w:r>
      <w:r w:rsidRPr="004D120B">
        <w:rPr>
          <w:sz w:val="16"/>
        </w:rPr>
        <w:t xml:space="preserve"> whether we really need expensive systems. It could also become a self-fulfilling prophecy. The irony is that nothing makes </w:t>
      </w:r>
      <w:r w:rsidRPr="00152A1C">
        <w:rPr>
          <w:highlight w:val="yellow"/>
          <w:u w:val="single"/>
        </w:rPr>
        <w:t>the</w:t>
      </w:r>
      <w:r w:rsidRPr="004D120B">
        <w:rPr>
          <w:sz w:val="16"/>
        </w:rPr>
        <w:t xml:space="preserve"> currently </w:t>
      </w:r>
      <w:r w:rsidRPr="00152A1C">
        <w:rPr>
          <w:rStyle w:val="Emphasis"/>
          <w:highlight w:val="yellow"/>
        </w:rPr>
        <w:t>slim possibility</w:t>
      </w:r>
      <w:r w:rsidRPr="00152A1C">
        <w:rPr>
          <w:highlight w:val="yellow"/>
          <w:u w:val="single"/>
        </w:rPr>
        <w:t xml:space="preserve"> of </w:t>
      </w:r>
      <w:r w:rsidRPr="00152A1C">
        <w:rPr>
          <w:rStyle w:val="Emphasis"/>
          <w:highlight w:val="yellow"/>
        </w:rPr>
        <w:t>war in space</w:t>
      </w:r>
      <w:r w:rsidRPr="004D120B">
        <w:rPr>
          <w:sz w:val="16"/>
        </w:rPr>
        <w:t xml:space="preserve"> more likely than fearmongering over the threat of war in space.</w:t>
      </w:r>
    </w:p>
    <w:p w14:paraId="32C8D04A" w14:textId="77777777" w:rsidR="0087240E" w:rsidRPr="004D120B" w:rsidRDefault="0087240E" w:rsidP="0087240E">
      <w:pPr>
        <w:rPr>
          <w:sz w:val="16"/>
        </w:rPr>
      </w:pPr>
      <w:r w:rsidRPr="004D120B">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14:paraId="5CEB825E" w14:textId="77777777" w:rsidR="0087240E" w:rsidRPr="004D120B" w:rsidRDefault="0087240E" w:rsidP="0087240E">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51F54808" w14:textId="77777777" w:rsidR="0087240E" w:rsidRPr="004D120B" w:rsidRDefault="0087240E" w:rsidP="0087240E">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49D94CB9" w14:textId="77777777" w:rsidR="0087240E" w:rsidRPr="004D120B" w:rsidRDefault="0087240E" w:rsidP="0087240E">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30612BAD" w14:textId="77777777" w:rsidR="0087240E" w:rsidRPr="004D120B" w:rsidRDefault="0087240E" w:rsidP="0087240E">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152A1C">
        <w:rPr>
          <w:rStyle w:val="Emphasis"/>
          <w:highlight w:val="yellow"/>
        </w:rPr>
        <w:t>no country</w:t>
      </w:r>
      <w:r w:rsidRPr="004D120B">
        <w:rPr>
          <w:u w:val="single"/>
        </w:rPr>
        <w:t xml:space="preserve"> in the world </w:t>
      </w:r>
      <w:r w:rsidRPr="00152A1C">
        <w:rPr>
          <w:highlight w:val="yellow"/>
          <w:u w:val="single"/>
        </w:rPr>
        <w:t>has</w:t>
      </w:r>
      <w:r w:rsidRPr="004D120B">
        <w:rPr>
          <w:u w:val="single"/>
        </w:rPr>
        <w:t xml:space="preserve"> yet </w:t>
      </w:r>
      <w:r w:rsidRPr="00152A1C">
        <w:rPr>
          <w:rStyle w:val="Emphasis"/>
          <w:highlight w:val="yellow"/>
        </w:rPr>
        <w:t>weaponized space</w:t>
      </w:r>
      <w:r w:rsidRPr="004D120B">
        <w:rPr>
          <w:sz w:val="16"/>
        </w:rPr>
        <w:t xml:space="preserve">. Contrary to CNN, </w:t>
      </w:r>
      <w:r w:rsidRPr="00152A1C">
        <w:rPr>
          <w:rStyle w:val="Emphasis"/>
          <w:highlight w:val="yellow"/>
        </w:rPr>
        <w:t>stock</w:t>
      </w:r>
      <w:r w:rsidRPr="004D120B">
        <w:rPr>
          <w:u w:val="single"/>
        </w:rPr>
        <w:t xml:space="preserve"> market </w:t>
      </w:r>
      <w:r w:rsidRPr="00152A1C">
        <w:rPr>
          <w:rStyle w:val="Emphasis"/>
          <w:highlight w:val="yellow"/>
        </w:rPr>
        <w:t>transactions</w:t>
      </w:r>
      <w:r w:rsidRPr="00152A1C">
        <w:rPr>
          <w:highlight w:val="yellow"/>
          <w:u w:val="single"/>
        </w:rPr>
        <w:t xml:space="preserve"> are </w:t>
      </w:r>
      <w:r w:rsidRPr="00152A1C">
        <w:rPr>
          <w:rStyle w:val="Emphasis"/>
          <w:highlight w:val="yellow"/>
        </w:rPr>
        <w:t>not</w:t>
      </w:r>
      <w:r w:rsidRPr="004D120B">
        <w:rPr>
          <w:u w:val="single"/>
        </w:rPr>
        <w:t xml:space="preserve"> </w:t>
      </w:r>
      <w:r w:rsidRPr="004D120B">
        <w:rPr>
          <w:sz w:val="16"/>
        </w:rPr>
        <w:t xml:space="preserve">timed nor </w:t>
      </w:r>
      <w:r w:rsidRPr="00152A1C">
        <w:rPr>
          <w:highlight w:val="yellow"/>
          <w:u w:val="single"/>
        </w:rPr>
        <w:t xml:space="preserve">synchronized through </w:t>
      </w:r>
      <w:r w:rsidRPr="00152A1C">
        <w:rPr>
          <w:rStyle w:val="Emphasis"/>
          <w:highlight w:val="yellow"/>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152A1C">
        <w:rPr>
          <w:rStyle w:val="Emphasis"/>
          <w:highlight w:val="yellow"/>
        </w:rPr>
        <w:t>missiles</w:t>
      </w:r>
      <w:r w:rsidRPr="004D120B">
        <w:rPr>
          <w:u w:val="single"/>
        </w:rPr>
        <w:t xml:space="preserve"> can </w:t>
      </w:r>
      <w:r w:rsidRPr="00152A1C">
        <w:rPr>
          <w:highlight w:val="yellow"/>
          <w:u w:val="single"/>
        </w:rPr>
        <w:t>find their targets</w:t>
      </w:r>
      <w:r w:rsidRPr="004D120B">
        <w:rPr>
          <w:sz w:val="16"/>
        </w:rPr>
        <w:t xml:space="preserve"> even </w:t>
      </w:r>
      <w:r w:rsidRPr="00152A1C">
        <w:rPr>
          <w:rStyle w:val="Emphasis"/>
          <w:highlight w:val="yellow"/>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152A1C">
        <w:rPr>
          <w:rStyle w:val="Emphasis"/>
          <w:highlight w:val="yellow"/>
        </w:rPr>
        <w:t>IMUs don’t rely</w:t>
      </w:r>
      <w:r w:rsidRPr="00152A1C">
        <w:rPr>
          <w:highlight w:val="yellow"/>
          <w:u w:val="single"/>
        </w:rPr>
        <w:t xml:space="preserve"> on </w:t>
      </w:r>
      <w:r w:rsidRPr="00152A1C">
        <w:rPr>
          <w:rStyle w:val="Emphasis"/>
          <w:highlight w:val="yellow"/>
        </w:rPr>
        <w:t>sat</w:t>
      </w:r>
      <w:r w:rsidRPr="004D120B">
        <w:rPr>
          <w:u w:val="single"/>
        </w:rPr>
        <w:t xml:space="preserve">ellite </w:t>
      </w:r>
      <w:r w:rsidRPr="00152A1C">
        <w:rPr>
          <w:rStyle w:val="Emphasis"/>
          <w:highlight w:val="yellow"/>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1AD556DA" w14:textId="77777777" w:rsidR="0087240E" w:rsidRPr="004D120B" w:rsidRDefault="0087240E" w:rsidP="0087240E">
      <w:pPr>
        <w:rPr>
          <w:sz w:val="16"/>
        </w:rPr>
      </w:pPr>
      <w:r w:rsidRPr="004D120B">
        <w:rPr>
          <w:sz w:val="16"/>
        </w:rPr>
        <w:lastRenderedPageBreak/>
        <w:t>More nefariously, the segment sensationalized nuggets of truth within a barrage of half-truths, backed by a heavy bass, dramatic soundtrack (and gravelly-voiced reporter Jim Sciutto) and accompanied by sexy and scary visuals.</w:t>
      </w:r>
    </w:p>
    <w:p w14:paraId="0571BC38" w14:textId="77777777" w:rsidR="0087240E" w:rsidRPr="004D120B" w:rsidRDefault="0087240E" w:rsidP="0087240E">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774E6DB5" w14:textId="77777777" w:rsidR="0087240E" w:rsidRPr="004D120B" w:rsidRDefault="0087240E" w:rsidP="0087240E">
      <w:pPr>
        <w:rPr>
          <w:sz w:val="16"/>
        </w:rPr>
      </w:pPr>
      <w:r w:rsidRPr="004D120B">
        <w:rPr>
          <w:sz w:val="16"/>
        </w:rPr>
        <w:t>The Reality</w:t>
      </w:r>
    </w:p>
    <w:p w14:paraId="16D3AFE5" w14:textId="77777777" w:rsidR="0087240E" w:rsidRPr="004D120B" w:rsidRDefault="0087240E" w:rsidP="0087240E">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520F9079" w14:textId="77777777" w:rsidR="0087240E" w:rsidRPr="004D120B" w:rsidRDefault="0087240E" w:rsidP="0087240E">
      <w:pPr>
        <w:rPr>
          <w:sz w:val="16"/>
        </w:rPr>
      </w:pPr>
      <w:r w:rsidRPr="004D120B">
        <w:rPr>
          <w:sz w:val="16"/>
        </w:rPr>
        <w:t xml:space="preserve">That technological superiority scares other </w:t>
      </w:r>
      <w:proofErr w:type="gramStart"/>
      <w:r w:rsidRPr="004D120B">
        <w:rPr>
          <w:sz w:val="16"/>
        </w:rPr>
        <w:t>countries;</w:t>
      </w:r>
      <w:proofErr w:type="gramEnd"/>
      <w:r w:rsidRPr="004D120B">
        <w:rPr>
          <w:sz w:val="16"/>
        </w:rPr>
        <w:t xml:space="preserve">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3A265935" w14:textId="77777777" w:rsidR="0087240E" w:rsidRPr="004D120B" w:rsidRDefault="0087240E" w:rsidP="0087240E">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6C392BA1" w14:textId="77777777" w:rsidR="0087240E" w:rsidRPr="004D120B" w:rsidRDefault="0087240E" w:rsidP="0087240E">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684BB679" w14:textId="77777777" w:rsidR="0087240E" w:rsidRPr="004D120B" w:rsidRDefault="0087240E" w:rsidP="0087240E">
      <w:pPr>
        <w:rPr>
          <w:sz w:val="16"/>
        </w:rPr>
      </w:pPr>
      <w:r w:rsidRPr="004D120B">
        <w:rPr>
          <w:sz w:val="16"/>
        </w:rPr>
        <w:t xml:space="preserve">Further, </w:t>
      </w:r>
      <w:r w:rsidRPr="004D120B">
        <w:rPr>
          <w:u w:val="single"/>
        </w:rPr>
        <w:t xml:space="preserve">the </w:t>
      </w:r>
      <w:r w:rsidRPr="00152A1C">
        <w:rPr>
          <w:rStyle w:val="Emphasis"/>
          <w:highlight w:val="yellow"/>
        </w:rPr>
        <w:t>U</w:t>
      </w:r>
      <w:r w:rsidRPr="004D120B">
        <w:rPr>
          <w:u w:val="single"/>
        </w:rPr>
        <w:t xml:space="preserve">nited </w:t>
      </w:r>
      <w:r w:rsidRPr="00152A1C">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152A1C">
        <w:rPr>
          <w:rStyle w:val="Emphasis"/>
          <w:highlight w:val="yellow"/>
        </w:rPr>
        <w:t>sat</w:t>
      </w:r>
      <w:r w:rsidRPr="004D120B">
        <w:rPr>
          <w:sz w:val="16"/>
        </w:rPr>
        <w:t>ellite</w:t>
      </w:r>
      <w:r w:rsidRPr="00152A1C">
        <w:rPr>
          <w:rStyle w:val="Emphasis"/>
          <w:highlight w:val="yellow"/>
        </w:rPr>
        <w:t>s</w:t>
      </w:r>
      <w:r w:rsidRPr="004D120B">
        <w:rPr>
          <w:sz w:val="16"/>
        </w:rPr>
        <w:t xml:space="preserve">, </w:t>
      </w:r>
      <w:r w:rsidRPr="00152A1C">
        <w:rPr>
          <w:highlight w:val="yellow"/>
          <w:u w:val="single"/>
        </w:rPr>
        <w:t xml:space="preserve">have </w:t>
      </w:r>
      <w:r w:rsidRPr="00152A1C">
        <w:rPr>
          <w:rStyle w:val="Emphasis"/>
          <w:highlight w:val="yellow"/>
        </w:rPr>
        <w:t>capabilities to maneuver</w:t>
      </w:r>
      <w:r w:rsidRPr="004D120B">
        <w:rPr>
          <w:sz w:val="16"/>
        </w:rPr>
        <w:t xml:space="preserve">. </w:t>
      </w:r>
      <w:r w:rsidRPr="00152A1C">
        <w:rPr>
          <w:highlight w:val="yellow"/>
          <w:u w:val="single"/>
        </w:rPr>
        <w:t xml:space="preserve">Many are </w:t>
      </w:r>
      <w:r w:rsidRPr="00152A1C">
        <w:rPr>
          <w:rStyle w:val="Emphasis"/>
          <w:highlight w:val="yellow"/>
        </w:rPr>
        <w:t>hardened</w:t>
      </w:r>
      <w:r w:rsidRPr="00152A1C">
        <w:rPr>
          <w:sz w:val="16"/>
          <w:highlight w:val="yellow"/>
        </w:rPr>
        <w:t xml:space="preserve"> </w:t>
      </w:r>
      <w:r w:rsidRPr="00152A1C">
        <w:rPr>
          <w:highlight w:val="yellow"/>
          <w:u w:val="single"/>
        </w:rPr>
        <w:t xml:space="preserve">against </w:t>
      </w:r>
      <w:r w:rsidRPr="00152A1C">
        <w:rPr>
          <w:rStyle w:val="Emphasis"/>
          <w:highlight w:val="yellow"/>
        </w:rPr>
        <w:t>e</w:t>
      </w:r>
      <w:r w:rsidRPr="004D120B">
        <w:rPr>
          <w:u w:val="single"/>
        </w:rPr>
        <w:t>lectro-</w:t>
      </w:r>
      <w:r w:rsidRPr="00152A1C">
        <w:rPr>
          <w:rStyle w:val="Emphasis"/>
          <w:highlight w:val="yellow"/>
        </w:rPr>
        <w:t>m</w:t>
      </w:r>
      <w:r w:rsidRPr="004D120B">
        <w:rPr>
          <w:u w:val="single"/>
        </w:rPr>
        <w:t xml:space="preserve">agnetic </w:t>
      </w:r>
      <w:r w:rsidRPr="00152A1C">
        <w:rPr>
          <w:rStyle w:val="Emphasis"/>
          <w:highlight w:val="yellow"/>
        </w:rPr>
        <w:t>p</w:t>
      </w:r>
      <w:r w:rsidRPr="004D120B">
        <w:rPr>
          <w:u w:val="single"/>
        </w:rPr>
        <w:t>ulse</w:t>
      </w:r>
      <w:r w:rsidRPr="004D120B">
        <w:rPr>
          <w:sz w:val="16"/>
        </w:rPr>
        <w:t xml:space="preserve">, </w:t>
      </w:r>
      <w:r w:rsidRPr="00152A1C">
        <w:rPr>
          <w:highlight w:val="yellow"/>
          <w:u w:val="single"/>
        </w:rPr>
        <w:t xml:space="preserve">sport </w:t>
      </w:r>
      <w:r w:rsidRPr="00152A1C">
        <w:rPr>
          <w:rStyle w:val="Emphasis"/>
          <w:highlight w:val="yellow"/>
        </w:rPr>
        <w:t>“shutters”</w:t>
      </w:r>
      <w:r w:rsidRPr="00152A1C">
        <w:rPr>
          <w:highlight w:val="yellow"/>
          <w:u w:val="single"/>
        </w:rPr>
        <w:t xml:space="preserve"> to protect</w:t>
      </w:r>
      <w:r w:rsidRPr="004D120B">
        <w:rPr>
          <w:u w:val="single"/>
        </w:rPr>
        <w:t xml:space="preserve"> optical “eyes” </w:t>
      </w:r>
      <w:r w:rsidRPr="00152A1C">
        <w:rPr>
          <w:highlight w:val="yellow"/>
          <w:u w:val="single"/>
        </w:rPr>
        <w:t>from</w:t>
      </w:r>
      <w:r w:rsidRPr="004D120B">
        <w:rPr>
          <w:u w:val="single"/>
        </w:rPr>
        <w:t xml:space="preserve"> solar </w:t>
      </w:r>
      <w:r w:rsidRPr="00152A1C">
        <w:rPr>
          <w:rStyle w:val="Emphasis"/>
          <w:highlight w:val="yellow"/>
        </w:rPr>
        <w:t xml:space="preserve">flares and </w:t>
      </w:r>
      <w:proofErr w:type="gramStart"/>
      <w:r w:rsidRPr="00152A1C">
        <w:rPr>
          <w:rStyle w:val="Emphasis"/>
          <w:highlight w:val="yellow"/>
        </w:rPr>
        <w:t>lasers</w:t>
      </w:r>
      <w:r w:rsidRPr="00152A1C">
        <w:rPr>
          <w:highlight w:val="yellow"/>
          <w:u w:val="single"/>
        </w:rPr>
        <w:t>, and</w:t>
      </w:r>
      <w:proofErr w:type="gramEnd"/>
      <w:r w:rsidRPr="004D120B">
        <w:rPr>
          <w:u w:val="single"/>
        </w:rPr>
        <w:t xml:space="preserve"> use radio </w:t>
      </w:r>
      <w:r w:rsidRPr="00152A1C">
        <w:rPr>
          <w:rStyle w:val="Emphasis"/>
          <w:highlight w:val="yellow"/>
        </w:rPr>
        <w:t>frequency hop</w:t>
      </w:r>
      <w:r w:rsidRPr="004D120B">
        <w:rPr>
          <w:u w:val="single"/>
        </w:rPr>
        <w:t xml:space="preserve">ping </w:t>
      </w:r>
      <w:r w:rsidRPr="00152A1C">
        <w:rPr>
          <w:highlight w:val="yellow"/>
          <w:u w:val="single"/>
        </w:rPr>
        <w:t xml:space="preserve">to </w:t>
      </w:r>
      <w:r w:rsidRPr="00152A1C">
        <w:rPr>
          <w:rStyle w:val="Emphasis"/>
          <w:highlight w:val="yellow"/>
        </w:rPr>
        <w:t>resist jamming</w:t>
      </w:r>
      <w:r w:rsidRPr="004D120B">
        <w:rPr>
          <w:sz w:val="16"/>
        </w:rPr>
        <w:t>.</w:t>
      </w:r>
    </w:p>
    <w:p w14:paraId="3BA42AE1" w14:textId="77777777" w:rsidR="0087240E" w:rsidRPr="004D120B" w:rsidRDefault="0087240E" w:rsidP="0087240E">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240DDB4C" w14:textId="77777777" w:rsidR="0087240E" w:rsidRPr="004D120B" w:rsidRDefault="0087240E" w:rsidP="0087240E">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3CFB6C3A" w14:textId="57745902" w:rsidR="0087240E" w:rsidRPr="009B7268" w:rsidRDefault="0087240E" w:rsidP="0087240E">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52A1C">
        <w:rPr>
          <w:rStyle w:val="Emphasis"/>
          <w:highlight w:val="yellow"/>
        </w:rPr>
        <w:t>No</w:t>
      </w:r>
      <w:r w:rsidRPr="004D120B">
        <w:rPr>
          <w:sz w:val="16"/>
        </w:rPr>
        <w:t xml:space="preserve"> potential </w:t>
      </w:r>
      <w:r w:rsidRPr="00152A1C">
        <w:rPr>
          <w:rStyle w:val="Emphasis"/>
          <w:highlight w:val="yellow"/>
        </w:rPr>
        <w:t>adversary</w:t>
      </w:r>
      <w:r w:rsidRPr="00152A1C">
        <w:rPr>
          <w:sz w:val="16"/>
          <w:highlight w:val="yellow"/>
        </w:rPr>
        <w:t xml:space="preserve"> </w:t>
      </w:r>
      <w:r w:rsidRPr="00152A1C">
        <w:rPr>
          <w:highlight w:val="yellow"/>
          <w:u w:val="single"/>
        </w:rPr>
        <w:t>has</w:t>
      </w:r>
      <w:r w:rsidRPr="004D120B">
        <w:rPr>
          <w:sz w:val="16"/>
        </w:rPr>
        <w:t xml:space="preserve"> such </w:t>
      </w:r>
      <w:r w:rsidRPr="00152A1C">
        <w:rPr>
          <w:highlight w:val="yellow"/>
          <w:u w:val="single"/>
        </w:rPr>
        <w:t>capabilities</w:t>
      </w:r>
      <w:r w:rsidRPr="00152A1C">
        <w:rPr>
          <w:sz w:val="16"/>
          <w:highlight w:val="yellow"/>
        </w:rPr>
        <w:t xml:space="preserve">, </w:t>
      </w:r>
      <w:r w:rsidRPr="00152A1C">
        <w:rPr>
          <w:highlight w:val="yellow"/>
          <w:u w:val="single"/>
        </w:rPr>
        <w:t xml:space="preserve">nor will they </w:t>
      </w:r>
      <w:r w:rsidRPr="00152A1C">
        <w:rPr>
          <w:rStyle w:val="Emphasis"/>
          <w:highlight w:val="yellow"/>
        </w:rPr>
        <w:t>ever</w:t>
      </w:r>
      <w:r w:rsidRPr="004D120B">
        <w:rPr>
          <w:u w:val="single"/>
        </w:rPr>
        <w:t xml:space="preserve"> likely do so</w:t>
      </w:r>
      <w:r w:rsidRPr="004D120B">
        <w:rPr>
          <w:sz w:val="16"/>
        </w:rPr>
        <w:t xml:space="preserve">. </w:t>
      </w:r>
      <w:r w:rsidRPr="00152A1C">
        <w:rPr>
          <w:highlight w:val="yellow"/>
          <w:u w:val="single"/>
        </w:rPr>
        <w:t>There is</w:t>
      </w:r>
      <w:r w:rsidRPr="004D120B">
        <w:rPr>
          <w:u w:val="single"/>
        </w:rPr>
        <w:t xml:space="preserve"> just </w:t>
      </w:r>
      <w:r w:rsidRPr="00152A1C">
        <w:rPr>
          <w:rStyle w:val="Emphasis"/>
          <w:highlight w:val="yellow"/>
        </w:rPr>
        <w:t>too much redundancy</w:t>
      </w:r>
      <w:r w:rsidRPr="004D120B">
        <w:rPr>
          <w:u w:val="single"/>
        </w:rPr>
        <w:t xml:space="preserve"> in the system</w:t>
      </w:r>
      <w:r w:rsidRPr="004D120B">
        <w:rPr>
          <w:sz w:val="16"/>
        </w:rPr>
        <w:t>.</w:t>
      </w:r>
      <w:bookmarkEnd w:id="0"/>
    </w:p>
    <w:p w14:paraId="33B2AEC9" w14:textId="77777777" w:rsidR="005C068A" w:rsidRPr="00F35F0D" w:rsidRDefault="005C068A" w:rsidP="005C068A">
      <w:pPr>
        <w:pStyle w:val="Heading4"/>
        <w:rPr>
          <w:rFonts w:cs="Arial"/>
        </w:rPr>
      </w:pPr>
      <w:r w:rsidRPr="00F35F0D">
        <w:rPr>
          <w:rFonts w:cs="Arial"/>
          <w:u w:val="single"/>
        </w:rPr>
        <w:t>No miscalc</w:t>
      </w:r>
      <w:r w:rsidRPr="00F35F0D">
        <w:rPr>
          <w:rFonts w:cs="Arial"/>
        </w:rPr>
        <w:t xml:space="preserve"> from satellite </w:t>
      </w:r>
      <w:r w:rsidRPr="00F35F0D">
        <w:rPr>
          <w:rFonts w:cs="Arial"/>
          <w:u w:val="single"/>
        </w:rPr>
        <w:t>disruptions</w:t>
      </w:r>
      <w:r w:rsidRPr="00F35F0D">
        <w:rPr>
          <w:rFonts w:cs="Arial"/>
        </w:rPr>
        <w:t xml:space="preserve"> or </w:t>
      </w:r>
      <w:r w:rsidRPr="00F35F0D">
        <w:rPr>
          <w:rFonts w:cs="Arial"/>
          <w:u w:val="single"/>
        </w:rPr>
        <w:t>ASAT attacks</w:t>
      </w:r>
      <w:r w:rsidRPr="00F35F0D">
        <w:rPr>
          <w:rFonts w:cs="Arial"/>
        </w:rPr>
        <w:t xml:space="preserve"> – </w:t>
      </w:r>
      <w:r w:rsidRPr="00F35F0D">
        <w:rPr>
          <w:rFonts w:cs="Arial"/>
          <w:u w:val="single"/>
        </w:rPr>
        <w:t>empirically denied</w:t>
      </w:r>
    </w:p>
    <w:p w14:paraId="68E81C80" w14:textId="77777777" w:rsidR="005C068A" w:rsidRPr="00F35F0D" w:rsidRDefault="005C068A" w:rsidP="005C068A">
      <w:r w:rsidRPr="00F35F0D">
        <w:rPr>
          <w:rStyle w:val="Style13ptBold"/>
        </w:rPr>
        <w:t>Mazur 12</w:t>
      </w:r>
      <w:r w:rsidRPr="00F35F0D">
        <w:t xml:space="preserve"> [Jonathan Mazur, Manager Engineering at Northrop Grumman, writing in Space &amp; Defense, from the Eisenhower Center for Space and Defense Studies. Past U.S. Actions: Redlines in Space. Space &amp; Defense, Volume 6, Number 1, Fall 2012. </w:t>
      </w:r>
      <w:r w:rsidRPr="00F35F0D">
        <w:lastRenderedPageBreak/>
        <w:t>https://inss.ndu.edu/Portals/97/Space_and_Defense_6_1.pdf?ver=2018-09-06-135424-147]</w:t>
      </w:r>
    </w:p>
    <w:p w14:paraId="2B9A3F48" w14:textId="77777777" w:rsidR="005C068A" w:rsidRPr="00F35F0D" w:rsidRDefault="005C068A" w:rsidP="005C068A">
      <w:pPr>
        <w:rPr>
          <w:u w:val="single"/>
        </w:rPr>
      </w:pPr>
      <w:r w:rsidRPr="00152A1C">
        <w:rPr>
          <w:rStyle w:val="Emphasis"/>
          <w:highlight w:val="yellow"/>
        </w:rPr>
        <w:t>U.S. Reactions</w:t>
      </w:r>
      <w:r w:rsidRPr="00152A1C">
        <w:rPr>
          <w:highlight w:val="yellow"/>
          <w:u w:val="single"/>
        </w:rPr>
        <w:t xml:space="preserve"> </w:t>
      </w:r>
      <w:proofErr w:type="gramStart"/>
      <w:r w:rsidRPr="00152A1C">
        <w:rPr>
          <w:highlight w:val="yellow"/>
          <w:u w:val="single"/>
        </w:rPr>
        <w:t>To</w:t>
      </w:r>
      <w:proofErr w:type="gramEnd"/>
      <w:r w:rsidRPr="00152A1C">
        <w:rPr>
          <w:highlight w:val="yellow"/>
          <w:u w:val="single"/>
        </w:rPr>
        <w:t xml:space="preserve"> </w:t>
      </w:r>
      <w:r w:rsidRPr="00152A1C">
        <w:rPr>
          <w:rStyle w:val="Emphasis"/>
          <w:highlight w:val="yellow"/>
        </w:rPr>
        <w:t>Foreign Disruption</w:t>
      </w:r>
      <w:r w:rsidRPr="00F35F0D">
        <w:rPr>
          <w:u w:val="single"/>
        </w:rPr>
        <w:t xml:space="preserve"> Of U.S. Capabilities</w:t>
      </w:r>
    </w:p>
    <w:p w14:paraId="577A6C65" w14:textId="77777777" w:rsidR="005C068A" w:rsidRPr="00F35F0D" w:rsidRDefault="005C068A" w:rsidP="005C068A">
      <w:pPr>
        <w:rPr>
          <w:sz w:val="16"/>
        </w:rPr>
      </w:pPr>
      <w:r w:rsidRPr="00F35F0D">
        <w:rPr>
          <w:u w:val="single"/>
        </w:rPr>
        <w:t>In the</w:t>
      </w:r>
      <w:r w:rsidRPr="00F35F0D">
        <w:rPr>
          <w:sz w:val="16"/>
        </w:rPr>
        <w:t xml:space="preserve"> </w:t>
      </w:r>
      <w:r w:rsidRPr="00F35F0D">
        <w:rPr>
          <w:u w:val="single"/>
        </w:rPr>
        <w:t>1970s, it was suspected</w:t>
      </w:r>
      <w:r w:rsidRPr="00F35F0D">
        <w:rPr>
          <w:sz w:val="16"/>
        </w:rPr>
        <w:t xml:space="preserve"> that </w:t>
      </w:r>
      <w:r w:rsidRPr="00152A1C">
        <w:rPr>
          <w:highlight w:val="yellow"/>
          <w:u w:val="single"/>
        </w:rPr>
        <w:t>a</w:t>
      </w:r>
      <w:r w:rsidRPr="00F35F0D">
        <w:rPr>
          <w:u w:val="single"/>
        </w:rPr>
        <w:t xml:space="preserve"> U.S. maritime </w:t>
      </w:r>
      <w:r w:rsidRPr="00152A1C">
        <w:rPr>
          <w:highlight w:val="yellow"/>
          <w:u w:val="single"/>
        </w:rPr>
        <w:t>comm</w:t>
      </w:r>
      <w:r w:rsidRPr="00F35F0D">
        <w:rPr>
          <w:sz w:val="16"/>
        </w:rPr>
        <w:t xml:space="preserve">unications </w:t>
      </w:r>
      <w:r w:rsidRPr="00152A1C">
        <w:rPr>
          <w:highlight w:val="yellow"/>
          <w:u w:val="single"/>
        </w:rPr>
        <w:t>sat</w:t>
      </w:r>
      <w:r w:rsidRPr="00F35F0D">
        <w:rPr>
          <w:sz w:val="16"/>
        </w:rPr>
        <w:t xml:space="preserve">ellite </w:t>
      </w:r>
      <w:r w:rsidRPr="00152A1C">
        <w:rPr>
          <w:highlight w:val="yellow"/>
          <w:u w:val="single"/>
        </w:rPr>
        <w:t>was turned off by</w:t>
      </w:r>
      <w:r w:rsidRPr="00F35F0D">
        <w:rPr>
          <w:u w:val="single"/>
        </w:rPr>
        <w:t xml:space="preserve"> the </w:t>
      </w:r>
      <w:r w:rsidRPr="00152A1C">
        <w:rPr>
          <w:highlight w:val="yellow"/>
          <w:u w:val="single"/>
        </w:rPr>
        <w:t>Soviets</w:t>
      </w:r>
      <w:r w:rsidRPr="00F35F0D">
        <w:rPr>
          <w:sz w:val="16"/>
        </w:rPr>
        <w:t xml:space="preserve"> when it was outside of the range of U.S. tracking stations.25 </w:t>
      </w:r>
      <w:r w:rsidRPr="00152A1C">
        <w:rPr>
          <w:highlight w:val="yellow"/>
          <w:u w:val="single"/>
        </w:rPr>
        <w:t xml:space="preserve">There does </w:t>
      </w:r>
      <w:r w:rsidRPr="00152A1C">
        <w:rPr>
          <w:rStyle w:val="Emphasis"/>
          <w:highlight w:val="yellow"/>
        </w:rPr>
        <w:t>not</w:t>
      </w:r>
      <w:r w:rsidRPr="00152A1C">
        <w:rPr>
          <w:highlight w:val="yellow"/>
          <w:u w:val="single"/>
        </w:rPr>
        <w:t xml:space="preserve"> appear to be </w:t>
      </w:r>
      <w:r w:rsidRPr="00152A1C">
        <w:rPr>
          <w:rStyle w:val="Emphasis"/>
          <w:highlight w:val="yellow"/>
        </w:rPr>
        <w:t>any</w:t>
      </w:r>
      <w:r w:rsidRPr="00F35F0D">
        <w:rPr>
          <w:u w:val="single"/>
        </w:rPr>
        <w:t xml:space="preserve"> documented </w:t>
      </w:r>
      <w:r w:rsidRPr="00F35F0D">
        <w:rPr>
          <w:rStyle w:val="Emphasis"/>
        </w:rPr>
        <w:t xml:space="preserve">U.S. </w:t>
      </w:r>
      <w:r w:rsidRPr="00152A1C">
        <w:rPr>
          <w:rStyle w:val="Emphasis"/>
          <w:highlight w:val="yellow"/>
        </w:rPr>
        <w:t>reaction</w:t>
      </w:r>
      <w:r w:rsidRPr="00F35F0D">
        <w:rPr>
          <w:sz w:val="16"/>
        </w:rPr>
        <w:t xml:space="preserve">, and I suspect there was none. </w:t>
      </w:r>
      <w:r w:rsidRPr="00F35F0D">
        <w:rPr>
          <w:u w:val="single"/>
        </w:rPr>
        <w:t>In the</w:t>
      </w:r>
      <w:r w:rsidRPr="00F35F0D">
        <w:rPr>
          <w:sz w:val="16"/>
        </w:rPr>
        <w:t xml:space="preserve"> mid-19</w:t>
      </w:r>
      <w:r w:rsidRPr="00F35F0D">
        <w:rPr>
          <w:u w:val="single"/>
        </w:rPr>
        <w:t>90s</w:t>
      </w:r>
      <w:r w:rsidRPr="00F35F0D">
        <w:rPr>
          <w:sz w:val="16"/>
        </w:rPr>
        <w:t xml:space="preserve">, satellite </w:t>
      </w:r>
      <w:r w:rsidRPr="00F35F0D">
        <w:rPr>
          <w:u w:val="single"/>
        </w:rPr>
        <w:t>hackers</w:t>
      </w:r>
      <w:r w:rsidRPr="00F35F0D">
        <w:rPr>
          <w:sz w:val="16"/>
        </w:rPr>
        <w:t xml:space="preserve"> in Brazil </w:t>
      </w:r>
      <w:r w:rsidRPr="00F35F0D">
        <w:rPr>
          <w:u w:val="single"/>
        </w:rPr>
        <w:t>began hijacking U.S. military comm</w:t>
      </w:r>
      <w:r w:rsidRPr="00F35F0D">
        <w:rPr>
          <w:sz w:val="16"/>
        </w:rPr>
        <w:t xml:space="preserve">unication </w:t>
      </w:r>
      <w:r w:rsidRPr="00F35F0D">
        <w:rPr>
          <w:u w:val="single"/>
        </w:rPr>
        <w:t>sat</w:t>
      </w:r>
      <w:r w:rsidRPr="00F35F0D">
        <w:rPr>
          <w:sz w:val="16"/>
        </w:rPr>
        <w:t xml:space="preserve">ellite </w:t>
      </w:r>
      <w:r w:rsidRPr="00F35F0D">
        <w:rPr>
          <w:u w:val="single"/>
        </w:rPr>
        <w:t>signals</w:t>
      </w:r>
      <w:r w:rsidRPr="00F35F0D">
        <w:rPr>
          <w:sz w:val="16"/>
        </w:rPr>
        <w:t xml:space="preserve"> to broadcast their own information, though it took until 2009 for Brazil to crack down on the illegal activity with the support of the DoD.26 </w:t>
      </w:r>
      <w:r w:rsidRPr="00152A1C">
        <w:rPr>
          <w:highlight w:val="yellow"/>
          <w:u w:val="single"/>
        </w:rPr>
        <w:t>In</w:t>
      </w:r>
      <w:r w:rsidRPr="00F35F0D">
        <w:rPr>
          <w:sz w:val="16"/>
        </w:rPr>
        <w:t xml:space="preserve"> 19</w:t>
      </w:r>
      <w:r w:rsidRPr="00152A1C">
        <w:rPr>
          <w:highlight w:val="yellow"/>
          <w:u w:val="single"/>
        </w:rPr>
        <w:t>98</w:t>
      </w:r>
      <w:r w:rsidRPr="00F35F0D">
        <w:rPr>
          <w:sz w:val="16"/>
        </w:rPr>
        <w:t xml:space="preserve">, </w:t>
      </w:r>
      <w:r w:rsidRPr="00152A1C">
        <w:rPr>
          <w:highlight w:val="yellow"/>
          <w:u w:val="single"/>
        </w:rPr>
        <w:t>a U.S.</w:t>
      </w:r>
      <w:r w:rsidRPr="00F35F0D">
        <w:rPr>
          <w:u w:val="single"/>
        </w:rPr>
        <w:t xml:space="preserve">-German </w:t>
      </w:r>
      <w:r w:rsidRPr="00152A1C">
        <w:rPr>
          <w:highlight w:val="yellow"/>
          <w:u w:val="single"/>
        </w:rPr>
        <w:t>sat</w:t>
      </w:r>
      <w:r w:rsidRPr="00F35F0D">
        <w:rPr>
          <w:sz w:val="16"/>
        </w:rPr>
        <w:t xml:space="preserve">ellite known as ROSAT </w:t>
      </w:r>
      <w:r w:rsidRPr="00152A1C">
        <w:rPr>
          <w:highlight w:val="yellow"/>
          <w:u w:val="single"/>
        </w:rPr>
        <w:t>was rendered useless</w:t>
      </w:r>
      <w:r w:rsidRPr="00F35F0D">
        <w:rPr>
          <w:sz w:val="16"/>
        </w:rPr>
        <w:t xml:space="preserve"> after it turned suddenly toward the sun. NASA investigators later determined the accident was possibly linked to a cyber-intrusion </w:t>
      </w:r>
      <w:r w:rsidRPr="00152A1C">
        <w:rPr>
          <w:highlight w:val="yellow"/>
          <w:u w:val="single"/>
        </w:rPr>
        <w:t xml:space="preserve">by </w:t>
      </w:r>
      <w:r w:rsidRPr="00152A1C">
        <w:rPr>
          <w:rStyle w:val="Emphasis"/>
          <w:highlight w:val="yellow"/>
        </w:rPr>
        <w:t>Russia</w:t>
      </w:r>
      <w:r w:rsidRPr="00F35F0D">
        <w:rPr>
          <w:sz w:val="16"/>
        </w:rPr>
        <w:t>.</w:t>
      </w:r>
    </w:p>
    <w:p w14:paraId="0E9D4439" w14:textId="77777777" w:rsidR="005C068A" w:rsidRPr="00F35F0D" w:rsidRDefault="005C068A" w:rsidP="005C068A">
      <w:pPr>
        <w:rPr>
          <w:sz w:val="16"/>
        </w:rPr>
      </w:pPr>
      <w:r w:rsidRPr="00F35F0D">
        <w:rPr>
          <w:u w:val="single"/>
        </w:rPr>
        <w:t>The fallout? Though there was an ongoing</w:t>
      </w:r>
      <w:r w:rsidRPr="00F35F0D">
        <w:rPr>
          <w:sz w:val="16"/>
        </w:rPr>
        <w:t xml:space="preserve"> criminal </w:t>
      </w:r>
      <w:r w:rsidRPr="00F35F0D">
        <w:rPr>
          <w:u w:val="single"/>
        </w:rPr>
        <w:t>investigation</w:t>
      </w:r>
      <w:r w:rsidRPr="00F35F0D">
        <w:rPr>
          <w:sz w:val="16"/>
        </w:rPr>
        <w:t xml:space="preserve"> as of 2008; </w:t>
      </w:r>
      <w:r w:rsidRPr="00F35F0D">
        <w:rPr>
          <w:u w:val="single"/>
        </w:rPr>
        <w:t xml:space="preserve">NASA </w:t>
      </w:r>
      <w:r w:rsidRPr="00152A1C">
        <w:rPr>
          <w:rStyle w:val="Emphasis"/>
          <w:highlight w:val="yellow"/>
        </w:rPr>
        <w:t>security officials</w:t>
      </w:r>
      <w:r w:rsidRPr="00F35F0D">
        <w:rPr>
          <w:u w:val="single"/>
        </w:rPr>
        <w:t xml:space="preserve"> have </w:t>
      </w:r>
      <w:r w:rsidRPr="00152A1C">
        <w:rPr>
          <w:highlight w:val="yellow"/>
          <w:u w:val="single"/>
        </w:rPr>
        <w:t xml:space="preserve">seemed </w:t>
      </w:r>
      <w:r w:rsidRPr="00152A1C">
        <w:rPr>
          <w:rStyle w:val="Emphasis"/>
          <w:highlight w:val="yellow"/>
        </w:rPr>
        <w:t>determined</w:t>
      </w:r>
      <w:r w:rsidRPr="00152A1C">
        <w:rPr>
          <w:sz w:val="16"/>
          <w:highlight w:val="yellow"/>
        </w:rPr>
        <w:t xml:space="preserve"> </w:t>
      </w:r>
      <w:r w:rsidRPr="00152A1C">
        <w:rPr>
          <w:highlight w:val="yellow"/>
          <w:u w:val="single"/>
        </w:rPr>
        <w:t>to</w:t>
      </w:r>
      <w:r w:rsidRPr="00F35F0D">
        <w:rPr>
          <w:u w:val="single"/>
        </w:rPr>
        <w:t xml:space="preserve"> publicly </w:t>
      </w:r>
      <w:r w:rsidRPr="00152A1C">
        <w:rPr>
          <w:rStyle w:val="Emphasis"/>
          <w:highlight w:val="yellow"/>
        </w:rPr>
        <w:t>minimize</w:t>
      </w:r>
      <w:r w:rsidRPr="00F35F0D">
        <w:rPr>
          <w:u w:val="single"/>
        </w:rPr>
        <w:t xml:space="preserve"> the </w:t>
      </w:r>
      <w:r w:rsidRPr="00F35F0D">
        <w:rPr>
          <w:rStyle w:val="Emphasis"/>
        </w:rPr>
        <w:t xml:space="preserve">seriousness of </w:t>
      </w:r>
      <w:r w:rsidRPr="00152A1C">
        <w:rPr>
          <w:rStyle w:val="Emphasis"/>
          <w:highlight w:val="yellow"/>
        </w:rPr>
        <w:t>the threat</w:t>
      </w:r>
      <w:r w:rsidRPr="00F35F0D">
        <w:rPr>
          <w:sz w:val="16"/>
        </w:rPr>
        <w:t xml:space="preserve">.27 In 2003, a signal originating from </w:t>
      </w:r>
      <w:r w:rsidRPr="00F35F0D">
        <w:rPr>
          <w:u w:val="single"/>
        </w:rPr>
        <w:t>Cuba</w:t>
      </w:r>
      <w:r w:rsidRPr="00F35F0D">
        <w:rPr>
          <w:sz w:val="16"/>
        </w:rPr>
        <w:t xml:space="preserve">—later determined to be coming from Iranian embassy property— </w:t>
      </w:r>
      <w:r w:rsidRPr="00F35F0D">
        <w:rPr>
          <w:u w:val="single"/>
        </w:rPr>
        <w:t>was jamming a U.S.</w:t>
      </w:r>
      <w:r w:rsidRPr="00F35F0D">
        <w:rPr>
          <w:sz w:val="16"/>
        </w:rPr>
        <w:t xml:space="preserve"> communications </w:t>
      </w:r>
      <w:r w:rsidRPr="00F35F0D">
        <w:rPr>
          <w:u w:val="single"/>
        </w:rPr>
        <w:t>sat</w:t>
      </w:r>
      <w:r w:rsidRPr="00F35F0D">
        <w:rPr>
          <w:sz w:val="16"/>
        </w:rPr>
        <w:t xml:space="preserve">ellite that was transmitting Voice of America programming over Iran, </w:t>
      </w:r>
      <w:r w:rsidRPr="00F35F0D">
        <w:rPr>
          <w:u w:val="single"/>
        </w:rPr>
        <w:t>which was</w:t>
      </w:r>
      <w:r w:rsidRPr="00F35F0D">
        <w:rPr>
          <w:sz w:val="16"/>
        </w:rPr>
        <w:t xml:space="preserve"> publicly </w:t>
      </w:r>
      <w:r w:rsidRPr="00F35F0D">
        <w:rPr>
          <w:rStyle w:val="Emphasis"/>
        </w:rPr>
        <w:t>referred to</w:t>
      </w:r>
      <w:r w:rsidRPr="00F35F0D">
        <w:rPr>
          <w:u w:val="single"/>
        </w:rPr>
        <w:t xml:space="preserve"> as an </w:t>
      </w:r>
      <w:r w:rsidRPr="00F35F0D">
        <w:rPr>
          <w:rStyle w:val="Emphasis"/>
        </w:rPr>
        <w:t>“act of war”</w:t>
      </w:r>
      <w:r w:rsidRPr="00F35F0D">
        <w:rPr>
          <w:u w:val="single"/>
        </w:rPr>
        <w:t xml:space="preserve"> by a U.S. official</w:t>
      </w:r>
      <w:r w:rsidRPr="00F35F0D">
        <w:rPr>
          <w:sz w:val="16"/>
        </w:rPr>
        <w:t xml:space="preserve">. 28 Press reporting indicates </w:t>
      </w:r>
      <w:r w:rsidRPr="00F35F0D">
        <w:rPr>
          <w:u w:val="single"/>
        </w:rPr>
        <w:t>the U.S. administration was [frozen]</w:t>
      </w:r>
      <w:r w:rsidRPr="00F35F0D">
        <w:rPr>
          <w:sz w:val="16"/>
        </w:rPr>
        <w:t xml:space="preserve">“paralyzed” </w:t>
      </w:r>
      <w:r w:rsidRPr="00F35F0D">
        <w:rPr>
          <w:u w:val="single"/>
        </w:rPr>
        <w:t>about how to cope with the jamming</w:t>
      </w:r>
      <w:r w:rsidRPr="00F35F0D">
        <w:rPr>
          <w:sz w:val="1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424EF6E7" w14:textId="77777777" w:rsidR="005C068A" w:rsidRPr="00F35F0D" w:rsidRDefault="005C068A" w:rsidP="005C068A">
      <w:pPr>
        <w:ind w:left="720"/>
        <w:rPr>
          <w:sz w:val="16"/>
        </w:rPr>
      </w:pPr>
      <w:r w:rsidRPr="00F35F0D">
        <w:rPr>
          <w:sz w:val="16"/>
        </w:rPr>
        <w:t>“</w:t>
      </w:r>
      <w:r w:rsidRPr="00F35F0D">
        <w:rPr>
          <w:u w:val="single"/>
        </w:rPr>
        <w:t xml:space="preserve">We’re at a point where </w:t>
      </w:r>
      <w:r w:rsidRPr="00152A1C">
        <w:rPr>
          <w:highlight w:val="yellow"/>
          <w:u w:val="single"/>
        </w:rPr>
        <w:t xml:space="preserve">the </w:t>
      </w:r>
      <w:r w:rsidRPr="00152A1C">
        <w:rPr>
          <w:rStyle w:val="Emphasis"/>
          <w:highlight w:val="yellow"/>
        </w:rPr>
        <w:t>tech</w:t>
      </w:r>
      <w:r w:rsidRPr="00F35F0D">
        <w:rPr>
          <w:sz w:val="16"/>
          <w:szCs w:val="16"/>
        </w:rPr>
        <w:t>nology</w:t>
      </w:r>
      <w:r w:rsidRPr="00152A1C">
        <w:rPr>
          <w:rStyle w:val="Emphasis"/>
          <w:highlight w:val="yellow"/>
        </w:rPr>
        <w:t>’s</w:t>
      </w:r>
      <w:r w:rsidRPr="00152A1C">
        <w:rPr>
          <w:highlight w:val="yellow"/>
          <w:u w:val="single"/>
        </w:rPr>
        <w:t xml:space="preserve"> out there</w:t>
      </w:r>
      <w:r w:rsidRPr="00F35F0D">
        <w:rPr>
          <w:sz w:val="16"/>
        </w:rPr>
        <w:t xml:space="preserve">, and the capability for people to do things to our satellites is there. </w:t>
      </w:r>
      <w:r w:rsidRPr="00152A1C">
        <w:rPr>
          <w:highlight w:val="yellow"/>
          <w:u w:val="single"/>
        </w:rPr>
        <w:t>I’m focused</w:t>
      </w:r>
      <w:r w:rsidRPr="00F35F0D">
        <w:rPr>
          <w:u w:val="single"/>
        </w:rPr>
        <w:t xml:space="preserve"> on it </w:t>
      </w:r>
      <w:r w:rsidRPr="00152A1C">
        <w:rPr>
          <w:rStyle w:val="Emphasis"/>
          <w:highlight w:val="yellow"/>
        </w:rPr>
        <w:t>beyond any single event</w:t>
      </w:r>
      <w:r w:rsidRPr="00F35F0D">
        <w:rPr>
          <w:sz w:val="16"/>
        </w:rPr>
        <w:t xml:space="preserve">.” – </w:t>
      </w:r>
      <w:r w:rsidRPr="00152A1C">
        <w:rPr>
          <w:rStyle w:val="Emphasis"/>
          <w:highlight w:val="yellow"/>
        </w:rPr>
        <w:t>A</w:t>
      </w:r>
      <w:r w:rsidRPr="00F35F0D">
        <w:rPr>
          <w:u w:val="single"/>
        </w:rPr>
        <w:t xml:space="preserve">ir </w:t>
      </w:r>
      <w:r w:rsidRPr="00152A1C">
        <w:rPr>
          <w:rStyle w:val="Emphasis"/>
          <w:highlight w:val="yellow"/>
        </w:rPr>
        <w:t>F</w:t>
      </w:r>
      <w:r w:rsidRPr="00F35F0D">
        <w:rPr>
          <w:u w:val="single"/>
        </w:rPr>
        <w:t xml:space="preserve">orce </w:t>
      </w:r>
      <w:r w:rsidRPr="00152A1C">
        <w:rPr>
          <w:highlight w:val="yellow"/>
          <w:u w:val="single"/>
        </w:rPr>
        <w:t>Space</w:t>
      </w:r>
      <w:r w:rsidRPr="00F35F0D">
        <w:rPr>
          <w:u w:val="single"/>
        </w:rPr>
        <w:t xml:space="preserve"> Command </w:t>
      </w:r>
      <w:r w:rsidRPr="00152A1C">
        <w:rPr>
          <w:highlight w:val="yellow"/>
          <w:u w:val="single"/>
        </w:rPr>
        <w:t>Commander</w:t>
      </w:r>
      <w:r w:rsidRPr="00F35F0D">
        <w:rPr>
          <w:u w:val="single"/>
        </w:rPr>
        <w:t>, General Chilton</w:t>
      </w:r>
      <w:r w:rsidRPr="00F35F0D">
        <w:rPr>
          <w:sz w:val="16"/>
        </w:rPr>
        <w:t>, 2006 32</w:t>
      </w:r>
    </w:p>
    <w:p w14:paraId="6A62DE99" w14:textId="77777777" w:rsidR="005C068A" w:rsidRPr="00F35F0D" w:rsidRDefault="005C068A" w:rsidP="005C068A">
      <w:pPr>
        <w:rPr>
          <w:sz w:val="16"/>
        </w:rPr>
      </w:pPr>
      <w:r w:rsidRPr="00F35F0D">
        <w:rPr>
          <w:u w:val="single"/>
        </w:rPr>
        <w:t>In 2009, a U.S.</w:t>
      </w:r>
      <w:r w:rsidRPr="00F35F0D">
        <w:rPr>
          <w:sz w:val="16"/>
        </w:rPr>
        <w:t xml:space="preserve"> commercial Iridium communications </w:t>
      </w:r>
      <w:r w:rsidRPr="00F35F0D">
        <w:rPr>
          <w:u w:val="single"/>
        </w:rPr>
        <w:t>sat</w:t>
      </w:r>
      <w:r w:rsidRPr="00F35F0D">
        <w:rPr>
          <w:sz w:val="16"/>
        </w:rPr>
        <w:t xml:space="preserve">ellite—extensively </w:t>
      </w:r>
      <w:r w:rsidRPr="00F35F0D">
        <w:rPr>
          <w:u w:val="single"/>
        </w:rPr>
        <w:t>used by the DoD</w:t>
      </w:r>
      <w:r w:rsidRPr="00F35F0D">
        <w:rPr>
          <w:sz w:val="16"/>
        </w:rPr>
        <w:t>—</w:t>
      </w:r>
      <w:r w:rsidRPr="00F35F0D">
        <w:rPr>
          <w:u w:val="single"/>
        </w:rPr>
        <w:t xml:space="preserve">was accidently </w:t>
      </w:r>
      <w:r w:rsidRPr="00F35F0D">
        <w:rPr>
          <w:rStyle w:val="Emphasis"/>
        </w:rPr>
        <w:t>destroyed</w:t>
      </w:r>
      <w:r w:rsidRPr="00F35F0D">
        <w:rPr>
          <w:sz w:val="16"/>
        </w:rPr>
        <w:t xml:space="preserve"> </w:t>
      </w:r>
      <w:r w:rsidRPr="00F35F0D">
        <w:rPr>
          <w:u w:val="single"/>
        </w:rPr>
        <w:t>by</w:t>
      </w:r>
      <w:r w:rsidRPr="00F35F0D">
        <w:rPr>
          <w:sz w:val="16"/>
        </w:rPr>
        <w:t xml:space="preserve"> a </w:t>
      </w:r>
      <w:r w:rsidRPr="00F35F0D">
        <w:rPr>
          <w:u w:val="single"/>
        </w:rPr>
        <w:t>collision with a</w:t>
      </w:r>
      <w:r w:rsidRPr="00F35F0D">
        <w:rPr>
          <w:sz w:val="16"/>
        </w:rPr>
        <w:t xml:space="preserve"> dead </w:t>
      </w:r>
      <w:r w:rsidRPr="00F35F0D">
        <w:rPr>
          <w:rStyle w:val="Emphasis"/>
        </w:rPr>
        <w:t>Russian satellite</w:t>
      </w:r>
      <w:r w:rsidRPr="00F35F0D">
        <w:rPr>
          <w:sz w:val="1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152A1C">
        <w:rPr>
          <w:rStyle w:val="Emphasis"/>
          <w:highlight w:val="yellow"/>
        </w:rPr>
        <w:t>No</w:t>
      </w:r>
      <w:r w:rsidRPr="00F35F0D">
        <w:rPr>
          <w:sz w:val="16"/>
        </w:rPr>
        <w:t xml:space="preserve">rth </w:t>
      </w:r>
      <w:r w:rsidRPr="00152A1C">
        <w:rPr>
          <w:rStyle w:val="Emphasis"/>
          <w:highlight w:val="yellow"/>
        </w:rPr>
        <w:t>Ko</w:t>
      </w:r>
      <w:r w:rsidRPr="00F35F0D">
        <w:rPr>
          <w:sz w:val="16"/>
        </w:rPr>
        <w:t xml:space="preserve">rea </w:t>
      </w:r>
      <w:r w:rsidRPr="00152A1C">
        <w:rPr>
          <w:highlight w:val="yellow"/>
          <w:u w:val="single"/>
        </w:rPr>
        <w:t>has been</w:t>
      </w:r>
      <w:r w:rsidRPr="00F35F0D">
        <w:rPr>
          <w:u w:val="single"/>
        </w:rPr>
        <w:t xml:space="preserve"> intermittently using </w:t>
      </w:r>
      <w:r w:rsidRPr="00F35F0D">
        <w:rPr>
          <w:rStyle w:val="Emphasis"/>
        </w:rPr>
        <w:t xml:space="preserve">GPS </w:t>
      </w:r>
      <w:r w:rsidRPr="00152A1C">
        <w:rPr>
          <w:rStyle w:val="Emphasis"/>
          <w:highlight w:val="yellow"/>
        </w:rPr>
        <w:t>jamming</w:t>
      </w:r>
      <w:r w:rsidRPr="00F35F0D">
        <w:rPr>
          <w:u w:val="single"/>
        </w:rPr>
        <w:t xml:space="preserve"> equipment</w:t>
      </w:r>
      <w:r w:rsidRPr="00F35F0D">
        <w:rPr>
          <w:sz w:val="16"/>
        </w:rPr>
        <w:t xml:space="preserve">, </w:t>
      </w:r>
      <w:r w:rsidRPr="00F35F0D">
        <w:rPr>
          <w:u w:val="single"/>
        </w:rPr>
        <w:t>which</w:t>
      </w:r>
      <w:r w:rsidRPr="00F35F0D">
        <w:rPr>
          <w:sz w:val="16"/>
        </w:rPr>
        <w:t xml:space="preserve"> reportedly </w:t>
      </w:r>
      <w:r w:rsidRPr="00F35F0D">
        <w:rPr>
          <w:u w:val="single"/>
        </w:rPr>
        <w:t xml:space="preserve">has been interfering with U.S. and </w:t>
      </w:r>
      <w:r w:rsidRPr="00F35F0D">
        <w:rPr>
          <w:rStyle w:val="Emphasis"/>
        </w:rPr>
        <w:t>So</w:t>
      </w:r>
      <w:r w:rsidRPr="00F35F0D">
        <w:rPr>
          <w:u w:val="single"/>
        </w:rPr>
        <w:t xml:space="preserve">uth </w:t>
      </w:r>
      <w:r w:rsidRPr="00F35F0D">
        <w:rPr>
          <w:rStyle w:val="Emphasis"/>
        </w:rPr>
        <w:t>Ko</w:t>
      </w:r>
      <w:r w:rsidRPr="00F35F0D">
        <w:rPr>
          <w:u w:val="single"/>
        </w:rPr>
        <w:t>rean military operations</w:t>
      </w:r>
      <w:r w:rsidRPr="00F35F0D">
        <w:rPr>
          <w:sz w:val="16"/>
        </w:rPr>
        <w:t xml:space="preserve"> and civilian use south of the North Korean border.36 Reportedly, </w:t>
      </w:r>
      <w:r w:rsidRPr="00152A1C">
        <w:rPr>
          <w:rStyle w:val="Emphasis"/>
          <w:highlight w:val="yellow"/>
        </w:rPr>
        <w:t>only</w:t>
      </w:r>
      <w:r w:rsidRPr="00152A1C">
        <w:rPr>
          <w:highlight w:val="yellow"/>
          <w:u w:val="single"/>
        </w:rPr>
        <w:t xml:space="preserve"> </w:t>
      </w:r>
      <w:r w:rsidRPr="00152A1C">
        <w:rPr>
          <w:rStyle w:val="Emphasis"/>
          <w:highlight w:val="yellow"/>
        </w:rPr>
        <w:t>So</w:t>
      </w:r>
      <w:r w:rsidRPr="00F35F0D">
        <w:rPr>
          <w:u w:val="single"/>
        </w:rPr>
        <w:t xml:space="preserve">uth </w:t>
      </w:r>
      <w:r w:rsidRPr="00152A1C">
        <w:rPr>
          <w:rStyle w:val="Emphasis"/>
          <w:highlight w:val="yellow"/>
        </w:rPr>
        <w:t>Ko</w:t>
      </w:r>
      <w:r w:rsidRPr="00F35F0D">
        <w:rPr>
          <w:u w:val="single"/>
        </w:rPr>
        <w:t xml:space="preserve">rea </w:t>
      </w:r>
      <w:r w:rsidRPr="00152A1C">
        <w:rPr>
          <w:highlight w:val="yellow"/>
          <w:u w:val="single"/>
        </w:rPr>
        <w:t xml:space="preserve">and the </w:t>
      </w:r>
      <w:r w:rsidRPr="00152A1C">
        <w:rPr>
          <w:rStyle w:val="Emphasis"/>
          <w:highlight w:val="yellow"/>
        </w:rPr>
        <w:t>U</w:t>
      </w:r>
      <w:r w:rsidRPr="00F35F0D">
        <w:rPr>
          <w:u w:val="single"/>
        </w:rPr>
        <w:t xml:space="preserve">nited </w:t>
      </w:r>
      <w:r w:rsidRPr="00152A1C">
        <w:rPr>
          <w:rStyle w:val="Emphasis"/>
          <w:highlight w:val="yellow"/>
        </w:rPr>
        <w:t>N</w:t>
      </w:r>
      <w:r w:rsidRPr="00F35F0D">
        <w:rPr>
          <w:u w:val="single"/>
        </w:rPr>
        <w:t>ations</w:t>
      </w:r>
      <w:r w:rsidRPr="00F35F0D">
        <w:rPr>
          <w:sz w:val="16"/>
        </w:rPr>
        <w:t xml:space="preserve"> International Telecommunications Union—at the request of South Korea—</w:t>
      </w:r>
      <w:r w:rsidRPr="00F35F0D">
        <w:rPr>
          <w:u w:val="single"/>
        </w:rPr>
        <w:t xml:space="preserve">have </w:t>
      </w:r>
      <w:r w:rsidRPr="00152A1C">
        <w:rPr>
          <w:highlight w:val="yellow"/>
          <w:u w:val="single"/>
        </w:rPr>
        <w:t>issued letters to Pyongyang</w:t>
      </w:r>
      <w:r w:rsidRPr="00F35F0D">
        <w:rPr>
          <w:u w:val="single"/>
        </w:rPr>
        <w:t xml:space="preserve"> demanding</w:t>
      </w:r>
      <w:r w:rsidRPr="00F35F0D">
        <w:rPr>
          <w:sz w:val="16"/>
        </w:rPr>
        <w:t xml:space="preserve"> the </w:t>
      </w:r>
      <w:r w:rsidRPr="00F35F0D">
        <w:rPr>
          <w:u w:val="single"/>
        </w:rPr>
        <w:t>cessation of disruptive</w:t>
      </w:r>
      <w:r w:rsidRPr="00F35F0D">
        <w:rPr>
          <w:sz w:val="16"/>
        </w:rPr>
        <w:t xml:space="preserve"> communications </w:t>
      </w:r>
      <w:r w:rsidRPr="00F35F0D">
        <w:rPr>
          <w:u w:val="single"/>
        </w:rPr>
        <w:t>signals</w:t>
      </w:r>
      <w:r w:rsidRPr="00F35F0D">
        <w:rPr>
          <w:sz w:val="16"/>
        </w:rPr>
        <w:t xml:space="preserve"> in South Korea.37</w:t>
      </w:r>
    </w:p>
    <w:p w14:paraId="6E0275E3" w14:textId="77777777" w:rsidR="005C068A" w:rsidRPr="00F35F0D" w:rsidRDefault="005C068A" w:rsidP="005C068A">
      <w:pPr>
        <w:rPr>
          <w:sz w:val="16"/>
        </w:rPr>
      </w:pPr>
      <w:r w:rsidRPr="00F35F0D">
        <w:rPr>
          <w:sz w:val="16"/>
        </w:rPr>
        <w:t xml:space="preserve">It appears that </w:t>
      </w:r>
      <w:r w:rsidRPr="00152A1C">
        <w:rPr>
          <w:highlight w:val="yellow"/>
          <w:u w:val="single"/>
        </w:rPr>
        <w:t xml:space="preserve">the </w:t>
      </w:r>
      <w:r w:rsidRPr="00152A1C">
        <w:rPr>
          <w:rStyle w:val="Emphasis"/>
          <w:highlight w:val="yellow"/>
        </w:rPr>
        <w:t>only time</w:t>
      </w:r>
      <w:r w:rsidRPr="00152A1C">
        <w:rPr>
          <w:highlight w:val="yellow"/>
          <w:u w:val="single"/>
        </w:rPr>
        <w:t xml:space="preserve"> the </w:t>
      </w:r>
      <w:r w:rsidRPr="00152A1C">
        <w:rPr>
          <w:rStyle w:val="Emphasis"/>
          <w:highlight w:val="yellow"/>
        </w:rPr>
        <w:t>U.S.</w:t>
      </w:r>
      <w:r w:rsidRPr="00F35F0D">
        <w:rPr>
          <w:u w:val="single"/>
        </w:rPr>
        <w:t xml:space="preserve"> military has </w:t>
      </w:r>
      <w:r w:rsidRPr="00152A1C">
        <w:rPr>
          <w:rStyle w:val="Emphasis"/>
          <w:highlight w:val="yellow"/>
        </w:rPr>
        <w:t>responded with force</w:t>
      </w:r>
      <w:r w:rsidRPr="00F35F0D">
        <w:rPr>
          <w:u w:val="single"/>
        </w:rPr>
        <w:t xml:space="preserve"> to a </w:t>
      </w:r>
      <w:r w:rsidRPr="00F35F0D">
        <w:rPr>
          <w:rStyle w:val="Emphasis"/>
        </w:rPr>
        <w:t>disruption</w:t>
      </w:r>
      <w:r w:rsidRPr="00F35F0D">
        <w:rPr>
          <w:u w:val="single"/>
        </w:rPr>
        <w:t xml:space="preserve"> in </w:t>
      </w:r>
      <w:r w:rsidRPr="00F35F0D">
        <w:rPr>
          <w:rStyle w:val="Emphasis"/>
        </w:rPr>
        <w:t>U.S. space capabilities</w:t>
      </w:r>
      <w:r w:rsidRPr="00F35F0D">
        <w:rPr>
          <w:u w:val="single"/>
        </w:rPr>
        <w:t xml:space="preserve"> </w:t>
      </w:r>
      <w:r w:rsidRPr="00152A1C">
        <w:rPr>
          <w:highlight w:val="yellow"/>
          <w:u w:val="single"/>
        </w:rPr>
        <w:t>was</w:t>
      </w:r>
      <w:r w:rsidRPr="00F35F0D">
        <w:rPr>
          <w:u w:val="single"/>
        </w:rPr>
        <w:t xml:space="preserve"> in 2003</w:t>
      </w:r>
      <w:r w:rsidRPr="00F35F0D">
        <w:rPr>
          <w:sz w:val="16"/>
        </w:rPr>
        <w:t xml:space="preserve">, </w:t>
      </w:r>
      <w:r w:rsidRPr="00F35F0D">
        <w:rPr>
          <w:u w:val="single"/>
        </w:rPr>
        <w:t xml:space="preserve">a </w:t>
      </w:r>
      <w:r w:rsidRPr="00F35F0D">
        <w:rPr>
          <w:rStyle w:val="Emphasis"/>
        </w:rPr>
        <w:t>few days</w:t>
      </w:r>
      <w:r w:rsidRPr="00F35F0D">
        <w:rPr>
          <w:u w:val="single"/>
        </w:rPr>
        <w:t xml:space="preserve"> after the </w:t>
      </w:r>
      <w:r w:rsidRPr="00F35F0D">
        <w:rPr>
          <w:rStyle w:val="Emphasis"/>
        </w:rPr>
        <w:t xml:space="preserve">start of </w:t>
      </w:r>
      <w:r w:rsidRPr="00152A1C">
        <w:rPr>
          <w:rStyle w:val="Emphasis"/>
          <w:highlight w:val="yellow"/>
        </w:rPr>
        <w:t>the Iraq war</w:t>
      </w:r>
      <w:r w:rsidRPr="00F35F0D">
        <w:rPr>
          <w:sz w:val="16"/>
        </w:rPr>
        <w:t xml:space="preserve">.38 According to U.S. officials, </w:t>
      </w:r>
      <w:r w:rsidRPr="00F35F0D">
        <w:rPr>
          <w:u w:val="single"/>
        </w:rPr>
        <w:t>Iraq was using multiple GPS jammers</w:t>
      </w:r>
      <w:r w:rsidRPr="00F35F0D">
        <w:rPr>
          <w:sz w:val="16"/>
        </w:rPr>
        <w:t xml:space="preserve">—which supposedly did not affect military GPS functionality. However, </w:t>
      </w:r>
      <w:r w:rsidRPr="00F35F0D">
        <w:rPr>
          <w:u w:val="single"/>
        </w:rPr>
        <w:t>the U.S. military bombed the jammers</w:t>
      </w:r>
      <w:r w:rsidRPr="00F35F0D">
        <w:rPr>
          <w:sz w:val="16"/>
        </w:rPr>
        <w:t xml:space="preserve"> anyway after a diplomatic complaint to Russia.39 </w:t>
      </w:r>
      <w:r w:rsidRPr="00152A1C">
        <w:rPr>
          <w:highlight w:val="yellow"/>
          <w:u w:val="single"/>
        </w:rPr>
        <w:t xml:space="preserve">The </w:t>
      </w:r>
      <w:r w:rsidRPr="00152A1C">
        <w:rPr>
          <w:rStyle w:val="Emphasis"/>
          <w:highlight w:val="yellow"/>
        </w:rPr>
        <w:t>use</w:t>
      </w:r>
      <w:r w:rsidRPr="00152A1C">
        <w:rPr>
          <w:highlight w:val="yellow"/>
          <w:u w:val="single"/>
        </w:rPr>
        <w:t xml:space="preserve"> of</w:t>
      </w:r>
      <w:r w:rsidRPr="00F35F0D">
        <w:rPr>
          <w:u w:val="single"/>
        </w:rPr>
        <w:t xml:space="preserve"> military </w:t>
      </w:r>
      <w:r w:rsidRPr="00152A1C">
        <w:rPr>
          <w:rStyle w:val="Emphasis"/>
          <w:highlight w:val="yellow"/>
        </w:rPr>
        <w:t>force</w:t>
      </w:r>
      <w:r w:rsidRPr="00F35F0D">
        <w:rPr>
          <w:u w:val="single"/>
        </w:rPr>
        <w:t xml:space="preserve"> against the GPS jamming threat </w:t>
      </w:r>
      <w:r w:rsidRPr="00152A1C">
        <w:rPr>
          <w:highlight w:val="yellow"/>
          <w:u w:val="single"/>
        </w:rPr>
        <w:t>was</w:t>
      </w:r>
      <w:r w:rsidRPr="00F35F0D">
        <w:rPr>
          <w:sz w:val="16"/>
        </w:rPr>
        <w:t xml:space="preserve"> possibly </w:t>
      </w:r>
      <w:r w:rsidRPr="00152A1C">
        <w:rPr>
          <w:highlight w:val="yellow"/>
          <w:u w:val="single"/>
        </w:rPr>
        <w:t xml:space="preserve">because the </w:t>
      </w:r>
      <w:r w:rsidRPr="00152A1C">
        <w:rPr>
          <w:rStyle w:val="Emphasis"/>
          <w:highlight w:val="yellow"/>
        </w:rPr>
        <w:t>U</w:t>
      </w:r>
      <w:r w:rsidRPr="00F35F0D">
        <w:rPr>
          <w:u w:val="single"/>
        </w:rPr>
        <w:t xml:space="preserve">nited </w:t>
      </w:r>
      <w:r w:rsidRPr="00152A1C">
        <w:rPr>
          <w:rStyle w:val="Emphasis"/>
          <w:highlight w:val="yellow"/>
        </w:rPr>
        <w:t>S</w:t>
      </w:r>
      <w:r w:rsidRPr="00F35F0D">
        <w:rPr>
          <w:u w:val="single"/>
        </w:rPr>
        <w:t xml:space="preserve">tates </w:t>
      </w:r>
      <w:r w:rsidRPr="00152A1C">
        <w:rPr>
          <w:highlight w:val="yellow"/>
          <w:u w:val="single"/>
        </w:rPr>
        <w:t xml:space="preserve">was </w:t>
      </w:r>
      <w:r w:rsidRPr="00152A1C">
        <w:rPr>
          <w:rStyle w:val="Emphasis"/>
          <w:highlight w:val="yellow"/>
        </w:rPr>
        <w:t>already intervening</w:t>
      </w:r>
      <w:r w:rsidRPr="00F35F0D">
        <w:rPr>
          <w:rStyle w:val="Emphasis"/>
        </w:rPr>
        <w:t xml:space="preserve"> </w:t>
      </w:r>
      <w:r w:rsidRPr="00F35F0D">
        <w:rPr>
          <w:rStyle w:val="Emphasis"/>
        </w:rPr>
        <w:lastRenderedPageBreak/>
        <w:t>in Iraq</w:t>
      </w:r>
      <w:r w:rsidRPr="00F35F0D">
        <w:rPr>
          <w:sz w:val="16"/>
        </w:rPr>
        <w:t xml:space="preserve">, and </w:t>
      </w:r>
      <w:r w:rsidRPr="00F35F0D">
        <w:rPr>
          <w:u w:val="single"/>
        </w:rPr>
        <w:t xml:space="preserve">the </w:t>
      </w:r>
      <w:r w:rsidRPr="00152A1C">
        <w:rPr>
          <w:highlight w:val="yellow"/>
          <w:u w:val="single"/>
        </w:rPr>
        <w:t>bombing</w:t>
      </w:r>
      <w:r w:rsidRPr="00F35F0D">
        <w:rPr>
          <w:sz w:val="16"/>
        </w:rPr>
        <w:t xml:space="preserve"> probably </w:t>
      </w:r>
      <w:r w:rsidRPr="00152A1C">
        <w:rPr>
          <w:rStyle w:val="Emphasis"/>
          <w:highlight w:val="yellow"/>
        </w:rPr>
        <w:t>would not have occurred</w:t>
      </w:r>
      <w:r w:rsidRPr="00152A1C">
        <w:rPr>
          <w:sz w:val="16"/>
          <w:highlight w:val="yellow"/>
        </w:rPr>
        <w:t xml:space="preserve"> </w:t>
      </w:r>
      <w:r w:rsidRPr="00152A1C">
        <w:rPr>
          <w:highlight w:val="yellow"/>
          <w:u w:val="single"/>
        </w:rPr>
        <w:t xml:space="preserve">if the </w:t>
      </w:r>
      <w:r w:rsidRPr="00152A1C">
        <w:rPr>
          <w:rStyle w:val="Emphasis"/>
          <w:highlight w:val="yellow"/>
        </w:rPr>
        <w:t>U</w:t>
      </w:r>
      <w:r w:rsidRPr="00F35F0D">
        <w:rPr>
          <w:u w:val="single"/>
        </w:rPr>
        <w:t xml:space="preserve">nited </w:t>
      </w:r>
      <w:r w:rsidRPr="00152A1C">
        <w:rPr>
          <w:rStyle w:val="Emphasis"/>
          <w:highlight w:val="yellow"/>
        </w:rPr>
        <w:t>S</w:t>
      </w:r>
      <w:r w:rsidRPr="00F35F0D">
        <w:rPr>
          <w:u w:val="single"/>
        </w:rPr>
        <w:t xml:space="preserve">tates </w:t>
      </w:r>
      <w:r w:rsidRPr="00152A1C">
        <w:rPr>
          <w:highlight w:val="yellow"/>
          <w:u w:val="single"/>
        </w:rPr>
        <w:t xml:space="preserve">was </w:t>
      </w:r>
      <w:r w:rsidRPr="00152A1C">
        <w:rPr>
          <w:rStyle w:val="Emphasis"/>
          <w:highlight w:val="yellow"/>
        </w:rPr>
        <w:t>not at war</w:t>
      </w:r>
      <w:r w:rsidRPr="00F35F0D">
        <w:rPr>
          <w:sz w:val="16"/>
        </w:rPr>
        <w:t>.</w:t>
      </w:r>
    </w:p>
    <w:p w14:paraId="065AFEE1" w14:textId="77777777" w:rsidR="005C068A" w:rsidRPr="00F35F0D" w:rsidRDefault="005C068A" w:rsidP="005C068A">
      <w:pPr>
        <w:pStyle w:val="Heading4"/>
        <w:rPr>
          <w:rFonts w:cs="Arial"/>
          <w:b w:val="0"/>
          <w:bCs w:val="0"/>
        </w:rPr>
      </w:pPr>
      <w:r w:rsidRPr="00F35F0D">
        <w:rPr>
          <w:rFonts w:cs="Arial"/>
        </w:rPr>
        <w:t>No one’s going to war over a downed satellite</w:t>
      </w:r>
    </w:p>
    <w:p w14:paraId="6BF0B1E3" w14:textId="77777777" w:rsidR="005C068A" w:rsidRPr="00F35F0D" w:rsidRDefault="005C068A" w:rsidP="005C068A">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2FF3B6A5" w14:textId="6EE0521A" w:rsidR="005C068A" w:rsidRPr="008A11D3" w:rsidRDefault="005C068A" w:rsidP="005C068A">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1CF92F40" w14:textId="77777777" w:rsidR="00834F7B" w:rsidRPr="00F35F0D" w:rsidRDefault="00834F7B" w:rsidP="00834F7B">
      <w:pPr>
        <w:pStyle w:val="Heading4"/>
        <w:rPr>
          <w:rFonts w:cs="Arial"/>
        </w:rPr>
      </w:pPr>
      <w:r w:rsidRPr="00F35F0D">
        <w:rPr>
          <w:rFonts w:cs="Arial"/>
        </w:rPr>
        <w:t xml:space="preserve">Tons of other stuff thumps </w:t>
      </w:r>
    </w:p>
    <w:p w14:paraId="1E966A17" w14:textId="77777777" w:rsidR="00834F7B" w:rsidRPr="00F35F0D" w:rsidRDefault="00834F7B" w:rsidP="00834F7B">
      <w:r w:rsidRPr="00F35F0D">
        <w:rPr>
          <w:rStyle w:val="Style13ptBold"/>
        </w:rPr>
        <w:t>Wolverton 19</w:t>
      </w:r>
      <w:r w:rsidRPr="00F35F0D">
        <w:t xml:space="preserve"> [Mark Wolverton is a science journalist, author, and 2016-17 Knight-MIT Science Journalism Fellow. He writes for various national and international publications including WIRED, Nature, </w:t>
      </w:r>
      <w:proofErr w:type="spellStart"/>
      <w:r w:rsidRPr="00F35F0D">
        <w:t>Undark</w:t>
      </w:r>
      <w:proofErr w:type="spellEnd"/>
      <w:r w:rsidRPr="00F35F0D">
        <w:t>, Scientific American, and Air &amp; Space Smithsonian. He has also worked with the NASA Ames History Project, Argonne National Laboratory, the Franklin Institute, and the NASA ISS Science Office. 7/9. "The Race for Space Weapons Speeds Up." https://www.asme.org/topics-resources/content/the-race-for-space-weapons-speeds-up]</w:t>
      </w:r>
    </w:p>
    <w:p w14:paraId="0B70C4E8" w14:textId="77777777" w:rsidR="00834F7B" w:rsidRPr="00F35F0D" w:rsidRDefault="00834F7B" w:rsidP="00834F7B">
      <w:pPr>
        <w:rPr>
          <w:sz w:val="16"/>
        </w:rPr>
      </w:pPr>
      <w:r w:rsidRPr="00F35F0D">
        <w:rPr>
          <w:sz w:val="16"/>
        </w:rPr>
        <w:t xml:space="preserve">Both </w:t>
      </w:r>
      <w:r w:rsidRPr="00F35F0D">
        <w:rPr>
          <w:rStyle w:val="Emphasis"/>
        </w:rPr>
        <w:t xml:space="preserve">antiballistic </w:t>
      </w:r>
      <w:r w:rsidRPr="00152A1C">
        <w:rPr>
          <w:rStyle w:val="Emphasis"/>
          <w:highlight w:val="yellow"/>
        </w:rPr>
        <w:t>missiles</w:t>
      </w:r>
      <w:r w:rsidRPr="00152A1C">
        <w:rPr>
          <w:sz w:val="16"/>
          <w:highlight w:val="yellow"/>
        </w:rPr>
        <w:t xml:space="preserve"> </w:t>
      </w:r>
      <w:r w:rsidRPr="00152A1C">
        <w:rPr>
          <w:rStyle w:val="StyleUnderline"/>
          <w:highlight w:val="yellow"/>
        </w:rPr>
        <w:t>and</w:t>
      </w:r>
      <w:r w:rsidRPr="00152A1C">
        <w:rPr>
          <w:sz w:val="16"/>
          <w:highlight w:val="yellow"/>
        </w:rPr>
        <w:t xml:space="preserve"> </w:t>
      </w:r>
      <w:r w:rsidRPr="00152A1C">
        <w:rPr>
          <w:rStyle w:val="Emphasis"/>
          <w:highlight w:val="yellow"/>
        </w:rPr>
        <w:t>co-orbiting</w:t>
      </w:r>
      <w:r w:rsidRPr="00F35F0D">
        <w:rPr>
          <w:rStyle w:val="Emphasis"/>
        </w:rPr>
        <w:t xml:space="preserve"> antisatellite</w:t>
      </w:r>
      <w:r w:rsidRPr="00F35F0D">
        <w:rPr>
          <w:sz w:val="16"/>
        </w:rPr>
        <w:t xml:space="preserve"> </w:t>
      </w:r>
      <w:r w:rsidRPr="00152A1C">
        <w:rPr>
          <w:rStyle w:val="StyleUnderline"/>
          <w:highlight w:val="yellow"/>
        </w:rPr>
        <w:t>weapons use kinetic attacks</w:t>
      </w:r>
      <w:r w:rsidRPr="00F35F0D">
        <w:rPr>
          <w:sz w:val="16"/>
        </w:rPr>
        <w:t xml:space="preserve"> that apply physical force to disable or destroy a satellite. </w:t>
      </w:r>
      <w:r w:rsidRPr="00152A1C">
        <w:rPr>
          <w:rStyle w:val="StyleUnderline"/>
          <w:highlight w:val="yellow"/>
        </w:rPr>
        <w:t xml:space="preserve">They are far from the </w:t>
      </w:r>
      <w:r w:rsidRPr="00152A1C">
        <w:rPr>
          <w:rStyle w:val="Emphasis"/>
          <w:highlight w:val="yellow"/>
        </w:rPr>
        <w:t>only options</w:t>
      </w:r>
      <w:r w:rsidRPr="00F35F0D">
        <w:rPr>
          <w:sz w:val="16"/>
        </w:rPr>
        <w:t xml:space="preserve"> in the counter-space arsenal.</w:t>
      </w:r>
    </w:p>
    <w:p w14:paraId="003EB5E0" w14:textId="77777777" w:rsidR="00834F7B" w:rsidRPr="00F35F0D" w:rsidRDefault="00834F7B" w:rsidP="00834F7B">
      <w:pPr>
        <w:rPr>
          <w:rStyle w:val="StyleUnderline"/>
        </w:rPr>
      </w:pPr>
      <w:proofErr w:type="spellStart"/>
      <w:r w:rsidRPr="00152A1C">
        <w:rPr>
          <w:rStyle w:val="StyleUnderline"/>
          <w:highlight w:val="yellow"/>
        </w:rPr>
        <w:t>Nonkinetic</w:t>
      </w:r>
      <w:proofErr w:type="spellEnd"/>
      <w:r w:rsidRPr="00152A1C">
        <w:rPr>
          <w:rStyle w:val="StyleUnderline"/>
          <w:highlight w:val="yellow"/>
        </w:rPr>
        <w:t xml:space="preserve"> approaches</w:t>
      </w:r>
      <w:r w:rsidRPr="00F35F0D">
        <w:rPr>
          <w:sz w:val="16"/>
        </w:rPr>
        <w:t xml:space="preserve"> were studied intensively since the early 1960’s and then revived during President Ronald Reagan’s Strategic Defense Initiative in the 1980s. They seek to </w:t>
      </w:r>
      <w:r w:rsidRPr="00F35F0D">
        <w:rPr>
          <w:rStyle w:val="StyleUnderline"/>
        </w:rPr>
        <w:t xml:space="preserve">disable or </w:t>
      </w:r>
      <w:r w:rsidRPr="00152A1C">
        <w:rPr>
          <w:rStyle w:val="StyleUnderline"/>
          <w:highlight w:val="yellow"/>
        </w:rPr>
        <w:t>destroy vital components or</w:t>
      </w:r>
      <w:r w:rsidRPr="00F35F0D">
        <w:rPr>
          <w:rStyle w:val="StyleUnderline"/>
        </w:rPr>
        <w:t xml:space="preserve"> sensors with </w:t>
      </w:r>
      <w:r w:rsidRPr="00152A1C">
        <w:rPr>
          <w:rStyle w:val="Emphasis"/>
          <w:highlight w:val="yellow"/>
        </w:rPr>
        <w:t>lasers</w:t>
      </w:r>
      <w:r w:rsidRPr="00F35F0D">
        <w:rPr>
          <w:sz w:val="16"/>
        </w:rPr>
        <w:t xml:space="preserve">, </w:t>
      </w:r>
      <w:r w:rsidRPr="00152A1C">
        <w:rPr>
          <w:rStyle w:val="Emphasis"/>
          <w:highlight w:val="yellow"/>
        </w:rPr>
        <w:t>particle beams</w:t>
      </w:r>
      <w:r w:rsidRPr="00F35F0D">
        <w:rPr>
          <w:sz w:val="16"/>
        </w:rPr>
        <w:t xml:space="preserve">, </w:t>
      </w:r>
      <w:r w:rsidRPr="00F35F0D">
        <w:rPr>
          <w:rStyle w:val="StyleUnderline"/>
        </w:rPr>
        <w:t>or</w:t>
      </w:r>
      <w:r w:rsidRPr="00F35F0D">
        <w:rPr>
          <w:sz w:val="16"/>
        </w:rPr>
        <w:t xml:space="preserve"> high-powered </w:t>
      </w:r>
      <w:r w:rsidRPr="00152A1C">
        <w:rPr>
          <w:rStyle w:val="Emphasis"/>
          <w:highlight w:val="yellow"/>
        </w:rPr>
        <w:t>microwaves</w:t>
      </w:r>
      <w:r w:rsidRPr="00F35F0D">
        <w:rPr>
          <w:sz w:val="16"/>
        </w:rPr>
        <w:t xml:space="preserve">, either </w:t>
      </w:r>
      <w:r w:rsidRPr="00152A1C">
        <w:rPr>
          <w:rStyle w:val="StyleUnderline"/>
          <w:highlight w:val="yellow"/>
        </w:rPr>
        <w:t>from space or ground</w:t>
      </w:r>
      <w:r w:rsidRPr="00F35F0D">
        <w:rPr>
          <w:rStyle w:val="StyleUnderline"/>
        </w:rPr>
        <w:t xml:space="preserve"> stations. Such methods are difficult, expensive, and require great amounts of power, but the</w:t>
      </w:r>
      <w:r w:rsidRPr="00F35F0D">
        <w:rPr>
          <w:sz w:val="16"/>
        </w:rPr>
        <w:t xml:space="preserve"> </w:t>
      </w:r>
      <w:r w:rsidRPr="00F35F0D">
        <w:rPr>
          <w:rStyle w:val="Emphasis"/>
        </w:rPr>
        <w:t>U</w:t>
      </w:r>
      <w:r w:rsidRPr="00F35F0D">
        <w:rPr>
          <w:sz w:val="16"/>
        </w:rPr>
        <w:t xml:space="preserve">nited </w:t>
      </w:r>
      <w:r w:rsidRPr="00F35F0D">
        <w:rPr>
          <w:rStyle w:val="Emphasis"/>
        </w:rPr>
        <w:t>S</w:t>
      </w:r>
      <w:r w:rsidRPr="00F35F0D">
        <w:rPr>
          <w:sz w:val="16"/>
        </w:rPr>
        <w:t xml:space="preserve">tates </w:t>
      </w:r>
      <w:r w:rsidRPr="00F35F0D">
        <w:rPr>
          <w:rStyle w:val="StyleUnderline"/>
        </w:rPr>
        <w:t xml:space="preserve">and other </w:t>
      </w:r>
      <w:r w:rsidRPr="00152A1C">
        <w:rPr>
          <w:rStyle w:val="StyleUnderline"/>
          <w:highlight w:val="yellow"/>
        </w:rPr>
        <w:t xml:space="preserve">nations have </w:t>
      </w:r>
      <w:r w:rsidRPr="00152A1C">
        <w:rPr>
          <w:rStyle w:val="Emphasis"/>
          <w:highlight w:val="yellow"/>
        </w:rPr>
        <w:t>tested them</w:t>
      </w:r>
      <w:r w:rsidRPr="00F35F0D">
        <w:rPr>
          <w:sz w:val="16"/>
        </w:rPr>
        <w:t>.</w:t>
      </w:r>
    </w:p>
    <w:p w14:paraId="00D411B2" w14:textId="77777777" w:rsidR="00834F7B" w:rsidRDefault="00834F7B" w:rsidP="00834F7B">
      <w:pPr>
        <w:rPr>
          <w:sz w:val="16"/>
        </w:rPr>
      </w:pPr>
      <w:r w:rsidRPr="00152A1C">
        <w:rPr>
          <w:rStyle w:val="StyleUnderline"/>
          <w:highlight w:val="yellow"/>
        </w:rPr>
        <w:t>A</w:t>
      </w:r>
      <w:r w:rsidRPr="00F35F0D">
        <w:rPr>
          <w:rStyle w:val="StyleUnderline"/>
        </w:rPr>
        <w:t xml:space="preserve"> more subtle—and perhaps more deniable—</w:t>
      </w:r>
      <w:proofErr w:type="spellStart"/>
      <w:r w:rsidRPr="00152A1C">
        <w:rPr>
          <w:rStyle w:val="Emphasis"/>
          <w:highlight w:val="yellow"/>
        </w:rPr>
        <w:t>nonkinetic</w:t>
      </w:r>
      <w:proofErr w:type="spellEnd"/>
      <w:r w:rsidRPr="00152A1C">
        <w:rPr>
          <w:rStyle w:val="StyleUnderline"/>
          <w:highlight w:val="yellow"/>
        </w:rPr>
        <w:t xml:space="preserve"> approach might involve </w:t>
      </w:r>
      <w:r w:rsidRPr="00152A1C">
        <w:rPr>
          <w:rStyle w:val="Emphasis"/>
          <w:highlight w:val="yellow"/>
        </w:rPr>
        <w:t>electronic warfare</w:t>
      </w:r>
      <w:r w:rsidRPr="00F35F0D">
        <w:rPr>
          <w:sz w:val="16"/>
        </w:rPr>
        <w:t xml:space="preserve">. </w:t>
      </w:r>
      <w:r w:rsidRPr="00F35F0D">
        <w:rPr>
          <w:rStyle w:val="StyleUnderline"/>
        </w:rPr>
        <w:t>This might range from</w:t>
      </w:r>
      <w:r w:rsidRPr="00F35F0D">
        <w:rPr>
          <w:sz w:val="16"/>
        </w:rPr>
        <w:t xml:space="preserve"> such time-honored techniques as </w:t>
      </w:r>
      <w:r w:rsidRPr="00152A1C">
        <w:rPr>
          <w:rStyle w:val="Emphasis"/>
          <w:highlight w:val="yellow"/>
        </w:rPr>
        <w:t>jamming</w:t>
      </w:r>
      <w:r w:rsidRPr="00F35F0D">
        <w:rPr>
          <w:sz w:val="16"/>
        </w:rPr>
        <w:t xml:space="preserve"> </w:t>
      </w:r>
      <w:r w:rsidRPr="00F35F0D">
        <w:rPr>
          <w:rStyle w:val="StyleUnderline"/>
        </w:rPr>
        <w:t>or</w:t>
      </w:r>
      <w:r w:rsidRPr="00F35F0D">
        <w:rPr>
          <w:sz w:val="16"/>
        </w:rPr>
        <w:t xml:space="preserve"> </w:t>
      </w:r>
      <w:r w:rsidRPr="00152A1C">
        <w:rPr>
          <w:rStyle w:val="Emphasis"/>
          <w:highlight w:val="yellow"/>
        </w:rPr>
        <w:t>spoofing</w:t>
      </w:r>
      <w:r w:rsidRPr="00F35F0D">
        <w:rPr>
          <w:sz w:val="16"/>
        </w:rPr>
        <w:t xml:space="preserve"> an adversary’s satellite communications </w:t>
      </w:r>
      <w:r w:rsidRPr="00F35F0D">
        <w:rPr>
          <w:rStyle w:val="StyleUnderline"/>
        </w:rPr>
        <w:t>to</w:t>
      </w:r>
      <w:r w:rsidRPr="00F35F0D">
        <w:rPr>
          <w:sz w:val="16"/>
        </w:rPr>
        <w:t xml:space="preserve"> </w:t>
      </w:r>
      <w:r w:rsidRPr="00152A1C">
        <w:rPr>
          <w:rStyle w:val="Emphasis"/>
          <w:highlight w:val="yellow"/>
        </w:rPr>
        <w:t>cyber</w:t>
      </w:r>
      <w:r w:rsidRPr="00F35F0D">
        <w:rPr>
          <w:rStyle w:val="Emphasis"/>
        </w:rPr>
        <w:t>warfare</w:t>
      </w:r>
      <w:r w:rsidRPr="00F35F0D">
        <w:rPr>
          <w:sz w:val="16"/>
        </w:rPr>
        <w:t xml:space="preserve"> that targets computer systems that control satellites or process their data.</w:t>
      </w:r>
    </w:p>
    <w:p w14:paraId="48346450" w14:textId="77777777" w:rsidR="00834F7B" w:rsidRPr="00834F7B" w:rsidRDefault="00834F7B" w:rsidP="00834F7B"/>
    <w:p w14:paraId="034C1AEA" w14:textId="447F5325" w:rsidR="00C80EB9" w:rsidRDefault="00C80EB9" w:rsidP="0035107B">
      <w:pPr>
        <w:pStyle w:val="Heading2"/>
      </w:pPr>
      <w:r>
        <w:lastRenderedPageBreak/>
        <w:t>Advantage 2</w:t>
      </w:r>
    </w:p>
    <w:p w14:paraId="63A597E4" w14:textId="04A3C63F" w:rsidR="000E2814" w:rsidRPr="000E2814" w:rsidRDefault="000E2814" w:rsidP="000E2814">
      <w:pPr>
        <w:pStyle w:val="Heading4"/>
      </w:pPr>
      <w:r>
        <w:t xml:space="preserve">No Taiwan War - Their ev says </w:t>
      </w:r>
      <w:r w:rsidR="00DF6715">
        <w:t>asymmetry</w:t>
      </w:r>
      <w:r>
        <w:t xml:space="preserve"> but not that China would subsequently invade Taiwan</w:t>
      </w:r>
    </w:p>
    <w:p w14:paraId="23356CEC" w14:textId="26A212B9" w:rsidR="00834F7B" w:rsidRDefault="00C80EB9" w:rsidP="00834F7B">
      <w:pPr>
        <w:pStyle w:val="Heading4"/>
      </w:pPr>
      <w:r>
        <w:t>No</w:t>
      </w:r>
      <w:r w:rsidR="00834F7B" w:rsidRPr="006E19F8">
        <w:t xml:space="preserve"> </w:t>
      </w:r>
      <w:r w:rsidR="00834F7B" w:rsidRPr="006E19F8">
        <w:rPr>
          <w:u w:val="single"/>
        </w:rPr>
        <w:t>nukes</w:t>
      </w:r>
      <w:r w:rsidR="00834F7B" w:rsidRPr="006E19F8">
        <w:t xml:space="preserve"> in Taiwan</w:t>
      </w:r>
      <w:r w:rsidR="00834F7B">
        <w:t xml:space="preserve"> </w:t>
      </w:r>
      <w:r w:rsidR="00834F7B" w:rsidRPr="006E19F8">
        <w:t xml:space="preserve">– </w:t>
      </w:r>
      <w:r w:rsidR="00834F7B">
        <w:t xml:space="preserve">the </w:t>
      </w:r>
      <w:r w:rsidR="00834F7B" w:rsidRPr="006E19F8">
        <w:t xml:space="preserve">NFU will </w:t>
      </w:r>
      <w:r w:rsidR="00834F7B" w:rsidRPr="006E19F8">
        <w:rPr>
          <w:u w:val="single"/>
        </w:rPr>
        <w:t>stay intact</w:t>
      </w:r>
      <w:r w:rsidR="00834F7B">
        <w:t>.</w:t>
      </w:r>
    </w:p>
    <w:p w14:paraId="53A04CE9" w14:textId="77777777" w:rsidR="00834F7B" w:rsidRPr="006E19F8" w:rsidRDefault="00834F7B" w:rsidP="00834F7B">
      <w:r w:rsidRPr="006E19F8">
        <w:rPr>
          <w:rStyle w:val="Style13ptBold"/>
        </w:rPr>
        <w:t>Zhao ‘16</w:t>
      </w:r>
      <w:r w:rsidRPr="006E19F8">
        <w:t xml:space="preserve"> </w:t>
      </w:r>
      <w:r w:rsidRPr="006E19F8">
        <w:rPr>
          <w:sz w:val="16"/>
          <w:szCs w:val="16"/>
        </w:rPr>
        <w:t>(Lo Bin Tong; senior associate working jointly in the Nuclear Policy Program and the Asia Program at the Carnegie Endowment for International Peace; 2016; "Understanding Chinese Nuclear Thinking"; Carnegie Endowment; https://carnegieendowment.org/files/ChineseNuclearThinking_Final.pdf)</w:t>
      </w:r>
    </w:p>
    <w:p w14:paraId="47B379CF" w14:textId="77777777" w:rsidR="00834F7B" w:rsidRPr="0067707E" w:rsidRDefault="00834F7B" w:rsidP="00834F7B">
      <w:pPr>
        <w:rPr>
          <w:sz w:val="14"/>
        </w:rPr>
      </w:pPr>
      <w:r w:rsidRPr="006E19F8">
        <w:rPr>
          <w:rStyle w:val="StyleUnderline"/>
          <w:highlight w:val="green"/>
        </w:rPr>
        <w:t>CHINA’S</w:t>
      </w:r>
      <w:r w:rsidRPr="00711FB2">
        <w:rPr>
          <w:rStyle w:val="StyleUnderline"/>
        </w:rPr>
        <w:t xml:space="preserve"> THINKING ON </w:t>
      </w:r>
      <w:r w:rsidRPr="006E19F8">
        <w:rPr>
          <w:rStyle w:val="StyleUnderline"/>
          <w:highlight w:val="green"/>
        </w:rPr>
        <w:t>NUCLEAR STRATEGY</w:t>
      </w:r>
      <w:r w:rsidRPr="00711FB2">
        <w:rPr>
          <w:rStyle w:val="StyleUnderline"/>
        </w:rPr>
        <w:t xml:space="preserve"> HAS </w:t>
      </w:r>
      <w:r w:rsidRPr="006E19F8">
        <w:rPr>
          <w:rStyle w:val="StyleUnderline"/>
          <w:highlight w:val="green"/>
        </w:rPr>
        <w:t>WITHSTOOD</w:t>
      </w:r>
      <w:r>
        <w:rPr>
          <w:rStyle w:val="StyleUnderline"/>
        </w:rPr>
        <w:t xml:space="preserve"> </w:t>
      </w:r>
      <w:r w:rsidRPr="00711FB2">
        <w:rPr>
          <w:rStyle w:val="StyleUnderline"/>
        </w:rPr>
        <w:t xml:space="preserve">MILITARY </w:t>
      </w:r>
      <w:r w:rsidRPr="006E19F8">
        <w:rPr>
          <w:rStyle w:val="StyleUnderline"/>
          <w:highlight w:val="green"/>
        </w:rPr>
        <w:t>STRUGGLES OVER TAIWAN</w:t>
      </w:r>
      <w:r>
        <w:rPr>
          <w:rStyle w:val="StyleUnderline"/>
        </w:rPr>
        <w:t xml:space="preserve"> </w:t>
      </w:r>
      <w:r w:rsidRPr="0067707E">
        <w:rPr>
          <w:sz w:val="14"/>
        </w:rPr>
        <w:t xml:space="preserve">During the onset of political turmoil in Beijing during the spring and summer of 1989, hostilities between China and the Soviet Union ended, and the U.S.-China relationship quickly hit rock bottom. The issue of Taiwan reemerged, but the situation was different than in the past. Previously, the Kuomintang in Taipei had sought to control all of China, and the low probability of this occurring meant that Beijing could afford to wait for better conditions to resolve the conflict. However, by 1989, the independence forces on the island had expanded and wanted to split Taiwan from mainland China, which greatly increased the urgency of the threat. Taiwanese separatist forces repeatedly tested China’s bottom line on the Taiwan issue, posing a serious threat to the reunification of China and bringing questions about the role of China’s nuclear weapons to the fore. In this way, China’s nuclear strategy was put to the test once again. In the face of increasingly bold Taiwanese separatist forces, Beijing issued an explicit warning in November 2003: Taiwan’s independence would mean war.77 But if a war were to break out in the Taiwan Strait, would it be a nuclear one? And if China’s nuclear weapons were to play a role in a potential military struggle against Taiwanese independence, what kind of role would this be? </w:t>
      </w:r>
      <w:proofErr w:type="spellStart"/>
      <w:r w:rsidRPr="0067707E">
        <w:rPr>
          <w:sz w:val="14"/>
        </w:rPr>
        <w:t>Tere</w:t>
      </w:r>
      <w:proofErr w:type="spellEnd"/>
      <w:r w:rsidRPr="0067707E">
        <w:rPr>
          <w:sz w:val="14"/>
        </w:rPr>
        <w:t xml:space="preserve"> has been much discussion and speculation about the role of nuclear weapons in dealing with Taiwan. At international conferences, some scholars have mentioned the threat that Beijing’s nuclear weapons may pose to Taiwan. </w:t>
      </w:r>
      <w:r w:rsidRPr="00711FB2">
        <w:rPr>
          <w:rStyle w:val="Emphasis"/>
        </w:rPr>
        <w:t>Others have said that when</w:t>
      </w:r>
      <w:r>
        <w:rPr>
          <w:rStyle w:val="Emphasis"/>
        </w:rPr>
        <w:t xml:space="preserve"> </w:t>
      </w:r>
      <w:r w:rsidRPr="00711FB2">
        <w:rPr>
          <w:rStyle w:val="Emphasis"/>
        </w:rPr>
        <w:t>Beijing talks about no first use, particularly against non-nuclear-weapon states, it has</w:t>
      </w:r>
      <w:r>
        <w:rPr>
          <w:rStyle w:val="Emphasis"/>
        </w:rPr>
        <w:t xml:space="preserve"> </w:t>
      </w:r>
      <w:r w:rsidRPr="00711FB2">
        <w:rPr>
          <w:rStyle w:val="Emphasis"/>
        </w:rPr>
        <w:t>been referring to foreign countries</w:t>
      </w:r>
      <w:r w:rsidRPr="0067707E">
        <w:rPr>
          <w:sz w:val="14"/>
        </w:rPr>
        <w:t xml:space="preserve">. </w:t>
      </w:r>
      <w:r w:rsidRPr="00711FB2">
        <w:rPr>
          <w:rStyle w:val="Emphasis"/>
        </w:rPr>
        <w:t>Beijing, they point out, considers Taiwanese independence a domestic Chinese issue</w:t>
      </w:r>
      <w:r w:rsidRPr="0067707E">
        <w:rPr>
          <w:sz w:val="14"/>
        </w:rPr>
        <w:t xml:space="preserve">. </w:t>
      </w:r>
      <w:r w:rsidRPr="00711FB2">
        <w:rPr>
          <w:rStyle w:val="StyleUnderline"/>
        </w:rPr>
        <w:t>Therefore, if war were to break out in the Taiwan Strait,</w:t>
      </w:r>
      <w:r>
        <w:rPr>
          <w:rStyle w:val="StyleUnderline"/>
        </w:rPr>
        <w:t xml:space="preserve"> </w:t>
      </w:r>
      <w:r w:rsidRPr="00711FB2">
        <w:rPr>
          <w:rStyle w:val="StyleUnderline"/>
        </w:rPr>
        <w:t xml:space="preserve">they argue, Beijing could use nuclear weapons </w:t>
      </w:r>
      <w:proofErr w:type="gramStart"/>
      <w:r w:rsidRPr="00711FB2">
        <w:rPr>
          <w:rStyle w:val="StyleUnderline"/>
        </w:rPr>
        <w:t>on</w:t>
      </w:r>
      <w:proofErr w:type="gramEnd"/>
      <w:r w:rsidRPr="00711FB2">
        <w:rPr>
          <w:rStyle w:val="StyleUnderline"/>
        </w:rPr>
        <w:t xml:space="preserve"> Taiwan</w:t>
      </w:r>
      <w:r w:rsidRPr="0067707E">
        <w:rPr>
          <w:sz w:val="14"/>
        </w:rPr>
        <w:t xml:space="preserve">.78 </w:t>
      </w:r>
      <w:r w:rsidRPr="00711FB2">
        <w:rPr>
          <w:rStyle w:val="Emphasis"/>
        </w:rPr>
        <w:t>But these opinions reflect</w:t>
      </w:r>
      <w:r>
        <w:rPr>
          <w:rStyle w:val="Emphasis"/>
        </w:rPr>
        <w:t xml:space="preserve"> </w:t>
      </w:r>
      <w:r w:rsidRPr="00711FB2">
        <w:rPr>
          <w:rStyle w:val="Emphasis"/>
        </w:rPr>
        <w:t>the speakers’ superficial understanding of nuclear weapons and nuclear strategy</w:t>
      </w:r>
      <w:r w:rsidRPr="0067707E">
        <w:rPr>
          <w:sz w:val="14"/>
        </w:rPr>
        <w:t xml:space="preserve">, </w:t>
      </w:r>
      <w:r w:rsidRPr="00711FB2">
        <w:rPr>
          <w:rStyle w:val="Emphasis"/>
        </w:rPr>
        <w:t>along</w:t>
      </w:r>
      <w:r>
        <w:rPr>
          <w:rStyle w:val="Emphasis"/>
        </w:rPr>
        <w:t xml:space="preserve"> </w:t>
      </w:r>
      <w:r w:rsidRPr="00711FB2">
        <w:rPr>
          <w:rStyle w:val="Emphasis"/>
        </w:rPr>
        <w:t>with their misinterpretation of Beijing’s nuclear strategy</w:t>
      </w:r>
      <w:r w:rsidRPr="0067707E">
        <w:rPr>
          <w:sz w:val="14"/>
        </w:rPr>
        <w:t xml:space="preserve">. If they were to think about it rationally, it would not be difficult to find the answer: </w:t>
      </w:r>
      <w:r w:rsidRPr="00711FB2">
        <w:rPr>
          <w:rStyle w:val="Emphasis"/>
        </w:rPr>
        <w:t xml:space="preserve">Because </w:t>
      </w:r>
      <w:r w:rsidRPr="006E19F8">
        <w:rPr>
          <w:rStyle w:val="Emphasis"/>
          <w:highlight w:val="green"/>
        </w:rPr>
        <w:t>China</w:t>
      </w:r>
      <w:r w:rsidRPr="00711FB2">
        <w:rPr>
          <w:rStyle w:val="Emphasis"/>
        </w:rPr>
        <w:t xml:space="preserve"> has </w:t>
      </w:r>
      <w:r w:rsidRPr="006E19F8">
        <w:rPr>
          <w:rStyle w:val="Emphasis"/>
          <w:highlight w:val="green"/>
        </w:rPr>
        <w:t>disavowed</w:t>
      </w:r>
      <w:r w:rsidRPr="00711FB2">
        <w:rPr>
          <w:rStyle w:val="Emphasis"/>
        </w:rPr>
        <w:t xml:space="preserve"> using </w:t>
      </w:r>
      <w:r w:rsidRPr="006E19F8">
        <w:rPr>
          <w:rStyle w:val="Emphasis"/>
          <w:highlight w:val="green"/>
        </w:rPr>
        <w:t>nuclear weapons on non-nuclear</w:t>
      </w:r>
      <w:r w:rsidRPr="00711FB2">
        <w:rPr>
          <w:rStyle w:val="Emphasis"/>
        </w:rPr>
        <w:t xml:space="preserve">-weapon </w:t>
      </w:r>
      <w:r w:rsidRPr="006E19F8">
        <w:rPr>
          <w:rStyle w:val="Emphasis"/>
          <w:highlight w:val="green"/>
        </w:rPr>
        <w:t>states, why would it use</w:t>
      </w:r>
      <w:r w:rsidRPr="00711FB2">
        <w:rPr>
          <w:rStyle w:val="Emphasis"/>
        </w:rPr>
        <w:t xml:space="preserve"> these </w:t>
      </w:r>
      <w:r w:rsidRPr="006E19F8">
        <w:rPr>
          <w:rStyle w:val="Emphasis"/>
          <w:highlight w:val="green"/>
        </w:rPr>
        <w:t>weapons on</w:t>
      </w:r>
      <w:r>
        <w:rPr>
          <w:rStyle w:val="Emphasis"/>
        </w:rPr>
        <w:t xml:space="preserve"> </w:t>
      </w:r>
      <w:r w:rsidRPr="00711FB2">
        <w:rPr>
          <w:rStyle w:val="Emphasis"/>
        </w:rPr>
        <w:t xml:space="preserve">its </w:t>
      </w:r>
      <w:r w:rsidRPr="006E19F8">
        <w:rPr>
          <w:rStyle w:val="Emphasis"/>
          <w:highlight w:val="green"/>
        </w:rPr>
        <w:t>fellow countrymen</w:t>
      </w:r>
      <w:r w:rsidRPr="00711FB2">
        <w:rPr>
          <w:rStyle w:val="Emphasis"/>
        </w:rPr>
        <w:t>?</w:t>
      </w:r>
      <w:r w:rsidRPr="0067707E">
        <w:rPr>
          <w:sz w:val="14"/>
        </w:rPr>
        <w:t xml:space="preserve"> </w:t>
      </w:r>
      <w:r w:rsidRPr="00711FB2">
        <w:rPr>
          <w:rStyle w:val="Emphasis"/>
        </w:rPr>
        <w:t xml:space="preserve">It is safe to say that </w:t>
      </w:r>
      <w:r w:rsidRPr="006E19F8">
        <w:rPr>
          <w:rStyle w:val="Emphasis"/>
          <w:highlight w:val="green"/>
        </w:rPr>
        <w:t>Chinese leaders</w:t>
      </w:r>
      <w:r w:rsidRPr="00711FB2">
        <w:rPr>
          <w:rStyle w:val="Emphasis"/>
        </w:rPr>
        <w:t xml:space="preserve"> have </w:t>
      </w:r>
      <w:r w:rsidRPr="006E19F8">
        <w:rPr>
          <w:rStyle w:val="Emphasis"/>
          <w:highlight w:val="green"/>
        </w:rPr>
        <w:t xml:space="preserve">never considered using nuclear weapons </w:t>
      </w:r>
      <w:proofErr w:type="gramStart"/>
      <w:r w:rsidRPr="006E19F8">
        <w:rPr>
          <w:rStyle w:val="Emphasis"/>
          <w:highlight w:val="green"/>
        </w:rPr>
        <w:t>on</w:t>
      </w:r>
      <w:proofErr w:type="gramEnd"/>
      <w:r w:rsidRPr="006E19F8">
        <w:rPr>
          <w:rStyle w:val="Emphasis"/>
          <w:highlight w:val="green"/>
        </w:rPr>
        <w:t xml:space="preserve"> Taiwan</w:t>
      </w:r>
      <w:r w:rsidRPr="00711FB2">
        <w:rPr>
          <w:rStyle w:val="Emphasis"/>
        </w:rPr>
        <w:t>.</w:t>
      </w:r>
      <w:r w:rsidRPr="0067707E">
        <w:rPr>
          <w:sz w:val="14"/>
        </w:rPr>
        <w:t xml:space="preserve"> Opposition to a U.S. military intervention is a prominent issue in China’s considerations about a potential military struggle against Taiwanese independence. Given the United States’ huge advantages in conventional naval and air forces, as well as its electronic military capabilities</w:t>
      </w:r>
      <w:r w:rsidRPr="00711FB2">
        <w:rPr>
          <w:rStyle w:val="Emphasis"/>
        </w:rPr>
        <w:t>, how would China be able to effectively deal with a U.S. intervention</w:t>
      </w:r>
      <w:r>
        <w:rPr>
          <w:rStyle w:val="Emphasis"/>
        </w:rPr>
        <w:t xml:space="preserve"> </w:t>
      </w:r>
      <w:r w:rsidRPr="00711FB2">
        <w:rPr>
          <w:rStyle w:val="Emphasis"/>
        </w:rPr>
        <w:t>in a military crisis in the Taiwan Strait?</w:t>
      </w:r>
      <w:r w:rsidRPr="0067707E">
        <w:rPr>
          <w:sz w:val="14"/>
        </w:rPr>
        <w:t xml:space="preserve"> In July 2005, Major General Zhu </w:t>
      </w:r>
      <w:proofErr w:type="spellStart"/>
      <w:r w:rsidRPr="0067707E">
        <w:rPr>
          <w:sz w:val="14"/>
        </w:rPr>
        <w:t>Chenghu</w:t>
      </w:r>
      <w:proofErr w:type="spellEnd"/>
      <w:r w:rsidRPr="0067707E">
        <w:rPr>
          <w:sz w:val="14"/>
        </w:rPr>
        <w:t xml:space="preserve">, a professor at the National Defense University of the People’s Liberation Army, warned, “If the Americans draw their missiles and position-guided ammunition on to the target zone on China’s territory, I think we will have to respond with nuclear weapons.”79 Although the general’s statement was only a personal opinion, it had significant repercussions.80 On one hand, it exacerbated U.S. suspicions about China’s no-first-use policy; on the other hand, it strengthened the credibility of the Chinese military’s determination to achieve national reunification. In terms of the latter, this </w:t>
      </w:r>
      <w:proofErr w:type="gramStart"/>
      <w:r w:rsidRPr="0067707E">
        <w:rPr>
          <w:sz w:val="14"/>
        </w:rPr>
        <w:t>actually channeled</w:t>
      </w:r>
      <w:proofErr w:type="gramEnd"/>
      <w:r w:rsidRPr="0067707E">
        <w:rPr>
          <w:sz w:val="14"/>
        </w:rPr>
        <w:t xml:space="preserve"> the spirit of Mao’s steadfast refusal to submit to force. In fact, in U.S. strategic planning, the Taiwan Strait has always been regarded as a possible battlefield for the use of nuclear weapons. </w:t>
      </w:r>
      <w:proofErr w:type="spellStart"/>
      <w:r w:rsidRPr="0067707E">
        <w:rPr>
          <w:sz w:val="14"/>
        </w:rPr>
        <w:t>Te</w:t>
      </w:r>
      <w:proofErr w:type="spellEnd"/>
      <w:r w:rsidRPr="0067707E">
        <w:rPr>
          <w:sz w:val="14"/>
        </w:rPr>
        <w:t xml:space="preserve"> January 2002 Nuclear Posture Review by the U.S. Department of Defense identified seven possible locations where nuclear weapons might be used, one of which was the Taiwan Strait region.81 </w:t>
      </w:r>
      <w:r w:rsidRPr="007822BD">
        <w:rPr>
          <w:rStyle w:val="StyleUnderline"/>
        </w:rPr>
        <w:t>Certain U.S. analysts have said that the reason for including the Taiwan</w:t>
      </w:r>
      <w:r>
        <w:rPr>
          <w:rStyle w:val="StyleUnderline"/>
        </w:rPr>
        <w:t xml:space="preserve"> </w:t>
      </w:r>
      <w:r w:rsidRPr="007822BD">
        <w:rPr>
          <w:rStyle w:val="StyleUnderline"/>
        </w:rPr>
        <w:t>Strait was that the United States thought that China would use nuclear weapons first if</w:t>
      </w:r>
      <w:r>
        <w:rPr>
          <w:rStyle w:val="StyleUnderline"/>
        </w:rPr>
        <w:t xml:space="preserve"> </w:t>
      </w:r>
      <w:r w:rsidRPr="007822BD">
        <w:rPr>
          <w:rStyle w:val="StyleUnderline"/>
        </w:rPr>
        <w:t>China were to suffer a conventional military defeat in a potential Taiwan Strait conflict</w:t>
      </w:r>
      <w:r w:rsidRPr="0067707E">
        <w:rPr>
          <w:sz w:val="14"/>
        </w:rPr>
        <w:t xml:space="preserve">.82 </w:t>
      </w:r>
      <w:r w:rsidRPr="007822BD">
        <w:rPr>
          <w:rStyle w:val="Emphasis"/>
        </w:rPr>
        <w:t>These U.S. observers clearly do not have a finger on the pulse of China’s nuclear strategy.</w:t>
      </w:r>
      <w:r>
        <w:rPr>
          <w:rStyle w:val="Emphasis"/>
        </w:rPr>
        <w:t xml:space="preserve"> </w:t>
      </w:r>
      <w:r w:rsidRPr="006E19F8">
        <w:rPr>
          <w:rStyle w:val="Emphasis"/>
          <w:highlight w:val="green"/>
        </w:rPr>
        <w:t>Neither</w:t>
      </w:r>
      <w:r w:rsidRPr="007822BD">
        <w:rPr>
          <w:rStyle w:val="Emphasis"/>
        </w:rPr>
        <w:t xml:space="preserve"> the </w:t>
      </w:r>
      <w:r w:rsidRPr="006E19F8">
        <w:rPr>
          <w:rStyle w:val="Emphasis"/>
          <w:highlight w:val="green"/>
        </w:rPr>
        <w:t>risks of Taiwanese separatist forces nor</w:t>
      </w:r>
      <w:r w:rsidRPr="007822BD">
        <w:rPr>
          <w:rStyle w:val="Emphasis"/>
        </w:rPr>
        <w:t xml:space="preserve"> an </w:t>
      </w:r>
      <w:r w:rsidRPr="006E19F8">
        <w:rPr>
          <w:rStyle w:val="Emphasis"/>
          <w:highlight w:val="green"/>
        </w:rPr>
        <w:t>increased threat of U.S.</w:t>
      </w:r>
      <w:r w:rsidRPr="007822BD">
        <w:rPr>
          <w:rStyle w:val="Emphasis"/>
        </w:rPr>
        <w:t xml:space="preserve"> military</w:t>
      </w:r>
      <w:r>
        <w:rPr>
          <w:rStyle w:val="Emphasis"/>
        </w:rPr>
        <w:t xml:space="preserve"> </w:t>
      </w:r>
      <w:r w:rsidRPr="006E19F8">
        <w:rPr>
          <w:rStyle w:val="Emphasis"/>
          <w:highlight w:val="green"/>
        </w:rPr>
        <w:t>intervention would lead China to abandon</w:t>
      </w:r>
      <w:r w:rsidRPr="007822BD">
        <w:rPr>
          <w:rStyle w:val="Emphasis"/>
        </w:rPr>
        <w:t xml:space="preserve"> its </w:t>
      </w:r>
      <w:r w:rsidRPr="006E19F8">
        <w:rPr>
          <w:rStyle w:val="Emphasis"/>
          <w:highlight w:val="green"/>
        </w:rPr>
        <w:lastRenderedPageBreak/>
        <w:t>fundamental policy of n</w:t>
      </w:r>
      <w:r w:rsidRPr="007822BD">
        <w:rPr>
          <w:rStyle w:val="Emphasis"/>
        </w:rPr>
        <w:t xml:space="preserve">o </w:t>
      </w:r>
      <w:r w:rsidRPr="006E19F8">
        <w:rPr>
          <w:rStyle w:val="Emphasis"/>
          <w:highlight w:val="green"/>
        </w:rPr>
        <w:t>f</w:t>
      </w:r>
      <w:r w:rsidRPr="007822BD">
        <w:rPr>
          <w:rStyle w:val="Emphasis"/>
        </w:rPr>
        <w:t xml:space="preserve">irst </w:t>
      </w:r>
      <w:r w:rsidRPr="006E19F8">
        <w:rPr>
          <w:rStyle w:val="Emphasis"/>
          <w:highlight w:val="green"/>
        </w:rPr>
        <w:t>u</w:t>
      </w:r>
      <w:r w:rsidRPr="007822BD">
        <w:rPr>
          <w:rStyle w:val="Emphasis"/>
        </w:rPr>
        <w:t>se</w:t>
      </w:r>
      <w:r w:rsidRPr="0067707E">
        <w:rPr>
          <w:sz w:val="14"/>
        </w:rPr>
        <w:t xml:space="preserve">. The Diversified Employment of China’s Armed Forces, a white paper released in April 2013, made no statements about no first use of nuclear weapons.83 This triggered international speculation that China had changed its principled stand on this matter. In response to this, the spokesman for China’s Ministry of National Defense stated that “China has repeatedly reiterated that it has always pursued the policy of no-first-use of nuclear </w:t>
      </w:r>
      <w:proofErr w:type="spellStart"/>
      <w:r w:rsidRPr="0067707E">
        <w:rPr>
          <w:sz w:val="14"/>
        </w:rPr>
        <w:t>weap</w:t>
      </w:r>
      <w:proofErr w:type="spellEnd"/>
      <w:r w:rsidRPr="0067707E">
        <w:rPr>
          <w:sz w:val="14"/>
        </w:rPr>
        <w:t xml:space="preserve">- </w:t>
      </w:r>
      <w:proofErr w:type="spellStart"/>
      <w:r w:rsidRPr="0067707E">
        <w:rPr>
          <w:sz w:val="14"/>
        </w:rPr>
        <w:t>ons</w:t>
      </w:r>
      <w:proofErr w:type="spellEnd"/>
      <w:r w:rsidRPr="0067707E">
        <w:rPr>
          <w:sz w:val="14"/>
        </w:rPr>
        <w:t xml:space="preserve">, adhered to the nuclear strategy of self-defense, and has not conducted any form of nuclear arms race with any country, and this policy has never changed.”84 </w:t>
      </w:r>
      <w:r w:rsidRPr="0067707E">
        <w:rPr>
          <w:rStyle w:val="Emphasis"/>
        </w:rPr>
        <w:t xml:space="preserve">The </w:t>
      </w:r>
      <w:r w:rsidRPr="006E19F8">
        <w:rPr>
          <w:rStyle w:val="Emphasis"/>
          <w:highlight w:val="green"/>
        </w:rPr>
        <w:t>anti-separatism and pro-unification</w:t>
      </w:r>
      <w:r w:rsidRPr="0067707E">
        <w:rPr>
          <w:rStyle w:val="Emphasis"/>
        </w:rPr>
        <w:t xml:space="preserve"> struggle over Taiwan </w:t>
      </w:r>
      <w:r w:rsidRPr="006E19F8">
        <w:rPr>
          <w:rStyle w:val="Emphasis"/>
          <w:highlight w:val="green"/>
        </w:rPr>
        <w:t>is a long-term contest</w:t>
      </w:r>
      <w:r w:rsidRPr="0067707E">
        <w:rPr>
          <w:rStyle w:val="Emphasis"/>
        </w:rPr>
        <w:t xml:space="preserve"> in</w:t>
      </w:r>
      <w:r>
        <w:rPr>
          <w:rStyle w:val="Emphasis"/>
        </w:rPr>
        <w:t xml:space="preserve"> </w:t>
      </w:r>
      <w:r w:rsidRPr="0067707E">
        <w:rPr>
          <w:rStyle w:val="Emphasis"/>
        </w:rPr>
        <w:t xml:space="preserve">grand strategy, not just a military one. In this struggle, </w:t>
      </w:r>
      <w:r w:rsidRPr="006E19F8">
        <w:rPr>
          <w:rStyle w:val="Emphasis"/>
          <w:highlight w:val="green"/>
        </w:rPr>
        <w:t>China’s nuclear weapons play no</w:t>
      </w:r>
      <w:r w:rsidRPr="0067707E">
        <w:rPr>
          <w:rStyle w:val="Emphasis"/>
        </w:rPr>
        <w:t xml:space="preserve"> </w:t>
      </w:r>
      <w:r w:rsidRPr="006E19F8">
        <w:rPr>
          <w:rStyle w:val="Emphasis"/>
        </w:rPr>
        <w:t>direct</w:t>
      </w:r>
      <w:r w:rsidRPr="0067707E">
        <w:rPr>
          <w:rStyle w:val="Emphasis"/>
        </w:rPr>
        <w:t xml:space="preserve"> role, unless the United States were to use nuclear weapons against China first</w:t>
      </w:r>
      <w:r w:rsidRPr="0067707E">
        <w:rPr>
          <w:sz w:val="14"/>
        </w:rPr>
        <w:t xml:space="preserve">. </w:t>
      </w:r>
      <w:r w:rsidRPr="006E19F8">
        <w:rPr>
          <w:rStyle w:val="Emphasis"/>
          <w:highlight w:val="green"/>
        </w:rPr>
        <w:t>China</w:t>
      </w:r>
      <w:r w:rsidRPr="0067707E">
        <w:rPr>
          <w:rStyle w:val="Emphasis"/>
        </w:rPr>
        <w:t xml:space="preserve"> does not expect to resolve the issue of Taiwan with the use of nuclear weapons</w:t>
      </w:r>
      <w:r w:rsidRPr="0067707E">
        <w:rPr>
          <w:sz w:val="14"/>
        </w:rPr>
        <w:t xml:space="preserve">. </w:t>
      </w:r>
      <w:r w:rsidRPr="0067707E">
        <w:rPr>
          <w:rStyle w:val="Emphasis"/>
        </w:rPr>
        <w:t>Its</w:t>
      </w:r>
      <w:r>
        <w:rPr>
          <w:rStyle w:val="Emphasis"/>
        </w:rPr>
        <w:t xml:space="preserve"> </w:t>
      </w:r>
      <w:r w:rsidRPr="006E19F8">
        <w:rPr>
          <w:rStyle w:val="Emphasis"/>
          <w:highlight w:val="green"/>
        </w:rPr>
        <w:t>leaders</w:t>
      </w:r>
      <w:r w:rsidRPr="0067707E">
        <w:rPr>
          <w:rStyle w:val="Emphasis"/>
        </w:rPr>
        <w:t xml:space="preserve"> still </w:t>
      </w:r>
      <w:r w:rsidRPr="006E19F8">
        <w:rPr>
          <w:rStyle w:val="Emphasis"/>
          <w:highlight w:val="green"/>
        </w:rPr>
        <w:t>believe</w:t>
      </w:r>
      <w:r w:rsidRPr="0067707E">
        <w:rPr>
          <w:rStyle w:val="Emphasis"/>
        </w:rPr>
        <w:t xml:space="preserve"> that </w:t>
      </w:r>
      <w:r w:rsidRPr="006E19F8">
        <w:rPr>
          <w:rStyle w:val="Emphasis"/>
          <w:highlight w:val="green"/>
        </w:rPr>
        <w:t>winning hearts and minds</w:t>
      </w:r>
      <w:r w:rsidRPr="0067707E">
        <w:rPr>
          <w:rStyle w:val="Emphasis"/>
        </w:rPr>
        <w:t xml:space="preserve"> will remain the </w:t>
      </w:r>
      <w:r w:rsidRPr="006E19F8">
        <w:rPr>
          <w:rStyle w:val="Emphasis"/>
          <w:highlight w:val="green"/>
        </w:rPr>
        <w:t>factor that</w:t>
      </w:r>
      <w:r w:rsidRPr="0067707E">
        <w:rPr>
          <w:rStyle w:val="Emphasis"/>
        </w:rPr>
        <w:t xml:space="preserve"> ultimately</w:t>
      </w:r>
      <w:r>
        <w:rPr>
          <w:rStyle w:val="Emphasis"/>
        </w:rPr>
        <w:t xml:space="preserve"> </w:t>
      </w:r>
      <w:r w:rsidRPr="006E19F8">
        <w:rPr>
          <w:rStyle w:val="Emphasis"/>
          <w:highlight w:val="green"/>
        </w:rPr>
        <w:t>decides</w:t>
      </w:r>
      <w:r w:rsidRPr="0067707E">
        <w:rPr>
          <w:rStyle w:val="Emphasis"/>
        </w:rPr>
        <w:t xml:space="preserve"> this </w:t>
      </w:r>
      <w:r w:rsidRPr="006E19F8">
        <w:rPr>
          <w:rStyle w:val="Emphasis"/>
          <w:highlight w:val="green"/>
        </w:rPr>
        <w:t>struggle</w:t>
      </w:r>
      <w:r w:rsidRPr="0067707E">
        <w:rPr>
          <w:sz w:val="14"/>
        </w:rPr>
        <w:t xml:space="preserve">. </w:t>
      </w:r>
      <w:proofErr w:type="spellStart"/>
      <w:r w:rsidRPr="0067707E">
        <w:rPr>
          <w:sz w:val="14"/>
        </w:rPr>
        <w:t>Te</w:t>
      </w:r>
      <w:proofErr w:type="spellEnd"/>
      <w:r w:rsidRPr="0067707E">
        <w:rPr>
          <w:sz w:val="14"/>
        </w:rPr>
        <w:t xml:space="preserve"> Chinese government continues to subscribe to the strategy of comprehensive using a variety of elements of power at the level of grand strategy, engagement with the people of Taiwan, modernization of China’s national defense, containment of Taiwanese separatist forces, and gradual shifting of the cross-strait military balance in mainland China’s favor.</w:t>
      </w:r>
    </w:p>
    <w:p w14:paraId="4B54DB02" w14:textId="77777777" w:rsidR="00834F7B" w:rsidRDefault="00834F7B" w:rsidP="00834F7B"/>
    <w:p w14:paraId="1162A948" w14:textId="77777777" w:rsidR="00834F7B" w:rsidRDefault="00834F7B" w:rsidP="00834F7B">
      <w:pPr>
        <w:pStyle w:val="Heading4"/>
      </w:pPr>
      <w:r>
        <w:t xml:space="preserve">PLA doesn’t have the </w:t>
      </w:r>
      <w:r w:rsidRPr="00B35BE7">
        <w:rPr>
          <w:u w:val="single"/>
        </w:rPr>
        <w:t>capability</w:t>
      </w:r>
      <w:r>
        <w:t xml:space="preserve"> to invade Taiwan – </w:t>
      </w:r>
      <w:r w:rsidRPr="00B35BE7">
        <w:rPr>
          <w:u w:val="single"/>
        </w:rPr>
        <w:t>internal Chinese documents</w:t>
      </w:r>
      <w:r>
        <w:t xml:space="preserve"> prove. </w:t>
      </w:r>
    </w:p>
    <w:p w14:paraId="1104E28F" w14:textId="77777777" w:rsidR="00834F7B" w:rsidRDefault="00834F7B" w:rsidP="00834F7B">
      <w:r w:rsidRPr="00270C2E">
        <w:t xml:space="preserve">Ben </w:t>
      </w:r>
      <w:r w:rsidRPr="00270C2E">
        <w:rPr>
          <w:rStyle w:val="Style13ptBold"/>
        </w:rPr>
        <w:t>Westcott ‘19</w:t>
      </w:r>
      <w:r w:rsidRPr="00270C2E">
        <w:t xml:space="preserve"> is a Digital News Producer based in Hong Kong, who joined CNN in 2016. He writes about China, Australia and Indonesia</w:t>
      </w:r>
      <w:r>
        <w:t>, June 24</w:t>
      </w:r>
      <w:r w:rsidRPr="00270C2E">
        <w:rPr>
          <w:vertAlign w:val="superscript"/>
        </w:rPr>
        <w:t>th</w:t>
      </w:r>
      <w:r>
        <w:t>, 2019, “</w:t>
      </w:r>
      <w:r w:rsidRPr="00270C2E">
        <w:t>A Chinese invasion of Taiwan would be a bloody, logistical nightmare</w:t>
      </w:r>
      <w:r>
        <w:t xml:space="preserve">” from </w:t>
      </w:r>
      <w:r w:rsidRPr="00270C2E">
        <w:t>https://www.cnn.com/2019/06/23/asia/taiwan-china-invasion-intl-hnk/index.html</w:t>
      </w:r>
      <w:r>
        <w:t>, accessed 7/5/19 || OES-AT</w:t>
      </w:r>
    </w:p>
    <w:p w14:paraId="037452A8" w14:textId="77777777" w:rsidR="00834F7B" w:rsidRPr="00435A51" w:rsidRDefault="00834F7B" w:rsidP="00834F7B">
      <w:pPr>
        <w:rPr>
          <w:sz w:val="16"/>
        </w:rPr>
      </w:pPr>
      <w:r w:rsidRPr="008A18EF">
        <w:rPr>
          <w:sz w:val="16"/>
        </w:rPr>
        <w:t xml:space="preserve">Roaring out of the sky, an F-16V fighter jet lands smoothly to rearm and refuel on an unremarkable freeway in rural Taiwan, surrounded by rice paddies. </w:t>
      </w:r>
      <w:r w:rsidRPr="008A18EF">
        <w:rPr>
          <w:sz w:val="12"/>
        </w:rPr>
        <w:t>¶</w:t>
      </w:r>
      <w:r w:rsidRPr="008A18EF">
        <w:rPr>
          <w:sz w:val="16"/>
        </w:rPr>
        <w:t xml:space="preserve"> In different circumstances, this could be alarming sight. Taiwan's fighter pilots are trained to land on freeways between sorties in case </w:t>
      </w:r>
      <w:proofErr w:type="gramStart"/>
      <w:r w:rsidRPr="008A18EF">
        <w:rPr>
          <w:sz w:val="16"/>
        </w:rPr>
        <w:t>all of</w:t>
      </w:r>
      <w:proofErr w:type="gramEnd"/>
      <w:r w:rsidRPr="008A18EF">
        <w:rPr>
          <w:sz w:val="16"/>
        </w:rPr>
        <w:t xml:space="preserve"> the island's airports have been occupied or destroyed by an invasion. </w:t>
      </w:r>
      <w:r w:rsidRPr="008A18EF">
        <w:rPr>
          <w:sz w:val="12"/>
        </w:rPr>
        <w:t>¶</w:t>
      </w:r>
      <w:r w:rsidRPr="008A18EF">
        <w:rPr>
          <w:sz w:val="16"/>
        </w:rPr>
        <w:t xml:space="preserve"> Luckily, this was a training exercise. </w:t>
      </w:r>
      <w:r w:rsidRPr="008A18EF">
        <w:rPr>
          <w:sz w:val="12"/>
        </w:rPr>
        <w:t>¶</w:t>
      </w:r>
      <w:r w:rsidRPr="008A18EF">
        <w:rPr>
          <w:sz w:val="16"/>
        </w:rPr>
        <w:t xml:space="preserve"> </w:t>
      </w:r>
      <w:r w:rsidRPr="00270C2E">
        <w:rPr>
          <w:rStyle w:val="StyleUnderline"/>
        </w:rPr>
        <w:t xml:space="preserve">There's </w:t>
      </w:r>
      <w:r w:rsidRPr="00CD5BFE">
        <w:rPr>
          <w:rStyle w:val="StyleUnderline"/>
        </w:rPr>
        <w:t>only</w:t>
      </w:r>
      <w:r w:rsidRPr="00270C2E">
        <w:rPr>
          <w:rStyle w:val="StyleUnderline"/>
        </w:rPr>
        <w:t xml:space="preserve"> really </w:t>
      </w:r>
      <w:r w:rsidRPr="00CD5BFE">
        <w:rPr>
          <w:rStyle w:val="StyleUnderline"/>
        </w:rPr>
        <w:t>one</w:t>
      </w:r>
      <w:r w:rsidRPr="00270C2E">
        <w:rPr>
          <w:rStyle w:val="StyleUnderline"/>
        </w:rPr>
        <w:t xml:space="preserve"> enemy that Taiwan's armed forces are preparing to resist -- China's People's Liberation Army (PLA).</w:t>
      </w:r>
      <w:r w:rsidRPr="008A18EF">
        <w:rPr>
          <w:sz w:val="16"/>
        </w:rPr>
        <w:t xml:space="preserve"> And as China's reputation as an economic and military superpower has grown in recent years, so too has that threat of invasion, according to security experts. </w:t>
      </w:r>
      <w:r w:rsidRPr="008A18EF">
        <w:rPr>
          <w:sz w:val="12"/>
        </w:rPr>
        <w:t>¶</w:t>
      </w:r>
      <w:r w:rsidRPr="008A18EF">
        <w:rPr>
          <w:sz w:val="16"/>
        </w:rPr>
        <w:t xml:space="preserve"> Taiwan has been self-governed since separating from China at the end of a brutal civil war in 1949, but Beijing has never given up hope of reuniting with what it considers a renegade province. </w:t>
      </w:r>
      <w:r w:rsidRPr="008A18EF">
        <w:rPr>
          <w:sz w:val="12"/>
        </w:rPr>
        <w:t>¶</w:t>
      </w:r>
      <w:r w:rsidRPr="008A18EF">
        <w:rPr>
          <w:sz w:val="16"/>
        </w:rPr>
        <w:t xml:space="preserve"> At a regional security conference in June, Chinese Defense Minister Wei </w:t>
      </w:r>
      <w:proofErr w:type="spellStart"/>
      <w:r w:rsidRPr="008A18EF">
        <w:rPr>
          <w:sz w:val="16"/>
        </w:rPr>
        <w:t>Fenghe</w:t>
      </w:r>
      <w:proofErr w:type="spellEnd"/>
      <w:r w:rsidRPr="008A18EF">
        <w:rPr>
          <w:sz w:val="16"/>
        </w:rPr>
        <w:t xml:space="preserve"> said: "</w:t>
      </w:r>
      <w:r w:rsidRPr="00270C2E">
        <w:rPr>
          <w:rStyle w:val="StyleUnderline"/>
        </w:rPr>
        <w:t>If anyone dares to split Taiwan from China, the Chinese military has no choice but to fight at all costs for national unity."</w:t>
      </w:r>
      <w:r w:rsidRPr="008A18EF">
        <w:rPr>
          <w:sz w:val="16"/>
        </w:rPr>
        <w:t xml:space="preserve"> In some shops in mainland China, you can buy postcards and T-shirts emblazoned with patriotic emblems promoting the retaking of Taiwan. </w:t>
      </w:r>
      <w:r w:rsidRPr="008A18EF">
        <w:rPr>
          <w:sz w:val="12"/>
        </w:rPr>
        <w:t>¶</w:t>
      </w:r>
      <w:r w:rsidRPr="008A18EF">
        <w:rPr>
          <w:sz w:val="16"/>
        </w:rPr>
        <w:t xml:space="preserve"> But for seven decades, </w:t>
      </w:r>
      <w:r w:rsidRPr="00CD5BFE">
        <w:rPr>
          <w:rStyle w:val="Emphasis"/>
          <w:highlight w:val="green"/>
        </w:rPr>
        <w:t>China</w:t>
      </w:r>
      <w:r w:rsidRPr="00270C2E">
        <w:rPr>
          <w:rStyle w:val="Emphasis"/>
        </w:rPr>
        <w:t xml:space="preserve"> has </w:t>
      </w:r>
      <w:r w:rsidRPr="00CD5BFE">
        <w:rPr>
          <w:rStyle w:val="Emphasis"/>
          <w:highlight w:val="green"/>
        </w:rPr>
        <w:t>resisted attacking Taiwan</w:t>
      </w:r>
      <w:r w:rsidRPr="00270C2E">
        <w:rPr>
          <w:rStyle w:val="Emphasis"/>
        </w:rPr>
        <w:t xml:space="preserve"> partly </w:t>
      </w:r>
      <w:r w:rsidRPr="00CD5BFE">
        <w:rPr>
          <w:rStyle w:val="Emphasis"/>
          <w:highlight w:val="green"/>
        </w:rPr>
        <w:t>for political reasons, including</w:t>
      </w:r>
      <w:r w:rsidRPr="00270C2E">
        <w:rPr>
          <w:rStyle w:val="Emphasis"/>
        </w:rPr>
        <w:t xml:space="preserve"> the prospect of a </w:t>
      </w:r>
      <w:r w:rsidRPr="00CD5BFE">
        <w:rPr>
          <w:rStyle w:val="Emphasis"/>
          <w:highlight w:val="green"/>
        </w:rPr>
        <w:t>US intervention and</w:t>
      </w:r>
      <w:r w:rsidRPr="00270C2E">
        <w:rPr>
          <w:rStyle w:val="Emphasis"/>
        </w:rPr>
        <w:t xml:space="preserve"> the potential </w:t>
      </w:r>
      <w:r w:rsidRPr="00CD5BFE">
        <w:rPr>
          <w:rStyle w:val="Emphasis"/>
          <w:highlight w:val="green"/>
        </w:rPr>
        <w:t>heavy human toll</w:t>
      </w:r>
      <w:r w:rsidRPr="00270C2E">
        <w:rPr>
          <w:rStyle w:val="Emphasis"/>
        </w:rPr>
        <w:t>.</w:t>
      </w:r>
      <w:r w:rsidRPr="008A18EF">
        <w:rPr>
          <w:sz w:val="16"/>
        </w:rPr>
        <w:t xml:space="preserve"> But the </w:t>
      </w:r>
      <w:r w:rsidRPr="00270C2E">
        <w:rPr>
          <w:rStyle w:val="StyleUnderline"/>
        </w:rPr>
        <w:t>practical realities of a full-blown invasion are also daunting for the PLA, according to experts</w:t>
      </w:r>
      <w:r w:rsidRPr="008A18EF">
        <w:rPr>
          <w:sz w:val="16"/>
        </w:rPr>
        <w:t xml:space="preserve">. </w:t>
      </w:r>
      <w:r w:rsidRPr="008A18EF">
        <w:rPr>
          <w:sz w:val="12"/>
        </w:rPr>
        <w:t>¶</w:t>
      </w:r>
      <w:r w:rsidRPr="008A18EF">
        <w:rPr>
          <w:sz w:val="16"/>
        </w:rPr>
        <w:t xml:space="preserve"> Ferrying hundreds of thousands of troops across the narrow Taiwan Strait to a handful of reliable landing beaches, in the face of fierce resistance, is a harrowing prospect. </w:t>
      </w:r>
      <w:r w:rsidRPr="00CD5BFE">
        <w:rPr>
          <w:rStyle w:val="StyleUnderline"/>
          <w:highlight w:val="green"/>
        </w:rPr>
        <w:t>Troops would</w:t>
      </w:r>
      <w:r w:rsidRPr="00270C2E">
        <w:rPr>
          <w:rStyle w:val="StyleUnderline"/>
        </w:rPr>
        <w:t xml:space="preserve"> then have a long </w:t>
      </w:r>
      <w:r w:rsidRPr="00CD5BFE">
        <w:rPr>
          <w:rStyle w:val="StyleUnderline"/>
          <w:highlight w:val="green"/>
        </w:rPr>
        <w:t>slog over Taiwan's</w:t>
      </w:r>
      <w:r w:rsidRPr="00270C2E">
        <w:rPr>
          <w:rStyle w:val="StyleUnderline"/>
        </w:rPr>
        <w:t xml:space="preserve"> western </w:t>
      </w:r>
      <w:r w:rsidRPr="00CD5BFE">
        <w:rPr>
          <w:rStyle w:val="StyleUnderline"/>
          <w:highlight w:val="green"/>
        </w:rPr>
        <w:t>mudflats and mountains to reach</w:t>
      </w:r>
      <w:r w:rsidRPr="00270C2E">
        <w:rPr>
          <w:rStyle w:val="StyleUnderline"/>
        </w:rPr>
        <w:t xml:space="preserve"> the capital, </w:t>
      </w:r>
      <w:r w:rsidRPr="00CD5BFE">
        <w:rPr>
          <w:rStyle w:val="StyleUnderline"/>
          <w:highlight w:val="green"/>
        </w:rPr>
        <w:t>Taipei</w:t>
      </w:r>
      <w:r w:rsidRPr="00270C2E">
        <w:rPr>
          <w:rStyle w:val="StyleUnderline"/>
        </w:rPr>
        <w:t>.</w:t>
      </w:r>
      <w:r w:rsidRPr="008A18EF">
        <w:rPr>
          <w:sz w:val="16"/>
        </w:rPr>
        <w:t xml:space="preserve"> </w:t>
      </w:r>
      <w:r w:rsidRPr="008A18EF">
        <w:rPr>
          <w:sz w:val="12"/>
        </w:rPr>
        <w:t>¶</w:t>
      </w:r>
      <w:r w:rsidRPr="008A18EF">
        <w:rPr>
          <w:sz w:val="16"/>
        </w:rPr>
        <w:t xml:space="preserve"> Not only that, but </w:t>
      </w:r>
      <w:r w:rsidRPr="00CD5BFE">
        <w:rPr>
          <w:rStyle w:val="StyleUnderline"/>
          <w:highlight w:val="green"/>
        </w:rPr>
        <w:t>China would face an opponent</w:t>
      </w:r>
      <w:r w:rsidRPr="00270C2E">
        <w:rPr>
          <w:rStyle w:val="StyleUnderline"/>
        </w:rPr>
        <w:t xml:space="preserve"> who has been </w:t>
      </w:r>
      <w:r w:rsidRPr="00CD5BFE">
        <w:rPr>
          <w:rStyle w:val="StyleUnderline"/>
          <w:highlight w:val="green"/>
        </w:rPr>
        <w:t>preparing for war for</w:t>
      </w:r>
      <w:r w:rsidRPr="00270C2E">
        <w:rPr>
          <w:rStyle w:val="StyleUnderline"/>
        </w:rPr>
        <w:t xml:space="preserve"> almost </w:t>
      </w:r>
      <w:r w:rsidRPr="00CD5BFE">
        <w:rPr>
          <w:rStyle w:val="StyleUnderline"/>
          <w:highlight w:val="green"/>
        </w:rPr>
        <w:t>70 years</w:t>
      </w:r>
      <w:r w:rsidRPr="008A18EF">
        <w:rPr>
          <w:sz w:val="16"/>
        </w:rPr>
        <w:t xml:space="preserve">. </w:t>
      </w:r>
      <w:r w:rsidRPr="008A18EF">
        <w:rPr>
          <w:sz w:val="12"/>
        </w:rPr>
        <w:t>¶</w:t>
      </w:r>
      <w:r w:rsidRPr="008A18EF">
        <w:rPr>
          <w:sz w:val="16"/>
        </w:rPr>
        <w:t xml:space="preserve"> At mass anti-invasion drills in May, Taiwan military spokesman Maj. Gen. Chen Chung-Chi said the island knew it had to always be "combat-ready." </w:t>
      </w:r>
      <w:r w:rsidRPr="008A18EF">
        <w:rPr>
          <w:sz w:val="12"/>
        </w:rPr>
        <w:t>¶</w:t>
      </w:r>
      <w:r w:rsidRPr="008A18EF">
        <w:rPr>
          <w:sz w:val="16"/>
        </w:rPr>
        <w:t xml:space="preserve"> "Of course, we don't want war, but only by gaining our own strength can we defend ourselves," he said. "If China wants to take any action against us, it has to consider paying a painful price." </w:t>
      </w:r>
      <w:r w:rsidRPr="008A18EF">
        <w:rPr>
          <w:sz w:val="12"/>
        </w:rPr>
        <w:t>¶</w:t>
      </w:r>
      <w:r w:rsidRPr="008A18EF">
        <w:rPr>
          <w:sz w:val="16"/>
        </w:rPr>
        <w:t xml:space="preserve"> Difficult and bloody </w:t>
      </w:r>
      <w:r w:rsidRPr="008A18EF">
        <w:rPr>
          <w:sz w:val="12"/>
        </w:rPr>
        <w:t>¶</w:t>
      </w:r>
      <w:r w:rsidRPr="008A18EF">
        <w:rPr>
          <w:sz w:val="16"/>
        </w:rPr>
        <w:t xml:space="preserve"> </w:t>
      </w:r>
      <w:r w:rsidRPr="00270C2E">
        <w:rPr>
          <w:rStyle w:val="StyleUnderline"/>
        </w:rPr>
        <w:t>It could be easy to assume that any invasion of Taiwan by Beijing would be brief and devastating for Taipei</w:t>
      </w:r>
      <w:r w:rsidRPr="008A18EF">
        <w:rPr>
          <w:sz w:val="16"/>
        </w:rPr>
        <w:t xml:space="preserve">: a David and Goliath fight between a tiny island and the </w:t>
      </w:r>
      <w:r w:rsidRPr="008A18EF">
        <w:rPr>
          <w:sz w:val="16"/>
        </w:rPr>
        <w:lastRenderedPageBreak/>
        <w:t xml:space="preserve">mainland's military might, population and wealth. </w:t>
      </w:r>
      <w:r w:rsidRPr="008A18EF">
        <w:rPr>
          <w:sz w:val="12"/>
        </w:rPr>
        <w:t>¶</w:t>
      </w:r>
      <w:r w:rsidRPr="008A18EF">
        <w:rPr>
          <w:sz w:val="16"/>
        </w:rPr>
        <w:t xml:space="preserve"> With nearly 1.4 billion people, the People's Republic of China has the largest population in the world. Taiwan has fewer than 24 million people -- a similar number to Australia. China has the fifth largest territory in the world, while Taiwan is the size of Denmark or the US state of Maryland. And Beijing runs an economy that is second only to the United States, while Taiwan's doesn't rank in the world's top 20. </w:t>
      </w:r>
      <w:r w:rsidRPr="008A18EF">
        <w:rPr>
          <w:sz w:val="12"/>
        </w:rPr>
        <w:t>¶</w:t>
      </w:r>
      <w:r w:rsidRPr="008A18EF">
        <w:rPr>
          <w:sz w:val="16"/>
        </w:rPr>
        <w:t xml:space="preserve"> But perhaps most pertinently, China has been building and modernizing its military at an unprecedented rate, while Taiwan relies on moderate US arms sales. </w:t>
      </w:r>
      <w:r w:rsidRPr="008A18EF">
        <w:rPr>
          <w:sz w:val="12"/>
        </w:rPr>
        <w:t>¶</w:t>
      </w:r>
      <w:r w:rsidRPr="008A18EF">
        <w:rPr>
          <w:sz w:val="16"/>
        </w:rPr>
        <w:t xml:space="preserve"> In sheer size, the PLA simply dwarfs Taiwan's military. </w:t>
      </w:r>
      <w:r w:rsidRPr="008A18EF">
        <w:rPr>
          <w:sz w:val="12"/>
        </w:rPr>
        <w:t>¶</w:t>
      </w:r>
      <w:r w:rsidRPr="008A18EF">
        <w:rPr>
          <w:sz w:val="16"/>
        </w:rPr>
        <w:t xml:space="preserve"> China has an estimated 1 million troops, almost 6,000 tanks, 1,500 fighter jets and 33 navy destroyers, according to the latest US Defense Department report. Taiwan's ground force troops barely number 150,000 and are backed by 800 tanks and about 350 fighter aircraft, the report found, while its navy fields only four destroyer-class ships. </w:t>
      </w:r>
      <w:r w:rsidRPr="008A18EF">
        <w:rPr>
          <w:sz w:val="12"/>
        </w:rPr>
        <w:t>¶</w:t>
      </w:r>
      <w:r w:rsidRPr="008A18EF">
        <w:rPr>
          <w:sz w:val="16"/>
        </w:rPr>
        <w:t xml:space="preserve"> Under Chinese President Xi Jinping, the PLA has rapidly modernized, buoyed by rises in military spending and crackdowns on corruption in the army's leadership. </w:t>
      </w:r>
      <w:r w:rsidRPr="008A18EF">
        <w:rPr>
          <w:sz w:val="12"/>
        </w:rPr>
        <w:t>¶</w:t>
      </w:r>
      <w:r w:rsidRPr="008A18EF">
        <w:rPr>
          <w:sz w:val="16"/>
        </w:rPr>
        <w:t xml:space="preserve"> "China's leaders hope that possessing these military capabilities will deter pro-independence moves by Taiwan or, should deterrence fail, will permit a range of tailored military options against Taiwan and potential third-party military intervention," according to a 2019 US Defense Intelligence Agency report on China's military. </w:t>
      </w:r>
      <w:r w:rsidRPr="008A18EF">
        <w:rPr>
          <w:sz w:val="12"/>
        </w:rPr>
        <w:t>¶</w:t>
      </w:r>
      <w:r w:rsidRPr="008A18EF">
        <w:rPr>
          <w:sz w:val="16"/>
        </w:rPr>
        <w:t xml:space="preserve"> </w:t>
      </w:r>
      <w:r w:rsidRPr="00270C2E">
        <w:rPr>
          <w:rStyle w:val="StyleUnderline"/>
        </w:rPr>
        <w:t xml:space="preserve">Yet while China hawks in the media might beat the drum of invasion, an </w:t>
      </w:r>
      <w:r w:rsidRPr="00CD5BFE">
        <w:rPr>
          <w:rStyle w:val="StyleUnderline"/>
          <w:highlight w:val="green"/>
        </w:rPr>
        <w:t>internal China military study</w:t>
      </w:r>
      <w:r w:rsidRPr="00270C2E">
        <w:rPr>
          <w:rStyle w:val="StyleUnderline"/>
        </w:rPr>
        <w:t xml:space="preserve">, seen by CNN, </w:t>
      </w:r>
      <w:r w:rsidRPr="00CD5BFE">
        <w:rPr>
          <w:rStyle w:val="StyleUnderline"/>
          <w:highlight w:val="green"/>
        </w:rPr>
        <w:t>revealed</w:t>
      </w:r>
      <w:r w:rsidRPr="00270C2E">
        <w:rPr>
          <w:rStyle w:val="StyleUnderline"/>
        </w:rPr>
        <w:t xml:space="preserve"> that </w:t>
      </w:r>
      <w:r w:rsidRPr="00CD5BFE">
        <w:rPr>
          <w:rStyle w:val="StyleUnderline"/>
          <w:highlight w:val="green"/>
        </w:rPr>
        <w:t xml:space="preserve">the </w:t>
      </w:r>
      <w:r w:rsidRPr="00CD5BFE">
        <w:rPr>
          <w:rStyle w:val="Emphasis"/>
          <w:highlight w:val="green"/>
        </w:rPr>
        <w:t>PLA considers</w:t>
      </w:r>
      <w:r w:rsidRPr="00270C2E">
        <w:rPr>
          <w:rStyle w:val="Emphasis"/>
        </w:rPr>
        <w:t xml:space="preserve"> an </w:t>
      </w:r>
      <w:r w:rsidRPr="00CD5BFE">
        <w:rPr>
          <w:rStyle w:val="Emphasis"/>
          <w:highlight w:val="green"/>
        </w:rPr>
        <w:t>invasion of Taiwan to be extremely difficult</w:t>
      </w:r>
      <w:r w:rsidRPr="008A18EF">
        <w:rPr>
          <w:sz w:val="16"/>
        </w:rPr>
        <w:t xml:space="preserve">. </w:t>
      </w:r>
      <w:r w:rsidRPr="008A18EF">
        <w:rPr>
          <w:sz w:val="12"/>
        </w:rPr>
        <w:t>¶</w:t>
      </w:r>
      <w:r w:rsidRPr="008A18EF">
        <w:rPr>
          <w:sz w:val="16"/>
        </w:rPr>
        <w:t xml:space="preserve"> "</w:t>
      </w:r>
      <w:r w:rsidRPr="00CD5BFE">
        <w:rPr>
          <w:rStyle w:val="StyleUnderline"/>
          <w:highlight w:val="green"/>
        </w:rPr>
        <w:t>Taiwan</w:t>
      </w:r>
      <w:r w:rsidRPr="00270C2E">
        <w:rPr>
          <w:rStyle w:val="StyleUnderline"/>
        </w:rPr>
        <w:t xml:space="preserve"> has a </w:t>
      </w:r>
      <w:r w:rsidRPr="00CD5BFE">
        <w:rPr>
          <w:rStyle w:val="StyleUnderline"/>
          <w:highlight w:val="green"/>
        </w:rPr>
        <w:t>professional military, with</w:t>
      </w:r>
      <w:r w:rsidRPr="00270C2E">
        <w:rPr>
          <w:rStyle w:val="StyleUnderline"/>
        </w:rPr>
        <w:t xml:space="preserve"> a strong core of </w:t>
      </w:r>
      <w:r w:rsidRPr="00CD5BFE">
        <w:rPr>
          <w:rStyle w:val="StyleUnderline"/>
          <w:highlight w:val="green"/>
        </w:rPr>
        <w:t>American-trained experts</w:t>
      </w:r>
      <w:r w:rsidRPr="00270C2E">
        <w:rPr>
          <w:rStyle w:val="StyleUnderline"/>
        </w:rPr>
        <w:t>,"</w:t>
      </w:r>
      <w:r w:rsidRPr="008A18EF">
        <w:rPr>
          <w:sz w:val="16"/>
        </w:rPr>
        <w:t xml:space="preserve"> said Ian Easton, author of "The Chinese Invasion Threat" and research fellow at the Project 2049 Institute, as well as "highly defensible" terrain. </w:t>
      </w:r>
      <w:r w:rsidRPr="008A18EF">
        <w:rPr>
          <w:sz w:val="12"/>
        </w:rPr>
        <w:t>¶</w:t>
      </w:r>
      <w:r w:rsidRPr="008A18EF">
        <w:rPr>
          <w:sz w:val="16"/>
        </w:rPr>
        <w:t xml:space="preserve"> In his book he described an invasion by China as "the most difficult and bloody mission facing the Chinese military." </w:t>
      </w:r>
      <w:r w:rsidRPr="008A18EF">
        <w:rPr>
          <w:sz w:val="12"/>
        </w:rPr>
        <w:t>¶</w:t>
      </w:r>
      <w:r w:rsidRPr="008A18EF">
        <w:rPr>
          <w:sz w:val="16"/>
        </w:rPr>
        <w:t xml:space="preserve"> The plan to take Taiwan </w:t>
      </w:r>
      <w:r w:rsidRPr="008A18EF">
        <w:rPr>
          <w:sz w:val="12"/>
        </w:rPr>
        <w:t>¶</w:t>
      </w:r>
      <w:r w:rsidRPr="008A18EF">
        <w:rPr>
          <w:sz w:val="16"/>
        </w:rPr>
        <w:t xml:space="preserve"> China's Taiwan invasion plan, known internally as the "Joint Island Attack Campaign," would begin with a mass, coordinated bombing of Taiwan's vital infrastructure -- ports and airfields -- to cripple the island's military ahead of an amphibious invasion, according to both Easton and Sidharth Kaushal, a research fellow at the Royal United Services Institute for Defense and Security Studies. </w:t>
      </w:r>
      <w:r w:rsidRPr="008A18EF">
        <w:rPr>
          <w:sz w:val="12"/>
        </w:rPr>
        <w:t>¶</w:t>
      </w:r>
      <w:r w:rsidRPr="008A18EF">
        <w:rPr>
          <w:sz w:val="16"/>
        </w:rPr>
        <w:t xml:space="preserve"> At the same time, the Chinese air force would fly over the Taiwan Strait and try to dominate the island's air space. Once the PLA was satisfied it had suitably disabled Taiwan's air and naval forces, Kaushal said soldiers would begin to invade on the west coast of the island. </w:t>
      </w:r>
      <w:r w:rsidRPr="008A18EF">
        <w:rPr>
          <w:sz w:val="12"/>
        </w:rPr>
        <w:t>¶</w:t>
      </w:r>
      <w:r w:rsidRPr="008A18EF">
        <w:rPr>
          <w:sz w:val="16"/>
        </w:rPr>
        <w:t xml:space="preserve"> The island's rocky, mountainous east coast is considered too inhospitable and far from mainland China. </w:t>
      </w:r>
      <w:r w:rsidRPr="008A18EF">
        <w:rPr>
          <w:sz w:val="12"/>
        </w:rPr>
        <w:t>¶</w:t>
      </w:r>
      <w:r w:rsidRPr="008A18EF">
        <w:rPr>
          <w:sz w:val="16"/>
        </w:rPr>
        <w:t xml:space="preserve"> The amphibious invasion needed to put troops on Taiwan, however, could be the biggest hurdle facing the PLA. </w:t>
      </w:r>
      <w:r w:rsidRPr="008A18EF">
        <w:rPr>
          <w:sz w:val="12"/>
        </w:rPr>
        <w:t>¶</w:t>
      </w:r>
      <w:r w:rsidRPr="008A18EF">
        <w:rPr>
          <w:sz w:val="16"/>
        </w:rPr>
        <w:t xml:space="preserve"> In its 2019 report to Congress, the US Department of Defense said China -- which has one of the largest navies in Asia -- had at its command 37 amphibious transport docks and 22 smaller landing ships, as well as any civilian vessels Beijing could enlist. </w:t>
      </w:r>
      <w:r w:rsidRPr="008A18EF">
        <w:rPr>
          <w:sz w:val="12"/>
        </w:rPr>
        <w:t>¶</w:t>
      </w:r>
      <w:r w:rsidRPr="008A18EF">
        <w:rPr>
          <w:sz w:val="16"/>
        </w:rPr>
        <w:t xml:space="preserve"> That might be enough to occupy smaller islands, such as those in the South China Sea, but </w:t>
      </w:r>
      <w:r w:rsidRPr="00270C2E">
        <w:rPr>
          <w:rStyle w:val="StyleUnderline"/>
        </w:rPr>
        <w:t xml:space="preserve">an </w:t>
      </w:r>
      <w:r w:rsidRPr="00CD5BFE">
        <w:rPr>
          <w:rStyle w:val="StyleUnderline"/>
          <w:highlight w:val="green"/>
        </w:rPr>
        <w:t>amphibious assault on Taiwan</w:t>
      </w:r>
      <w:r w:rsidRPr="00270C2E">
        <w:rPr>
          <w:rStyle w:val="StyleUnderline"/>
        </w:rPr>
        <w:t xml:space="preserve"> would likely </w:t>
      </w:r>
      <w:r w:rsidRPr="00CD5BFE">
        <w:rPr>
          <w:rStyle w:val="StyleUnderline"/>
          <w:highlight w:val="green"/>
        </w:rPr>
        <w:t>require a bigger arsena</w:t>
      </w:r>
      <w:r w:rsidRPr="00CD5BFE">
        <w:rPr>
          <w:sz w:val="16"/>
          <w:highlight w:val="green"/>
        </w:rPr>
        <w:t>l</w:t>
      </w:r>
      <w:r w:rsidRPr="008A18EF">
        <w:rPr>
          <w:sz w:val="16"/>
        </w:rPr>
        <w:t xml:space="preserve"> -- and there is "no indication China is significantly expanding its landing ship force," the report said. </w:t>
      </w:r>
      <w:r w:rsidRPr="008A18EF">
        <w:rPr>
          <w:sz w:val="12"/>
        </w:rPr>
        <w:t>¶</w:t>
      </w:r>
      <w:r w:rsidRPr="008A18EF">
        <w:rPr>
          <w:sz w:val="16"/>
        </w:rPr>
        <w:t xml:space="preserve"> That makes it vital for Beijing to neutralize Taiwan's navy and air force in the early stages of an attack, Kaushal said. </w:t>
      </w:r>
      <w:r w:rsidRPr="008A18EF">
        <w:rPr>
          <w:sz w:val="12"/>
        </w:rPr>
        <w:t>¶</w:t>
      </w:r>
      <w:r w:rsidRPr="008A18EF">
        <w:rPr>
          <w:sz w:val="16"/>
        </w:rPr>
        <w:t xml:space="preserve"> "The Taiwanese air force would have to sink around 40% of the amphibious landing forces of the PLA in order to render this sort of mission infeasible," he said. </w:t>
      </w:r>
      <w:r w:rsidRPr="008A18EF">
        <w:rPr>
          <w:sz w:val="12"/>
        </w:rPr>
        <w:t>¶</w:t>
      </w:r>
      <w:r w:rsidRPr="008A18EF">
        <w:rPr>
          <w:sz w:val="16"/>
        </w:rPr>
        <w:t xml:space="preserve"> Essentially, that's only about 10 to 15 ships, he added. </w:t>
      </w:r>
      <w:r w:rsidRPr="008A18EF">
        <w:rPr>
          <w:sz w:val="12"/>
        </w:rPr>
        <w:t>¶</w:t>
      </w:r>
      <w:r w:rsidRPr="008A18EF">
        <w:rPr>
          <w:sz w:val="16"/>
        </w:rPr>
        <w:t xml:space="preserve"> If they did make it across the strait, </w:t>
      </w:r>
      <w:r w:rsidRPr="00270C2E">
        <w:rPr>
          <w:rStyle w:val="StyleUnderline"/>
        </w:rPr>
        <w:t xml:space="preserve">the </w:t>
      </w:r>
      <w:r w:rsidRPr="00CD5BFE">
        <w:rPr>
          <w:rStyle w:val="StyleUnderline"/>
          <w:highlight w:val="green"/>
        </w:rPr>
        <w:t>PLA</w:t>
      </w:r>
      <w:r w:rsidRPr="00270C2E">
        <w:rPr>
          <w:rStyle w:val="StyleUnderline"/>
        </w:rPr>
        <w:t xml:space="preserve"> would still </w:t>
      </w:r>
      <w:r w:rsidRPr="00CD5BFE">
        <w:rPr>
          <w:rStyle w:val="StyleUnderline"/>
          <w:highlight w:val="green"/>
        </w:rPr>
        <w:t>need to find</w:t>
      </w:r>
      <w:r w:rsidRPr="00270C2E">
        <w:rPr>
          <w:rStyle w:val="StyleUnderline"/>
        </w:rPr>
        <w:t xml:space="preserve"> a decent </w:t>
      </w:r>
      <w:r w:rsidRPr="00CD5BFE">
        <w:rPr>
          <w:rStyle w:val="StyleUnderline"/>
          <w:highlight w:val="green"/>
        </w:rPr>
        <w:t>landing spot for</w:t>
      </w:r>
      <w:r w:rsidRPr="00270C2E">
        <w:rPr>
          <w:rStyle w:val="StyleUnderline"/>
        </w:rPr>
        <w:t xml:space="preserve"> its </w:t>
      </w:r>
      <w:r w:rsidRPr="00CD5BFE">
        <w:rPr>
          <w:rStyle w:val="StyleUnderline"/>
          <w:highlight w:val="green"/>
        </w:rPr>
        <w:t>ships</w:t>
      </w:r>
      <w:r w:rsidRPr="008A18EF">
        <w:rPr>
          <w:sz w:val="16"/>
        </w:rPr>
        <w:t xml:space="preserve">. </w:t>
      </w:r>
      <w:r w:rsidRPr="008A18EF">
        <w:rPr>
          <w:sz w:val="12"/>
        </w:rPr>
        <w:t>¶</w:t>
      </w:r>
      <w:r w:rsidRPr="008A18EF">
        <w:rPr>
          <w:sz w:val="16"/>
        </w:rPr>
        <w:t xml:space="preserve"> China's military would be looking for a landing site both close to the mainland, and a strategic city, such as Taipei, with nearby port and airport facilities. </w:t>
      </w:r>
      <w:r w:rsidRPr="008A18EF">
        <w:rPr>
          <w:sz w:val="12"/>
        </w:rPr>
        <w:t>¶</w:t>
      </w:r>
      <w:r w:rsidRPr="008A18EF">
        <w:rPr>
          <w:sz w:val="16"/>
        </w:rPr>
        <w:t xml:space="preserve"> That leaves just 14 potential beaches, Easton said -- and it's not only the PLA that knows it. Taiwanese engineers have spent decades digging tunnels and bunkers in potential landing zones along the coast. </w:t>
      </w:r>
      <w:r w:rsidRPr="008A18EF">
        <w:rPr>
          <w:sz w:val="12"/>
        </w:rPr>
        <w:t>¶</w:t>
      </w:r>
      <w:r w:rsidRPr="008A18EF">
        <w:rPr>
          <w:sz w:val="16"/>
        </w:rPr>
        <w:t xml:space="preserve"> Furthermore, </w:t>
      </w:r>
      <w:r w:rsidRPr="00270C2E">
        <w:rPr>
          <w:rStyle w:val="StyleUnderline"/>
        </w:rPr>
        <w:t xml:space="preserve">the </w:t>
      </w:r>
      <w:r w:rsidRPr="00B35BE7">
        <w:rPr>
          <w:rStyle w:val="StyleUnderline"/>
          <w:highlight w:val="green"/>
        </w:rPr>
        <w:t>backbone of Taiwan's defense is</w:t>
      </w:r>
      <w:r w:rsidRPr="00270C2E">
        <w:rPr>
          <w:rStyle w:val="StyleUnderline"/>
        </w:rPr>
        <w:t xml:space="preserve"> a fleet of vessels capable of launching </w:t>
      </w:r>
      <w:r w:rsidRPr="00B35BE7">
        <w:rPr>
          <w:rStyle w:val="StyleUnderline"/>
          <w:highlight w:val="green"/>
        </w:rPr>
        <w:t>anti-ship cruise missiles</w:t>
      </w:r>
      <w:r w:rsidRPr="00270C2E">
        <w:rPr>
          <w:rStyle w:val="StyleUnderline"/>
        </w:rPr>
        <w:t>, on top of an array of ground-based missiles, and substantial mines and artillery on the coastline.</w:t>
      </w:r>
      <w:r w:rsidRPr="008A18EF">
        <w:rPr>
          <w:sz w:val="16"/>
        </w:rPr>
        <w:t xml:space="preserve"> </w:t>
      </w:r>
      <w:r w:rsidRPr="008A18EF">
        <w:rPr>
          <w:sz w:val="12"/>
        </w:rPr>
        <w:t>¶</w:t>
      </w:r>
      <w:r w:rsidRPr="008A18EF">
        <w:rPr>
          <w:sz w:val="16"/>
        </w:rPr>
        <w:t xml:space="preserve"> "Taiwan's entire national defense strategy, including its war plans, are specifically targeted at defeating a PLA invasion," Easton said. </w:t>
      </w:r>
      <w:r w:rsidRPr="008A18EF">
        <w:rPr>
          <w:sz w:val="12"/>
        </w:rPr>
        <w:t>¶</w:t>
      </w:r>
      <w:r w:rsidRPr="008A18EF">
        <w:rPr>
          <w:sz w:val="16"/>
        </w:rPr>
        <w:t xml:space="preserve"> Chinese troops could be dropped in from the air, but a lack of paratroopers in the PLA makes it unlikely. </w:t>
      </w:r>
      <w:r w:rsidRPr="008A18EF">
        <w:rPr>
          <w:sz w:val="12"/>
        </w:rPr>
        <w:t>¶</w:t>
      </w:r>
      <w:r w:rsidRPr="008A18EF">
        <w:rPr>
          <w:sz w:val="16"/>
        </w:rPr>
        <w:t xml:space="preserve"> </w:t>
      </w:r>
      <w:r w:rsidRPr="00270C2E">
        <w:rPr>
          <w:rStyle w:val="StyleUnderline"/>
        </w:rPr>
        <w:t xml:space="preserve">If the PLA held a position on </w:t>
      </w:r>
      <w:proofErr w:type="gramStart"/>
      <w:r w:rsidRPr="00270C2E">
        <w:rPr>
          <w:rStyle w:val="StyleUnderline"/>
        </w:rPr>
        <w:t>Taiwan, and</w:t>
      </w:r>
      <w:proofErr w:type="gramEnd"/>
      <w:r w:rsidRPr="00270C2E">
        <w:rPr>
          <w:rStyle w:val="StyleUnderline"/>
        </w:rPr>
        <w:t xml:space="preserve"> could reinforce with troops from the mainland to face off about 150,000 Taiwan troops, as</w:t>
      </w:r>
      <w:r w:rsidRPr="008A18EF">
        <w:rPr>
          <w:sz w:val="16"/>
        </w:rPr>
        <w:t xml:space="preserve"> well as more than 2.5 million reservists, it would have to push through the island's western mud flats and mountains, with only narrow roads to assist them, towards Taipei. </w:t>
      </w:r>
      <w:r w:rsidRPr="008A18EF">
        <w:rPr>
          <w:sz w:val="12"/>
        </w:rPr>
        <w:t>¶</w:t>
      </w:r>
      <w:r w:rsidRPr="008A18EF">
        <w:rPr>
          <w:sz w:val="16"/>
        </w:rPr>
        <w:t xml:space="preserve"> Finally, the mobilization of amphibious landing vessels, ballistic missile launchers, </w:t>
      </w:r>
      <w:proofErr w:type="gramStart"/>
      <w:r w:rsidRPr="008A18EF">
        <w:rPr>
          <w:sz w:val="16"/>
        </w:rPr>
        <w:t>fighters</w:t>
      </w:r>
      <w:proofErr w:type="gramEnd"/>
      <w:r w:rsidRPr="008A18EF">
        <w:rPr>
          <w:sz w:val="16"/>
        </w:rPr>
        <w:t xml:space="preserve"> and bombers, as well as hundreds of thousands of troops, would give Taiwan plenty of advance warning of any attack, Kaushal said. </w:t>
      </w:r>
      <w:r w:rsidRPr="008A18EF">
        <w:rPr>
          <w:sz w:val="12"/>
        </w:rPr>
        <w:t>¶</w:t>
      </w:r>
      <w:r w:rsidRPr="008A18EF">
        <w:rPr>
          <w:sz w:val="16"/>
        </w:rPr>
        <w:t xml:space="preserve"> "It's extremely unlikely that the invasion could come as a bolt from the blue," Kaushal added. </w:t>
      </w:r>
      <w:r w:rsidRPr="008A18EF">
        <w:rPr>
          <w:sz w:val="12"/>
        </w:rPr>
        <w:t>¶</w:t>
      </w:r>
      <w:r w:rsidRPr="008A18EF">
        <w:rPr>
          <w:sz w:val="16"/>
        </w:rPr>
        <w:t xml:space="preserve"> There is, of course, </w:t>
      </w:r>
      <w:r w:rsidRPr="00270C2E">
        <w:rPr>
          <w:rStyle w:val="StyleUnderline"/>
        </w:rPr>
        <w:t xml:space="preserve">one </w:t>
      </w:r>
      <w:r w:rsidRPr="00B35BE7">
        <w:rPr>
          <w:rStyle w:val="StyleUnderline"/>
          <w:highlight w:val="green"/>
        </w:rPr>
        <w:t>final deterrent to</w:t>
      </w:r>
      <w:r w:rsidRPr="00270C2E">
        <w:rPr>
          <w:rStyle w:val="StyleUnderline"/>
        </w:rPr>
        <w:t xml:space="preserve"> any </w:t>
      </w:r>
      <w:r w:rsidRPr="00B35BE7">
        <w:rPr>
          <w:rStyle w:val="StyleUnderline"/>
          <w:highlight w:val="green"/>
        </w:rPr>
        <w:t>PLA invasion of Taiwan</w:t>
      </w:r>
      <w:r w:rsidRPr="008A18EF">
        <w:rPr>
          <w:sz w:val="16"/>
        </w:rPr>
        <w:t xml:space="preserve">. </w:t>
      </w:r>
      <w:r w:rsidRPr="008A18EF">
        <w:rPr>
          <w:sz w:val="12"/>
        </w:rPr>
        <w:t>¶</w:t>
      </w:r>
      <w:r w:rsidRPr="008A18EF">
        <w:rPr>
          <w:sz w:val="16"/>
        </w:rPr>
        <w:t xml:space="preserve"> It isn't clear </w:t>
      </w:r>
      <w:proofErr w:type="gramStart"/>
      <w:r w:rsidRPr="008A18EF">
        <w:rPr>
          <w:sz w:val="16"/>
        </w:rPr>
        <w:t>whether or not</w:t>
      </w:r>
      <w:proofErr w:type="gramEnd"/>
      <w:r w:rsidRPr="008A18EF">
        <w:rPr>
          <w:sz w:val="16"/>
        </w:rPr>
        <w:t xml:space="preserve"> such an attack by China would spark an intervention by the United States on Taipei's behalf. </w:t>
      </w:r>
      <w:r w:rsidRPr="008A18EF">
        <w:rPr>
          <w:sz w:val="12"/>
        </w:rPr>
        <w:t>¶</w:t>
      </w:r>
      <w:r w:rsidRPr="008A18EF">
        <w:rPr>
          <w:sz w:val="16"/>
        </w:rPr>
        <w:t xml:space="preserve"> Washington has been a longtime ally of the island, selling weapons to the Taiwan government and providing implicit military protection from Beijing. </w:t>
      </w:r>
      <w:r w:rsidRPr="008A18EF">
        <w:rPr>
          <w:sz w:val="12"/>
        </w:rPr>
        <w:t>¶</w:t>
      </w:r>
      <w:r w:rsidRPr="008A18EF">
        <w:rPr>
          <w:sz w:val="16"/>
        </w:rPr>
        <w:t xml:space="preserve"> Easton said that, at present, the US would likely intervene in Taiwan's favor, both to protect investment by US companies on the island and reassure American allies in the region, who are also facing down a resurgent PLA in the East and South China seas. </w:t>
      </w:r>
      <w:r w:rsidRPr="008A18EF">
        <w:rPr>
          <w:sz w:val="12"/>
        </w:rPr>
        <w:t>¶</w:t>
      </w:r>
      <w:r w:rsidRPr="008A18EF">
        <w:rPr>
          <w:sz w:val="16"/>
        </w:rPr>
        <w:t xml:space="preserve"> Collin Koh </w:t>
      </w:r>
      <w:proofErr w:type="spellStart"/>
      <w:r w:rsidRPr="008A18EF">
        <w:rPr>
          <w:sz w:val="16"/>
        </w:rPr>
        <w:t>Swee</w:t>
      </w:r>
      <w:proofErr w:type="spellEnd"/>
      <w:r w:rsidRPr="008A18EF">
        <w:rPr>
          <w:sz w:val="16"/>
        </w:rPr>
        <w:t xml:space="preserve"> Lean, research fellow at the S. Rajaratnam School of International Studies' Maritime Security Program in Singapore, said there would also be "immense political consequences" from taking over Taiwan, in the event of a successful China invasion. </w:t>
      </w:r>
      <w:r w:rsidRPr="008A18EF">
        <w:rPr>
          <w:sz w:val="12"/>
        </w:rPr>
        <w:t>¶</w:t>
      </w:r>
      <w:r w:rsidRPr="008A18EF">
        <w:rPr>
          <w:sz w:val="16"/>
        </w:rPr>
        <w:t xml:space="preserve"> "It will likely mean that China will be seen as the bad guy in the neighborhood, who uses force," he said. "It will alienate some regional partners </w:t>
      </w:r>
      <w:r w:rsidRPr="008A18EF">
        <w:rPr>
          <w:sz w:val="16"/>
        </w:rPr>
        <w:lastRenderedPageBreak/>
        <w:t xml:space="preserve">and the good will which China has been trying to build over the years will evaporate. And it will set China on a collision course with the US." </w:t>
      </w:r>
      <w:r w:rsidRPr="008A18EF">
        <w:rPr>
          <w:sz w:val="12"/>
        </w:rPr>
        <w:t>¶</w:t>
      </w:r>
      <w:r w:rsidRPr="008A18EF">
        <w:rPr>
          <w:sz w:val="16"/>
        </w:rPr>
        <w:t xml:space="preserve"> But Taipei isn't taking anything for granted. </w:t>
      </w:r>
      <w:r w:rsidRPr="008A18EF">
        <w:rPr>
          <w:sz w:val="12"/>
        </w:rPr>
        <w:t>¶</w:t>
      </w:r>
      <w:r w:rsidRPr="008A18EF">
        <w:rPr>
          <w:sz w:val="16"/>
        </w:rPr>
        <w:t xml:space="preserve"> On the sidelines of the massive Han </w:t>
      </w:r>
      <w:proofErr w:type="spellStart"/>
      <w:r w:rsidRPr="008A18EF">
        <w:rPr>
          <w:sz w:val="16"/>
        </w:rPr>
        <w:t>Guang</w:t>
      </w:r>
      <w:proofErr w:type="spellEnd"/>
      <w:r w:rsidRPr="008A18EF">
        <w:rPr>
          <w:sz w:val="16"/>
        </w:rPr>
        <w:t xml:space="preserve"> drills, Taiwan's Maj. Gen. Chen pointed out the hundreds of spectators who had come out to watch and support the island's military. </w:t>
      </w:r>
      <w:r w:rsidRPr="008A18EF">
        <w:rPr>
          <w:sz w:val="12"/>
        </w:rPr>
        <w:t>¶</w:t>
      </w:r>
      <w:r w:rsidRPr="008A18EF">
        <w:rPr>
          <w:sz w:val="16"/>
        </w:rPr>
        <w:t xml:space="preserve"> "These exercises let people know the national army of the Republic of China is ready," he said. </w:t>
      </w:r>
      <w:r w:rsidRPr="008A18EF">
        <w:rPr>
          <w:sz w:val="12"/>
        </w:rPr>
        <w:t>¶</w:t>
      </w:r>
      <w:r w:rsidRPr="008A18EF">
        <w:rPr>
          <w:sz w:val="16"/>
        </w:rPr>
        <w:t xml:space="preserve"> Taiwan is taking no chances.</w:t>
      </w:r>
    </w:p>
    <w:p w14:paraId="2093AE2E" w14:textId="77777777" w:rsidR="00834F7B" w:rsidRPr="00E07C1B" w:rsidRDefault="00834F7B" w:rsidP="00834F7B">
      <w:pPr>
        <w:pStyle w:val="Heading4"/>
      </w:pPr>
      <w:r w:rsidRPr="00E07C1B">
        <w:t>Interdependence checks china war</w:t>
      </w:r>
    </w:p>
    <w:p w14:paraId="4B1FAB96" w14:textId="6F4734F3" w:rsidR="00834F7B" w:rsidRPr="00E07C1B" w:rsidRDefault="00834F7B" w:rsidP="00834F7B">
      <w:r w:rsidRPr="00E07C1B">
        <w:t xml:space="preserve">Nuno P. </w:t>
      </w:r>
      <w:r w:rsidRPr="00E07C1B">
        <w:rPr>
          <w:rStyle w:val="Style13ptBold"/>
        </w:rPr>
        <w:t>Monteiro</w:t>
      </w:r>
      <w:r w:rsidRPr="00E07C1B">
        <w:t xml:space="preserve"> is an Assistant Professor of Political Science at Yale University, where he teaches International Relations theory and security studies. He earned his Ph.D. in Political Science from the University of Chicago in 2009. </w:t>
      </w:r>
      <w:proofErr w:type="gramStart"/>
      <w:r w:rsidRPr="00E07C1B">
        <w:t>“ Theory</w:t>
      </w:r>
      <w:proofErr w:type="gramEnd"/>
      <w:r w:rsidRPr="00E07C1B">
        <w:t xml:space="preserve"> of Unipolar Politics”  (Cambridge University Press) April </w:t>
      </w:r>
      <w:r w:rsidRPr="00E07C1B">
        <w:rPr>
          <w:rStyle w:val="Style13ptBold"/>
        </w:rPr>
        <w:t>2014</w:t>
      </w:r>
      <w:r w:rsidRPr="00E07C1B">
        <w:t xml:space="preserve"> Ch 8: Conclusion, p. 202-232</w:t>
      </w:r>
    </w:p>
    <w:p w14:paraId="0294D82A" w14:textId="39D3037F" w:rsidR="00834F7B" w:rsidRPr="00E237BB" w:rsidRDefault="00834F7B" w:rsidP="00834F7B">
      <w:pPr>
        <w:rPr>
          <w:u w:val="single"/>
        </w:rPr>
      </w:pPr>
      <w:r w:rsidRPr="00E07C1B">
        <w:t xml:space="preserve">This expectation is compatible with major powers continuing to invest in their own military capabilities so that they strengthen their ability to condition outcomes in their own regions. For example, </w:t>
      </w:r>
      <w:r w:rsidRPr="00E07C1B">
        <w:rPr>
          <w:rStyle w:val="StyleUnderline"/>
        </w:rPr>
        <w:t xml:space="preserve">we can expect China to continue to invest in its military so that over time it may be able to deny U.S. forces an unfettered hand in East Asia and the Western Pacific. This would not, however, represent the end of a unipolar world. The United States would continue to be the only state able to project significant power and engage in prolonged politico-military operations beyond its own region. In other words, even if China can match U.S. power in the Asia-Pacific region, the United States would continue to be the sole great power and the world would remain unipolar. </w:t>
      </w:r>
      <w:r w:rsidRPr="00E07C1B">
        <w:rPr>
          <w:rStyle w:val="StyleUnderline"/>
          <w:highlight w:val="green"/>
        </w:rPr>
        <w:t xml:space="preserve">China's interest in </w:t>
      </w:r>
      <w:r w:rsidRPr="00E07C1B">
        <w:rPr>
          <w:rStyle w:val="Emphasis"/>
          <w:highlight w:val="green"/>
        </w:rPr>
        <w:t>not</w:t>
      </w:r>
      <w:r w:rsidRPr="00E07C1B">
        <w:rPr>
          <w:rStyle w:val="StyleUnderline"/>
          <w:highlight w:val="green"/>
        </w:rPr>
        <w:t xml:space="preserve"> challenging U.S.</w:t>
      </w:r>
      <w:r w:rsidRPr="00E07C1B">
        <w:rPr>
          <w:rStyle w:val="StyleUnderline"/>
        </w:rPr>
        <w:t xml:space="preserve"> global </w:t>
      </w:r>
      <w:r w:rsidRPr="00E07C1B">
        <w:rPr>
          <w:rStyle w:val="StyleUnderline"/>
          <w:highlight w:val="green"/>
        </w:rPr>
        <w:t>power</w:t>
      </w:r>
      <w:r w:rsidRPr="00E07C1B">
        <w:rPr>
          <w:rStyle w:val="StyleUnderline"/>
        </w:rPr>
        <w:t xml:space="preserve"> preponderance </w:t>
      </w:r>
      <w:r w:rsidRPr="00E07C1B">
        <w:rPr>
          <w:rStyle w:val="StyleUnderline"/>
          <w:highlight w:val="green"/>
        </w:rPr>
        <w:t xml:space="preserve">is strengthened by the high degree of </w:t>
      </w:r>
      <w:r w:rsidRPr="00E07C1B">
        <w:rPr>
          <w:rStyle w:val="StyleUnderline"/>
        </w:rPr>
        <w:t xml:space="preserve">economic </w:t>
      </w:r>
      <w:r w:rsidRPr="00E07C1B">
        <w:rPr>
          <w:rStyle w:val="Emphasis"/>
          <w:highlight w:val="green"/>
        </w:rPr>
        <w:t>interdependence</w:t>
      </w:r>
      <w:r w:rsidRPr="00E07C1B">
        <w:rPr>
          <w:rStyle w:val="StyleUnderline"/>
          <w:highlight w:val="green"/>
        </w:rPr>
        <w:t xml:space="preserve"> </w:t>
      </w:r>
      <w:r w:rsidRPr="00E07C1B">
        <w:rPr>
          <w:rStyle w:val="StyleUnderline"/>
        </w:rPr>
        <w:t>that has resulted from the past few decades of U.S. accommodation of Chinese economic growth</w:t>
      </w:r>
      <w:r w:rsidRPr="00E07C1B">
        <w:t xml:space="preserve">. As we have seen in Chapter 5, </w:t>
      </w:r>
      <w:r w:rsidRPr="00E07C1B">
        <w:rPr>
          <w:rStyle w:val="StyleUnderline"/>
          <w:highlight w:val="green"/>
        </w:rPr>
        <w:t>the U</w:t>
      </w:r>
      <w:r w:rsidRPr="00E07C1B">
        <w:rPr>
          <w:rStyle w:val="StyleUnderline"/>
        </w:rPr>
        <w:t xml:space="preserve">nited </w:t>
      </w:r>
      <w:r w:rsidRPr="00E07C1B">
        <w:rPr>
          <w:rStyle w:val="StyleUnderline"/>
          <w:highlight w:val="green"/>
        </w:rPr>
        <w:t>S</w:t>
      </w:r>
      <w:r w:rsidRPr="00E07C1B">
        <w:rPr>
          <w:rStyle w:val="StyleUnderline"/>
        </w:rPr>
        <w:t xml:space="preserve">tates </w:t>
      </w:r>
      <w:r w:rsidRPr="00E07C1B">
        <w:rPr>
          <w:rStyle w:val="StyleUnderline"/>
          <w:highlight w:val="green"/>
        </w:rPr>
        <w:t>has consistently taken steps to incorporate China into the global U.S.-run economic system. Beijing would</w:t>
      </w:r>
      <w:r w:rsidRPr="00E07C1B">
        <w:rPr>
          <w:rStyle w:val="StyleUnderline"/>
        </w:rPr>
        <w:t xml:space="preserve"> </w:t>
      </w:r>
      <w:r w:rsidRPr="00E07C1B">
        <w:t xml:space="preserve">therefore </w:t>
      </w:r>
      <w:r w:rsidRPr="00E07C1B">
        <w:rPr>
          <w:rStyle w:val="StyleUnderline"/>
          <w:highlight w:val="green"/>
        </w:rPr>
        <w:t xml:space="preserve">have </w:t>
      </w:r>
      <w:r w:rsidRPr="00E07C1B">
        <w:rPr>
          <w:rStyle w:val="Emphasis"/>
          <w:highlight w:val="green"/>
        </w:rPr>
        <w:t>much to lose</w:t>
      </w:r>
      <w:r w:rsidRPr="00E07C1B">
        <w:rPr>
          <w:rStyle w:val="StyleUnderline"/>
          <w:highlight w:val="green"/>
        </w:rPr>
        <w:t xml:space="preserve"> from</w:t>
      </w:r>
      <w:r w:rsidRPr="00E07C1B">
        <w:rPr>
          <w:rStyle w:val="StyleUnderline"/>
        </w:rPr>
        <w:t xml:space="preserve"> challenging that system</w:t>
      </w:r>
      <w:r w:rsidRPr="00E07C1B">
        <w:t xml:space="preserve">. In this sense, </w:t>
      </w:r>
      <w:r w:rsidRPr="00E07C1B">
        <w:rPr>
          <w:rStyle w:val="StyleUnderline"/>
          <w:highlight w:val="green"/>
        </w:rPr>
        <w:t xml:space="preserve">China is </w:t>
      </w:r>
      <w:r w:rsidRPr="00E07C1B">
        <w:rPr>
          <w:rStyle w:val="Emphasis"/>
          <w:highlight w:val="green"/>
        </w:rPr>
        <w:t>locked into</w:t>
      </w:r>
      <w:r w:rsidRPr="00E07C1B">
        <w:rPr>
          <w:rStyle w:val="StyleUnderline"/>
          <w:highlight w:val="green"/>
        </w:rPr>
        <w:t xml:space="preserve"> a </w:t>
      </w:r>
      <w:r w:rsidRPr="00E07C1B">
        <w:rPr>
          <w:rStyle w:val="Emphasis"/>
          <w:highlight w:val="green"/>
        </w:rPr>
        <w:t>virtuous equilibrium</w:t>
      </w:r>
      <w:r w:rsidRPr="00E07C1B">
        <w:rPr>
          <w:rStyle w:val="StyleUnderline"/>
          <w:highlight w:val="green"/>
        </w:rPr>
        <w:t xml:space="preserve"> of mutual accommodation</w:t>
      </w:r>
      <w:r w:rsidRPr="00E07C1B">
        <w:rPr>
          <w:rStyle w:val="StyleUnderline"/>
        </w:rPr>
        <w:t xml:space="preserve"> with the United States. Beijing may well want greater military capabilities to ensure secondary security interests in its own region, but an unintended transformation of the international structure into bipolarity </w:t>
      </w:r>
      <w:proofErr w:type="gramStart"/>
      <w:r w:rsidRPr="00E07C1B">
        <w:rPr>
          <w:rStyle w:val="StyleUnderline"/>
        </w:rPr>
        <w:t>as a result of</w:t>
      </w:r>
      <w:proofErr w:type="gramEnd"/>
      <w:r w:rsidRPr="00E07C1B">
        <w:rPr>
          <w:rStyle w:val="StyleUnderline"/>
        </w:rPr>
        <w:t xml:space="preserve"> Chinese efforts to boost regional power will remain unlikely. </w:t>
      </w:r>
      <w:r w:rsidRPr="00E07C1B">
        <w:t xml:space="preserve">Furthermore, </w:t>
      </w:r>
      <w:r w:rsidRPr="00E07C1B">
        <w:rPr>
          <w:rStyle w:val="StyleUnderline"/>
        </w:rPr>
        <w:t xml:space="preserve">the economic strategy of accommodation the United States has implemented toward rising major powers such as Brazil, China, India, and Russia over the past few decades also increases U.S. incentives to maintain its strategic course. </w:t>
      </w:r>
      <w:r w:rsidRPr="00E07C1B">
        <w:t xml:space="preserve">Once Washington allows these states to grow economically, their ability to balance against the United States, should they have an incentive to do so, would be greater. This means that the more the U.S. accommodates their growth, the more an eventual U.S. shift toward an economic strategy of containment or a military strategy of offensive dominance in (or disengagement from) their region would trigger a swift balancing effort on their part, leading to the quick reestablishment of a balance of power. Major powers, of course, also know this. Overall, </w:t>
      </w:r>
      <w:r w:rsidRPr="00E07C1B">
        <w:rPr>
          <w:rStyle w:val="StyleUnderline"/>
        </w:rPr>
        <w:t xml:space="preserve">common knowledge of the added costs the United States would pay if it would go on the offensive militarily, disengage from the world, or attempt to contain others* economic growth has a stabilizing force on </w:t>
      </w:r>
      <w:r w:rsidRPr="00E07C1B">
        <w:rPr>
          <w:rStyle w:val="StyleUnderline"/>
        </w:rPr>
        <w:lastRenderedPageBreak/>
        <w:t xml:space="preserve">the international system. For this reason, defensive accommodation produces a </w:t>
      </w:r>
      <w:r w:rsidRPr="00E07C1B">
        <w:rPr>
          <w:rStyle w:val="Emphasis"/>
        </w:rPr>
        <w:t>self-reinforcing virtuous equilibrium</w:t>
      </w:r>
      <w:r w:rsidRPr="00E07C1B">
        <w:rPr>
          <w:rStyle w:val="StyleUnderline"/>
        </w:rPr>
        <w:t>.</w:t>
      </w:r>
    </w:p>
    <w:p w14:paraId="133C9FCC" w14:textId="77777777" w:rsidR="009C28B7" w:rsidRDefault="009C28B7" w:rsidP="009C28B7">
      <w:pPr>
        <w:pStyle w:val="Heading4"/>
        <w:rPr>
          <w:rFonts w:cs="Arial"/>
        </w:rPr>
      </w:pPr>
      <w:r w:rsidRPr="002931C6">
        <w:rPr>
          <w:rFonts w:cs="Arial"/>
        </w:rPr>
        <w:t xml:space="preserve">No </w:t>
      </w:r>
      <w:r>
        <w:rPr>
          <w:rFonts w:cs="Arial"/>
        </w:rPr>
        <w:t>US leadership impact</w:t>
      </w:r>
    </w:p>
    <w:p w14:paraId="17CB1C12" w14:textId="77777777" w:rsidR="009C28B7" w:rsidRDefault="009C28B7" w:rsidP="009C28B7">
      <w:pPr>
        <w:pStyle w:val="ListParagraph"/>
        <w:numPr>
          <w:ilvl w:val="0"/>
          <w:numId w:val="12"/>
        </w:numPr>
      </w:pPr>
      <w:r w:rsidRPr="005C21A0">
        <w:rPr>
          <w:u w:val="single"/>
        </w:rPr>
        <w:t>empirics</w:t>
      </w:r>
      <w:r w:rsidRPr="002931C6">
        <w:t xml:space="preserve"> and </w:t>
      </w:r>
      <w:r w:rsidRPr="005C21A0">
        <w:rPr>
          <w:u w:val="single"/>
        </w:rPr>
        <w:t>political psychology</w:t>
      </w:r>
      <w:r w:rsidRPr="002931C6">
        <w:t xml:space="preserve"> prove US posture is unrelated to great power peace</w:t>
      </w:r>
    </w:p>
    <w:p w14:paraId="6600928A" w14:textId="77777777" w:rsidR="009C28B7" w:rsidRPr="002931C6" w:rsidRDefault="009C28B7" w:rsidP="009C28B7">
      <w:pPr>
        <w:pStyle w:val="ListParagraph"/>
        <w:numPr>
          <w:ilvl w:val="0"/>
          <w:numId w:val="12"/>
        </w:numPr>
      </w:pPr>
      <w:r w:rsidRPr="005C21A0">
        <w:rPr>
          <w:u w:val="single"/>
        </w:rPr>
        <w:t>other factors</w:t>
      </w:r>
      <w:r>
        <w:t xml:space="preserve"> aren’t accounted for in their analysis</w:t>
      </w:r>
    </w:p>
    <w:p w14:paraId="3F029438" w14:textId="77777777" w:rsidR="009C28B7" w:rsidRPr="002931C6" w:rsidRDefault="009C28B7" w:rsidP="009C28B7">
      <w:proofErr w:type="spellStart"/>
      <w:r w:rsidRPr="002931C6">
        <w:rPr>
          <w:rStyle w:val="Style13ptBold"/>
        </w:rPr>
        <w:t>Fettweis</w:t>
      </w:r>
      <w:proofErr w:type="spellEnd"/>
      <w:r w:rsidRPr="002931C6">
        <w:rPr>
          <w:rStyle w:val="Style13ptBold"/>
        </w:rPr>
        <w:t xml:space="preserve"> 17</w:t>
      </w:r>
      <w:r>
        <w:t xml:space="preserve"> [Christopher </w:t>
      </w:r>
      <w:proofErr w:type="spellStart"/>
      <w:r>
        <w:t>Fettweis</w:t>
      </w:r>
      <w:proofErr w:type="spellEnd"/>
      <w:r>
        <w:t xml:space="preserve">, </w:t>
      </w:r>
      <w:r w:rsidRPr="002931C6">
        <w:t>associate professor of political science at Tulane University. Unipolarity, Hegemony, and the New Peace</w:t>
      </w:r>
      <w:r>
        <w:t xml:space="preserve">. May 8, 2017. </w:t>
      </w:r>
      <w:r w:rsidRPr="002931C6">
        <w:t xml:space="preserve"> http://www.tandfonline.com/doi/pdf/10.1080/09636412.2017.1306394?needAccess=true</w:t>
      </w:r>
      <w:r>
        <w:t>]</w:t>
      </w:r>
    </w:p>
    <w:p w14:paraId="60FD0B3F" w14:textId="77777777" w:rsidR="009C28B7" w:rsidRDefault="009C28B7" w:rsidP="009C28B7">
      <w:pPr>
        <w:rPr>
          <w:sz w:val="16"/>
        </w:rPr>
      </w:pPr>
      <w:r w:rsidRPr="002931C6">
        <w:rPr>
          <w:rStyle w:val="StyleUnderline"/>
        </w:rPr>
        <w:t>After three years in the White House, Ronald Reagan had learned something surprising: “Many people at the top of the Soviet hierarchy were genuinely afraid of America and Americans</w:t>
      </w:r>
      <w:r w:rsidRPr="002931C6">
        <w:rPr>
          <w:sz w:val="16"/>
        </w:rPr>
        <w:t xml:space="preserve">,” he wrote in his autobiography. He continued: “Perhaps this shouldn’t have surprised me, but it did … I’d always felt that from our deeds it must be clear to anyone that Americans were a moral people who starting at the birth of our nation had always used our power only as a force for good in the world…. </w:t>
      </w:r>
      <w:r w:rsidRPr="002931C6">
        <w:rPr>
          <w:rStyle w:val="StyleUnderline"/>
        </w:rPr>
        <w:t>During my first years in Washington, I think many of us took it for granted that the Russians, like ourselves, considered it unthinkable that the United States would launch a first strike against them</w:t>
      </w:r>
      <w:r w:rsidRPr="002931C6">
        <w:rPr>
          <w:sz w:val="16"/>
        </w:rPr>
        <w:t xml:space="preserve">.” </w:t>
      </w:r>
      <w:r w:rsidRPr="002931C6">
        <w:rPr>
          <w:rStyle w:val="StyleUnderline"/>
        </w:rPr>
        <w:t xml:space="preserve">100 Reagan is certainly not alone in believing in the essential benevolent image of his nation. While it is common for actors to attribute negative motivations to the behavior of others, it is </w:t>
      </w:r>
      <w:r w:rsidRPr="002931C6">
        <w:rPr>
          <w:rStyle w:val="Emphasis"/>
        </w:rPr>
        <w:t>exceedingly difficult</w:t>
      </w:r>
      <w:r w:rsidRPr="002931C6">
        <w:rPr>
          <w:rStyle w:val="StyleUnderline"/>
        </w:rPr>
        <w:t xml:space="preserve"> for them to accept that anyone could interpret their actions in negative ways. Leaders are </w:t>
      </w:r>
      <w:proofErr w:type="gramStart"/>
      <w:r w:rsidRPr="002931C6">
        <w:rPr>
          <w:rStyle w:val="StyleUnderline"/>
        </w:rPr>
        <w:t>well aware</w:t>
      </w:r>
      <w:proofErr w:type="gramEnd"/>
      <w:r w:rsidRPr="002931C6">
        <w:rPr>
          <w:rStyle w:val="StyleUnderline"/>
        </w:rPr>
        <w:t xml:space="preserve"> of their own motives and tend to assume that their peaceful intentions are obvious and transparent</w:t>
      </w:r>
      <w:r w:rsidRPr="002931C6">
        <w:rPr>
          <w:sz w:val="16"/>
        </w:rPr>
        <w:t xml:space="preserve">. </w:t>
      </w:r>
    </w:p>
    <w:p w14:paraId="66A56718" w14:textId="77777777" w:rsidR="009C28B7" w:rsidRDefault="009C28B7" w:rsidP="009C28B7">
      <w:pPr>
        <w:rPr>
          <w:sz w:val="16"/>
        </w:rPr>
      </w:pPr>
      <w:r w:rsidRPr="002931C6">
        <w:rPr>
          <w:rStyle w:val="StyleUnderline"/>
        </w:rPr>
        <w:t xml:space="preserve">Both strains of the </w:t>
      </w:r>
      <w:r w:rsidRPr="00152A1C">
        <w:rPr>
          <w:rStyle w:val="StyleUnderline"/>
          <w:highlight w:val="yellow"/>
        </w:rPr>
        <w:t>heg</w:t>
      </w:r>
      <w:r w:rsidRPr="002931C6">
        <w:rPr>
          <w:rStyle w:val="StyleUnderline"/>
        </w:rPr>
        <w:t>emonic-</w:t>
      </w:r>
      <w:r w:rsidRPr="00152A1C">
        <w:rPr>
          <w:rStyle w:val="StyleUnderline"/>
          <w:highlight w:val="yellow"/>
        </w:rPr>
        <w:t xml:space="preserve">stability </w:t>
      </w:r>
      <w:r w:rsidRPr="002931C6">
        <w:rPr>
          <w:rStyle w:val="StyleUnderline"/>
        </w:rPr>
        <w:t xml:space="preserve">explanation </w:t>
      </w:r>
      <w:r w:rsidRPr="00152A1C">
        <w:rPr>
          <w:rStyle w:val="StyleUnderline"/>
          <w:highlight w:val="yellow"/>
        </w:rPr>
        <w:t>assume</w:t>
      </w:r>
      <w:r w:rsidRPr="002931C6">
        <w:rPr>
          <w:rStyle w:val="StyleUnderline"/>
        </w:rPr>
        <w:t xml:space="preserve"> not only that </w:t>
      </w:r>
      <w:r w:rsidRPr="00152A1C">
        <w:rPr>
          <w:rStyle w:val="StyleUnderline"/>
          <w:highlight w:val="yellow"/>
        </w:rPr>
        <w:t>US power is benevolent</w:t>
      </w:r>
      <w:r w:rsidRPr="002931C6">
        <w:rPr>
          <w:rStyle w:val="StyleUnderline"/>
        </w:rPr>
        <w:t xml:space="preserve">, but </w:t>
      </w:r>
      <w:r w:rsidRPr="00152A1C">
        <w:rPr>
          <w:rStyle w:val="StyleUnderline"/>
          <w:highlight w:val="yellow"/>
        </w:rPr>
        <w:t xml:space="preserve">that others </w:t>
      </w:r>
      <w:r w:rsidRPr="00152A1C">
        <w:rPr>
          <w:rStyle w:val="Emphasis"/>
          <w:highlight w:val="yellow"/>
        </w:rPr>
        <w:t>perceive</w:t>
      </w:r>
      <w:r w:rsidRPr="00152A1C">
        <w:rPr>
          <w:rStyle w:val="StyleUnderline"/>
          <w:highlight w:val="yellow"/>
        </w:rPr>
        <w:t xml:space="preserve"> it that way.</w:t>
      </w:r>
      <w:r w:rsidRPr="00152A1C">
        <w:rPr>
          <w:sz w:val="16"/>
          <w:highlight w:val="yellow"/>
        </w:rPr>
        <w:t xml:space="preserve"> </w:t>
      </w:r>
      <w:r w:rsidRPr="00152A1C">
        <w:rPr>
          <w:rStyle w:val="StyleUnderline"/>
          <w:highlight w:val="yellow"/>
        </w:rPr>
        <w:t>Heg</w:t>
      </w:r>
      <w:r w:rsidRPr="002931C6">
        <w:rPr>
          <w:rStyle w:val="StyleUnderline"/>
        </w:rPr>
        <w:t xml:space="preserve">emonic stability </w:t>
      </w:r>
      <w:r w:rsidRPr="00152A1C">
        <w:rPr>
          <w:rStyle w:val="StyleUnderline"/>
          <w:highlight w:val="yellow"/>
        </w:rPr>
        <w:t>depends on</w:t>
      </w:r>
      <w:r w:rsidRPr="002931C6">
        <w:rPr>
          <w:rStyle w:val="StyleUnderline"/>
        </w:rPr>
        <w:t xml:space="preserve"> the </w:t>
      </w:r>
      <w:r w:rsidRPr="00152A1C">
        <w:rPr>
          <w:rStyle w:val="StyleUnderline"/>
          <w:highlight w:val="yellow"/>
        </w:rPr>
        <w:t>perceptions of other states</w:t>
      </w:r>
      <w:r w:rsidRPr="002931C6">
        <w:rPr>
          <w:rStyle w:val="StyleUnderline"/>
        </w:rPr>
        <w:t xml:space="preserve"> to be successful; </w:t>
      </w:r>
      <w:r w:rsidRPr="00152A1C">
        <w:rPr>
          <w:rStyle w:val="Emphasis"/>
          <w:highlight w:val="yellow"/>
        </w:rPr>
        <w:t>it has no hope</w:t>
      </w:r>
      <w:r w:rsidRPr="002931C6">
        <w:rPr>
          <w:rStyle w:val="StyleUnderline"/>
        </w:rPr>
        <w:t xml:space="preserve"> to succeed </w:t>
      </w:r>
      <w:r w:rsidRPr="00152A1C">
        <w:rPr>
          <w:rStyle w:val="StyleUnderline"/>
          <w:highlight w:val="yellow"/>
        </w:rPr>
        <w:t>if it encounters resistance</w:t>
      </w:r>
      <w:r w:rsidRPr="002931C6">
        <w:rPr>
          <w:rStyle w:val="StyleUnderline"/>
        </w:rPr>
        <w:t xml:space="preserve"> from the less powerful members of the system, or even if they simply refuse to follow the rules</w:t>
      </w:r>
      <w:r w:rsidRPr="002931C6">
        <w:rPr>
          <w:sz w:val="16"/>
        </w:rPr>
        <w:t xml:space="preserve">. </w:t>
      </w:r>
      <w:r w:rsidRPr="002931C6">
        <w:rPr>
          <w:rStyle w:val="StyleUnderline"/>
        </w:rPr>
        <w:t>Relatively small police forces require the general cooperation of large communities to have any chance of establishing order.</w:t>
      </w:r>
      <w:r w:rsidRPr="002931C6">
        <w:rPr>
          <w:sz w:val="16"/>
        </w:rPr>
        <w:t xml:space="preserve"> </w:t>
      </w:r>
      <w:r w:rsidRPr="002931C6">
        <w:rPr>
          <w:rStyle w:val="StyleUnderline"/>
        </w:rPr>
        <w:t>They must perceive the sheriff as just, rational, and essentially nonthreatening.</w:t>
      </w:r>
      <w:r w:rsidRPr="002931C6">
        <w:rPr>
          <w:sz w:val="16"/>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w:t>
      </w:r>
    </w:p>
    <w:p w14:paraId="7271038B" w14:textId="77777777" w:rsidR="009C28B7" w:rsidRPr="005C21A0" w:rsidRDefault="009C28B7" w:rsidP="009C28B7">
      <w:pPr>
        <w:rPr>
          <w:rStyle w:val="Emphasis"/>
        </w:rPr>
      </w:pPr>
      <w:r w:rsidRPr="005C21A0">
        <w:rPr>
          <w:rStyle w:val="StyleUnderline"/>
        </w:rPr>
        <w:t>Hegemonic-stability theorists purport to understand the perceptions of others, at times better than those others understand themselves</w:t>
      </w:r>
      <w:r w:rsidRPr="005C21A0">
        <w:rPr>
          <w:sz w:val="16"/>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5C21A0">
        <w:rPr>
          <w:rStyle w:val="StyleUnderline"/>
        </w:rPr>
        <w:t>In the 1990s, Russian protests regarding NATO expansion—though nearly universal—were not taken seriously, since US planners believed the alliance’s benevolent intentions were apparent to all.</w:t>
      </w:r>
      <w:r w:rsidRPr="005C21A0">
        <w:rPr>
          <w:sz w:val="16"/>
        </w:rPr>
        <w:t xml:space="preserve"> Sagacious Russians understood that expansion would actually be beneficial, since it would bring stability to their western border.103 </w:t>
      </w:r>
      <w:r w:rsidRPr="005C21A0">
        <w:rPr>
          <w:rStyle w:val="StyleUnderline"/>
        </w:rPr>
        <w:t xml:space="preserve">President Clinton and Secretary of State Warren Christopher were caught off guard by the </w:t>
      </w:r>
      <w:r w:rsidRPr="005C21A0">
        <w:rPr>
          <w:rStyle w:val="StyleUnderline"/>
        </w:rPr>
        <w:lastRenderedPageBreak/>
        <w:t>hostility of their counterparts regarding the issue at a summit in Budapest in December 1994</w:t>
      </w:r>
      <w:r w:rsidRPr="005C21A0">
        <w:rPr>
          <w:sz w:val="16"/>
        </w:rPr>
        <w:t xml:space="preserve">.104 </w:t>
      </w:r>
      <w:r w:rsidRPr="005C21A0">
        <w:rPr>
          <w:rStyle w:val="StyleUnderline"/>
        </w:rPr>
        <w:t>Despite warnings from the vast majority of academic and policy experts about the likely Russian reaction and overall wisdom of expansion itself, the administration failed to anticipate Moscow’s position.</w:t>
      </w:r>
      <w:r w:rsidRPr="005C21A0">
        <w:rPr>
          <w:sz w:val="16"/>
        </w:rPr>
        <w:t xml:space="preserve">105 </w:t>
      </w:r>
      <w:r w:rsidRPr="005C21A0">
        <w:rPr>
          <w:rStyle w:val="StyleUnderline"/>
        </w:rPr>
        <w:t xml:space="preserve">The Russians did not seem to believe American assurances that expansion would actually be good for them. </w:t>
      </w:r>
      <w:r w:rsidRPr="005C21A0">
        <w:rPr>
          <w:rStyle w:val="Emphasis"/>
        </w:rPr>
        <w:t xml:space="preserve">The United States overestimated the degree to which others saw it as benevolent. </w:t>
      </w:r>
    </w:p>
    <w:p w14:paraId="74A1E70D" w14:textId="77777777" w:rsidR="009C28B7" w:rsidRDefault="009C28B7" w:rsidP="009C28B7">
      <w:pPr>
        <w:rPr>
          <w:sz w:val="16"/>
        </w:rPr>
      </w:pPr>
      <w:r w:rsidRPr="005C21A0">
        <w:rPr>
          <w:rStyle w:val="StyleUnderline"/>
        </w:rPr>
        <w:t>Once again, the culture of the United States might make its leaders more vulnerable to this misperception</w:t>
      </w:r>
      <w:r w:rsidRPr="002931C6">
        <w:rPr>
          <w:rStyle w:val="StyleUnderline"/>
        </w:rPr>
        <w:t xml:space="preserve">. The need for </w:t>
      </w:r>
      <w:r w:rsidRPr="00152A1C">
        <w:rPr>
          <w:rStyle w:val="StyleUnderline"/>
          <w:highlight w:val="yellow"/>
        </w:rPr>
        <w:t>positive self-regard appears</w:t>
      </w:r>
      <w:r w:rsidRPr="002931C6">
        <w:rPr>
          <w:rStyle w:val="StyleUnderline"/>
        </w:rPr>
        <w:t xml:space="preserve"> to be particularly </w:t>
      </w:r>
      <w:r w:rsidRPr="00152A1C">
        <w:rPr>
          <w:rStyle w:val="StyleUnderline"/>
          <w:highlight w:val="yellow"/>
        </w:rPr>
        <w:t>strong in North America</w:t>
      </w:r>
      <w:r w:rsidRPr="002931C6">
        <w:rPr>
          <w:rStyle w:val="StyleUnderline"/>
        </w:rPr>
        <w:t>n societies</w:t>
      </w:r>
      <w:r w:rsidRPr="002931C6">
        <w:rPr>
          <w:sz w:val="16"/>
        </w:rPr>
        <w:t xml:space="preserve"> compared to elsewhere.106 </w:t>
      </w:r>
      <w:r w:rsidRPr="002931C6">
        <w:rPr>
          <w:rStyle w:val="StyleUnderline"/>
        </w:rPr>
        <w:t>Western egos tend to be gratified through self-promotion rather than humility, and independence rather than interdependence</w:t>
      </w:r>
      <w:r w:rsidRPr="002931C6">
        <w:rPr>
          <w:sz w:val="16"/>
        </w:rPr>
        <w:t xml:space="preserve">. </w:t>
      </w:r>
      <w:r w:rsidRPr="002931C6">
        <w:rPr>
          <w:rStyle w:val="StyleUnderline"/>
        </w:rPr>
        <w:t>Americans are more likely to feel good if they are unique rather than a good cog in society’s wheel, and uniquely good. The need to be perceived as benevolent</w:t>
      </w:r>
      <w:r w:rsidRPr="002931C6">
        <w:rPr>
          <w:sz w:val="16"/>
        </w:rPr>
        <w:t xml:space="preserve">, though universal, may well exert stronger encouragement for US observers to project their perceptions onto others. </w:t>
      </w:r>
    </w:p>
    <w:p w14:paraId="0229CBCC" w14:textId="77777777" w:rsidR="009C28B7" w:rsidRDefault="009C28B7" w:rsidP="009C28B7">
      <w:pPr>
        <w:rPr>
          <w:rStyle w:val="StyleUnderline"/>
        </w:rPr>
      </w:pPr>
      <w:r w:rsidRPr="00152A1C">
        <w:rPr>
          <w:rStyle w:val="StyleUnderline"/>
          <w:highlight w:val="yellow"/>
        </w:rPr>
        <w:t xml:space="preserve">The </w:t>
      </w:r>
      <w:r w:rsidRPr="00152A1C">
        <w:rPr>
          <w:rStyle w:val="Emphasis"/>
          <w:highlight w:val="yellow"/>
        </w:rPr>
        <w:t>U</w:t>
      </w:r>
      <w:r w:rsidRPr="002931C6">
        <w:rPr>
          <w:rStyle w:val="StyleUnderline"/>
        </w:rPr>
        <w:t xml:space="preserve">nited </w:t>
      </w:r>
      <w:r w:rsidRPr="00152A1C">
        <w:rPr>
          <w:rStyle w:val="Emphasis"/>
          <w:highlight w:val="yellow"/>
        </w:rPr>
        <w:t>S</w:t>
      </w:r>
      <w:r w:rsidRPr="002931C6">
        <w:rPr>
          <w:rStyle w:val="StyleUnderline"/>
        </w:rPr>
        <w:t xml:space="preserve">tates almost certainly </w:t>
      </w:r>
      <w:r w:rsidRPr="00152A1C">
        <w:rPr>
          <w:rStyle w:val="StyleUnderline"/>
          <w:highlight w:val="yellow"/>
        </w:rPr>
        <w:t>frightens others more than</w:t>
      </w:r>
      <w:r w:rsidRPr="002931C6">
        <w:rPr>
          <w:rStyle w:val="StyleUnderline"/>
        </w:rPr>
        <w:t xml:space="preserve"> its </w:t>
      </w:r>
      <w:r w:rsidRPr="00152A1C">
        <w:rPr>
          <w:rStyle w:val="StyleUnderline"/>
          <w:highlight w:val="yellow"/>
        </w:rPr>
        <w:t>leaders perceive</w:t>
      </w:r>
      <w:r w:rsidRPr="002931C6">
        <w:rPr>
          <w:sz w:val="16"/>
        </w:rPr>
        <w:t xml:space="preserve">. </w:t>
      </w:r>
      <w:r w:rsidRPr="002931C6">
        <w:rPr>
          <w:rStyle w:val="StyleUnderline"/>
        </w:rPr>
        <w:t>A quarter of the 68,000 respondents to a 2013 Gallup poll in sixty-five countries identified the United States as the “greatest threat to world peace,” which was more than three times the total for the second-place country</w:t>
      </w:r>
      <w:r w:rsidRPr="002931C6">
        <w:rPr>
          <w:sz w:val="16"/>
        </w:rPr>
        <w:t xml:space="preserve"> (Pakistan).107 </w:t>
      </w:r>
      <w:r w:rsidRPr="002931C6">
        <w:rPr>
          <w:rStyle w:val="StyleUnderline"/>
        </w:rPr>
        <w:t xml:space="preserve">The international community always </w:t>
      </w:r>
      <w:proofErr w:type="gramStart"/>
      <w:r w:rsidRPr="002931C6">
        <w:rPr>
          <w:rStyle w:val="StyleUnderline"/>
        </w:rPr>
        <w:t>has to</w:t>
      </w:r>
      <w:proofErr w:type="gramEnd"/>
      <w:r w:rsidRPr="002931C6">
        <w:rPr>
          <w:rStyle w:val="StyleUnderline"/>
        </w:rPr>
        <w:t xml:space="preserve"> worry about the potential for police brutality, even if it occurs rarely</w:t>
      </w:r>
      <w:r w:rsidRPr="002931C6">
        <w:rPr>
          <w:sz w:val="16"/>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931C6">
        <w:rPr>
          <w:rStyle w:val="StyleUnderline"/>
        </w:rPr>
        <w:t xml:space="preserve">; it is not just petulant resentment, but understandable </w:t>
      </w:r>
      <w:r w:rsidRPr="00152A1C">
        <w:rPr>
          <w:rStyle w:val="StyleUnderline"/>
          <w:highlight w:val="yellow"/>
        </w:rPr>
        <w:t xml:space="preserve">disagreement with </w:t>
      </w:r>
      <w:r w:rsidRPr="002931C6">
        <w:rPr>
          <w:rStyle w:val="StyleUnderline"/>
        </w:rPr>
        <w:t xml:space="preserve">US </w:t>
      </w:r>
      <w:r w:rsidRPr="00152A1C">
        <w:rPr>
          <w:rStyle w:val="StyleUnderline"/>
          <w:highlight w:val="yellow"/>
        </w:rPr>
        <w:t>policies</w:t>
      </w:r>
      <w:r w:rsidRPr="002931C6">
        <w:rPr>
          <w:rStyle w:val="StyleUnderline"/>
        </w:rPr>
        <w:t xml:space="preserve">, that </w:t>
      </w:r>
      <w:r w:rsidRPr="00152A1C">
        <w:rPr>
          <w:rStyle w:val="StyleUnderline"/>
          <w:highlight w:val="yellow"/>
        </w:rPr>
        <w:t xml:space="preserve">motivates </w:t>
      </w:r>
      <w:r w:rsidRPr="00152A1C">
        <w:rPr>
          <w:rStyle w:val="Emphasis"/>
          <w:highlight w:val="yellow"/>
        </w:rPr>
        <w:t>counterhegemonic</w:t>
      </w:r>
      <w:r w:rsidRPr="002931C6">
        <w:rPr>
          <w:rStyle w:val="Emphasis"/>
        </w:rPr>
        <w:t xml:space="preserve"> beliefs and </w:t>
      </w:r>
      <w:r w:rsidRPr="00152A1C">
        <w:rPr>
          <w:rStyle w:val="Emphasis"/>
          <w:highlight w:val="yellow"/>
        </w:rPr>
        <w:t>behavior</w:t>
      </w:r>
      <w:r w:rsidRPr="002931C6">
        <w:rPr>
          <w:rStyle w:val="StyleUnderline"/>
        </w:rPr>
        <w:t xml:space="preserve">. </w:t>
      </w:r>
    </w:p>
    <w:p w14:paraId="187BFE25" w14:textId="77777777" w:rsidR="009C28B7" w:rsidRDefault="009C28B7" w:rsidP="009C28B7">
      <w:pPr>
        <w:rPr>
          <w:rStyle w:val="StyleUnderline"/>
        </w:rPr>
      </w:pPr>
      <w:r w:rsidRPr="002931C6">
        <w:rPr>
          <w:rStyle w:val="StyleUnderline"/>
        </w:rPr>
        <w:t xml:space="preserve">To review, assuming for a moment that US </w:t>
      </w:r>
      <w:r w:rsidRPr="00152A1C">
        <w:rPr>
          <w:rStyle w:val="StyleUnderline"/>
          <w:highlight w:val="yellow"/>
        </w:rPr>
        <w:t>leaders</w:t>
      </w:r>
      <w:r w:rsidRPr="002931C6">
        <w:rPr>
          <w:rStyle w:val="StyleUnderline"/>
        </w:rPr>
        <w:t xml:space="preserve"> are subject to </w:t>
      </w:r>
      <w:r w:rsidRPr="002931C6">
        <w:rPr>
          <w:rStyle w:val="Emphasis"/>
        </w:rPr>
        <w:t>the same forces that affect every human being</w:t>
      </w:r>
      <w:r w:rsidRPr="002931C6">
        <w:rPr>
          <w:rStyle w:val="StyleUnderline"/>
        </w:rPr>
        <w:t xml:space="preserve">, they </w:t>
      </w:r>
      <w:r w:rsidRPr="00152A1C">
        <w:rPr>
          <w:rStyle w:val="Emphasis"/>
          <w:highlight w:val="yellow"/>
        </w:rPr>
        <w:t>overestimate</w:t>
      </w:r>
      <w:r w:rsidRPr="002931C6">
        <w:rPr>
          <w:rStyle w:val="StyleUnderline"/>
        </w:rPr>
        <w:t xml:space="preserve"> the amount of </w:t>
      </w:r>
      <w:r w:rsidRPr="00152A1C">
        <w:rPr>
          <w:rStyle w:val="StyleUnderline"/>
          <w:highlight w:val="yellow"/>
        </w:rPr>
        <w:t xml:space="preserve">control they have </w:t>
      </w:r>
      <w:r w:rsidRPr="002931C6">
        <w:rPr>
          <w:rStyle w:val="StyleUnderline"/>
        </w:rPr>
        <w:t xml:space="preserve">over other </w:t>
      </w:r>
      <w:proofErr w:type="gramStart"/>
      <w:r w:rsidRPr="002931C6">
        <w:rPr>
          <w:rStyle w:val="StyleUnderline"/>
        </w:rPr>
        <w:t>actors</w:t>
      </w:r>
      <w:r w:rsidRPr="002931C6">
        <w:rPr>
          <w:sz w:val="16"/>
        </w:rPr>
        <w:t xml:space="preserve">, </w:t>
      </w:r>
      <w:r w:rsidRPr="002931C6">
        <w:rPr>
          <w:rStyle w:val="StyleUnderline"/>
        </w:rPr>
        <w:t>and</w:t>
      </w:r>
      <w:proofErr w:type="gramEnd"/>
      <w:r w:rsidRPr="002931C6">
        <w:rPr>
          <w:rStyle w:val="StyleUnderline"/>
        </w:rPr>
        <w:t xml:space="preserve"> are not as important to decisions made elsewhere as they believe themselves to be. And they probably perceive their own benevolence to be much greater than do others.</w:t>
      </w:r>
      <w:r w:rsidRPr="002931C6">
        <w:rPr>
          <w:sz w:val="16"/>
        </w:rPr>
        <w:t xml:space="preserve"> </w:t>
      </w:r>
      <w:r w:rsidRPr="002931C6">
        <w:rPr>
          <w:rStyle w:val="StyleUnderline"/>
        </w:rPr>
        <w:t xml:space="preserve">These common phenomena all influence US beliefs in the same </w:t>
      </w:r>
      <w:proofErr w:type="gramStart"/>
      <w:r w:rsidRPr="002931C6">
        <w:rPr>
          <w:rStyle w:val="StyleUnderline"/>
        </w:rPr>
        <w:t>direction, and</w:t>
      </w:r>
      <w:proofErr w:type="gramEnd"/>
      <w:r w:rsidRPr="002931C6">
        <w:rPr>
          <w:rStyle w:val="StyleUnderline"/>
        </w:rPr>
        <w:t xml:space="preserve"> may well increase the apparent explanatory power of hegemony beyond what the facts would otherwise support.</w:t>
      </w:r>
      <w:r w:rsidRPr="002931C6">
        <w:rPr>
          <w:sz w:val="16"/>
        </w:rPr>
        <w:t xml:space="preserve"> </w:t>
      </w:r>
      <w:r w:rsidRPr="002931C6">
        <w:rPr>
          <w:rStyle w:val="StyleUnderline"/>
        </w:rPr>
        <w:t xml:space="preserve">The </w:t>
      </w:r>
      <w:r w:rsidRPr="002931C6">
        <w:rPr>
          <w:rStyle w:val="Emphasis"/>
        </w:rPr>
        <w:t>U</w:t>
      </w:r>
      <w:r w:rsidRPr="002931C6">
        <w:rPr>
          <w:rStyle w:val="StyleUnderline"/>
        </w:rPr>
        <w:t xml:space="preserve">nited </w:t>
      </w:r>
      <w:r w:rsidRPr="002931C6">
        <w:rPr>
          <w:rStyle w:val="Emphasis"/>
        </w:rPr>
        <w:t>S</w:t>
      </w:r>
      <w:r w:rsidRPr="002931C6">
        <w:rPr>
          <w:rStyle w:val="StyleUnderline"/>
        </w:rPr>
        <w:t xml:space="preserve">tates is probably not as central to the New Peace as either liberals or neoconservatives believe. </w:t>
      </w:r>
    </w:p>
    <w:p w14:paraId="67D18B49" w14:textId="77777777" w:rsidR="009C28B7" w:rsidRDefault="009C28B7" w:rsidP="009C28B7">
      <w:pPr>
        <w:rPr>
          <w:sz w:val="16"/>
        </w:rPr>
      </w:pPr>
      <w:r w:rsidRPr="002931C6">
        <w:rPr>
          <w:sz w:val="16"/>
        </w:rPr>
        <w:t xml:space="preserve">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 </w:t>
      </w:r>
    </w:p>
    <w:p w14:paraId="6CD9690D" w14:textId="77777777" w:rsidR="009C28B7" w:rsidRDefault="009C28B7" w:rsidP="009C28B7">
      <w:pPr>
        <w:rPr>
          <w:rStyle w:val="StyleUnderline"/>
        </w:rPr>
      </w:pPr>
      <w:r w:rsidRPr="002931C6">
        <w:rPr>
          <w:sz w:val="16"/>
        </w:rPr>
        <w:t xml:space="preserve">For those not yet fully converted, however, </w:t>
      </w:r>
      <w:r w:rsidRPr="002931C6">
        <w:rPr>
          <w:rStyle w:val="StyleUnderline"/>
        </w:rPr>
        <w:t>perhaps it will be significant that corroborating evidence for the relationship is extremely hard to identify. If indeed hegemonic stability exists, it does so without leaving much of a trace.</w:t>
      </w:r>
      <w:r w:rsidRPr="002931C6">
        <w:rPr>
          <w:sz w:val="16"/>
        </w:rPr>
        <w:t xml:space="preserve"> </w:t>
      </w:r>
      <w:r w:rsidRPr="00152A1C">
        <w:rPr>
          <w:rStyle w:val="StyleUnderline"/>
          <w:highlight w:val="yellow"/>
        </w:rPr>
        <w:t>Neither Washington’s spending</w:t>
      </w:r>
      <w:r w:rsidRPr="002931C6">
        <w:rPr>
          <w:sz w:val="16"/>
        </w:rPr>
        <w:t xml:space="preserve">, nor its </w:t>
      </w:r>
      <w:r w:rsidRPr="002931C6">
        <w:rPr>
          <w:rStyle w:val="StyleUnderline"/>
        </w:rPr>
        <w:t>interventions,</w:t>
      </w:r>
      <w:r w:rsidRPr="00152A1C">
        <w:rPr>
          <w:rStyle w:val="StyleUnderline"/>
          <w:highlight w:val="yellow"/>
        </w:rPr>
        <w:t xml:space="preserve"> nor</w:t>
      </w:r>
      <w:r w:rsidRPr="002931C6">
        <w:rPr>
          <w:sz w:val="16"/>
        </w:rPr>
        <w:t xml:space="preserve"> its overall </w:t>
      </w:r>
      <w:r w:rsidRPr="00152A1C">
        <w:rPr>
          <w:rStyle w:val="StyleUnderline"/>
          <w:highlight w:val="yellow"/>
        </w:rPr>
        <w:t xml:space="preserve">grand strategy </w:t>
      </w:r>
      <w:r w:rsidRPr="002931C6">
        <w:rPr>
          <w:rStyle w:val="StyleUnderline"/>
        </w:rPr>
        <w:t>seem to</w:t>
      </w:r>
      <w:r w:rsidRPr="002931C6">
        <w:rPr>
          <w:sz w:val="16"/>
        </w:rPr>
        <w:t xml:space="preserve"> </w:t>
      </w:r>
      <w:r w:rsidRPr="00152A1C">
        <w:rPr>
          <w:rStyle w:val="StyleUnderline"/>
          <w:highlight w:val="yellow"/>
        </w:rPr>
        <w:t xml:space="preserve">matter </w:t>
      </w:r>
      <w:r w:rsidRPr="002931C6">
        <w:rPr>
          <w:rStyle w:val="StyleUnderline"/>
        </w:rPr>
        <w:t xml:space="preserve">much </w:t>
      </w:r>
      <w:r w:rsidRPr="00152A1C">
        <w:rPr>
          <w:rStyle w:val="StyleUnderline"/>
          <w:highlight w:val="yellow"/>
        </w:rPr>
        <w:t xml:space="preserve">to </w:t>
      </w:r>
      <w:r w:rsidRPr="002931C6">
        <w:rPr>
          <w:rStyle w:val="StyleUnderline"/>
        </w:rPr>
        <w:lastRenderedPageBreak/>
        <w:t xml:space="preserve">the </w:t>
      </w:r>
      <w:r w:rsidRPr="00152A1C">
        <w:rPr>
          <w:rStyle w:val="StyleUnderline"/>
          <w:highlight w:val="yellow"/>
        </w:rPr>
        <w:t>levels of armed conflict</w:t>
      </w:r>
      <w:r w:rsidRPr="002931C6">
        <w:rPr>
          <w:rStyle w:val="StyleUnderline"/>
        </w:rPr>
        <w:t xml:space="preserve"> around the world</w:t>
      </w:r>
      <w:r w:rsidRPr="002931C6">
        <w:rPr>
          <w:sz w:val="16"/>
        </w:rPr>
        <w:t xml:space="preserve"> (apart from those wars that Uncle Sam starts). </w:t>
      </w:r>
      <w:r w:rsidRPr="005C21A0">
        <w:rPr>
          <w:rStyle w:val="StyleUnderline"/>
        </w:rPr>
        <w:t xml:space="preserve">The </w:t>
      </w:r>
      <w:r w:rsidRPr="00152A1C">
        <w:rPr>
          <w:rStyle w:val="Emphasis"/>
          <w:highlight w:val="yellow"/>
        </w:rPr>
        <w:t>empirical record</w:t>
      </w:r>
      <w:r w:rsidRPr="00152A1C">
        <w:rPr>
          <w:rStyle w:val="StyleUnderline"/>
          <w:highlight w:val="yellow"/>
        </w:rPr>
        <w:t xml:space="preserve"> does not contain</w:t>
      </w:r>
      <w:r w:rsidRPr="002931C6">
        <w:rPr>
          <w:rStyle w:val="StyleUnderline"/>
        </w:rPr>
        <w:t xml:space="preserve"> strong </w:t>
      </w:r>
      <w:r w:rsidRPr="00152A1C">
        <w:rPr>
          <w:rStyle w:val="StyleUnderline"/>
          <w:highlight w:val="yellow"/>
        </w:rPr>
        <w:t>reasons to believe</w:t>
      </w:r>
      <w:r w:rsidRPr="002931C6">
        <w:rPr>
          <w:rStyle w:val="StyleUnderline"/>
        </w:rPr>
        <w:t xml:space="preserve"> that </w:t>
      </w:r>
      <w:r w:rsidRPr="00152A1C">
        <w:rPr>
          <w:rStyle w:val="StyleUnderline"/>
          <w:highlight w:val="yellow"/>
        </w:rPr>
        <w:t>unipolarity and</w:t>
      </w:r>
      <w:r w:rsidRPr="002931C6">
        <w:rPr>
          <w:rStyle w:val="StyleUnderline"/>
        </w:rPr>
        <w:t xml:space="preserve"> the New </w:t>
      </w:r>
      <w:r w:rsidRPr="00152A1C">
        <w:rPr>
          <w:rStyle w:val="StyleUnderline"/>
          <w:highlight w:val="yellow"/>
        </w:rPr>
        <w:t>Peace are related</w:t>
      </w:r>
      <w:r w:rsidRPr="002931C6">
        <w:rPr>
          <w:rStyle w:val="StyleUnderline"/>
        </w:rPr>
        <w:t xml:space="preserve">, and </w:t>
      </w:r>
      <w:r w:rsidRPr="00152A1C">
        <w:rPr>
          <w:rStyle w:val="StyleUnderline"/>
          <w:highlight w:val="yellow"/>
        </w:rPr>
        <w:t xml:space="preserve">insights from </w:t>
      </w:r>
      <w:r w:rsidRPr="00152A1C">
        <w:rPr>
          <w:rStyle w:val="Emphasis"/>
          <w:highlight w:val="yellow"/>
        </w:rPr>
        <w:t>political psychology</w:t>
      </w:r>
      <w:r w:rsidRPr="00152A1C">
        <w:rPr>
          <w:rStyle w:val="StyleUnderline"/>
          <w:highlight w:val="yellow"/>
        </w:rPr>
        <w:t xml:space="preserve"> suggest</w:t>
      </w:r>
      <w:r w:rsidRPr="002931C6">
        <w:rPr>
          <w:rStyle w:val="StyleUnderline"/>
        </w:rPr>
        <w:t xml:space="preserve"> that </w:t>
      </w:r>
      <w:r w:rsidRPr="00152A1C">
        <w:rPr>
          <w:rStyle w:val="StyleUnderline"/>
          <w:highlight w:val="yellow"/>
        </w:rPr>
        <w:t>heg</w:t>
      </w:r>
      <w:r w:rsidRPr="002931C6">
        <w:rPr>
          <w:rStyle w:val="StyleUnderline"/>
        </w:rPr>
        <w:t xml:space="preserve">emonic stability </w:t>
      </w:r>
      <w:r w:rsidRPr="00152A1C">
        <w:rPr>
          <w:rStyle w:val="StyleUnderline"/>
          <w:highlight w:val="yellow"/>
        </w:rPr>
        <w:t>is</w:t>
      </w:r>
      <w:r w:rsidRPr="002931C6">
        <w:rPr>
          <w:rStyle w:val="StyleUnderline"/>
        </w:rPr>
        <w:t xml:space="preserve"> a belief particularly </w:t>
      </w:r>
      <w:r w:rsidRPr="00152A1C">
        <w:rPr>
          <w:rStyle w:val="StyleUnderline"/>
          <w:highlight w:val="yellow"/>
        </w:rPr>
        <w:t>susceptible to misperception</w:t>
      </w:r>
      <w:r w:rsidRPr="002931C6">
        <w:rPr>
          <w:sz w:val="16"/>
        </w:rPr>
        <w:t xml:space="preserve">. US leaders probably exaggerate the degree to which their power </w:t>
      </w:r>
      <w:proofErr w:type="gramStart"/>
      <w:r w:rsidRPr="002931C6">
        <w:rPr>
          <w:sz w:val="16"/>
        </w:rPr>
        <w:t>matters, and</w:t>
      </w:r>
      <w:proofErr w:type="gramEnd"/>
      <w:r w:rsidRPr="002931C6">
        <w:rPr>
          <w:sz w:val="16"/>
        </w:rPr>
        <w:t xml:space="preserve"> could retrench without much risk to themselves or the world around them. </w:t>
      </w:r>
      <w:r w:rsidRPr="002931C6">
        <w:rPr>
          <w:rStyle w:val="StyleUnderline"/>
        </w:rPr>
        <w:t xml:space="preserve">Researchers will need to look elsewhere to explain why the world has </w:t>
      </w:r>
      <w:proofErr w:type="gramStart"/>
      <w:r w:rsidRPr="002931C6">
        <w:rPr>
          <w:rStyle w:val="StyleUnderline"/>
        </w:rPr>
        <w:t>entered into</w:t>
      </w:r>
      <w:proofErr w:type="gramEnd"/>
      <w:r w:rsidRPr="002931C6">
        <w:rPr>
          <w:rStyle w:val="StyleUnderline"/>
        </w:rPr>
        <w:t xml:space="preserve"> the most peaceful period in its history. </w:t>
      </w:r>
    </w:p>
    <w:p w14:paraId="17FA8893" w14:textId="63B81E8D" w:rsidR="00E578AE" w:rsidRDefault="009C28B7" w:rsidP="00E578AE">
      <w:pPr>
        <w:rPr>
          <w:u w:val="single"/>
        </w:rPr>
      </w:pPr>
      <w:r w:rsidRPr="002931C6">
        <w:rPr>
          <w:sz w:val="16"/>
        </w:rPr>
        <w:t xml:space="preserve">The good news from this is that </w:t>
      </w:r>
      <w:r w:rsidRPr="00152A1C">
        <w:rPr>
          <w:rStyle w:val="StyleUnderline"/>
          <w:highlight w:val="yellow"/>
        </w:rPr>
        <w:t>the New Peace will</w:t>
      </w:r>
      <w:r w:rsidRPr="002931C6">
        <w:rPr>
          <w:sz w:val="16"/>
        </w:rPr>
        <w:t xml:space="preserve"> probably </w:t>
      </w:r>
      <w:r w:rsidRPr="00152A1C">
        <w:rPr>
          <w:rStyle w:val="StyleUnderline"/>
          <w:highlight w:val="yellow"/>
        </w:rPr>
        <w:t>persist</w:t>
      </w:r>
      <w:r w:rsidRPr="002931C6">
        <w:rPr>
          <w:sz w:val="16"/>
        </w:rPr>
        <w:t xml:space="preserve"> for quite some time, </w:t>
      </w:r>
      <w:r w:rsidRPr="00152A1C">
        <w:rPr>
          <w:rStyle w:val="StyleUnderline"/>
          <w:highlight w:val="yellow"/>
        </w:rPr>
        <w:t xml:space="preserve">no matter how dominant the </w:t>
      </w:r>
      <w:r w:rsidRPr="00152A1C">
        <w:rPr>
          <w:rStyle w:val="Emphasis"/>
          <w:highlight w:val="yellow"/>
        </w:rPr>
        <w:t>U</w:t>
      </w:r>
      <w:r w:rsidRPr="002931C6">
        <w:rPr>
          <w:rStyle w:val="StyleUnderline"/>
        </w:rPr>
        <w:t xml:space="preserve">nited </w:t>
      </w:r>
      <w:r w:rsidRPr="00152A1C">
        <w:rPr>
          <w:rStyle w:val="Emphasis"/>
          <w:highlight w:val="yellow"/>
        </w:rPr>
        <w:t>S</w:t>
      </w:r>
      <w:r w:rsidRPr="002931C6">
        <w:rPr>
          <w:rStyle w:val="StyleUnderline"/>
        </w:rPr>
        <w:t xml:space="preserve">tates </w:t>
      </w:r>
      <w:r w:rsidRPr="00152A1C">
        <w:rPr>
          <w:rStyle w:val="StyleUnderline"/>
          <w:highlight w:val="yellow"/>
        </w:rPr>
        <w:t xml:space="preserve">is, </w:t>
      </w:r>
      <w:r w:rsidRPr="00152A1C">
        <w:rPr>
          <w:rStyle w:val="Emphasis"/>
          <w:highlight w:val="yellow"/>
        </w:rPr>
        <w:t>or what policies</w:t>
      </w:r>
      <w:r w:rsidRPr="002931C6">
        <w:rPr>
          <w:rStyle w:val="Emphasis"/>
        </w:rPr>
        <w:t xml:space="preserve"> President </w:t>
      </w:r>
      <w:r w:rsidRPr="00152A1C">
        <w:rPr>
          <w:rStyle w:val="Emphasis"/>
          <w:highlight w:val="yellow"/>
        </w:rPr>
        <w:t>Trump follows</w:t>
      </w:r>
      <w:r w:rsidRPr="002931C6">
        <w:rPr>
          <w:sz w:val="16"/>
        </w:rPr>
        <w:t xml:space="preserve">, or how much resentment its actions cause in the periphery. </w:t>
      </w:r>
      <w:r w:rsidRPr="002931C6">
        <w:rPr>
          <w:rStyle w:val="StyleUnderline"/>
        </w:rPr>
        <w:t>The people of the twenty-first century are likely to be much safer and more secure than any of their predecessors, even if many of them do not always believe it.</w:t>
      </w:r>
      <w:r>
        <w:rPr>
          <w:u w:val="single"/>
        </w:rPr>
        <w:t xml:space="preserve"> </w:t>
      </w:r>
    </w:p>
    <w:p w14:paraId="1F840740" w14:textId="77777777" w:rsidR="00E578AE" w:rsidRDefault="00E578AE" w:rsidP="00E578AE">
      <w:pPr>
        <w:pStyle w:val="Heading4"/>
      </w:pPr>
      <w:proofErr w:type="spellStart"/>
      <w:r>
        <w:t>Heg</w:t>
      </w:r>
      <w:proofErr w:type="spellEnd"/>
      <w:r>
        <w:t xml:space="preserve"> </w:t>
      </w:r>
      <w:r w:rsidRPr="006C4708">
        <w:rPr>
          <w:u w:val="single"/>
        </w:rPr>
        <w:t>not</w:t>
      </w:r>
      <w:r>
        <w:t xml:space="preserve"> key to peace</w:t>
      </w:r>
    </w:p>
    <w:p w14:paraId="2716DFC5" w14:textId="77777777" w:rsidR="00E578AE" w:rsidRDefault="00E578AE" w:rsidP="00E578AE">
      <w:pPr>
        <w:pStyle w:val="ListParagraph"/>
        <w:numPr>
          <w:ilvl w:val="0"/>
          <w:numId w:val="13"/>
        </w:numPr>
      </w:pPr>
      <w:r>
        <w:t xml:space="preserve">Converging </w:t>
      </w:r>
      <w:r w:rsidRPr="00C5170E">
        <w:rPr>
          <w:u w:val="single"/>
        </w:rPr>
        <w:t>global factors</w:t>
      </w:r>
      <w:r>
        <w:t xml:space="preserve"> are more important to peace</w:t>
      </w:r>
    </w:p>
    <w:p w14:paraId="339340EA" w14:textId="77777777" w:rsidR="00E578AE" w:rsidRDefault="00E578AE" w:rsidP="00E578AE">
      <w:pPr>
        <w:pStyle w:val="ListParagraph"/>
        <w:numPr>
          <w:ilvl w:val="0"/>
          <w:numId w:val="13"/>
        </w:numPr>
      </w:pPr>
      <w:r w:rsidRPr="00C5170E">
        <w:rPr>
          <w:u w:val="single"/>
        </w:rPr>
        <w:t>Africa</w:t>
      </w:r>
      <w:r>
        <w:t xml:space="preserve"> proves – reduced U.S. involvement </w:t>
      </w:r>
      <w:proofErr w:type="gramStart"/>
      <w:r>
        <w:t>lead</w:t>
      </w:r>
      <w:proofErr w:type="gramEnd"/>
      <w:r>
        <w:t xml:space="preserve"> to more stability</w:t>
      </w:r>
    </w:p>
    <w:p w14:paraId="332E1B43" w14:textId="77777777" w:rsidR="00E578AE" w:rsidRPr="006C4708" w:rsidRDefault="00E578AE" w:rsidP="00E578AE">
      <w:r w:rsidRPr="006C4708">
        <w:rPr>
          <w:rStyle w:val="Style13ptBold"/>
        </w:rPr>
        <w:t>Dombrowski 2/21</w:t>
      </w:r>
      <w:r>
        <w:t xml:space="preserve">/19 [Ellie Dombrowski, author for the Observer, citing C.J. </w:t>
      </w:r>
      <w:proofErr w:type="spellStart"/>
      <w:r>
        <w:t>Fettweis</w:t>
      </w:r>
      <w:proofErr w:type="spellEnd"/>
      <w:r>
        <w:t>, Associate Professor of Political Science at Tulane University. The New Peace. 2/21/19. https://ndsmcobserver.com/2019/02/the-new-peace/]</w:t>
      </w:r>
    </w:p>
    <w:p w14:paraId="0AD8B368" w14:textId="77777777" w:rsidR="00E578AE" w:rsidRPr="006A2570" w:rsidRDefault="00E578AE" w:rsidP="00E578AE">
      <w:pPr>
        <w:rPr>
          <w:sz w:val="16"/>
        </w:rPr>
      </w:pPr>
      <w:r w:rsidRPr="00F5578D">
        <w:rPr>
          <w:rStyle w:val="StyleUnderline"/>
        </w:rPr>
        <w:t>We are a part of</w:t>
      </w:r>
      <w:r w:rsidRPr="006A2570">
        <w:rPr>
          <w:rStyle w:val="StyleUnderline"/>
        </w:rPr>
        <w:t xml:space="preserve"> the generation of the “</w:t>
      </w:r>
      <w:r w:rsidRPr="00152A1C">
        <w:rPr>
          <w:rStyle w:val="StyleUnderline"/>
          <w:highlight w:val="yellow"/>
        </w:rPr>
        <w:t>Long Peace,</w:t>
      </w:r>
      <w:r w:rsidRPr="006A2570">
        <w:rPr>
          <w:rStyle w:val="StyleUnderline"/>
        </w:rPr>
        <w:t>” a time of unprecedented lack of global conflict since World War II</w:t>
      </w:r>
      <w:r w:rsidRPr="006A2570">
        <w:rPr>
          <w:sz w:val="16"/>
        </w:rPr>
        <w:t xml:space="preserve">. The term was coined by John Gaddis in his novel “The Long Peace” (1989), and </w:t>
      </w:r>
      <w:r w:rsidRPr="006A2570">
        <w:rPr>
          <w:rStyle w:val="StyleUnderline"/>
        </w:rPr>
        <w:t>the period is well known because of the Cold War</w:t>
      </w:r>
      <w:r w:rsidRPr="006A2570">
        <w:rPr>
          <w:sz w:val="16"/>
        </w:rPr>
        <w:t xml:space="preserve"> (1945 – 1991), </w:t>
      </w:r>
      <w:r w:rsidRPr="006A2570">
        <w:rPr>
          <w:rStyle w:val="StyleUnderline"/>
        </w:rPr>
        <w:t xml:space="preserve">which was </w:t>
      </w:r>
      <w:r w:rsidRPr="00152A1C">
        <w:rPr>
          <w:rStyle w:val="StyleUnderline"/>
          <w:highlight w:val="yellow"/>
        </w:rPr>
        <w:t>marked by a lack of direct military conflict between major powers</w:t>
      </w:r>
      <w:r w:rsidRPr="006A2570">
        <w:rPr>
          <w:rStyle w:val="StyleUnderline"/>
        </w:rPr>
        <w:t xml:space="preserve">, the United </w:t>
      </w:r>
      <w:proofErr w:type="gramStart"/>
      <w:r w:rsidRPr="006A2570">
        <w:rPr>
          <w:rStyle w:val="StyleUnderline"/>
        </w:rPr>
        <w:t>States</w:t>
      </w:r>
      <w:proofErr w:type="gramEnd"/>
      <w:r w:rsidRPr="006A2570">
        <w:rPr>
          <w:rStyle w:val="StyleUnderline"/>
        </w:rPr>
        <w:t xml:space="preserve"> and the USSR</w:t>
      </w:r>
      <w:r w:rsidRPr="006A2570">
        <w:rPr>
          <w:sz w:val="16"/>
        </w:rPr>
        <w:t xml:space="preserve">. Few Americans during this time saw combat, at least relative to the two World Wars that preceded it. Now, the Cold War is over, but the Long Peace persists. The USSR is no longer a political entity, and Russia lacks the global, </w:t>
      </w:r>
      <w:proofErr w:type="gramStart"/>
      <w:r w:rsidRPr="006A2570">
        <w:rPr>
          <w:sz w:val="16"/>
        </w:rPr>
        <w:t>political</w:t>
      </w:r>
      <w:proofErr w:type="gramEnd"/>
      <w:r w:rsidRPr="006A2570">
        <w:rPr>
          <w:sz w:val="16"/>
        </w:rPr>
        <w:t xml:space="preserve"> and economic presence of its predecessor — but proxy wars continue. “</w:t>
      </w:r>
      <w:r w:rsidRPr="006A2570">
        <w:rPr>
          <w:rStyle w:val="StyleUnderline"/>
        </w:rPr>
        <w:t>Low intensity conflict” continues, but the “sides” are less clear</w:t>
      </w:r>
      <w:r w:rsidRPr="006A2570">
        <w:rPr>
          <w:sz w:val="16"/>
        </w:rPr>
        <w:t>.</w:t>
      </w:r>
    </w:p>
    <w:p w14:paraId="36675CFF" w14:textId="77777777" w:rsidR="00E578AE" w:rsidRPr="006A2570" w:rsidRDefault="00E578AE" w:rsidP="00E578AE">
      <w:pPr>
        <w:rPr>
          <w:sz w:val="16"/>
        </w:rPr>
      </w:pPr>
      <w:r w:rsidRPr="006A2570">
        <w:rPr>
          <w:sz w:val="16"/>
        </w:rPr>
        <w:t>This is the New Peace moment of the Long Peace.</w:t>
      </w:r>
    </w:p>
    <w:p w14:paraId="36676FAA" w14:textId="77777777" w:rsidR="00E578AE" w:rsidRDefault="00E578AE" w:rsidP="00E578AE">
      <w:pPr>
        <w:rPr>
          <w:rStyle w:val="StyleUnderline"/>
        </w:rPr>
      </w:pPr>
      <w:r w:rsidRPr="006A2570">
        <w:rPr>
          <w:sz w:val="16"/>
        </w:rPr>
        <w:t xml:space="preserve">If the term fits, we need to be clear about what that means. </w:t>
      </w:r>
      <w:r w:rsidRPr="006A2570">
        <w:rPr>
          <w:rStyle w:val="StyleUnderline"/>
        </w:rPr>
        <w:t>It doesn’t mean a lack of conflict</w:t>
      </w:r>
      <w:r w:rsidRPr="006A2570">
        <w:rPr>
          <w:sz w:val="16"/>
        </w:rPr>
        <w:t xml:space="preserve">, it can’t — the youth of today have never lived a day without war. The U.S. has been at war in the Middle East since Aug. 2, 1990, a total of 29 years of fighting in and around Iraq. Still, this is not a “total war” in the sense known by past generations. </w:t>
      </w:r>
      <w:r w:rsidRPr="006A2570">
        <w:rPr>
          <w:rStyle w:val="StyleUnderline"/>
        </w:rPr>
        <w:t xml:space="preserve">There were more military deaths in World War II than </w:t>
      </w:r>
      <w:proofErr w:type="gramStart"/>
      <w:r w:rsidRPr="006A2570">
        <w:rPr>
          <w:rStyle w:val="StyleUnderline"/>
        </w:rPr>
        <w:t>all of</w:t>
      </w:r>
      <w:proofErr w:type="gramEnd"/>
      <w:r w:rsidRPr="006A2570">
        <w:rPr>
          <w:rStyle w:val="StyleUnderline"/>
        </w:rPr>
        <w:t xml:space="preserve"> the wars since combined, and they took place in a much shorter period of time. In that sense, the New Peace is real for Americans, even while it remains devastating for those directly involved.</w:t>
      </w:r>
    </w:p>
    <w:p w14:paraId="39339C1C" w14:textId="77777777" w:rsidR="00E578AE" w:rsidRPr="006A2570" w:rsidRDefault="00E578AE" w:rsidP="00E578AE">
      <w:pPr>
        <w:rPr>
          <w:sz w:val="16"/>
        </w:rPr>
      </w:pPr>
      <w:r w:rsidRPr="006A2570">
        <w:rPr>
          <w:rStyle w:val="StyleUnderline"/>
        </w:rPr>
        <w:t>Why are we in a New Peace? What is making it stick?</w:t>
      </w:r>
      <w:r w:rsidRPr="006A2570">
        <w:rPr>
          <w:sz w:val="16"/>
        </w:rPr>
        <w:t xml:space="preserve"> Political scientist Christopher </w:t>
      </w:r>
      <w:proofErr w:type="spellStart"/>
      <w:r w:rsidRPr="006A2570">
        <w:rPr>
          <w:sz w:val="16"/>
        </w:rPr>
        <w:t>Fettweis</w:t>
      </w:r>
      <w:proofErr w:type="spellEnd"/>
      <w:r w:rsidRPr="006A2570">
        <w:rPr>
          <w:sz w:val="16"/>
        </w:rPr>
        <w:t xml:space="preserve"> believes that “whether these trends represent a fundamental change in the rules that govern state behavior or a temporary respite between cataclysms is not yet clear, but </w:t>
      </w:r>
      <w:r w:rsidRPr="006A2570">
        <w:rPr>
          <w:rStyle w:val="StyleUnderline"/>
        </w:rPr>
        <w:t>there is no doubt that</w:t>
      </w:r>
      <w:r w:rsidRPr="006A2570">
        <w:rPr>
          <w:sz w:val="16"/>
        </w:rPr>
        <w:t>—thus far at least—</w:t>
      </w:r>
      <w:r w:rsidRPr="006A2570">
        <w:rPr>
          <w:rStyle w:val="StyleUnderline"/>
        </w:rPr>
        <w:t>the post-Cold War era has been more stable and peaceful than any that preceded it</w:t>
      </w:r>
      <w:r w:rsidRPr="006A2570">
        <w:rPr>
          <w:sz w:val="16"/>
        </w:rPr>
        <w:t xml:space="preserve">.” </w:t>
      </w:r>
      <w:r w:rsidRPr="00152A1C">
        <w:rPr>
          <w:rStyle w:val="StyleUnderline"/>
          <w:highlight w:val="yellow"/>
        </w:rPr>
        <w:t>Many things</w:t>
      </w:r>
      <w:r w:rsidRPr="00F5578D">
        <w:rPr>
          <w:rStyle w:val="StyleUnderline"/>
        </w:rPr>
        <w:t xml:space="preserve"> could </w:t>
      </w:r>
      <w:r w:rsidRPr="00152A1C">
        <w:rPr>
          <w:rStyle w:val="StyleUnderline"/>
          <w:highlight w:val="yellow"/>
        </w:rPr>
        <w:t>have caused this stability</w:t>
      </w:r>
      <w:r w:rsidRPr="006A2570">
        <w:rPr>
          <w:sz w:val="16"/>
        </w:rPr>
        <w:t xml:space="preserve">: a post-Cold War deterrence effect of massively unequal militaries, incentives toward </w:t>
      </w:r>
      <w:r w:rsidRPr="006A2570">
        <w:rPr>
          <w:rStyle w:val="StyleUnderline"/>
        </w:rPr>
        <w:t xml:space="preserve">global </w:t>
      </w:r>
      <w:r w:rsidRPr="00152A1C">
        <w:rPr>
          <w:rStyle w:val="StyleUnderline"/>
          <w:highlight w:val="yellow"/>
        </w:rPr>
        <w:t>cooperation</w:t>
      </w:r>
      <w:r w:rsidRPr="006A2570">
        <w:rPr>
          <w:sz w:val="16"/>
        </w:rPr>
        <w:t xml:space="preserve"> caused by high levels of economic growth, </w:t>
      </w:r>
      <w:r w:rsidRPr="006A2570">
        <w:rPr>
          <w:rStyle w:val="StyleUnderline"/>
        </w:rPr>
        <w:t xml:space="preserve">global </w:t>
      </w:r>
      <w:r w:rsidRPr="00152A1C">
        <w:rPr>
          <w:rStyle w:val="StyleUnderline"/>
          <w:highlight w:val="yellow"/>
        </w:rPr>
        <w:t xml:space="preserve">reduction of poverty, women’s </w:t>
      </w:r>
      <w:proofErr w:type="gramStart"/>
      <w:r w:rsidRPr="00152A1C">
        <w:rPr>
          <w:rStyle w:val="StyleUnderline"/>
          <w:highlight w:val="yellow"/>
        </w:rPr>
        <w:t>empowerment</w:t>
      </w:r>
      <w:proofErr w:type="gramEnd"/>
      <w:r w:rsidRPr="006A2570">
        <w:rPr>
          <w:sz w:val="16"/>
        </w:rPr>
        <w:t xml:space="preserve"> or the global increase of democracies. However, </w:t>
      </w:r>
      <w:r w:rsidRPr="00152A1C">
        <w:rPr>
          <w:rStyle w:val="StyleUnderline"/>
          <w:highlight w:val="yellow"/>
        </w:rPr>
        <w:t xml:space="preserve">it is </w:t>
      </w:r>
      <w:r w:rsidRPr="00152A1C">
        <w:rPr>
          <w:rStyle w:val="StyleUnderline"/>
          <w:highlight w:val="yellow"/>
        </w:rPr>
        <w:lastRenderedPageBreak/>
        <w:t xml:space="preserve">unlikely that any of these is </w:t>
      </w:r>
      <w:r w:rsidRPr="00152A1C">
        <w:rPr>
          <w:rStyle w:val="Emphasis"/>
          <w:highlight w:val="yellow"/>
        </w:rPr>
        <w:t>sufficient on their own</w:t>
      </w:r>
      <w:r w:rsidRPr="006A2570">
        <w:rPr>
          <w:rStyle w:val="StyleUnderline"/>
        </w:rPr>
        <w:t>, and counter examples of peace without any of these elements are easy to find</w:t>
      </w:r>
      <w:r w:rsidRPr="006A2570">
        <w:rPr>
          <w:sz w:val="16"/>
        </w:rPr>
        <w:t>.</w:t>
      </w:r>
    </w:p>
    <w:p w14:paraId="0BF89F5D" w14:textId="77777777" w:rsidR="00E578AE" w:rsidRPr="006A2570" w:rsidRDefault="00E578AE" w:rsidP="00E578AE">
      <w:pPr>
        <w:rPr>
          <w:sz w:val="16"/>
        </w:rPr>
      </w:pPr>
      <w:r w:rsidRPr="00152A1C">
        <w:rPr>
          <w:rStyle w:val="StyleUnderline"/>
          <w:highlight w:val="yellow"/>
        </w:rPr>
        <w:t>Some historians credited</w:t>
      </w:r>
      <w:r w:rsidRPr="006A2570">
        <w:rPr>
          <w:rStyle w:val="StyleUnderline"/>
        </w:rPr>
        <w:t xml:space="preserve"> the New </w:t>
      </w:r>
      <w:r w:rsidRPr="00152A1C">
        <w:rPr>
          <w:rStyle w:val="StyleUnderline"/>
          <w:highlight w:val="yellow"/>
        </w:rPr>
        <w:t>Peace to</w:t>
      </w:r>
      <w:r w:rsidRPr="00F5578D">
        <w:rPr>
          <w:rStyle w:val="StyleUnderline"/>
        </w:rPr>
        <w:t xml:space="preserve"> U.S. </w:t>
      </w:r>
      <w:r w:rsidRPr="00152A1C">
        <w:rPr>
          <w:rStyle w:val="StyleUnderline"/>
          <w:highlight w:val="yellow"/>
        </w:rPr>
        <w:t xml:space="preserve">hegemony, but it appears </w:t>
      </w:r>
      <w:r w:rsidRPr="00152A1C">
        <w:rPr>
          <w:rStyle w:val="Emphasis"/>
          <w:highlight w:val="yellow"/>
        </w:rPr>
        <w:t>unlikely</w:t>
      </w:r>
      <w:r w:rsidRPr="00152A1C">
        <w:rPr>
          <w:rStyle w:val="StyleUnderline"/>
          <w:highlight w:val="yellow"/>
        </w:rPr>
        <w:t xml:space="preserve">: stability has occurred even where U.S. influence and investment was </w:t>
      </w:r>
      <w:r w:rsidRPr="00152A1C">
        <w:rPr>
          <w:rStyle w:val="Emphasis"/>
          <w:highlight w:val="yellow"/>
        </w:rPr>
        <w:t>minor</w:t>
      </w:r>
      <w:r w:rsidRPr="006A2570">
        <w:rPr>
          <w:sz w:val="16"/>
        </w:rPr>
        <w:t xml:space="preserve">. </w:t>
      </w:r>
      <w:r w:rsidRPr="00152A1C">
        <w:rPr>
          <w:rStyle w:val="StyleUnderline"/>
          <w:highlight w:val="yellow"/>
        </w:rPr>
        <w:t>Africa</w:t>
      </w:r>
      <w:r w:rsidRPr="006A2570">
        <w:rPr>
          <w:sz w:val="16"/>
        </w:rPr>
        <w:t>, for example</w:t>
      </w:r>
      <w:r w:rsidRPr="006A2570">
        <w:rPr>
          <w:rStyle w:val="StyleUnderline"/>
        </w:rPr>
        <w:t xml:space="preserve">, has </w:t>
      </w:r>
      <w:r w:rsidRPr="00152A1C">
        <w:rPr>
          <w:rStyle w:val="StyleUnderline"/>
          <w:highlight w:val="yellow"/>
        </w:rPr>
        <w:t>experienced</w:t>
      </w:r>
      <w:r w:rsidRPr="006A2570">
        <w:rPr>
          <w:rStyle w:val="StyleUnderline"/>
        </w:rPr>
        <w:t xml:space="preserve"> a </w:t>
      </w:r>
      <w:r w:rsidRPr="00152A1C">
        <w:rPr>
          <w:rStyle w:val="StyleUnderline"/>
          <w:highlight w:val="yellow"/>
        </w:rPr>
        <w:t>reduced</w:t>
      </w:r>
      <w:r w:rsidRPr="006A2570">
        <w:rPr>
          <w:rStyle w:val="StyleUnderline"/>
        </w:rPr>
        <w:t xml:space="preserve"> number of armed </w:t>
      </w:r>
      <w:r w:rsidRPr="00152A1C">
        <w:rPr>
          <w:rStyle w:val="StyleUnderline"/>
          <w:highlight w:val="yellow"/>
        </w:rPr>
        <w:t>conflict</w:t>
      </w:r>
      <w:r w:rsidRPr="006A2570">
        <w:rPr>
          <w:rStyle w:val="StyleUnderline"/>
        </w:rPr>
        <w:t xml:space="preserve">s, </w:t>
      </w:r>
      <w:r w:rsidRPr="00152A1C">
        <w:rPr>
          <w:rStyle w:val="StyleUnderline"/>
          <w:highlight w:val="yellow"/>
        </w:rPr>
        <w:t xml:space="preserve">despite </w:t>
      </w:r>
      <w:r w:rsidRPr="00152A1C">
        <w:rPr>
          <w:rStyle w:val="Emphasis"/>
          <w:highlight w:val="yellow"/>
        </w:rPr>
        <w:t>reduced U.S. involvement</w:t>
      </w:r>
      <w:r w:rsidRPr="006A2570">
        <w:rPr>
          <w:sz w:val="16"/>
        </w:rPr>
        <w:t>. And Africa is hardly the only region where states are free to go to war with one another without fear of U.S. intervention. But they do not, at least not at former rates. From this, we can conclude that “</w:t>
      </w:r>
      <w:r w:rsidRPr="006A2570">
        <w:rPr>
          <w:rStyle w:val="StyleUnderline"/>
        </w:rPr>
        <w:t xml:space="preserve">the New </w:t>
      </w:r>
      <w:r w:rsidRPr="00152A1C">
        <w:rPr>
          <w:rStyle w:val="StyleUnderline"/>
          <w:highlight w:val="yellow"/>
        </w:rPr>
        <w:t>Peace can</w:t>
      </w:r>
      <w:r w:rsidRPr="006A2570">
        <w:rPr>
          <w:rStyle w:val="StyleUnderline"/>
        </w:rPr>
        <w:t xml:space="preserve"> in all likelihood </w:t>
      </w:r>
      <w:r w:rsidRPr="00152A1C">
        <w:rPr>
          <w:rStyle w:val="StyleUnderline"/>
          <w:highlight w:val="yellow"/>
        </w:rPr>
        <w:t xml:space="preserve">continue without U.S. dominance and should persist </w:t>
      </w:r>
      <w:r w:rsidRPr="00152A1C">
        <w:rPr>
          <w:rStyle w:val="Emphasis"/>
          <w:highlight w:val="yellow"/>
        </w:rPr>
        <w:t>long after</w:t>
      </w:r>
      <w:r w:rsidRPr="006A2570">
        <w:rPr>
          <w:rStyle w:val="StyleUnderline"/>
        </w:rPr>
        <w:t xml:space="preserve"> [this] </w:t>
      </w:r>
      <w:r w:rsidRPr="00152A1C">
        <w:rPr>
          <w:rStyle w:val="Emphasis"/>
          <w:highlight w:val="yellow"/>
        </w:rPr>
        <w:t>unipolarity</w:t>
      </w:r>
      <w:r w:rsidRPr="006A2570">
        <w:rPr>
          <w:rStyle w:val="Emphasis"/>
        </w:rPr>
        <w:t xml:space="preserve"> </w:t>
      </w:r>
      <w:r w:rsidRPr="00152A1C">
        <w:rPr>
          <w:rStyle w:val="Emphasis"/>
          <w:highlight w:val="yellow"/>
        </w:rPr>
        <w:t>comes to an end</w:t>
      </w:r>
      <w:r w:rsidRPr="006A2570">
        <w:rPr>
          <w:sz w:val="16"/>
        </w:rPr>
        <w:t>.”</w:t>
      </w:r>
    </w:p>
    <w:p w14:paraId="5C06674F" w14:textId="77777777" w:rsidR="00E578AE" w:rsidRPr="006A2570" w:rsidRDefault="00E578AE" w:rsidP="00E578AE">
      <w:pPr>
        <w:rPr>
          <w:sz w:val="16"/>
        </w:rPr>
      </w:pPr>
      <w:r w:rsidRPr="006A2570">
        <w:rPr>
          <w:sz w:val="16"/>
        </w:rPr>
        <w:t>While some may be surprised by the idea that stability will continue without U.S. prompting, the number and size of conflicts has continued to decline with the U.S. share of global wealth. This helps explain why the U.S. continues to spend so much of its income on military hardware and still leads the world in arms sales. Historians of the last 30 years might suggest that such trends run counter to the increasing interest of the states today, even where they are seen to be only rational and self-serving — to pursue global peace, instead of running the risk of damaging their economies with war.</w:t>
      </w:r>
    </w:p>
    <w:p w14:paraId="55D657A8" w14:textId="77777777" w:rsidR="00800AD0" w:rsidRDefault="00E578AE" w:rsidP="00E578AE">
      <w:pPr>
        <w:rPr>
          <w:rStyle w:val="Emphasis"/>
        </w:rPr>
      </w:pPr>
      <w:r w:rsidRPr="006A2570">
        <w:rPr>
          <w:sz w:val="16"/>
        </w:rPr>
        <w:t xml:space="preserve">So, where do we go from here? The good news is that </w:t>
      </w:r>
      <w:r w:rsidRPr="00152A1C">
        <w:rPr>
          <w:rStyle w:val="StyleUnderline"/>
          <w:highlight w:val="yellow"/>
        </w:rPr>
        <w:t>the effect of changes in U.S.</w:t>
      </w:r>
      <w:r w:rsidRPr="006A2570">
        <w:rPr>
          <w:rStyle w:val="StyleUnderline"/>
        </w:rPr>
        <w:t xml:space="preserve"> policies and </w:t>
      </w:r>
      <w:r w:rsidRPr="00152A1C">
        <w:rPr>
          <w:rStyle w:val="StyleUnderline"/>
          <w:highlight w:val="yellow"/>
        </w:rPr>
        <w:t>strategies</w:t>
      </w:r>
      <w:r w:rsidRPr="006A2570">
        <w:rPr>
          <w:sz w:val="16"/>
        </w:rPr>
        <w:t xml:space="preserve"> — often </w:t>
      </w:r>
      <w:r w:rsidRPr="00152A1C">
        <w:rPr>
          <w:rStyle w:val="StyleUnderline"/>
          <w:highlight w:val="yellow"/>
        </w:rPr>
        <w:t>driven by inward-looking</w:t>
      </w:r>
      <w:r w:rsidRPr="006A2570">
        <w:rPr>
          <w:sz w:val="16"/>
        </w:rPr>
        <w:t xml:space="preserve"> rather than outward-looking </w:t>
      </w:r>
      <w:r w:rsidRPr="00152A1C">
        <w:rPr>
          <w:rStyle w:val="StyleUnderline"/>
          <w:highlight w:val="yellow"/>
        </w:rPr>
        <w:t>concerns</w:t>
      </w:r>
      <w:r w:rsidRPr="006A2570">
        <w:rPr>
          <w:sz w:val="16"/>
        </w:rPr>
        <w:t xml:space="preserve"> — </w:t>
      </w:r>
      <w:r w:rsidRPr="00152A1C">
        <w:rPr>
          <w:rStyle w:val="Emphasis"/>
          <w:highlight w:val="yellow"/>
        </w:rPr>
        <w:t>are less likely to</w:t>
      </w:r>
      <w:r w:rsidRPr="006A2570">
        <w:rPr>
          <w:rStyle w:val="StyleUnderline"/>
        </w:rPr>
        <w:t xml:space="preserve"> </w:t>
      </w:r>
      <w:proofErr w:type="gramStart"/>
      <w:r w:rsidRPr="006A2570">
        <w:rPr>
          <w:rStyle w:val="StyleUnderline"/>
        </w:rPr>
        <w:t xml:space="preserve">have an </w:t>
      </w:r>
      <w:r w:rsidRPr="00152A1C">
        <w:rPr>
          <w:rStyle w:val="Emphasis"/>
          <w:highlight w:val="yellow"/>
        </w:rPr>
        <w:t>effect</w:t>
      </w:r>
      <w:r w:rsidRPr="006A2570">
        <w:rPr>
          <w:rStyle w:val="StyleUnderline"/>
        </w:rPr>
        <w:t xml:space="preserve"> on</w:t>
      </w:r>
      <w:proofErr w:type="gramEnd"/>
      <w:r w:rsidRPr="006A2570">
        <w:rPr>
          <w:rStyle w:val="StyleUnderline"/>
        </w:rPr>
        <w:t xml:space="preserve"> </w:t>
      </w:r>
      <w:r w:rsidRPr="00152A1C">
        <w:rPr>
          <w:rStyle w:val="Emphasis"/>
          <w:highlight w:val="yellow"/>
        </w:rPr>
        <w:t>this trend</w:t>
      </w:r>
    </w:p>
    <w:p w14:paraId="2C9814F5" w14:textId="77777777" w:rsidR="00800AD0" w:rsidRDefault="00800AD0" w:rsidP="00E578AE">
      <w:pPr>
        <w:rPr>
          <w:rStyle w:val="Emphasis"/>
        </w:rPr>
      </w:pPr>
    </w:p>
    <w:p w14:paraId="0ABD968B" w14:textId="77777777" w:rsidR="00800AD0" w:rsidRDefault="00800AD0" w:rsidP="00E578AE">
      <w:pPr>
        <w:rPr>
          <w:rStyle w:val="Emphasis"/>
        </w:rPr>
      </w:pPr>
    </w:p>
    <w:p w14:paraId="443ECDE2" w14:textId="77777777" w:rsidR="00800AD0" w:rsidRDefault="00800AD0" w:rsidP="00E578AE">
      <w:pPr>
        <w:rPr>
          <w:rStyle w:val="Emphasis"/>
        </w:rPr>
      </w:pPr>
    </w:p>
    <w:p w14:paraId="2978EF60" w14:textId="26451B8E" w:rsidR="00E578AE" w:rsidRPr="00FF7015" w:rsidRDefault="00E578AE" w:rsidP="00E578AE">
      <w:pPr>
        <w:rPr>
          <w:sz w:val="16"/>
        </w:rPr>
      </w:pPr>
      <w:r w:rsidRPr="006A2570">
        <w:rPr>
          <w:sz w:val="16"/>
        </w:rPr>
        <w:t>. “</w:t>
      </w:r>
      <w:r w:rsidRPr="006C4708">
        <w:rPr>
          <w:rStyle w:val="StyleUnderline"/>
        </w:rPr>
        <w:t>The</w:t>
      </w:r>
      <w:r w:rsidRPr="006A2570">
        <w:rPr>
          <w:rStyle w:val="StyleUnderline"/>
        </w:rPr>
        <w:t xml:space="preserve"> New </w:t>
      </w:r>
      <w:r w:rsidRPr="006C4708">
        <w:rPr>
          <w:rStyle w:val="StyleUnderline"/>
        </w:rPr>
        <w:t>Peace will</w:t>
      </w:r>
      <w:r w:rsidRPr="006A2570">
        <w:rPr>
          <w:rStyle w:val="StyleUnderline"/>
        </w:rPr>
        <w:t xml:space="preserve"> [likely] </w:t>
      </w:r>
      <w:r w:rsidRPr="006C4708">
        <w:rPr>
          <w:rStyle w:val="StyleUnderline"/>
        </w:rPr>
        <w:t>persist</w:t>
      </w:r>
      <w:r w:rsidRPr="006A2570">
        <w:rPr>
          <w:sz w:val="16"/>
        </w:rPr>
        <w:t xml:space="preserve"> for quite some time, </w:t>
      </w:r>
      <w:r w:rsidRPr="00152A1C">
        <w:rPr>
          <w:rStyle w:val="Emphasis"/>
          <w:highlight w:val="yellow"/>
        </w:rPr>
        <w:t>no matter how dominant</w:t>
      </w:r>
      <w:r w:rsidRPr="00152A1C">
        <w:rPr>
          <w:rStyle w:val="StyleUnderline"/>
          <w:highlight w:val="yellow"/>
        </w:rPr>
        <w:t xml:space="preserve"> the United States is, or what policies</w:t>
      </w:r>
      <w:r w:rsidRPr="006A2570">
        <w:rPr>
          <w:rStyle w:val="StyleUnderline"/>
        </w:rPr>
        <w:t xml:space="preserve"> President </w:t>
      </w:r>
      <w:r w:rsidRPr="00152A1C">
        <w:rPr>
          <w:rStyle w:val="StyleUnderline"/>
          <w:highlight w:val="yellow"/>
        </w:rPr>
        <w:t>Trump follows</w:t>
      </w:r>
      <w:r w:rsidRPr="006A2570">
        <w:rPr>
          <w:rStyle w:val="StyleUnderline"/>
        </w:rPr>
        <w:t>, or how much resentment its actions cause in the periphery</w:t>
      </w:r>
      <w:r w:rsidRPr="006A2570">
        <w:rPr>
          <w:sz w:val="16"/>
        </w:rPr>
        <w:t xml:space="preserve">,” </w:t>
      </w:r>
      <w:proofErr w:type="spellStart"/>
      <w:r w:rsidRPr="006A2570">
        <w:rPr>
          <w:sz w:val="16"/>
        </w:rPr>
        <w:t>Fettweis</w:t>
      </w:r>
      <w:proofErr w:type="spellEnd"/>
      <w:r w:rsidRPr="006A2570">
        <w:rPr>
          <w:sz w:val="16"/>
        </w:rPr>
        <w:t xml:space="preserve"> states. For those of us living in these tumultuous political times, </w:t>
      </w:r>
      <w:r w:rsidRPr="006A2570">
        <w:rPr>
          <w:rStyle w:val="StyleUnderline"/>
        </w:rPr>
        <w:t xml:space="preserve">it is reassuring to think that </w:t>
      </w:r>
      <w:r w:rsidRPr="00152A1C">
        <w:rPr>
          <w:rStyle w:val="Emphasis"/>
          <w:highlight w:val="yellow"/>
        </w:rPr>
        <w:t>global peace is not dependent on the United States</w:t>
      </w:r>
      <w:r w:rsidRPr="006A2570">
        <w:rPr>
          <w:sz w:val="16"/>
        </w:rPr>
        <w:t xml:space="preserve">. Of course, many Americans would see this as a loss of control, but cooperation (even </w:t>
      </w:r>
      <w:proofErr w:type="gramStart"/>
      <w:r w:rsidRPr="006A2570">
        <w:rPr>
          <w:sz w:val="16"/>
        </w:rPr>
        <w:t>where</w:t>
      </w:r>
      <w:proofErr w:type="gramEnd"/>
      <w:r w:rsidRPr="006A2570">
        <w:rPr>
          <w:sz w:val="16"/>
        </w:rPr>
        <w:t xml:space="preserve"> forced upon us by a lack of hegemony) has increased equality, women’s opportunities and global health. That fact that none of our generation has known a world without these things means that we are the living representatives of that global cooperation. In a sense, </w:t>
      </w:r>
      <w:r w:rsidRPr="006A2570">
        <w:rPr>
          <w:rStyle w:val="StyleUnderline"/>
        </w:rPr>
        <w:t>we are the New Peace</w:t>
      </w:r>
      <w:r w:rsidRPr="006A2570">
        <w:rPr>
          <w:sz w:val="16"/>
        </w:rPr>
        <w:t>.</w:t>
      </w:r>
    </w:p>
    <w:p w14:paraId="0A845EFC" w14:textId="2F78110F" w:rsidR="009C28B7" w:rsidRPr="009C28B7" w:rsidRDefault="002E075B" w:rsidP="002E075B">
      <w:pPr>
        <w:pStyle w:val="Heading4"/>
      </w:pPr>
      <w:r>
        <w:t xml:space="preserve">Their </w:t>
      </w:r>
      <w:proofErr w:type="spellStart"/>
      <w:r>
        <w:t>heg</w:t>
      </w:r>
      <w:proofErr w:type="spellEnd"/>
      <w:r>
        <w:t xml:space="preserve"> evidence doesn't isolate why it would stop war or those wars escalate just that China is oppressive</w:t>
      </w:r>
      <w:r w:rsidR="00FF7015">
        <w:t xml:space="preserve"> but not why any interventions it would pursue would escalate</w:t>
      </w:r>
    </w:p>
    <w:sectPr w:rsidR="009C28B7" w:rsidRPr="009C28B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F2536" w14:textId="77777777" w:rsidR="00A619D8" w:rsidRDefault="00A619D8" w:rsidP="00C80EB9">
      <w:pPr>
        <w:spacing w:after="0" w:line="240" w:lineRule="auto"/>
      </w:pPr>
      <w:r>
        <w:separator/>
      </w:r>
    </w:p>
  </w:endnote>
  <w:endnote w:type="continuationSeparator" w:id="0">
    <w:p w14:paraId="3A482F52" w14:textId="77777777" w:rsidR="00A619D8" w:rsidRDefault="00A619D8" w:rsidP="00C80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98D9B" w14:textId="77777777" w:rsidR="00A619D8" w:rsidRDefault="00A619D8" w:rsidP="00C80EB9">
      <w:pPr>
        <w:spacing w:after="0" w:line="240" w:lineRule="auto"/>
      </w:pPr>
      <w:r>
        <w:separator/>
      </w:r>
    </w:p>
  </w:footnote>
  <w:footnote w:type="continuationSeparator" w:id="0">
    <w:p w14:paraId="3E586BDE" w14:textId="77777777" w:rsidR="00A619D8" w:rsidRDefault="00A619D8" w:rsidP="00C80E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E16EDE"/>
    <w:multiLevelType w:val="hybridMultilevel"/>
    <w:tmpl w:val="E5C42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CD572F"/>
    <w:multiLevelType w:val="hybridMultilevel"/>
    <w:tmpl w:val="2146E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3440D9"/>
    <w:multiLevelType w:val="hybridMultilevel"/>
    <w:tmpl w:val="F3D61B1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148144">
    <w:abstractNumId w:val="10"/>
  </w:num>
  <w:num w:numId="2" w16cid:durableId="1966035550">
    <w:abstractNumId w:val="8"/>
  </w:num>
  <w:num w:numId="3" w16cid:durableId="1140196984">
    <w:abstractNumId w:val="7"/>
  </w:num>
  <w:num w:numId="4" w16cid:durableId="681126906">
    <w:abstractNumId w:val="6"/>
  </w:num>
  <w:num w:numId="5" w16cid:durableId="235091218">
    <w:abstractNumId w:val="5"/>
  </w:num>
  <w:num w:numId="6" w16cid:durableId="822040807">
    <w:abstractNumId w:val="9"/>
  </w:num>
  <w:num w:numId="7" w16cid:durableId="1593009204">
    <w:abstractNumId w:val="4"/>
  </w:num>
  <w:num w:numId="8" w16cid:durableId="1665744490">
    <w:abstractNumId w:val="3"/>
  </w:num>
  <w:num w:numId="9" w16cid:durableId="232350333">
    <w:abstractNumId w:val="2"/>
  </w:num>
  <w:num w:numId="10" w16cid:durableId="511797000">
    <w:abstractNumId w:val="1"/>
  </w:num>
  <w:num w:numId="11" w16cid:durableId="348022103">
    <w:abstractNumId w:val="0"/>
  </w:num>
  <w:num w:numId="12" w16cid:durableId="1321737137">
    <w:abstractNumId w:val="12"/>
  </w:num>
  <w:num w:numId="13" w16cid:durableId="1057977557">
    <w:abstractNumId w:val="14"/>
  </w:num>
  <w:num w:numId="14" w16cid:durableId="1774666986">
    <w:abstractNumId w:val="11"/>
  </w:num>
  <w:num w:numId="15" w16cid:durableId="8082110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58"/>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3568"/>
    <w:rsid w:val="0000115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E13"/>
    <w:rsid w:val="00036E35"/>
    <w:rsid w:val="00052FB1"/>
    <w:rsid w:val="00053D5C"/>
    <w:rsid w:val="00054276"/>
    <w:rsid w:val="000547B1"/>
    <w:rsid w:val="0006091E"/>
    <w:rsid w:val="000638C1"/>
    <w:rsid w:val="00065FEE"/>
    <w:rsid w:val="00066E3C"/>
    <w:rsid w:val="00072718"/>
    <w:rsid w:val="0007381E"/>
    <w:rsid w:val="000744EC"/>
    <w:rsid w:val="000753CC"/>
    <w:rsid w:val="00076094"/>
    <w:rsid w:val="0008785F"/>
    <w:rsid w:val="00090CBE"/>
    <w:rsid w:val="00094DEC"/>
    <w:rsid w:val="000A2D8A"/>
    <w:rsid w:val="000D26A6"/>
    <w:rsid w:val="000D2B90"/>
    <w:rsid w:val="000D32D1"/>
    <w:rsid w:val="000D6ED8"/>
    <w:rsid w:val="000D717B"/>
    <w:rsid w:val="000E2814"/>
    <w:rsid w:val="00100B28"/>
    <w:rsid w:val="00113AD6"/>
    <w:rsid w:val="00116117"/>
    <w:rsid w:val="00117316"/>
    <w:rsid w:val="001209B4"/>
    <w:rsid w:val="00143938"/>
    <w:rsid w:val="001761FC"/>
    <w:rsid w:val="00182655"/>
    <w:rsid w:val="001840F2"/>
    <w:rsid w:val="00185134"/>
    <w:rsid w:val="001856C6"/>
    <w:rsid w:val="00191B5F"/>
    <w:rsid w:val="00192487"/>
    <w:rsid w:val="001931CB"/>
    <w:rsid w:val="00193416"/>
    <w:rsid w:val="00195073"/>
    <w:rsid w:val="0019668D"/>
    <w:rsid w:val="001A25FD"/>
    <w:rsid w:val="001A5371"/>
    <w:rsid w:val="001A72C7"/>
    <w:rsid w:val="001B73E3"/>
    <w:rsid w:val="001B7734"/>
    <w:rsid w:val="001C1E98"/>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34B"/>
    <w:rsid w:val="00272F3F"/>
    <w:rsid w:val="00274EDB"/>
    <w:rsid w:val="0027729E"/>
    <w:rsid w:val="00283F2B"/>
    <w:rsid w:val="002843B2"/>
    <w:rsid w:val="00284ED6"/>
    <w:rsid w:val="00290C5A"/>
    <w:rsid w:val="00290C92"/>
    <w:rsid w:val="00295F59"/>
    <w:rsid w:val="0029647A"/>
    <w:rsid w:val="00296504"/>
    <w:rsid w:val="002B5511"/>
    <w:rsid w:val="002B7ACF"/>
    <w:rsid w:val="002D725B"/>
    <w:rsid w:val="002E0643"/>
    <w:rsid w:val="002E075B"/>
    <w:rsid w:val="002E392E"/>
    <w:rsid w:val="002E4823"/>
    <w:rsid w:val="002E6BBC"/>
    <w:rsid w:val="002F1BA9"/>
    <w:rsid w:val="002F6E74"/>
    <w:rsid w:val="003106B3"/>
    <w:rsid w:val="0031385D"/>
    <w:rsid w:val="003171AB"/>
    <w:rsid w:val="003223B2"/>
    <w:rsid w:val="00322A67"/>
    <w:rsid w:val="00330E13"/>
    <w:rsid w:val="00335A23"/>
    <w:rsid w:val="00340707"/>
    <w:rsid w:val="00341C61"/>
    <w:rsid w:val="0035107B"/>
    <w:rsid w:val="00351841"/>
    <w:rsid w:val="003624A6"/>
    <w:rsid w:val="00364ADF"/>
    <w:rsid w:val="00365C8D"/>
    <w:rsid w:val="003670D9"/>
    <w:rsid w:val="00370B41"/>
    <w:rsid w:val="00371B27"/>
    <w:rsid w:val="003726C3"/>
    <w:rsid w:val="00375D2E"/>
    <w:rsid w:val="003777C7"/>
    <w:rsid w:val="00383071"/>
    <w:rsid w:val="00383B19"/>
    <w:rsid w:val="00384CBC"/>
    <w:rsid w:val="003933F9"/>
    <w:rsid w:val="00393D7D"/>
    <w:rsid w:val="00395864"/>
    <w:rsid w:val="00396557"/>
    <w:rsid w:val="00397316"/>
    <w:rsid w:val="003A248F"/>
    <w:rsid w:val="003A4D9C"/>
    <w:rsid w:val="003B1668"/>
    <w:rsid w:val="003C5F4C"/>
    <w:rsid w:val="003D011B"/>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3B8"/>
    <w:rsid w:val="004B72B4"/>
    <w:rsid w:val="004C0314"/>
    <w:rsid w:val="004C0D3D"/>
    <w:rsid w:val="004C213E"/>
    <w:rsid w:val="004C376C"/>
    <w:rsid w:val="004C657F"/>
    <w:rsid w:val="004C7009"/>
    <w:rsid w:val="004D17D8"/>
    <w:rsid w:val="004D52D8"/>
    <w:rsid w:val="004E355B"/>
    <w:rsid w:val="004F2988"/>
    <w:rsid w:val="005028E5"/>
    <w:rsid w:val="00503735"/>
    <w:rsid w:val="00515ACC"/>
    <w:rsid w:val="00516A88"/>
    <w:rsid w:val="00522065"/>
    <w:rsid w:val="005224F2"/>
    <w:rsid w:val="00522D1F"/>
    <w:rsid w:val="00525BCB"/>
    <w:rsid w:val="00533285"/>
    <w:rsid w:val="00533F1C"/>
    <w:rsid w:val="00536D8B"/>
    <w:rsid w:val="00536F13"/>
    <w:rsid w:val="005379C3"/>
    <w:rsid w:val="005519C2"/>
    <w:rsid w:val="005523E0"/>
    <w:rsid w:val="0055320F"/>
    <w:rsid w:val="0055699B"/>
    <w:rsid w:val="0056020A"/>
    <w:rsid w:val="005638C2"/>
    <w:rsid w:val="00563D3D"/>
    <w:rsid w:val="005659AA"/>
    <w:rsid w:val="0056669C"/>
    <w:rsid w:val="005676E8"/>
    <w:rsid w:val="00577C12"/>
    <w:rsid w:val="00580BFC"/>
    <w:rsid w:val="00581048"/>
    <w:rsid w:val="00581203"/>
    <w:rsid w:val="0058349C"/>
    <w:rsid w:val="00585FBE"/>
    <w:rsid w:val="005870E8"/>
    <w:rsid w:val="0058789C"/>
    <w:rsid w:val="005A4B37"/>
    <w:rsid w:val="005A4D4E"/>
    <w:rsid w:val="005A62AA"/>
    <w:rsid w:val="005A7237"/>
    <w:rsid w:val="005B21FA"/>
    <w:rsid w:val="005B3244"/>
    <w:rsid w:val="005B52F0"/>
    <w:rsid w:val="005B6EE8"/>
    <w:rsid w:val="005B7731"/>
    <w:rsid w:val="005B7D07"/>
    <w:rsid w:val="005C068A"/>
    <w:rsid w:val="005C4515"/>
    <w:rsid w:val="005C5602"/>
    <w:rsid w:val="005C74A6"/>
    <w:rsid w:val="005D334A"/>
    <w:rsid w:val="005D3B4D"/>
    <w:rsid w:val="005D615C"/>
    <w:rsid w:val="005E1860"/>
    <w:rsid w:val="005E4E40"/>
    <w:rsid w:val="005E674D"/>
    <w:rsid w:val="005E6776"/>
    <w:rsid w:val="005E788A"/>
    <w:rsid w:val="005F063B"/>
    <w:rsid w:val="005F0933"/>
    <w:rsid w:val="005F192D"/>
    <w:rsid w:val="005F24C8"/>
    <w:rsid w:val="005F26AF"/>
    <w:rsid w:val="005F75BD"/>
    <w:rsid w:val="00607D6C"/>
    <w:rsid w:val="0061383D"/>
    <w:rsid w:val="00614D69"/>
    <w:rsid w:val="006151C1"/>
    <w:rsid w:val="00617030"/>
    <w:rsid w:val="00621301"/>
    <w:rsid w:val="0062173F"/>
    <w:rsid w:val="006235FB"/>
    <w:rsid w:val="00626A15"/>
    <w:rsid w:val="006379E9"/>
    <w:rsid w:val="006438CB"/>
    <w:rsid w:val="006529B9"/>
    <w:rsid w:val="00654695"/>
    <w:rsid w:val="0065500A"/>
    <w:rsid w:val="00655217"/>
    <w:rsid w:val="0065727C"/>
    <w:rsid w:val="0066780C"/>
    <w:rsid w:val="00674A78"/>
    <w:rsid w:val="006838D4"/>
    <w:rsid w:val="00696A16"/>
    <w:rsid w:val="006A4840"/>
    <w:rsid w:val="006A52A0"/>
    <w:rsid w:val="006A7336"/>
    <w:rsid w:val="006A7E1D"/>
    <w:rsid w:val="006C3A56"/>
    <w:rsid w:val="006C754B"/>
    <w:rsid w:val="006D13F4"/>
    <w:rsid w:val="006D6AED"/>
    <w:rsid w:val="006E6D0B"/>
    <w:rsid w:val="006F126E"/>
    <w:rsid w:val="006F32C9"/>
    <w:rsid w:val="006F3834"/>
    <w:rsid w:val="006F5693"/>
    <w:rsid w:val="006F5D4C"/>
    <w:rsid w:val="00717B01"/>
    <w:rsid w:val="007227D9"/>
    <w:rsid w:val="0072491F"/>
    <w:rsid w:val="00725349"/>
    <w:rsid w:val="00725598"/>
    <w:rsid w:val="007304D5"/>
    <w:rsid w:val="00730BC0"/>
    <w:rsid w:val="007374A1"/>
    <w:rsid w:val="00752712"/>
    <w:rsid w:val="00753A84"/>
    <w:rsid w:val="007611F5"/>
    <w:rsid w:val="007619E4"/>
    <w:rsid w:val="00761E75"/>
    <w:rsid w:val="0076495E"/>
    <w:rsid w:val="00765FC8"/>
    <w:rsid w:val="00775694"/>
    <w:rsid w:val="007872AA"/>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6AAD"/>
    <w:rsid w:val="00800AD0"/>
    <w:rsid w:val="00803A12"/>
    <w:rsid w:val="00805417"/>
    <w:rsid w:val="008266F9"/>
    <w:rsid w:val="008267E2"/>
    <w:rsid w:val="00826A9B"/>
    <w:rsid w:val="00834842"/>
    <w:rsid w:val="00834F7B"/>
    <w:rsid w:val="00840E7B"/>
    <w:rsid w:val="0084499D"/>
    <w:rsid w:val="008536AF"/>
    <w:rsid w:val="00853D40"/>
    <w:rsid w:val="008564FC"/>
    <w:rsid w:val="008600B0"/>
    <w:rsid w:val="00864E76"/>
    <w:rsid w:val="008715BF"/>
    <w:rsid w:val="0087240E"/>
    <w:rsid w:val="00872581"/>
    <w:rsid w:val="0087459D"/>
    <w:rsid w:val="0087680F"/>
    <w:rsid w:val="00876D81"/>
    <w:rsid w:val="00881D86"/>
    <w:rsid w:val="00883306"/>
    <w:rsid w:val="008904F9"/>
    <w:rsid w:val="00890E4C"/>
    <w:rsid w:val="00890E74"/>
    <w:rsid w:val="00892798"/>
    <w:rsid w:val="0089418F"/>
    <w:rsid w:val="00897C29"/>
    <w:rsid w:val="008A11D3"/>
    <w:rsid w:val="008A1A9C"/>
    <w:rsid w:val="008A4633"/>
    <w:rsid w:val="008B032E"/>
    <w:rsid w:val="008C0FA2"/>
    <w:rsid w:val="008C1B2C"/>
    <w:rsid w:val="008C2342"/>
    <w:rsid w:val="008C4BC0"/>
    <w:rsid w:val="008C77B6"/>
    <w:rsid w:val="008D1B91"/>
    <w:rsid w:val="008D724A"/>
    <w:rsid w:val="008E7A3E"/>
    <w:rsid w:val="008F41FD"/>
    <w:rsid w:val="008F4479"/>
    <w:rsid w:val="008F4BA0"/>
    <w:rsid w:val="00901726"/>
    <w:rsid w:val="00920E6A"/>
    <w:rsid w:val="00931816"/>
    <w:rsid w:val="00932C71"/>
    <w:rsid w:val="00950659"/>
    <w:rsid w:val="009509D5"/>
    <w:rsid w:val="009538F5"/>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A1467"/>
    <w:rsid w:val="009A6464"/>
    <w:rsid w:val="009B5DF4"/>
    <w:rsid w:val="009B69F5"/>
    <w:rsid w:val="009B7268"/>
    <w:rsid w:val="009C28B7"/>
    <w:rsid w:val="009C5FF7"/>
    <w:rsid w:val="009C6292"/>
    <w:rsid w:val="009D15DB"/>
    <w:rsid w:val="009D3133"/>
    <w:rsid w:val="009E160D"/>
    <w:rsid w:val="009E65A0"/>
    <w:rsid w:val="009F1CBB"/>
    <w:rsid w:val="009F3305"/>
    <w:rsid w:val="009F6FB2"/>
    <w:rsid w:val="00A071C0"/>
    <w:rsid w:val="00A22670"/>
    <w:rsid w:val="00A231CE"/>
    <w:rsid w:val="00A24B35"/>
    <w:rsid w:val="00A271BA"/>
    <w:rsid w:val="00A27F86"/>
    <w:rsid w:val="00A431C6"/>
    <w:rsid w:val="00A54315"/>
    <w:rsid w:val="00A60FBC"/>
    <w:rsid w:val="00A619D8"/>
    <w:rsid w:val="00A65C0B"/>
    <w:rsid w:val="00A66B56"/>
    <w:rsid w:val="00A776BA"/>
    <w:rsid w:val="00A81FD2"/>
    <w:rsid w:val="00A8441A"/>
    <w:rsid w:val="00A8674A"/>
    <w:rsid w:val="00A95AEF"/>
    <w:rsid w:val="00A96E24"/>
    <w:rsid w:val="00AA6F6E"/>
    <w:rsid w:val="00AB091E"/>
    <w:rsid w:val="00AB122B"/>
    <w:rsid w:val="00AB21B0"/>
    <w:rsid w:val="00AB48D3"/>
    <w:rsid w:val="00AE0243"/>
    <w:rsid w:val="00AE1BAD"/>
    <w:rsid w:val="00AE2124"/>
    <w:rsid w:val="00AE24BC"/>
    <w:rsid w:val="00AE3E3F"/>
    <w:rsid w:val="00AF2516"/>
    <w:rsid w:val="00AF4760"/>
    <w:rsid w:val="00AF55D4"/>
    <w:rsid w:val="00B000B0"/>
    <w:rsid w:val="00B005FA"/>
    <w:rsid w:val="00B0505F"/>
    <w:rsid w:val="00B05C2D"/>
    <w:rsid w:val="00B12933"/>
    <w:rsid w:val="00B12B88"/>
    <w:rsid w:val="00B137E0"/>
    <w:rsid w:val="00B13BC8"/>
    <w:rsid w:val="00B24662"/>
    <w:rsid w:val="00B3569C"/>
    <w:rsid w:val="00B43676"/>
    <w:rsid w:val="00B53328"/>
    <w:rsid w:val="00B539D3"/>
    <w:rsid w:val="00B5602D"/>
    <w:rsid w:val="00B60125"/>
    <w:rsid w:val="00B6656B"/>
    <w:rsid w:val="00B71625"/>
    <w:rsid w:val="00B75C54"/>
    <w:rsid w:val="00B8031A"/>
    <w:rsid w:val="00B8710E"/>
    <w:rsid w:val="00B92A93"/>
    <w:rsid w:val="00BA17A8"/>
    <w:rsid w:val="00BA3C33"/>
    <w:rsid w:val="00BA635F"/>
    <w:rsid w:val="00BB0878"/>
    <w:rsid w:val="00BB1879"/>
    <w:rsid w:val="00BB3457"/>
    <w:rsid w:val="00BC0ABE"/>
    <w:rsid w:val="00BC30DB"/>
    <w:rsid w:val="00BC64FF"/>
    <w:rsid w:val="00BC7BAB"/>
    <w:rsid w:val="00BC7C37"/>
    <w:rsid w:val="00BD2244"/>
    <w:rsid w:val="00BE6472"/>
    <w:rsid w:val="00BF29B8"/>
    <w:rsid w:val="00BF46EA"/>
    <w:rsid w:val="00C07769"/>
    <w:rsid w:val="00C07D05"/>
    <w:rsid w:val="00C10856"/>
    <w:rsid w:val="00C14190"/>
    <w:rsid w:val="00C203FA"/>
    <w:rsid w:val="00C23568"/>
    <w:rsid w:val="00C244F5"/>
    <w:rsid w:val="00C3164F"/>
    <w:rsid w:val="00C31B5E"/>
    <w:rsid w:val="00C34D3E"/>
    <w:rsid w:val="00C35B37"/>
    <w:rsid w:val="00C3747A"/>
    <w:rsid w:val="00C37CCD"/>
    <w:rsid w:val="00C37F29"/>
    <w:rsid w:val="00C56DCC"/>
    <w:rsid w:val="00C57075"/>
    <w:rsid w:val="00C72AFE"/>
    <w:rsid w:val="00C80EB9"/>
    <w:rsid w:val="00C81619"/>
    <w:rsid w:val="00C927D0"/>
    <w:rsid w:val="00CA013C"/>
    <w:rsid w:val="00CA6D6D"/>
    <w:rsid w:val="00CC7A4E"/>
    <w:rsid w:val="00CD1359"/>
    <w:rsid w:val="00CD4C83"/>
    <w:rsid w:val="00D01EDC"/>
    <w:rsid w:val="00D078AA"/>
    <w:rsid w:val="00D07F82"/>
    <w:rsid w:val="00D10058"/>
    <w:rsid w:val="00D11978"/>
    <w:rsid w:val="00D15E30"/>
    <w:rsid w:val="00D16129"/>
    <w:rsid w:val="00D25DBD"/>
    <w:rsid w:val="00D26929"/>
    <w:rsid w:val="00D30CBD"/>
    <w:rsid w:val="00D30D9E"/>
    <w:rsid w:val="00D33908"/>
    <w:rsid w:val="00D354F2"/>
    <w:rsid w:val="00D36C30"/>
    <w:rsid w:val="00D37C90"/>
    <w:rsid w:val="00D43A8C"/>
    <w:rsid w:val="00D4608D"/>
    <w:rsid w:val="00D53072"/>
    <w:rsid w:val="00D61A4E"/>
    <w:rsid w:val="00D634EA"/>
    <w:rsid w:val="00D713A1"/>
    <w:rsid w:val="00D72CC9"/>
    <w:rsid w:val="00D764EE"/>
    <w:rsid w:val="00D7664E"/>
    <w:rsid w:val="00D76CC6"/>
    <w:rsid w:val="00D77956"/>
    <w:rsid w:val="00D80F0C"/>
    <w:rsid w:val="00D92077"/>
    <w:rsid w:val="00D951E2"/>
    <w:rsid w:val="00D9565A"/>
    <w:rsid w:val="00DA059F"/>
    <w:rsid w:val="00DB2337"/>
    <w:rsid w:val="00DB5F87"/>
    <w:rsid w:val="00DB699B"/>
    <w:rsid w:val="00DC0376"/>
    <w:rsid w:val="00DC099B"/>
    <w:rsid w:val="00DC2BE5"/>
    <w:rsid w:val="00DC6F84"/>
    <w:rsid w:val="00DD4CD4"/>
    <w:rsid w:val="00DD65A2"/>
    <w:rsid w:val="00DD6770"/>
    <w:rsid w:val="00DE0749"/>
    <w:rsid w:val="00DE1CE2"/>
    <w:rsid w:val="00DE27AA"/>
    <w:rsid w:val="00DF1210"/>
    <w:rsid w:val="00DF31E9"/>
    <w:rsid w:val="00DF400D"/>
    <w:rsid w:val="00DF5C23"/>
    <w:rsid w:val="00DF6715"/>
    <w:rsid w:val="00E01DAD"/>
    <w:rsid w:val="00E021DC"/>
    <w:rsid w:val="00E03F91"/>
    <w:rsid w:val="00E064EF"/>
    <w:rsid w:val="00E064F2"/>
    <w:rsid w:val="00E0717B"/>
    <w:rsid w:val="00E077E0"/>
    <w:rsid w:val="00E07BC5"/>
    <w:rsid w:val="00E15598"/>
    <w:rsid w:val="00E20D65"/>
    <w:rsid w:val="00E237BB"/>
    <w:rsid w:val="00E34124"/>
    <w:rsid w:val="00E353A2"/>
    <w:rsid w:val="00E36881"/>
    <w:rsid w:val="00E42E4C"/>
    <w:rsid w:val="00E43C48"/>
    <w:rsid w:val="00E47013"/>
    <w:rsid w:val="00E541F9"/>
    <w:rsid w:val="00E578AE"/>
    <w:rsid w:val="00E57B79"/>
    <w:rsid w:val="00E63419"/>
    <w:rsid w:val="00E64496"/>
    <w:rsid w:val="00E72115"/>
    <w:rsid w:val="00E8322E"/>
    <w:rsid w:val="00E903E0"/>
    <w:rsid w:val="00E9052D"/>
    <w:rsid w:val="00EA1115"/>
    <w:rsid w:val="00EA39EB"/>
    <w:rsid w:val="00EA58CE"/>
    <w:rsid w:val="00EB33FF"/>
    <w:rsid w:val="00EB3D1A"/>
    <w:rsid w:val="00EB72A5"/>
    <w:rsid w:val="00EC2759"/>
    <w:rsid w:val="00EC7106"/>
    <w:rsid w:val="00ED0120"/>
    <w:rsid w:val="00ED25BD"/>
    <w:rsid w:val="00ED3BBA"/>
    <w:rsid w:val="00ED4E12"/>
    <w:rsid w:val="00EE051B"/>
    <w:rsid w:val="00EE54B4"/>
    <w:rsid w:val="00EE625D"/>
    <w:rsid w:val="00EF1AD8"/>
    <w:rsid w:val="00EF2B5C"/>
    <w:rsid w:val="00EF4102"/>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1CB"/>
    <w:rsid w:val="00F43EA3"/>
    <w:rsid w:val="00F45194"/>
    <w:rsid w:val="00F50C55"/>
    <w:rsid w:val="00F57829"/>
    <w:rsid w:val="00F57FFB"/>
    <w:rsid w:val="00F601E6"/>
    <w:rsid w:val="00F73954"/>
    <w:rsid w:val="00F74700"/>
    <w:rsid w:val="00F94060"/>
    <w:rsid w:val="00FA56F6"/>
    <w:rsid w:val="00FB329D"/>
    <w:rsid w:val="00FC27E3"/>
    <w:rsid w:val="00FC74C7"/>
    <w:rsid w:val="00FD451D"/>
    <w:rsid w:val="00FD5B22"/>
    <w:rsid w:val="00FD7A93"/>
    <w:rsid w:val="00FE0934"/>
    <w:rsid w:val="00FE1B01"/>
    <w:rsid w:val="00FE3980"/>
    <w:rsid w:val="00FF70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37B16A"/>
  <w14:defaultImageDpi w14:val="300"/>
  <w15:docId w15:val="{77985190-951B-3341-BDD6-989138A63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C23568"/>
    <w:pPr>
      <w:spacing w:after="160" w:line="259" w:lineRule="auto"/>
    </w:pPr>
    <w:rPr>
      <w:rFonts w:ascii="Georgia" w:hAnsi="Georgia" w:cs="Arial"/>
    </w:rPr>
  </w:style>
  <w:style w:type="paragraph" w:styleId="Heading1">
    <w:name w:val="heading 1"/>
    <w:aliases w:val="Pocket"/>
    <w:basedOn w:val="Normal"/>
    <w:next w:val="Normal"/>
    <w:link w:val="Heading1Char"/>
    <w:uiPriority w:val="9"/>
    <w:qFormat/>
    <w:rsid w:val="00C235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35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235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C23568"/>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C235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3568"/>
  </w:style>
  <w:style w:type="character" w:customStyle="1" w:styleId="Heading1Char">
    <w:name w:val="Heading 1 Char"/>
    <w:aliases w:val="Pocket Char"/>
    <w:basedOn w:val="DefaultParagraphFont"/>
    <w:link w:val="Heading1"/>
    <w:uiPriority w:val="9"/>
    <w:rsid w:val="00C23568"/>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C23568"/>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C23568"/>
    <w:rPr>
      <w:rFonts w:ascii="Georgia" w:eastAsiaTheme="majorEastAsia" w:hAnsi="Georg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23568"/>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C23568"/>
    <w:rPr>
      <w:b/>
      <w:sz w:val="28"/>
      <w:u w:val="singl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S"/>
    <w:basedOn w:val="DefaultParagraphFont"/>
    <w:uiPriority w:val="1"/>
    <w:qFormat/>
    <w:rsid w:val="00C23568"/>
    <w:rPr>
      <w:b w:val="0"/>
      <w:sz w:val="24"/>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C23568"/>
    <w:rPr>
      <w:rFonts w:ascii="Georgia" w:hAnsi="Georgia" w:cs="Arial"/>
      <w:b/>
      <w:i w:val="0"/>
      <w:iCs/>
      <w:sz w:val="24"/>
      <w:u w:val="single"/>
      <w:bdr w:val="none" w:sz="0" w:space="0" w:color="auto"/>
    </w:rPr>
  </w:style>
  <w:style w:type="character" w:styleId="FollowedHyperlink">
    <w:name w:val="FollowedHyperlink"/>
    <w:basedOn w:val="DefaultParagraphFont"/>
    <w:uiPriority w:val="99"/>
    <w:semiHidden/>
    <w:unhideWhenUsed/>
    <w:rsid w:val="00C2356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C23568"/>
    <w:rPr>
      <w:color w:val="auto"/>
      <w:u w:val="none"/>
    </w:rPr>
  </w:style>
  <w:style w:type="paragraph" w:styleId="DocumentMap">
    <w:name w:val="Document Map"/>
    <w:basedOn w:val="Normal"/>
    <w:link w:val="DocumentMapChar"/>
    <w:uiPriority w:val="99"/>
    <w:semiHidden/>
    <w:unhideWhenUsed/>
    <w:rsid w:val="00C23568"/>
    <w:rPr>
      <w:rFonts w:ascii="Lucida Grande" w:hAnsi="Lucida Grande" w:cs="Lucida Grande"/>
    </w:rPr>
  </w:style>
  <w:style w:type="character" w:customStyle="1" w:styleId="DocumentMapChar">
    <w:name w:val="Document Map Char"/>
    <w:basedOn w:val="DefaultParagraphFont"/>
    <w:link w:val="DocumentMap"/>
    <w:uiPriority w:val="99"/>
    <w:semiHidden/>
    <w:rsid w:val="00C23568"/>
    <w:rPr>
      <w:rFonts w:ascii="Lucida Grande" w:hAnsi="Lucida Grande" w:cs="Lucida Grand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rd,No Spacing2,Tags"/>
    <w:basedOn w:val="Heading1"/>
    <w:link w:val="Hyperlink"/>
    <w:autoRedefine/>
    <w:uiPriority w:val="99"/>
    <w:qFormat/>
    <w:rsid w:val="00C2356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23568"/>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20"/>
    <w:qFormat/>
    <w:rsid w:val="00393D7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9C28B7"/>
    <w:pPr>
      <w:ind w:left="720"/>
      <w:contextualSpacing/>
    </w:pPr>
    <w:rPr>
      <w:rFonts w:ascii="Calibri" w:hAnsi="Calibri" w:cstheme="minorBidi"/>
      <w:sz w:val="22"/>
    </w:rPr>
  </w:style>
  <w:style w:type="paragraph" w:styleId="Header">
    <w:name w:val="header"/>
    <w:basedOn w:val="Normal"/>
    <w:link w:val="HeaderChar"/>
    <w:uiPriority w:val="99"/>
    <w:unhideWhenUsed/>
    <w:rsid w:val="00C80E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0EB9"/>
    <w:rPr>
      <w:rFonts w:ascii="Georgia" w:hAnsi="Georgia" w:cs="Arial"/>
    </w:rPr>
  </w:style>
  <w:style w:type="paragraph" w:styleId="Footer">
    <w:name w:val="footer"/>
    <w:basedOn w:val="Normal"/>
    <w:link w:val="FooterChar"/>
    <w:uiPriority w:val="99"/>
    <w:unhideWhenUsed/>
    <w:rsid w:val="00C80E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0EB9"/>
    <w:rPr>
      <w:rFonts w:ascii="Georgia" w:hAnsi="Georgia"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bes.com/sites/arielcohen/2021/10/26/chinas-space-mining-industry-is-prepping-for-launch--but-what-about-the-us/?sh=6b8bea862ae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pdale.com/files/24323_leon_final_note.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5B83F59-7949-1341-BEA9-3B994EED0740}">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35</Pages>
  <Words>14970</Words>
  <Characters>85333</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100103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33</cp:revision>
  <dcterms:created xsi:type="dcterms:W3CDTF">2022-04-09T19:21:00Z</dcterms:created>
  <dcterms:modified xsi:type="dcterms:W3CDTF">2022-04-09T20:45:00Z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