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CFCA8" w14:textId="0A923526" w:rsidR="00354470" w:rsidRDefault="00354470" w:rsidP="0094660A">
      <w:pPr>
        <w:pStyle w:val="Heading1"/>
      </w:pPr>
      <w:r>
        <w:t>OFF</w:t>
      </w:r>
    </w:p>
    <w:p w14:paraId="5DD3490D" w14:textId="77777777" w:rsidR="00354470" w:rsidRPr="00354470" w:rsidRDefault="00354470" w:rsidP="00354470">
      <w:pPr>
        <w:pStyle w:val="Heading4"/>
      </w:pPr>
      <w:r w:rsidRPr="00354470">
        <w:t>Interpretation: the affirmative must specify the agent of the plan in the plan text or in cx if asked</w:t>
      </w:r>
      <w:r w:rsidRPr="00354470">
        <w:br/>
        <w:t>Violation: they don’t</w:t>
      </w:r>
      <w:r w:rsidRPr="00354470">
        <w:br/>
        <w:t xml:space="preserve">Vote neg for stable predictable ground – letting the aff reclarify their plan text in the 1AR ensures shifty debates that delink from negative offense such as process CPs, PICs, etc. which destroys clash and </w:t>
      </w:r>
      <w:proofErr w:type="spellStart"/>
      <w:r w:rsidRPr="00354470">
        <w:t>indepth</w:t>
      </w:r>
      <w:proofErr w:type="spellEnd"/>
      <w:r w:rsidRPr="00354470">
        <w:t xml:space="preserve"> engagement</w:t>
      </w:r>
      <w:r w:rsidRPr="00354470">
        <w:br/>
        <w:t>C/I – reasonability is arbitrary and invites judge intervention</w:t>
      </w:r>
      <w:r w:rsidRPr="00354470">
        <w:br/>
        <w:t>Reject the team for abuse</w:t>
      </w:r>
    </w:p>
    <w:p w14:paraId="747D7D5F" w14:textId="47A29F10" w:rsidR="0094660A" w:rsidRDefault="0094660A" w:rsidP="0094660A">
      <w:pPr>
        <w:pStyle w:val="Heading1"/>
      </w:pPr>
      <w:r>
        <w:lastRenderedPageBreak/>
        <w:t>OFF</w:t>
      </w:r>
    </w:p>
    <w:p w14:paraId="370DA3D8" w14:textId="27C610C1" w:rsidR="0094660A" w:rsidRPr="00467FC5" w:rsidRDefault="0094660A" w:rsidP="0094660A">
      <w:pPr>
        <w:pStyle w:val="Heading4"/>
      </w:pPr>
      <w:r w:rsidRPr="00467FC5">
        <w:t xml:space="preserve">Reducing existential risks is the top priority in any coherent moral theory </w:t>
      </w:r>
    </w:p>
    <w:p w14:paraId="21536F89" w14:textId="77777777" w:rsidR="0094660A" w:rsidRPr="0049560F" w:rsidRDefault="0094660A" w:rsidP="0094660A">
      <w:pPr>
        <w:rPr>
          <w:rStyle w:val="Style13ptBold"/>
        </w:rPr>
      </w:pPr>
      <w:r w:rsidRPr="0049560F">
        <w:rPr>
          <w:rStyle w:val="Style13ptBold"/>
        </w:rPr>
        <w:t>Plummer, PhD, 15</w:t>
      </w:r>
    </w:p>
    <w:p w14:paraId="18EA9AFC" w14:textId="77777777" w:rsidR="0094660A" w:rsidRPr="00467FC5" w:rsidRDefault="0094660A" w:rsidP="0094660A">
      <w:pPr>
        <w:rPr>
          <w:rFonts w:eastAsia="Calibri"/>
          <w:sz w:val="16"/>
        </w:rPr>
      </w:pPr>
      <w:r w:rsidRPr="00467FC5">
        <w:rPr>
          <w:rFonts w:eastAsia="Calibri"/>
          <w:sz w:val="16"/>
        </w:rPr>
        <w:t>(Theron, Philosophy @St. Andrews http://blog.practicalethics.ox.ac.uk/2015/05/moral-agreement-on-saving-the-world/)</w:t>
      </w:r>
    </w:p>
    <w:p w14:paraId="7B488292" w14:textId="704ED07A" w:rsidR="0094660A" w:rsidRDefault="0094660A" w:rsidP="0094660A">
      <w:pPr>
        <w:rPr>
          <w:rFonts w:eastAsia="Calibri"/>
          <w:sz w:val="16"/>
        </w:rPr>
      </w:pPr>
      <w:r w:rsidRPr="00467FC5">
        <w:rPr>
          <w:rFonts w:eastAsia="Calibri"/>
          <w:sz w:val="16"/>
        </w:rPr>
        <w:t xml:space="preserve">There appears to be lot of disagreement in moral philosophy. Whether these many apparent disagreements are deep and irresolvable, I believe </w:t>
      </w:r>
      <w:r w:rsidRPr="00467FC5">
        <w:rPr>
          <w:rFonts w:eastAsia="Calibri"/>
          <w:b/>
          <w:u w:val="single"/>
        </w:rPr>
        <w:t>there is</w:t>
      </w:r>
      <w:r w:rsidRPr="00467FC5">
        <w:rPr>
          <w:rFonts w:eastAsia="Calibri"/>
          <w:sz w:val="16"/>
        </w:rPr>
        <w:t xml:space="preserve"> at least </w:t>
      </w:r>
      <w:r w:rsidRPr="00467FC5">
        <w:rPr>
          <w:rFonts w:eastAsia="Calibri"/>
          <w:b/>
          <w:u w:val="single"/>
        </w:rPr>
        <w:t>one thing</w:t>
      </w:r>
      <w:r w:rsidRPr="00467FC5">
        <w:rPr>
          <w:rFonts w:eastAsia="Calibri"/>
          <w:sz w:val="16"/>
        </w:rPr>
        <w:t xml:space="preserve"> </w:t>
      </w:r>
      <w:r w:rsidRPr="00467FC5">
        <w:rPr>
          <w:rFonts w:eastAsia="Calibri"/>
          <w:b/>
          <w:u w:val="single"/>
        </w:rPr>
        <w:t>it is reasonable to agree on</w:t>
      </w:r>
      <w:r w:rsidRPr="00467FC5">
        <w:rPr>
          <w:rFonts w:eastAsia="Calibri"/>
          <w:sz w:val="16"/>
        </w:rPr>
        <w:t xml:space="preserve"> right now, </w:t>
      </w:r>
      <w:r w:rsidRPr="00467FC5">
        <w:rPr>
          <w:rFonts w:eastAsia="Calibri"/>
          <w:b/>
          <w:iCs/>
          <w:highlight w:val="green"/>
          <w:u w:val="single"/>
          <w:bdr w:val="single" w:sz="8" w:space="0" w:color="auto"/>
        </w:rPr>
        <w:t>whatever</w:t>
      </w:r>
      <w:r w:rsidRPr="00467FC5">
        <w:rPr>
          <w:rFonts w:eastAsia="Calibri"/>
          <w:sz w:val="16"/>
          <w:highlight w:val="green"/>
        </w:rPr>
        <w:t xml:space="preserve"> </w:t>
      </w:r>
      <w:r w:rsidRPr="00467FC5">
        <w:rPr>
          <w:rFonts w:eastAsia="Calibri"/>
          <w:sz w:val="16"/>
        </w:rPr>
        <w:t xml:space="preserve">general </w:t>
      </w:r>
      <w:r w:rsidRPr="00467FC5">
        <w:rPr>
          <w:rFonts w:eastAsia="Calibri"/>
          <w:b/>
          <w:iCs/>
          <w:u w:val="single"/>
          <w:bdr w:val="single" w:sz="8" w:space="0" w:color="auto"/>
        </w:rPr>
        <w:t xml:space="preserve">moral </w:t>
      </w:r>
      <w:r w:rsidRPr="00467FC5">
        <w:rPr>
          <w:rFonts w:eastAsia="Calibri"/>
          <w:b/>
          <w:iCs/>
          <w:highlight w:val="green"/>
          <w:u w:val="single"/>
          <w:bdr w:val="single" w:sz="8" w:space="0" w:color="auto"/>
        </w:rPr>
        <w:t>view we adopt</w:t>
      </w:r>
      <w:r w:rsidRPr="00467FC5">
        <w:rPr>
          <w:rFonts w:eastAsia="Calibri"/>
          <w:sz w:val="16"/>
        </w:rPr>
        <w:t xml:space="preserve">: that </w:t>
      </w:r>
      <w:r w:rsidRPr="00467FC5">
        <w:rPr>
          <w:rFonts w:eastAsia="Calibri"/>
          <w:b/>
          <w:highlight w:val="green"/>
          <w:u w:val="single"/>
        </w:rPr>
        <w:t>it is</w:t>
      </w:r>
      <w:r w:rsidRPr="00467FC5">
        <w:rPr>
          <w:rFonts w:eastAsia="Calibri"/>
          <w:sz w:val="16"/>
          <w:highlight w:val="green"/>
        </w:rPr>
        <w:t xml:space="preserve"> </w:t>
      </w:r>
      <w:r w:rsidRPr="00467FC5">
        <w:rPr>
          <w:rFonts w:eastAsia="Calibri"/>
          <w:sz w:val="16"/>
        </w:rPr>
        <w:t xml:space="preserve">very </w:t>
      </w:r>
      <w:r w:rsidRPr="00467FC5">
        <w:rPr>
          <w:rFonts w:eastAsia="Calibri"/>
          <w:b/>
          <w:highlight w:val="green"/>
          <w:u w:val="single"/>
        </w:rPr>
        <w:t>important to reduce</w:t>
      </w:r>
      <w:r w:rsidRPr="00467FC5">
        <w:rPr>
          <w:rFonts w:eastAsia="Calibri"/>
          <w:sz w:val="16"/>
          <w:highlight w:val="green"/>
        </w:rPr>
        <w:t xml:space="preserve"> </w:t>
      </w:r>
      <w:r w:rsidRPr="00467FC5">
        <w:rPr>
          <w:rFonts w:eastAsia="Calibri"/>
          <w:b/>
          <w:u w:val="single"/>
        </w:rPr>
        <w:t xml:space="preserve">the </w:t>
      </w:r>
      <w:r w:rsidRPr="00467FC5">
        <w:rPr>
          <w:rFonts w:eastAsia="Calibri"/>
          <w:b/>
          <w:highlight w:val="green"/>
          <w:u w:val="single"/>
        </w:rPr>
        <w:t>risk that</w:t>
      </w:r>
      <w:r w:rsidRPr="00467FC5">
        <w:rPr>
          <w:rFonts w:eastAsia="Calibri"/>
          <w:sz w:val="16"/>
          <w:highlight w:val="green"/>
        </w:rPr>
        <w:t xml:space="preserve"> </w:t>
      </w:r>
      <w:r w:rsidRPr="00467FC5">
        <w:rPr>
          <w:rFonts w:eastAsia="Calibri"/>
          <w:sz w:val="16"/>
        </w:rPr>
        <w:t xml:space="preserve">all intelligent </w:t>
      </w:r>
      <w:r w:rsidRPr="00467FC5">
        <w:rPr>
          <w:rFonts w:eastAsia="Calibri"/>
          <w:b/>
          <w:highlight w:val="green"/>
          <w:u w:val="single"/>
        </w:rPr>
        <w:t>beings</w:t>
      </w:r>
      <w:r w:rsidRPr="00467FC5">
        <w:rPr>
          <w:rFonts w:eastAsia="Calibri"/>
          <w:sz w:val="16"/>
          <w:highlight w:val="green"/>
        </w:rPr>
        <w:t xml:space="preserve"> </w:t>
      </w:r>
      <w:r w:rsidRPr="00467FC5">
        <w:rPr>
          <w:rFonts w:eastAsia="Calibri"/>
          <w:sz w:val="16"/>
        </w:rPr>
        <w:t xml:space="preserve">on this planet </w:t>
      </w:r>
      <w:r w:rsidRPr="00467FC5">
        <w:rPr>
          <w:rFonts w:eastAsia="Calibri"/>
          <w:b/>
          <w:highlight w:val="green"/>
          <w:u w:val="single"/>
        </w:rPr>
        <w:t>are eliminated by</w:t>
      </w:r>
      <w:r w:rsidRPr="00467FC5">
        <w:rPr>
          <w:rFonts w:eastAsia="Calibri"/>
          <w:sz w:val="16"/>
          <w:highlight w:val="green"/>
        </w:rPr>
        <w:t xml:space="preserve"> </w:t>
      </w:r>
      <w:r w:rsidRPr="00467FC5">
        <w:rPr>
          <w:rFonts w:eastAsia="Calibri"/>
          <w:sz w:val="16"/>
        </w:rPr>
        <w:t xml:space="preserve">an enormous </w:t>
      </w:r>
      <w:r w:rsidRPr="00467FC5">
        <w:rPr>
          <w:rFonts w:eastAsia="Calibri"/>
          <w:b/>
          <w:iCs/>
          <w:highlight w:val="green"/>
          <w:u w:val="single"/>
          <w:bdr w:val="single" w:sz="8" w:space="0" w:color="auto"/>
        </w:rPr>
        <w:t>catastrophe</w:t>
      </w:r>
      <w:r w:rsidRPr="00467FC5">
        <w:rPr>
          <w:rFonts w:eastAsia="Calibri"/>
          <w:sz w:val="16"/>
        </w:rPr>
        <w:t xml:space="preserve">, such as a nuclear war. How we might in fact try to reduce such existential risks is discussed elsewhere. My claim here is only that </w:t>
      </w:r>
      <w:r w:rsidRPr="00467FC5">
        <w:rPr>
          <w:rFonts w:eastAsia="Calibri"/>
          <w:b/>
          <w:highlight w:val="green"/>
          <w:u w:val="single"/>
        </w:rPr>
        <w:t xml:space="preserve">we </w:t>
      </w:r>
      <w:r w:rsidRPr="00467FC5">
        <w:rPr>
          <w:rFonts w:eastAsia="Calibri"/>
          <w:sz w:val="16"/>
        </w:rPr>
        <w:t xml:space="preserve">– </w:t>
      </w:r>
      <w:r w:rsidRPr="00467FC5">
        <w:rPr>
          <w:rFonts w:eastAsia="Calibri"/>
          <w:b/>
          <w:u w:val="single"/>
        </w:rPr>
        <w:t>whether we’re consequentialists, deontologists, or virtue ethicists</w:t>
      </w:r>
      <w:r w:rsidRPr="00467FC5">
        <w:rPr>
          <w:rFonts w:eastAsia="Calibri"/>
          <w:sz w:val="16"/>
        </w:rPr>
        <w:t xml:space="preserve"> – </w:t>
      </w:r>
      <w:r w:rsidRPr="00467FC5">
        <w:rPr>
          <w:rFonts w:eastAsia="Calibri"/>
          <w:b/>
          <w:highlight w:val="green"/>
          <w:u w:val="single"/>
        </w:rPr>
        <w:t xml:space="preserve">should all agree that we should try </w:t>
      </w:r>
      <w:r w:rsidRPr="00467FC5">
        <w:rPr>
          <w:rFonts w:eastAsia="Calibri"/>
          <w:b/>
          <w:iCs/>
          <w:highlight w:val="green"/>
          <w:u w:val="single"/>
          <w:bdr w:val="single" w:sz="8" w:space="0" w:color="auto"/>
        </w:rPr>
        <w:t>to save the world</w:t>
      </w:r>
      <w:r w:rsidRPr="00467FC5">
        <w:rPr>
          <w:rFonts w:eastAsia="Calibri"/>
          <w:b/>
          <w:iCs/>
          <w:u w:val="single"/>
          <w:bdr w:val="single" w:sz="8" w:space="0" w:color="auto"/>
        </w:rPr>
        <w:t>.</w:t>
      </w:r>
      <w:r w:rsidRPr="00467FC5">
        <w:rPr>
          <w:rFonts w:eastAsia="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467FC5">
        <w:rPr>
          <w:rFonts w:eastAsia="Calibri"/>
          <w:b/>
          <w:u w:val="single"/>
        </w:rPr>
        <w:t xml:space="preserve">There are so many possible future people that </w:t>
      </w:r>
      <w:r w:rsidRPr="00467FC5">
        <w:rPr>
          <w:rFonts w:eastAsia="Calibri"/>
          <w:b/>
          <w:highlight w:val="green"/>
          <w:u w:val="single"/>
        </w:rPr>
        <w:t xml:space="preserve">reducing existential risk is </w:t>
      </w:r>
      <w:r w:rsidRPr="00467FC5">
        <w:rPr>
          <w:rFonts w:eastAsia="Calibri"/>
          <w:b/>
          <w:u w:val="single"/>
        </w:rPr>
        <w:t xml:space="preserve">arguably </w:t>
      </w:r>
      <w:r w:rsidRPr="00467FC5">
        <w:rPr>
          <w:rFonts w:eastAsia="Calibri"/>
          <w:b/>
          <w:highlight w:val="green"/>
          <w:u w:val="single"/>
        </w:rPr>
        <w:t>the most important thing in the world</w:t>
      </w:r>
      <w:r w:rsidRPr="00467FC5">
        <w:rPr>
          <w:rFonts w:eastAsia="Calibri"/>
          <w:sz w:val="16"/>
        </w:rPr>
        <w:t xml:space="preserve">, even if the well-being of these possible people were given only 0.001% as much weight as that of existing people. </w:t>
      </w:r>
      <w:r w:rsidRPr="00467FC5">
        <w:rPr>
          <w:rFonts w:eastAsia="Calibri"/>
          <w:b/>
          <w:u w:val="single"/>
        </w:rPr>
        <w:t>Even on a wholly person-affecting view</w:t>
      </w:r>
      <w:r w:rsidRPr="00467FC5">
        <w:rPr>
          <w:rFonts w:eastAsia="Calibri"/>
          <w:sz w:val="16"/>
        </w:rPr>
        <w:t xml:space="preserve"> – according to which there’s nothing (apart from effects on existing people) to be said in favor of creating happy people – </w:t>
      </w:r>
      <w:r w:rsidRPr="00467FC5">
        <w:rPr>
          <w:rFonts w:eastAsia="Calibri"/>
          <w:b/>
          <w:u w:val="single"/>
        </w:rPr>
        <w:t>the case for reducing existential risk is very strong</w:t>
      </w:r>
      <w:r w:rsidRPr="00467FC5">
        <w:rPr>
          <w:rFonts w:eastAsia="Calibri"/>
          <w:sz w:val="16"/>
        </w:rPr>
        <w:t xml:space="preserve">. As noted in this seminal paper, this case is strengthened by the fact that there’s a good chance that many existing people will, with the aid of life-extension technology, live very long and very </w:t>
      </w:r>
      <w:proofErr w:type="gramStart"/>
      <w:r w:rsidRPr="00467FC5">
        <w:rPr>
          <w:rFonts w:eastAsia="Calibri"/>
          <w:sz w:val="16"/>
        </w:rPr>
        <w:t>high quality</w:t>
      </w:r>
      <w:proofErr w:type="gramEnd"/>
      <w:r w:rsidRPr="00467FC5">
        <w:rPr>
          <w:rFonts w:eastAsia="Calibri"/>
          <w:sz w:val="16"/>
        </w:rPr>
        <w:t xml:space="preserve"> lives. </w:t>
      </w:r>
      <w:r w:rsidRPr="00467FC5">
        <w:rPr>
          <w:rFonts w:eastAsia="Calibri"/>
          <w:b/>
          <w:highlight w:val="green"/>
          <w:u w:val="single"/>
        </w:rPr>
        <w:t>You might think what I</w:t>
      </w:r>
      <w:r w:rsidRPr="00467FC5">
        <w:rPr>
          <w:rFonts w:eastAsia="Calibri"/>
          <w:b/>
          <w:u w:val="single"/>
        </w:rPr>
        <w:t xml:space="preserve"> have just </w:t>
      </w:r>
      <w:r w:rsidRPr="00467FC5">
        <w:rPr>
          <w:rFonts w:eastAsia="Calibri"/>
          <w:b/>
          <w:highlight w:val="green"/>
          <w:u w:val="single"/>
        </w:rPr>
        <w:t>argued applies to consequentialists only</w:t>
      </w:r>
      <w:r w:rsidRPr="00467FC5">
        <w:rPr>
          <w:rFonts w:eastAsia="Calibri"/>
          <w:b/>
          <w:u w:val="single"/>
        </w:rPr>
        <w:t>.</w:t>
      </w:r>
      <w:r w:rsidRPr="00467FC5">
        <w:rPr>
          <w:rFonts w:eastAsia="Calibri"/>
          <w:sz w:val="16"/>
        </w:rPr>
        <w:t xml:space="preserve"> </w:t>
      </w:r>
      <w:r w:rsidRPr="00467FC5">
        <w:rPr>
          <w:rFonts w:eastAsia="Calibri"/>
          <w:b/>
          <w:u w:val="single"/>
        </w:rPr>
        <w:t>There is a tendency to assume that, if an argument appeals to consequentialist considerations</w:t>
      </w:r>
      <w:r w:rsidRPr="00467FC5">
        <w:rPr>
          <w:rFonts w:eastAsia="Calibri"/>
          <w:sz w:val="16"/>
        </w:rPr>
        <w:t xml:space="preserve"> (the goodness of outcomes), </w:t>
      </w:r>
      <w:r w:rsidRPr="00467FC5">
        <w:rPr>
          <w:rFonts w:eastAsia="Calibri"/>
          <w:b/>
          <w:iCs/>
          <w:u w:val="single"/>
          <w:bdr w:val="single" w:sz="8" w:space="0" w:color="auto"/>
        </w:rPr>
        <w:t>it is irrelevant to non-consequentialists</w:t>
      </w:r>
      <w:r w:rsidRPr="00467FC5">
        <w:rPr>
          <w:rFonts w:eastAsia="Calibri"/>
          <w:sz w:val="16"/>
        </w:rPr>
        <w:t xml:space="preserve">. </w:t>
      </w:r>
      <w:r w:rsidRPr="00467FC5">
        <w:rPr>
          <w:rFonts w:eastAsia="Calibri"/>
          <w:b/>
          <w:iCs/>
          <w:highlight w:val="green"/>
          <w:u w:val="single"/>
          <w:bdr w:val="single" w:sz="8" w:space="0" w:color="auto"/>
        </w:rPr>
        <w:t>But that is a huge mistake</w:t>
      </w:r>
      <w:r w:rsidRPr="00467FC5">
        <w:rPr>
          <w:rFonts w:eastAsia="Calibri"/>
          <w:sz w:val="16"/>
        </w:rPr>
        <w:t xml:space="preserve">. </w:t>
      </w:r>
      <w:r w:rsidRPr="00467FC5">
        <w:rPr>
          <w:rFonts w:eastAsia="Calibri"/>
          <w:b/>
          <w:highlight w:val="green"/>
          <w:u w:val="single"/>
        </w:rPr>
        <w:t>Non-consequentialism is the view that there’s more that determines rightness</w:t>
      </w:r>
      <w:r w:rsidRPr="00467FC5">
        <w:rPr>
          <w:rFonts w:eastAsia="Calibri"/>
          <w:sz w:val="16"/>
          <w:highlight w:val="green"/>
        </w:rPr>
        <w:t xml:space="preserve"> </w:t>
      </w:r>
      <w:r w:rsidRPr="00467FC5">
        <w:rPr>
          <w:rFonts w:eastAsia="Calibri"/>
          <w:b/>
          <w:highlight w:val="green"/>
          <w:u w:val="single"/>
        </w:rPr>
        <w:t>than</w:t>
      </w:r>
      <w:r w:rsidRPr="00467FC5">
        <w:rPr>
          <w:rFonts w:eastAsia="Calibri"/>
          <w:sz w:val="16"/>
          <w:highlight w:val="green"/>
        </w:rPr>
        <w:t xml:space="preserve"> </w:t>
      </w:r>
      <w:r w:rsidRPr="00467FC5">
        <w:rPr>
          <w:rFonts w:eastAsia="Calibri"/>
          <w:sz w:val="16"/>
        </w:rPr>
        <w:t xml:space="preserve">the goodness of </w:t>
      </w:r>
      <w:r w:rsidRPr="00467FC5">
        <w:rPr>
          <w:rFonts w:eastAsia="Calibri"/>
          <w:b/>
          <w:highlight w:val="green"/>
          <w:u w:val="single"/>
        </w:rPr>
        <w:t xml:space="preserve">consequences </w:t>
      </w:r>
      <w:r w:rsidRPr="00467FC5">
        <w:rPr>
          <w:rFonts w:eastAsia="Calibri"/>
          <w:sz w:val="16"/>
        </w:rPr>
        <w:t xml:space="preserve">or outcomes; </w:t>
      </w:r>
      <w:r w:rsidRPr="00467FC5">
        <w:rPr>
          <w:rFonts w:eastAsia="Calibri"/>
          <w:b/>
          <w:iCs/>
          <w:u w:val="single"/>
          <w:bdr w:val="single" w:sz="8" w:space="0" w:color="auto"/>
        </w:rPr>
        <w:t xml:space="preserve">it is </w:t>
      </w:r>
      <w:r w:rsidRPr="00467FC5">
        <w:rPr>
          <w:rFonts w:eastAsia="Calibri"/>
          <w:b/>
          <w:iCs/>
          <w:highlight w:val="green"/>
          <w:u w:val="single"/>
          <w:bdr w:val="single" w:sz="8" w:space="0" w:color="auto"/>
        </w:rPr>
        <w:t>not the view that the latter don’t matter</w:t>
      </w:r>
      <w:r w:rsidRPr="00467FC5">
        <w:rPr>
          <w:rFonts w:eastAsia="Calibri"/>
          <w:sz w:val="16"/>
        </w:rPr>
        <w:t xml:space="preserve">. </w:t>
      </w:r>
      <w:r w:rsidRPr="00467FC5">
        <w:rPr>
          <w:rFonts w:eastAsia="Calibri"/>
          <w:b/>
          <w:u w:val="single"/>
        </w:rPr>
        <w:t xml:space="preserve">Even </w:t>
      </w:r>
      <w:r w:rsidRPr="00467FC5">
        <w:rPr>
          <w:rFonts w:eastAsia="Calibri"/>
          <w:sz w:val="16"/>
        </w:rPr>
        <w:t xml:space="preserve">John </w:t>
      </w:r>
      <w:r w:rsidRPr="00467FC5">
        <w:rPr>
          <w:rFonts w:eastAsia="Calibri"/>
          <w:b/>
          <w:iCs/>
          <w:u w:val="single"/>
          <w:bdr w:val="single" w:sz="8" w:space="0" w:color="auto"/>
        </w:rPr>
        <w:t>Rawls wrote, “All ethical doctrines worth our attention take consequences into account</w:t>
      </w:r>
      <w:r w:rsidRPr="00467FC5">
        <w:rPr>
          <w:rFonts w:eastAsia="Calibri"/>
          <w:sz w:val="16"/>
        </w:rPr>
        <w:t xml:space="preserve"> in judging rightness. </w:t>
      </w:r>
      <w:r w:rsidRPr="00467FC5">
        <w:rPr>
          <w:rFonts w:eastAsia="Calibri"/>
          <w:b/>
          <w:u w:val="single"/>
        </w:rPr>
        <w:t>One which did not would simply be irrational</w:t>
      </w:r>
      <w:r w:rsidRPr="00467FC5">
        <w:rPr>
          <w:rFonts w:eastAsia="Calibri"/>
          <w:sz w:val="16"/>
        </w:rPr>
        <w:t xml:space="preserve">, crazy.” </w:t>
      </w:r>
      <w:r w:rsidRPr="00467FC5">
        <w:rPr>
          <w:rFonts w:eastAsia="Calibri"/>
          <w:b/>
          <w:iCs/>
          <w:highlight w:val="green"/>
          <w:u w:val="single"/>
          <w:bdr w:val="single" w:sz="8" w:space="0" w:color="auto"/>
        </w:rPr>
        <w:t xml:space="preserve">Minimally plausible versions of deontology </w:t>
      </w:r>
      <w:r w:rsidRPr="00467FC5">
        <w:rPr>
          <w:rFonts w:eastAsia="Calibri"/>
          <w:b/>
          <w:iCs/>
          <w:u w:val="single"/>
          <w:bdr w:val="single" w:sz="8" w:space="0" w:color="auto"/>
        </w:rPr>
        <w:t xml:space="preserve">and virtue ethics </w:t>
      </w:r>
      <w:r w:rsidRPr="00467FC5">
        <w:rPr>
          <w:rFonts w:eastAsia="Calibri"/>
          <w:b/>
          <w:iCs/>
          <w:highlight w:val="green"/>
          <w:u w:val="single"/>
          <w:bdr w:val="single" w:sz="8" w:space="0" w:color="auto"/>
        </w:rPr>
        <w:t xml:space="preserve">must be concerned </w:t>
      </w:r>
      <w:r w:rsidRPr="00467FC5">
        <w:rPr>
          <w:rFonts w:eastAsia="Calibri"/>
          <w:b/>
          <w:iCs/>
          <w:u w:val="single"/>
          <w:bdr w:val="single" w:sz="8" w:space="0" w:color="auto"/>
        </w:rPr>
        <w:t xml:space="preserve">in part </w:t>
      </w:r>
      <w:r w:rsidRPr="00467FC5">
        <w:rPr>
          <w:rFonts w:eastAsia="Calibri"/>
          <w:b/>
          <w:iCs/>
          <w:highlight w:val="green"/>
          <w:u w:val="single"/>
          <w:bdr w:val="single" w:sz="8" w:space="0" w:color="auto"/>
        </w:rPr>
        <w:t>with promoting the good</w:t>
      </w:r>
      <w:r w:rsidRPr="00467FC5">
        <w:rPr>
          <w:rFonts w:eastAsia="Calibri"/>
          <w:b/>
          <w:iCs/>
          <w:u w:val="single"/>
          <w:bdr w:val="single" w:sz="8" w:space="0" w:color="auto"/>
        </w:rPr>
        <w:t>, from an impartial point of view</w:t>
      </w:r>
      <w:r w:rsidRPr="00467FC5">
        <w:rPr>
          <w:rFonts w:eastAsia="Calibri"/>
          <w:sz w:val="16"/>
        </w:rPr>
        <w:t xml:space="preserve">. </w:t>
      </w:r>
      <w:r w:rsidRPr="00467FC5">
        <w:rPr>
          <w:rFonts w:eastAsia="Calibri"/>
          <w:b/>
          <w:u w:val="single"/>
        </w:rPr>
        <w:t xml:space="preserve">They’d thus imply </w:t>
      </w:r>
      <w:r w:rsidRPr="00467FC5">
        <w:rPr>
          <w:rFonts w:eastAsia="Calibri"/>
          <w:b/>
          <w:iCs/>
          <w:u w:val="single"/>
          <w:bdr w:val="single" w:sz="8" w:space="0" w:color="auto"/>
        </w:rPr>
        <w:t>very strong reasons</w:t>
      </w:r>
      <w:r w:rsidRPr="00467FC5">
        <w:rPr>
          <w:rFonts w:eastAsia="Calibri"/>
          <w:b/>
          <w:u w:val="single"/>
        </w:rPr>
        <w:t xml:space="preserve"> to reduce existential risk</w:t>
      </w:r>
      <w:r w:rsidRPr="00467FC5">
        <w:rPr>
          <w:rFonts w:eastAsia="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7FC5">
        <w:rPr>
          <w:rFonts w:eastAsia="Calibri"/>
          <w:b/>
          <w:u w:val="single"/>
        </w:rPr>
        <w:t>Even egoism</w:t>
      </w:r>
      <w:r w:rsidRPr="00467FC5">
        <w:rPr>
          <w:rFonts w:eastAsia="Calibri"/>
          <w:sz w:val="16"/>
        </w:rPr>
        <w:t xml:space="preserve">, the view that each agent should maximize her own good, </w:t>
      </w:r>
      <w:r w:rsidRPr="00467FC5">
        <w:rPr>
          <w:rFonts w:eastAsia="Calibri"/>
          <w:b/>
          <w:u w:val="single"/>
        </w:rPr>
        <w:t xml:space="preserve">might imply strong reasons to reduce existential risk. </w:t>
      </w:r>
      <w:r w:rsidRPr="00467FC5">
        <w:rPr>
          <w:rFonts w:eastAsia="Calibri"/>
          <w:sz w:val="16"/>
        </w:rPr>
        <w:t xml:space="preserve">It will depend, among other things, on what one’s own good </w:t>
      </w:r>
      <w:proofErr w:type="gramStart"/>
      <w:r w:rsidRPr="00467FC5">
        <w:rPr>
          <w:rFonts w:eastAsia="Calibri"/>
          <w:sz w:val="16"/>
        </w:rPr>
        <w:t>consists</w:t>
      </w:r>
      <w:proofErr w:type="gramEnd"/>
      <w:r w:rsidRPr="00467FC5">
        <w:rPr>
          <w:rFonts w:eastAsia="Calibr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67FC5">
        <w:rPr>
          <w:rFonts w:eastAsia="Calibri"/>
          <w:sz w:val="16"/>
        </w:rPr>
        <w:t>actually desires</w:t>
      </w:r>
      <w:proofErr w:type="gramEnd"/>
      <w:r w:rsidRPr="00467FC5">
        <w:rPr>
          <w:rFonts w:eastAsia="Calibri"/>
          <w:sz w:val="16"/>
        </w:rPr>
        <w:t xml:space="preserve"> to do that act). To be minimally plausible, egoism will need to be paired with a more sophisticated account </w:t>
      </w:r>
      <w:r w:rsidRPr="00467FC5">
        <w:rPr>
          <w:rFonts w:eastAsia="Calibri"/>
          <w:sz w:val="16"/>
        </w:rPr>
        <w:lastRenderedPageBreak/>
        <w:t xml:space="preserve">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467FC5">
        <w:rPr>
          <w:rFonts w:eastAsia="Calibri"/>
          <w:sz w:val="16"/>
        </w:rPr>
        <w:t>all of</w:t>
      </w:r>
      <w:proofErr w:type="gramEnd"/>
      <w:r w:rsidRPr="00467FC5">
        <w:rPr>
          <w:rFonts w:eastAsia="Calibri"/>
          <w:sz w:val="16"/>
        </w:rPr>
        <w:t xml:space="preserve"> this Samuel Scheffler’s recent intriguing arguments (quick podcast version available here) that </w:t>
      </w:r>
      <w:r w:rsidRPr="00CB6F1A">
        <w:rPr>
          <w:rFonts w:eastAsia="Calibri"/>
          <w:b/>
          <w:iCs/>
          <w:u w:val="single"/>
          <w:bdr w:val="single" w:sz="8" w:space="0" w:color="auto"/>
        </w:rPr>
        <w:t>most of what makes our lives go well would be undermined if there were no future generations</w:t>
      </w:r>
      <w:r w:rsidRPr="00467FC5">
        <w:rPr>
          <w:rFonts w:eastAsia="Calibri"/>
          <w:sz w:val="16"/>
        </w:rPr>
        <w:t xml:space="preserve"> of intelligent persons. On his view, my life would contain vastly less well-being if (say) a year after my death the world came to an end. </w:t>
      </w:r>
      <w:r w:rsidRPr="00467FC5">
        <w:rPr>
          <w:rFonts w:eastAsia="Calibri"/>
          <w:b/>
          <w:u w:val="single"/>
        </w:rPr>
        <w:t>So obviously</w:t>
      </w:r>
      <w:r w:rsidRPr="00467FC5">
        <w:rPr>
          <w:rFonts w:eastAsia="Calibri"/>
          <w:sz w:val="16"/>
        </w:rPr>
        <w:t xml:space="preserve"> if Scheffler were right </w:t>
      </w:r>
      <w:r w:rsidRPr="00467FC5">
        <w:rPr>
          <w:rFonts w:eastAsia="Calibri"/>
          <w:b/>
          <w:u w:val="single"/>
        </w:rPr>
        <w:t>I’d have very strong reason to reduce existential risk</w:t>
      </w:r>
      <w:r w:rsidRPr="00467FC5">
        <w:rPr>
          <w:rFonts w:eastAsia="Calibri"/>
          <w:sz w:val="16"/>
        </w:rPr>
        <w:t xml:space="preserve">. </w:t>
      </w:r>
      <w:r w:rsidRPr="00467FC5">
        <w:rPr>
          <w:rFonts w:eastAsia="Calibri"/>
          <w:b/>
          <w:iCs/>
          <w:highlight w:val="green"/>
          <w:u w:val="single"/>
          <w:bdr w:val="single" w:sz="8" w:space="0" w:color="auto"/>
        </w:rPr>
        <w:t xml:space="preserve">We should also </w:t>
      </w:r>
      <w:proofErr w:type="gramStart"/>
      <w:r w:rsidRPr="00467FC5">
        <w:rPr>
          <w:rFonts w:eastAsia="Calibri"/>
          <w:b/>
          <w:iCs/>
          <w:highlight w:val="green"/>
          <w:u w:val="single"/>
          <w:bdr w:val="single" w:sz="8" w:space="0" w:color="auto"/>
        </w:rPr>
        <w:t>take into account</w:t>
      </w:r>
      <w:proofErr w:type="gramEnd"/>
      <w:r w:rsidRPr="00467FC5">
        <w:rPr>
          <w:rFonts w:eastAsia="Calibri"/>
          <w:b/>
          <w:iCs/>
          <w:highlight w:val="green"/>
          <w:u w:val="single"/>
          <w:bdr w:val="single" w:sz="8" w:space="0" w:color="auto"/>
        </w:rPr>
        <w:t xml:space="preserve"> moral uncertainty</w:t>
      </w:r>
      <w:r w:rsidRPr="00467FC5">
        <w:rPr>
          <w:rFonts w:eastAsia="Calibri"/>
          <w:b/>
          <w:iCs/>
          <w:u w:val="single"/>
          <w:bdr w:val="single" w:sz="8" w:space="0" w:color="auto"/>
        </w:rPr>
        <w:t>.</w:t>
      </w:r>
      <w:r w:rsidRPr="00467FC5">
        <w:rPr>
          <w:rFonts w:eastAsia="Calibri"/>
          <w:sz w:val="16"/>
        </w:rPr>
        <w:t xml:space="preserve"> W</w:t>
      </w:r>
      <w:r w:rsidRPr="00467FC5">
        <w:rPr>
          <w:rFonts w:eastAsia="Calibri"/>
          <w:b/>
          <w:u w:val="single"/>
        </w:rPr>
        <w:t>hat is it reasonable for one to do, when one is uncertain</w:t>
      </w:r>
      <w:r w:rsidRPr="00467FC5">
        <w:rPr>
          <w:rFonts w:eastAsia="Calibri"/>
          <w:sz w:val="16"/>
        </w:rPr>
        <w:t xml:space="preserve"> not (only</w:t>
      </w:r>
      <w:r w:rsidRPr="00467FC5">
        <w:rPr>
          <w:rFonts w:eastAsia="Calibri"/>
          <w:b/>
          <w:u w:val="single"/>
        </w:rPr>
        <w:t>) about</w:t>
      </w:r>
      <w:r w:rsidRPr="00467FC5">
        <w:rPr>
          <w:rFonts w:eastAsia="Calibri"/>
          <w:sz w:val="16"/>
        </w:rPr>
        <w:t xml:space="preserve"> the empirical facts, but also about the </w:t>
      </w:r>
      <w:r w:rsidRPr="00467FC5">
        <w:rPr>
          <w:rFonts w:eastAsia="Calibri"/>
          <w:b/>
          <w:u w:val="single"/>
        </w:rPr>
        <w:t>moral facts?</w:t>
      </w:r>
      <w:r w:rsidRPr="00467FC5">
        <w:rPr>
          <w:rFonts w:eastAsia="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467FC5">
        <w:rPr>
          <w:rFonts w:eastAsia="Calibri"/>
          <w:b/>
          <w:highlight w:val="green"/>
          <w:u w:val="single"/>
        </w:rPr>
        <w:t xml:space="preserve">those </w:t>
      </w:r>
      <w:r w:rsidRPr="00467FC5">
        <w:rPr>
          <w:rFonts w:eastAsia="Calibri"/>
          <w:sz w:val="16"/>
        </w:rPr>
        <w:t xml:space="preserve">(hedonistic egoists) </w:t>
      </w:r>
      <w:r w:rsidRPr="00467FC5">
        <w:rPr>
          <w:rFonts w:eastAsia="Calibri"/>
          <w:b/>
          <w:iCs/>
          <w:highlight w:val="green"/>
          <w:u w:val="single"/>
          <w:bdr w:val="single" w:sz="8" w:space="0" w:color="auto"/>
        </w:rPr>
        <w:t>who disagree should have a significant level of confidence that they are mistaken</w:t>
      </w:r>
      <w:r w:rsidRPr="00467FC5">
        <w:rPr>
          <w:rFonts w:eastAsia="Calibri"/>
          <w:b/>
          <w:iCs/>
          <w:u w:val="single"/>
          <w:bdr w:val="single" w:sz="8" w:space="0" w:color="auto"/>
        </w:rPr>
        <w:t>,</w:t>
      </w:r>
      <w:r w:rsidRPr="00467FC5">
        <w:rPr>
          <w:rFonts w:eastAsia="Calibri"/>
          <w:sz w:val="16"/>
        </w:rPr>
        <w:t xml:space="preserve"> and that one of the above views is correct. </w:t>
      </w:r>
      <w:r w:rsidRPr="005D16FE">
        <w:rPr>
          <w:rFonts w:eastAsia="Calibri"/>
          <w:b/>
          <w:u w:val="single"/>
        </w:rPr>
        <w:t>Even if they were 90% sure that their view is the correct one</w:t>
      </w:r>
      <w:r w:rsidRPr="005D16FE">
        <w:rPr>
          <w:rFonts w:eastAsia="Calibri"/>
          <w:sz w:val="16"/>
        </w:rPr>
        <w:t xml:space="preserve"> (and 10% sure that one of these other ones is correct), </w:t>
      </w:r>
      <w:r w:rsidRPr="005D16FE">
        <w:rPr>
          <w:rFonts w:eastAsia="Calibri"/>
          <w:b/>
          <w:iCs/>
          <w:u w:val="single"/>
          <w:bdr w:val="single" w:sz="8" w:space="0" w:color="auto"/>
        </w:rPr>
        <w:t xml:space="preserve">they would have </w:t>
      </w:r>
      <w:proofErr w:type="gramStart"/>
      <w:r w:rsidRPr="005D16FE">
        <w:rPr>
          <w:rFonts w:eastAsia="Calibri"/>
          <w:b/>
          <w:iCs/>
          <w:u w:val="single"/>
          <w:bdr w:val="single" w:sz="8" w:space="0" w:color="auto"/>
        </w:rPr>
        <w:t>pretty strong</w:t>
      </w:r>
      <w:proofErr w:type="gramEnd"/>
      <w:r w:rsidRPr="005D16FE">
        <w:rPr>
          <w:rFonts w:eastAsia="Calibri"/>
          <w:b/>
          <w:iCs/>
          <w:u w:val="single"/>
          <w:bdr w:val="single" w:sz="8" w:space="0" w:color="auto"/>
        </w:rPr>
        <w:t xml:space="preserve"> reason, from the standpoint of moral uncertainty, to reduce existential risk</w:t>
      </w:r>
      <w:r w:rsidRPr="005D16FE">
        <w:rPr>
          <w:rFonts w:eastAsia="Calibri"/>
          <w:sz w:val="16"/>
        </w:rPr>
        <w:t xml:space="preserve">. Perhaps most disturbingly still, </w:t>
      </w:r>
      <w:r w:rsidRPr="005D16FE">
        <w:rPr>
          <w:rFonts w:eastAsia="Calibri"/>
          <w:b/>
          <w:highlight w:val="green"/>
          <w:u w:val="single"/>
        </w:rPr>
        <w:t xml:space="preserve">even if we are only 1% sure that </w:t>
      </w:r>
      <w:r w:rsidRPr="005D16FE">
        <w:rPr>
          <w:rFonts w:eastAsia="Calibri"/>
          <w:b/>
          <w:u w:val="single"/>
        </w:rPr>
        <w:t xml:space="preserve">the well-being of possible </w:t>
      </w:r>
      <w:r w:rsidRPr="005D16FE">
        <w:rPr>
          <w:rFonts w:eastAsia="Calibri"/>
          <w:b/>
          <w:highlight w:val="green"/>
          <w:u w:val="single"/>
        </w:rPr>
        <w:t>future people matters</w:t>
      </w:r>
      <w:r w:rsidRPr="005D16FE">
        <w:rPr>
          <w:rFonts w:eastAsia="Calibri"/>
          <w:sz w:val="16"/>
        </w:rPr>
        <w:t xml:space="preserve">, it is at least arguable that, from the standpoint of moral uncertainty, </w:t>
      </w:r>
      <w:r w:rsidRPr="005D16FE">
        <w:rPr>
          <w:rFonts w:eastAsia="Calibri"/>
          <w:b/>
          <w:iCs/>
          <w:highlight w:val="green"/>
          <w:u w:val="single"/>
          <w:bdr w:val="single" w:sz="8" w:space="0" w:color="auto"/>
        </w:rPr>
        <w:t>reducing existential risk is the most important thing in the world</w:t>
      </w:r>
      <w:r w:rsidRPr="00467FC5">
        <w:rPr>
          <w:rFonts w:eastAsia="Calibri"/>
          <w:sz w:val="16"/>
        </w:rPr>
        <w:t xml:space="preserve">. Again, this is largely </w:t>
      </w:r>
      <w:proofErr w:type="gramStart"/>
      <w:r w:rsidRPr="00467FC5">
        <w:rPr>
          <w:rFonts w:eastAsia="Calibri"/>
          <w:b/>
          <w:u w:val="single"/>
        </w:rPr>
        <w:t>for the reason that</w:t>
      </w:r>
      <w:proofErr w:type="gramEnd"/>
      <w:r w:rsidRPr="00467FC5">
        <w:rPr>
          <w:rFonts w:eastAsia="Calibri"/>
          <w:b/>
          <w:u w:val="single"/>
        </w:rPr>
        <w:t xml:space="preserve"> </w:t>
      </w:r>
      <w:r w:rsidRPr="00467FC5">
        <w:rPr>
          <w:rFonts w:eastAsia="Calibri"/>
          <w:b/>
          <w:highlight w:val="green"/>
          <w:u w:val="single"/>
        </w:rPr>
        <w:t>there are so many people who could exist in the future</w:t>
      </w:r>
      <w:r w:rsidRPr="00467FC5">
        <w:rPr>
          <w:rFonts w:eastAsia="Calibri"/>
          <w:b/>
          <w:u w:val="single"/>
        </w:rPr>
        <w:t xml:space="preserve"> –</w:t>
      </w:r>
      <w:r w:rsidRPr="00467FC5">
        <w:rPr>
          <w:rFonts w:eastAsia="Calibri"/>
          <w:sz w:val="16"/>
        </w:rPr>
        <w:t xml:space="preserve"> there are trillions upon trillions… upon trillions. (For more on this and other related issues, see this excellent dissertation</w:t>
      </w:r>
      <w:r w:rsidRPr="00467FC5">
        <w:rPr>
          <w:rFonts w:eastAsia="Calibri"/>
          <w:b/>
          <w:u w:val="single"/>
        </w:rPr>
        <w:t>). Of course, it is uncertain whether these untold trillions would, in general, have good lives</w:t>
      </w:r>
      <w:r w:rsidRPr="00467FC5">
        <w:rPr>
          <w:rFonts w:eastAsia="Calibri"/>
          <w:sz w:val="16"/>
        </w:rPr>
        <w:t>. It’s possible they’ll be miserable</w:t>
      </w:r>
      <w:r w:rsidRPr="00467FC5">
        <w:rPr>
          <w:rFonts w:eastAsia="Calibri"/>
          <w:b/>
          <w:u w:val="single"/>
        </w:rPr>
        <w:t>. It is enough</w:t>
      </w:r>
      <w:r w:rsidRPr="00467FC5">
        <w:rPr>
          <w:rFonts w:eastAsia="Calibri"/>
          <w:sz w:val="16"/>
        </w:rPr>
        <w:t xml:space="preserve"> for my claim </w:t>
      </w:r>
      <w:r w:rsidRPr="00467FC5">
        <w:rPr>
          <w:rFonts w:eastAsia="Calibri"/>
          <w:b/>
          <w:u w:val="single"/>
        </w:rPr>
        <w:t xml:space="preserve">that there is moral agreement in the relevant sense if, at least given certain empirical claims about what future lives would most likely be like, </w:t>
      </w:r>
      <w:r w:rsidRPr="00467FC5">
        <w:rPr>
          <w:rFonts w:eastAsia="Calibri"/>
          <w:b/>
          <w:highlight w:val="green"/>
          <w:u w:val="single"/>
        </w:rPr>
        <w:t>all minimally plausible moral views would converge on the conclusion that we should try to save the world</w:t>
      </w:r>
      <w:r w:rsidRPr="00467FC5">
        <w:rPr>
          <w:rFonts w:eastAsia="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467FC5">
        <w:rPr>
          <w:rFonts w:eastAsia="Calibri"/>
          <w:sz w:val="16"/>
        </w:rPr>
        <w:t>fairly implausible</w:t>
      </w:r>
      <w:proofErr w:type="gramEnd"/>
      <w:r w:rsidRPr="00467FC5">
        <w:rPr>
          <w:rFonts w:eastAsia="Calibri"/>
          <w:sz w:val="16"/>
        </w:rPr>
        <w:t xml:space="preserve"> views. And </w:t>
      </w:r>
      <w:r w:rsidRPr="00467FC5">
        <w:rPr>
          <w:rFonts w:eastAsia="Calibri"/>
          <w:b/>
          <w:u w:val="single"/>
        </w:rPr>
        <w:t xml:space="preserve">even if things did not go well for our ancestors, I am optimistic that they will overall go fantastically well for our </w:t>
      </w:r>
      <w:proofErr w:type="gramStart"/>
      <w:r w:rsidRPr="00467FC5">
        <w:rPr>
          <w:rFonts w:eastAsia="Calibri"/>
          <w:b/>
          <w:u w:val="single"/>
        </w:rPr>
        <w:t>descendants, if</w:t>
      </w:r>
      <w:proofErr w:type="gramEnd"/>
      <w:r w:rsidRPr="00467FC5">
        <w:rPr>
          <w:rFonts w:eastAsia="Calibri"/>
          <w:b/>
          <w:u w:val="single"/>
        </w:rPr>
        <w:t xml:space="preserve"> we allow them to</w:t>
      </w:r>
      <w:r w:rsidRPr="00467FC5">
        <w:rPr>
          <w:rFonts w:eastAsia="Calibri"/>
          <w:sz w:val="16"/>
        </w:rPr>
        <w:t xml:space="preserve">. I suspect that </w:t>
      </w:r>
      <w:r w:rsidRPr="00467FC5">
        <w:rPr>
          <w:rFonts w:eastAsia="Calibri"/>
          <w:b/>
          <w:u w:val="single"/>
        </w:rPr>
        <w:t>most of us alive today</w:t>
      </w:r>
      <w:r w:rsidRPr="00467FC5">
        <w:rPr>
          <w:rFonts w:eastAsia="Calibri"/>
          <w:sz w:val="16"/>
        </w:rPr>
        <w:t xml:space="preserve"> – at least those of us not suffering from extreme illness or poverty – </w:t>
      </w:r>
      <w:r w:rsidRPr="00467FC5">
        <w:rPr>
          <w:rFonts w:eastAsia="Calibri"/>
          <w:b/>
          <w:u w:val="single"/>
        </w:rPr>
        <w:t>have lives that are well worth living, and that things will continue to improve</w:t>
      </w:r>
      <w:r w:rsidRPr="00467FC5">
        <w:rPr>
          <w:rFonts w:eastAsia="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735034A" w14:textId="77777777" w:rsidR="000161E9" w:rsidRDefault="000161E9" w:rsidP="000161E9">
      <w:pPr>
        <w:keepNext/>
        <w:keepLines/>
        <w:spacing w:before="40" w:after="0"/>
        <w:outlineLvl w:val="3"/>
        <w:rPr>
          <w:rFonts w:eastAsia="MS Gothic"/>
          <w:b/>
          <w:iCs/>
        </w:rPr>
      </w:pPr>
      <w:r>
        <w:rPr>
          <w:rFonts w:eastAsia="MS Gothic"/>
          <w:b/>
          <w:iCs/>
        </w:rPr>
        <w:lastRenderedPageBreak/>
        <w:t xml:space="preserve">No space industrial complex – they have no evidence that our authors are </w:t>
      </w:r>
      <w:proofErr w:type="gramStart"/>
      <w:r>
        <w:rPr>
          <w:rFonts w:eastAsia="MS Gothic"/>
          <w:b/>
          <w:iCs/>
        </w:rPr>
        <w:t>biased</w:t>
      </w:r>
      <w:proofErr w:type="gramEnd"/>
      <w:r>
        <w:rPr>
          <w:rFonts w:eastAsia="MS Gothic"/>
          <w:b/>
          <w:iCs/>
        </w:rPr>
        <w:t xml:space="preserve"> and you should reject generalizing statements – just as likely that their authors are paid off by anti-space privatization hacks</w:t>
      </w:r>
    </w:p>
    <w:p w14:paraId="37CBEDDF" w14:textId="77777777" w:rsidR="000161E9" w:rsidRPr="00ED6319" w:rsidRDefault="000161E9" w:rsidP="000161E9">
      <w:pPr>
        <w:keepNext/>
        <w:keepLines/>
        <w:spacing w:before="40" w:after="0"/>
        <w:outlineLvl w:val="3"/>
        <w:rPr>
          <w:rFonts w:eastAsia="MS Gothic"/>
          <w:b/>
          <w:iCs/>
        </w:rPr>
      </w:pPr>
      <w:r w:rsidRPr="00ED6319">
        <w:rPr>
          <w:rFonts w:eastAsia="MS Gothic"/>
          <w:b/>
          <w:iCs/>
        </w:rPr>
        <w:t>Rejecting strategic predictions of threats makes them inevitable—decisionmakers will rely on preconceived conceptions of threat rather than the more qualified predictions of analysts</w:t>
      </w:r>
    </w:p>
    <w:p w14:paraId="25716280" w14:textId="77777777" w:rsidR="000161E9" w:rsidRPr="00ED6319" w:rsidRDefault="000161E9" w:rsidP="000161E9">
      <w:pPr>
        <w:rPr>
          <w:rFonts w:eastAsia="Calibri"/>
          <w:sz w:val="16"/>
        </w:rPr>
      </w:pPr>
      <w:r w:rsidRPr="00ED6319">
        <w:rPr>
          <w:rFonts w:eastAsia="Calibri"/>
          <w:sz w:val="16"/>
        </w:rPr>
        <w:t xml:space="preserve">Michael </w:t>
      </w:r>
      <w:r w:rsidRPr="00ED6319">
        <w:rPr>
          <w:rFonts w:eastAsia="Calibri"/>
          <w:b/>
          <w:bCs/>
          <w:u w:val="single"/>
        </w:rPr>
        <w:t>Fitzsimmons 7</w:t>
      </w:r>
      <w:r w:rsidRPr="00ED6319">
        <w:rPr>
          <w:rFonts w:eastAsia="Calibri"/>
          <w:sz w:val="16"/>
        </w:rPr>
        <w:t>, Washington DC defense analyst, “The Problem of Uncertainty in Strategic Planning”, Survival, Winter 06-07, online)</w:t>
      </w:r>
    </w:p>
    <w:p w14:paraId="09DC7DDA" w14:textId="77777777" w:rsidR="000161E9" w:rsidRPr="00ED6319" w:rsidRDefault="000161E9" w:rsidP="000161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rPr>
      </w:pPr>
      <w:r w:rsidRPr="00ED6319">
        <w:rPr>
          <w:rFonts w:eastAsia="Calibri"/>
          <w:sz w:val="14"/>
        </w:rPr>
        <w:t xml:space="preserve">But handling even this weaker form of uncertainty is still quite </w:t>
      </w:r>
      <w:proofErr w:type="spellStart"/>
      <w:r w:rsidRPr="00ED6319">
        <w:rPr>
          <w:rFonts w:eastAsia="Calibri"/>
          <w:sz w:val="14"/>
        </w:rPr>
        <w:t>challeng</w:t>
      </w:r>
      <w:proofErr w:type="spellEnd"/>
      <w:r w:rsidRPr="00ED6319">
        <w:rPr>
          <w:rFonts w:eastAsia="Calibri"/>
          <w:sz w:val="14"/>
        </w:rPr>
        <w:t xml:space="preserve">- </w:t>
      </w:r>
      <w:proofErr w:type="spellStart"/>
      <w:r w:rsidRPr="00ED6319">
        <w:rPr>
          <w:rFonts w:eastAsia="Calibri"/>
          <w:sz w:val="14"/>
        </w:rPr>
        <w:t>ing</w:t>
      </w:r>
      <w:proofErr w:type="spellEnd"/>
      <w:r w:rsidRPr="00ED6319">
        <w:rPr>
          <w:rFonts w:eastAsia="Calibri"/>
          <w:sz w:val="14"/>
        </w:rPr>
        <w:t xml:space="preserve">. </w:t>
      </w:r>
      <w:r w:rsidRPr="00ED6319">
        <w:rPr>
          <w:rFonts w:eastAsia="Calibri"/>
          <w:b/>
          <w:u w:val="single"/>
        </w:rPr>
        <w:t>If not sufficiently bounded, a high degree of variability in planning factors can exact a significant price on planning. The complexity presented by great variability strains the cognitive abilities of even the most sophisticated decision- makers</w:t>
      </w:r>
      <w:r w:rsidRPr="00ED6319">
        <w:rPr>
          <w:rFonts w:eastAsia="Calibri"/>
          <w:sz w:val="14"/>
        </w:rPr>
        <w:t xml:space="preserve">.15 And even a robust decision-making process sensitive to cognitive limitations necessarily sacrifices depth of analysis for breadth as variability and complexity grows. It should follow, then, that </w:t>
      </w:r>
      <w:r w:rsidRPr="00ED6319">
        <w:rPr>
          <w:rFonts w:eastAsia="Calibri"/>
          <w:b/>
          <w:u w:val="single"/>
        </w:rPr>
        <w:t xml:space="preserve">in planning under conditions of risk, variability in strategic </w:t>
      </w:r>
      <w:r w:rsidRPr="00ED6319">
        <w:rPr>
          <w:rFonts w:eastAsia="Calibri"/>
          <w:b/>
          <w:highlight w:val="green"/>
          <w:u w:val="single"/>
        </w:rPr>
        <w:t>calculation should be carefully tailored to available</w:t>
      </w:r>
      <w:r w:rsidRPr="00ED6319">
        <w:rPr>
          <w:rFonts w:eastAsia="Calibri"/>
          <w:b/>
          <w:u w:val="single"/>
        </w:rPr>
        <w:t xml:space="preserve"> analytic and </w:t>
      </w:r>
      <w:r w:rsidRPr="00ED6319">
        <w:rPr>
          <w:rFonts w:eastAsia="Calibri"/>
          <w:b/>
          <w:highlight w:val="green"/>
          <w:u w:val="single"/>
        </w:rPr>
        <w:t>decision processes</w:t>
      </w:r>
      <w:r w:rsidRPr="00ED6319">
        <w:rPr>
          <w:rFonts w:eastAsia="Calibri"/>
          <w:b/>
          <w:u w:val="single"/>
        </w:rPr>
        <w:t xml:space="preserve">. Why is this important? What harm can an imbalance between complexity and cognitive or analytic capacity in strategic planning bring? Stated simply, </w:t>
      </w:r>
      <w:r w:rsidRPr="00ED6319">
        <w:rPr>
          <w:rFonts w:eastAsia="Calibri"/>
          <w:b/>
          <w:highlight w:val="green"/>
          <w:u w:val="single"/>
        </w:rPr>
        <w:t>where analysis is</w:t>
      </w:r>
      <w:r w:rsidRPr="00ED6319">
        <w:rPr>
          <w:rFonts w:eastAsia="Calibri"/>
          <w:b/>
          <w:u w:val="single"/>
        </w:rPr>
        <w:t xml:space="preserve"> silent or </w:t>
      </w:r>
      <w:r w:rsidRPr="00ED6319">
        <w:rPr>
          <w:rFonts w:eastAsia="Calibri"/>
          <w:b/>
          <w:highlight w:val="green"/>
          <w:u w:val="single"/>
        </w:rPr>
        <w:t>inadequate</w:t>
      </w:r>
      <w:r w:rsidRPr="00ED6319">
        <w:rPr>
          <w:rFonts w:eastAsia="Calibri"/>
          <w:b/>
          <w:u w:val="single"/>
        </w:rPr>
        <w:t xml:space="preserve">, the </w:t>
      </w:r>
      <w:r w:rsidRPr="00ED6319">
        <w:rPr>
          <w:rFonts w:eastAsia="Calibri"/>
          <w:b/>
          <w:highlight w:val="green"/>
          <w:u w:val="single"/>
        </w:rPr>
        <w:t>personal beliefs</w:t>
      </w:r>
      <w:r w:rsidRPr="00ED6319">
        <w:rPr>
          <w:rFonts w:eastAsia="Calibri"/>
          <w:b/>
          <w:u w:val="single"/>
        </w:rPr>
        <w:t xml:space="preserve"> of decision-makers </w:t>
      </w:r>
      <w:r w:rsidRPr="00ED6319">
        <w:rPr>
          <w:rFonts w:eastAsia="Calibri"/>
          <w:b/>
          <w:highlight w:val="green"/>
          <w:u w:val="single"/>
        </w:rPr>
        <w:t>fill the void.</w:t>
      </w:r>
      <w:r w:rsidRPr="00ED6319">
        <w:rPr>
          <w:rFonts w:eastAsia="Calibri"/>
          <w:b/>
          <w:u w:val="single"/>
        </w:rPr>
        <w:t xml:space="preserve"> As political scientist Richard Betts found in a study of strategic sur- </w:t>
      </w:r>
      <w:proofErr w:type="spellStart"/>
      <w:r w:rsidRPr="00ED6319">
        <w:rPr>
          <w:rFonts w:eastAsia="Calibri"/>
          <w:b/>
          <w:u w:val="single"/>
        </w:rPr>
        <w:t>prise</w:t>
      </w:r>
      <w:proofErr w:type="spellEnd"/>
      <w:r w:rsidRPr="00ED6319">
        <w:rPr>
          <w:rFonts w:eastAsia="Calibri"/>
          <w:b/>
          <w:u w:val="single"/>
        </w:rPr>
        <w:t xml:space="preserve">, in ‘an environment </w:t>
      </w:r>
      <w:r w:rsidRPr="00ED6319">
        <w:rPr>
          <w:rFonts w:eastAsia="Calibri"/>
          <w:b/>
          <w:highlight w:val="green"/>
          <w:u w:val="single"/>
        </w:rPr>
        <w:t>that lacks clarity</w:t>
      </w:r>
      <w:r w:rsidRPr="00ED6319">
        <w:rPr>
          <w:rFonts w:eastAsia="Calibri"/>
          <w:b/>
          <w:u w:val="single"/>
        </w:rPr>
        <w:t xml:space="preserve">, abounds with conflicting data, </w:t>
      </w:r>
      <w:r w:rsidRPr="00ED6319">
        <w:rPr>
          <w:rFonts w:eastAsia="Calibri"/>
          <w:b/>
          <w:highlight w:val="green"/>
          <w:u w:val="single"/>
        </w:rPr>
        <w:t>and allows no time for</w:t>
      </w:r>
      <w:r w:rsidRPr="00ED6319">
        <w:rPr>
          <w:rFonts w:eastAsia="Calibri"/>
          <w:b/>
          <w:u w:val="single"/>
        </w:rPr>
        <w:t xml:space="preserve"> rigorous </w:t>
      </w:r>
      <w:r w:rsidRPr="00ED6319">
        <w:rPr>
          <w:rFonts w:eastAsia="Calibri"/>
          <w:b/>
          <w:highlight w:val="green"/>
          <w:u w:val="single"/>
        </w:rPr>
        <w:t>assessment</w:t>
      </w:r>
      <w:r w:rsidRPr="00ED6319">
        <w:rPr>
          <w:rFonts w:eastAsia="Calibri"/>
          <w:b/>
          <w:u w:val="single"/>
        </w:rPr>
        <w:t xml:space="preserve"> of sources and validity, ambiguity allows intuition or </w:t>
      </w:r>
      <w:proofErr w:type="spellStart"/>
      <w:r w:rsidRPr="00ED6319">
        <w:rPr>
          <w:rFonts w:eastAsia="Calibri"/>
          <w:b/>
          <w:u w:val="single"/>
        </w:rPr>
        <w:t>wishfulness</w:t>
      </w:r>
      <w:proofErr w:type="spellEnd"/>
      <w:r w:rsidRPr="00ED6319">
        <w:rPr>
          <w:rFonts w:eastAsia="Calibri"/>
          <w:b/>
          <w:u w:val="single"/>
        </w:rPr>
        <w:t xml:space="preserve"> to drive interpretation ... </w:t>
      </w:r>
      <w:r w:rsidRPr="00ED6319">
        <w:rPr>
          <w:rFonts w:eastAsia="Calibri"/>
          <w:b/>
          <w:highlight w:val="green"/>
          <w:u w:val="single"/>
        </w:rPr>
        <w:t>The greater the ambiguity, the greater the impact of preconceptions</w:t>
      </w:r>
      <w:r w:rsidRPr="00ED6319">
        <w:rPr>
          <w:rFonts w:eastAsia="Calibri"/>
          <w:b/>
          <w:u w:val="single"/>
        </w:rPr>
        <w:t>.</w:t>
      </w:r>
      <w:r w:rsidRPr="00ED6319">
        <w:rPr>
          <w:rFonts w:eastAsia="Calibri"/>
          <w:sz w:val="14"/>
        </w:rPr>
        <w:t xml:space="preserve">’16 The decision-making environment that Betts describes here is one of political-military crisis, not long-term strategic planning. But </w:t>
      </w:r>
      <w:r w:rsidRPr="00ED6319">
        <w:rPr>
          <w:rFonts w:eastAsia="Calibri"/>
          <w:b/>
          <w:u w:val="single"/>
        </w:rPr>
        <w:t xml:space="preserve">a strategist who sees uncertainty as the central fact of his environ- </w:t>
      </w:r>
      <w:proofErr w:type="spellStart"/>
      <w:r w:rsidRPr="00ED6319">
        <w:rPr>
          <w:rFonts w:eastAsia="Calibri"/>
          <w:b/>
          <w:u w:val="single"/>
        </w:rPr>
        <w:t>ment</w:t>
      </w:r>
      <w:proofErr w:type="spellEnd"/>
      <w:r w:rsidRPr="00ED6319">
        <w:rPr>
          <w:rFonts w:eastAsia="Calibri"/>
          <w:b/>
          <w:u w:val="single"/>
        </w:rPr>
        <w:t xml:space="preserve"> brings upon himself some of the pathologies of crisis decision-making. He invites ambiguity, takes conflicting data for granted and substitutes a priori </w:t>
      </w:r>
      <w:proofErr w:type="spellStart"/>
      <w:r w:rsidRPr="00ED6319">
        <w:rPr>
          <w:rFonts w:eastAsia="Calibri"/>
          <w:b/>
          <w:u w:val="single"/>
        </w:rPr>
        <w:t>scepticism</w:t>
      </w:r>
      <w:proofErr w:type="spellEnd"/>
      <w:r w:rsidRPr="00ED6319">
        <w:rPr>
          <w:rFonts w:eastAsia="Calibri"/>
          <w:b/>
          <w:u w:val="single"/>
        </w:rPr>
        <w:t xml:space="preserve"> about the validity of prediction for time pressure as a rationale for discounting the importance of analytic </w:t>
      </w:r>
      <w:proofErr w:type="spellStart"/>
      <w:r w:rsidRPr="00ED6319">
        <w:rPr>
          <w:rFonts w:eastAsia="Calibri"/>
          <w:b/>
          <w:u w:val="single"/>
        </w:rPr>
        <w:t>rigour</w:t>
      </w:r>
      <w:proofErr w:type="spellEnd"/>
      <w:r w:rsidRPr="00ED6319">
        <w:rPr>
          <w:rFonts w:eastAsia="Calibri"/>
          <w:sz w:val="14"/>
        </w:rPr>
        <w:t xml:space="preserve">. It is important not to exaggerate the extent to which data and ‘rigorous assessment’ can illuminate strategic choices. Ambiguity is a fact of life, and </w:t>
      </w:r>
      <w:proofErr w:type="spellStart"/>
      <w:r w:rsidRPr="00ED6319">
        <w:rPr>
          <w:rFonts w:eastAsia="Calibri"/>
          <w:sz w:val="14"/>
        </w:rPr>
        <w:t>scepticism</w:t>
      </w:r>
      <w:proofErr w:type="spellEnd"/>
      <w:r w:rsidRPr="00ED6319">
        <w:rPr>
          <w:rFonts w:eastAsia="Calibri"/>
          <w:sz w:val="14"/>
        </w:rPr>
        <w:t xml:space="preserve"> of analysis is necessary. Accordingly, the intuition and judgement of decision-makers will always be vital to strategy, and attempting to subordinate those factors to some formulaic, deterministic decision-making model would be both undesirable and unrealistic. All the same, there is danger in the opposite extreme as well. </w:t>
      </w:r>
      <w:r w:rsidRPr="00ED6319">
        <w:rPr>
          <w:rFonts w:eastAsia="Calibri"/>
          <w:b/>
          <w:u w:val="single"/>
        </w:rPr>
        <w:t xml:space="preserve">Without careful analysis of what is relatively likely and what is relatively unlikely, what will be the possible bases for strategic choices? </w:t>
      </w:r>
      <w:r w:rsidRPr="00ED6319">
        <w:rPr>
          <w:rFonts w:eastAsia="Calibri"/>
          <w:b/>
          <w:highlight w:val="green"/>
          <w:u w:val="single"/>
        </w:rPr>
        <w:t xml:space="preserve">A decision-maker with no </w:t>
      </w:r>
      <w:r w:rsidRPr="00ED6319">
        <w:rPr>
          <w:rFonts w:eastAsia="Calibri"/>
          <w:b/>
          <w:u w:val="single"/>
        </w:rPr>
        <w:t xml:space="preserve">faith in </w:t>
      </w:r>
      <w:r w:rsidRPr="00ED6319">
        <w:rPr>
          <w:rFonts w:eastAsia="Calibri"/>
          <w:b/>
          <w:highlight w:val="green"/>
          <w:u w:val="single"/>
        </w:rPr>
        <w:t xml:space="preserve">prediction is left with little more </w:t>
      </w:r>
      <w:r w:rsidRPr="00ED6319">
        <w:rPr>
          <w:rFonts w:eastAsia="Calibri"/>
          <w:b/>
          <w:u w:val="single"/>
        </w:rPr>
        <w:t xml:space="preserve">than a set of worst-case scenarios and his existing </w:t>
      </w:r>
      <w:r w:rsidRPr="00ED6319">
        <w:rPr>
          <w:rFonts w:eastAsia="Calibri"/>
          <w:b/>
          <w:highlight w:val="green"/>
          <w:u w:val="single"/>
        </w:rPr>
        <w:t xml:space="preserve">beliefs </w:t>
      </w:r>
      <w:r w:rsidRPr="00ED6319">
        <w:rPr>
          <w:rFonts w:eastAsia="Calibri"/>
          <w:b/>
          <w:u w:val="single"/>
        </w:rPr>
        <w:t>about the world</w:t>
      </w:r>
      <w:r w:rsidRPr="00ED6319">
        <w:rPr>
          <w:rFonts w:eastAsia="Calibri"/>
          <w:sz w:val="14"/>
        </w:rPr>
        <w:t xml:space="preserve"> to confront the choices before him. </w:t>
      </w:r>
      <w:r w:rsidRPr="00ED6319">
        <w:rPr>
          <w:rFonts w:eastAsia="Calibri"/>
          <w:b/>
          <w:u w:val="single"/>
        </w:rPr>
        <w:t xml:space="preserve">Those beliefs may be </w:t>
      </w:r>
      <w:proofErr w:type="gramStart"/>
      <w:r w:rsidRPr="00ED6319">
        <w:rPr>
          <w:rFonts w:eastAsia="Calibri"/>
          <w:b/>
          <w:u w:val="single"/>
        </w:rPr>
        <w:t>more or less well</w:t>
      </w:r>
      <w:proofErr w:type="gramEnd"/>
      <w:r w:rsidRPr="00ED6319">
        <w:rPr>
          <w:rFonts w:eastAsia="Calibri"/>
          <w:b/>
          <w:u w:val="single"/>
        </w:rPr>
        <w:t xml:space="preserve"> founded, but if they are not made explicit and subject to analysis and debate regarding their application to particular strategic contexts, they remain only beliefs and premises, </w:t>
      </w:r>
      <w:r w:rsidRPr="00ED6319">
        <w:rPr>
          <w:rFonts w:eastAsia="Calibri"/>
          <w:b/>
          <w:highlight w:val="green"/>
          <w:u w:val="single"/>
        </w:rPr>
        <w:t>rather than rational judgements</w:t>
      </w:r>
      <w:r w:rsidRPr="00ED6319">
        <w:rPr>
          <w:rFonts w:eastAsia="Calibri"/>
          <w:b/>
          <w:u w:val="single"/>
        </w:rPr>
        <w:t xml:space="preserve">. Even at their best, such </w:t>
      </w:r>
      <w:r w:rsidRPr="00ED6319">
        <w:rPr>
          <w:rFonts w:eastAsia="Calibri"/>
          <w:b/>
          <w:highlight w:val="green"/>
          <w:u w:val="single"/>
        </w:rPr>
        <w:t>decisions are</w:t>
      </w:r>
      <w:r w:rsidRPr="00ED6319">
        <w:rPr>
          <w:rFonts w:eastAsia="Calibri"/>
          <w:b/>
          <w:u w:val="single"/>
        </w:rPr>
        <w:t xml:space="preserve"> likely to be </w:t>
      </w:r>
      <w:r w:rsidRPr="00ED6319">
        <w:rPr>
          <w:rFonts w:eastAsia="Calibri"/>
          <w:b/>
          <w:highlight w:val="green"/>
          <w:u w:val="single"/>
        </w:rPr>
        <w:t xml:space="preserve">poorly understood </w:t>
      </w:r>
      <w:r w:rsidRPr="00ED6319">
        <w:rPr>
          <w:rFonts w:eastAsia="Calibri"/>
          <w:b/>
          <w:u w:val="single"/>
        </w:rPr>
        <w:t xml:space="preserve">by the </w:t>
      </w:r>
      <w:proofErr w:type="spellStart"/>
      <w:r w:rsidRPr="00ED6319">
        <w:rPr>
          <w:rFonts w:eastAsia="Calibri"/>
          <w:b/>
          <w:u w:val="single"/>
        </w:rPr>
        <w:t>organisations</w:t>
      </w:r>
      <w:proofErr w:type="spellEnd"/>
      <w:r w:rsidRPr="00ED6319">
        <w:rPr>
          <w:rFonts w:eastAsia="Calibri"/>
          <w:b/>
          <w:u w:val="single"/>
        </w:rPr>
        <w:t xml:space="preserve"> charged with their implementation.</w:t>
      </w:r>
      <w:r w:rsidRPr="00ED6319">
        <w:rPr>
          <w:rFonts w:eastAsia="Calibri"/>
          <w:sz w:val="14"/>
        </w:rPr>
        <w:t xml:space="preserve"> At their worst, such decisions may be poorly understood by the decision-makers themselves.</w:t>
      </w:r>
    </w:p>
    <w:p w14:paraId="6AD4D442" w14:textId="77777777" w:rsidR="000161E9" w:rsidRDefault="000161E9" w:rsidP="000161E9"/>
    <w:p w14:paraId="01DFCD6F" w14:textId="77777777" w:rsidR="000161E9" w:rsidRDefault="000161E9" w:rsidP="000161E9">
      <w:r>
        <w:t xml:space="preserve"> </w:t>
      </w:r>
    </w:p>
    <w:p w14:paraId="01D8CCB5" w14:textId="77777777" w:rsidR="000161E9" w:rsidRPr="009E3614" w:rsidRDefault="000161E9" w:rsidP="000161E9">
      <w:pPr>
        <w:pStyle w:val="Heading4"/>
      </w:pPr>
      <w:r>
        <w:lastRenderedPageBreak/>
        <w:t>Off their slow violence framing cards – our DAs turn it – war, environmental destruction, etc. all disproportionately harm the most marginalized – don’t conflate small magnitude with high probability – they still need to win that they solve their impacts before they can say case outweighs</w:t>
      </w:r>
    </w:p>
    <w:p w14:paraId="1AA0D5C1" w14:textId="77777777" w:rsidR="000161E9" w:rsidRPr="00467FC5" w:rsidRDefault="000161E9" w:rsidP="0094660A">
      <w:pPr>
        <w:rPr>
          <w:rFonts w:eastAsia="Calibri"/>
          <w:sz w:val="16"/>
        </w:rPr>
      </w:pPr>
    </w:p>
    <w:p w14:paraId="2E1208A6" w14:textId="414474CA" w:rsidR="0094660A" w:rsidRDefault="0094660A" w:rsidP="0094660A">
      <w:pPr>
        <w:pStyle w:val="Heading1"/>
      </w:pPr>
      <w:r>
        <w:lastRenderedPageBreak/>
        <w:t>OFF</w:t>
      </w:r>
    </w:p>
    <w:p w14:paraId="1965E88D" w14:textId="15886EDE" w:rsidR="0094660A" w:rsidRPr="00955C88" w:rsidRDefault="0094660A" w:rsidP="0094660A">
      <w:pPr>
        <w:pStyle w:val="Heading4"/>
      </w:pPr>
      <w:r w:rsidRPr="00955C88">
        <w:t xml:space="preserve">Strong commercial space catalyzes tech innovation – progress at the margins and spinoff tech change global information networks </w:t>
      </w:r>
    </w:p>
    <w:p w14:paraId="75972E01" w14:textId="77777777" w:rsidR="0094660A" w:rsidRPr="00604157" w:rsidRDefault="0094660A" w:rsidP="0094660A">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43CCD2D3" w14:textId="77777777" w:rsidR="0094660A" w:rsidRDefault="0094660A" w:rsidP="0094660A">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t xml:space="preserve">. At the same time, </w:t>
      </w:r>
      <w:r w:rsidRPr="00996020">
        <w:rPr>
          <w:rStyle w:val="StyleUnderline"/>
        </w:rPr>
        <w:t>the ability to fit more capability into a smaller satellite opens outer space to actors that previously were priced out of the market</w:t>
      </w:r>
      <w:r w:rsidRPr="00996020">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t xml:space="preserve"> 21 </w:t>
      </w:r>
      <w:r w:rsidRPr="00996020">
        <w:rPr>
          <w:rStyle w:val="Emphasis"/>
        </w:rPr>
        <w:t>nanotubes</w:t>
      </w:r>
      <w:r w:rsidRPr="00996020">
        <w:t xml:space="preserve">, useful in protecting astronauts during space exploration, </w:t>
      </w:r>
      <w:r w:rsidRPr="00996020">
        <w:rPr>
          <w:rStyle w:val="Emphasis"/>
        </w:rPr>
        <w:t>are now being tested for applications in emergency response gear and electrical insulation</w:t>
      </w:r>
      <w:r w:rsidRPr="00996020">
        <w:t xml:space="preserve">. </w:t>
      </w:r>
      <w:r w:rsidRPr="00996020">
        <w:rPr>
          <w:rStyle w:val="StyleUnderline"/>
        </w:rPr>
        <w:t>The need for certainty about the resiliency of materials used in space led to the development of an analytics tool useful across a range of industries</w:t>
      </w:r>
      <w:r w:rsidRPr="00996020">
        <w:t xml:space="preserve">. </w:t>
      </w:r>
      <w:r w:rsidRPr="00996020">
        <w:rPr>
          <w:rStyle w:val="StyleUnderline"/>
        </w:rPr>
        <w:t>Temper foam, the material used in memory-foam pillows, was developed for NASA for seat covers.</w:t>
      </w:r>
      <w:r w:rsidRPr="00996020">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t xml:space="preserve">ls. </w:t>
      </w:r>
      <w:r w:rsidRPr="00B5169C">
        <w:rPr>
          <w:rStyle w:val="Emphasis"/>
          <w:highlight w:val="cyan"/>
        </w:rPr>
        <w:t>Space infrastructure</w:t>
      </w:r>
      <w:r w:rsidRPr="00996020">
        <w:rPr>
          <w:rStyle w:val="Emphasis"/>
        </w:rPr>
        <w:t xml:space="preserve">, in helping to change how people connect and perceive </w:t>
      </w:r>
      <w:r w:rsidRPr="00996020">
        <w:rPr>
          <w:rStyle w:val="Emphasis"/>
        </w:rPr>
        <w:lastRenderedPageBreak/>
        <w:t xml:space="preserve">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3C0C93D" w14:textId="77777777" w:rsidR="0094660A" w:rsidRPr="006A7FF4" w:rsidRDefault="0094660A" w:rsidP="0094660A">
      <w:pPr>
        <w:pStyle w:val="Heading4"/>
      </w:pPr>
      <w:r>
        <w:t xml:space="preserve">Short innovation cycles mean every contract counts </w:t>
      </w:r>
    </w:p>
    <w:p w14:paraId="35F4E1CF" w14:textId="77777777" w:rsidR="0094660A" w:rsidRPr="006A7FF4" w:rsidRDefault="0094660A" w:rsidP="0094660A">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0E8781F7" w14:textId="77777777" w:rsidR="0094660A" w:rsidRDefault="0094660A" w:rsidP="0094660A">
      <w:r w:rsidRPr="006A7FF4">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070D454" w14:textId="77777777" w:rsidR="0094660A" w:rsidRDefault="0094660A" w:rsidP="0094660A">
      <w:pPr>
        <w:pStyle w:val="Heading4"/>
      </w:pPr>
      <w:r>
        <w:t xml:space="preserve">Tech innovation solves every existential threat – cumulative extinction events outweigh the aff </w:t>
      </w:r>
    </w:p>
    <w:p w14:paraId="038E38B7" w14:textId="77777777" w:rsidR="0094660A" w:rsidRDefault="0094660A" w:rsidP="0094660A">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2227FAE" w14:textId="77777777" w:rsidR="0094660A" w:rsidRPr="008F2F9C" w:rsidRDefault="0094660A" w:rsidP="0094660A">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 xml:space="preserve">try to keep civilization </w:t>
      </w:r>
      <w:r w:rsidRPr="00F25395">
        <w:rPr>
          <w:rStyle w:val="Emphasis"/>
          <w:highlight w:val="cyan"/>
        </w:rPr>
        <w:lastRenderedPageBreak/>
        <w:t>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0088E1DB" w14:textId="77777777" w:rsidR="0094660A" w:rsidRPr="006421B7" w:rsidRDefault="0094660A" w:rsidP="0094660A"/>
    <w:p w14:paraId="1E4D4623" w14:textId="77777777" w:rsidR="0094660A" w:rsidRPr="0043753B" w:rsidRDefault="0094660A" w:rsidP="0094660A"/>
    <w:p w14:paraId="54A26D1F" w14:textId="719E4BE3" w:rsidR="00D54A16" w:rsidRDefault="005E2591" w:rsidP="00D54A16">
      <w:pPr>
        <w:pStyle w:val="Heading1"/>
      </w:pPr>
      <w:r>
        <w:lastRenderedPageBreak/>
        <w:t>CASE</w:t>
      </w:r>
    </w:p>
    <w:p w14:paraId="7BB49D4C" w14:textId="77777777" w:rsidR="00CB537E" w:rsidRPr="00D54A16" w:rsidRDefault="00CB537E" w:rsidP="00CB537E">
      <w:pPr>
        <w:pStyle w:val="Heading2"/>
      </w:pPr>
      <w:r>
        <w:lastRenderedPageBreak/>
        <w:t>Cap Good</w:t>
      </w:r>
    </w:p>
    <w:p w14:paraId="5B037248" w14:textId="77777777" w:rsidR="00CB537E" w:rsidRDefault="00CB537E" w:rsidP="00CB537E">
      <w:pPr>
        <w:pStyle w:val="Heading4"/>
      </w:pPr>
      <w:r>
        <w:t>Capitalism is sustainable and humanity’s only hope against catastrophic climate change</w:t>
      </w:r>
    </w:p>
    <w:p w14:paraId="2E440FCC" w14:textId="77777777" w:rsidR="00CB537E" w:rsidRPr="007F34AF" w:rsidRDefault="00CB537E" w:rsidP="00CB537E">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041EBE35" w14:textId="77777777" w:rsidR="00CB537E" w:rsidRPr="00360374" w:rsidRDefault="00CB537E" w:rsidP="00CB537E">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w:t>
      </w:r>
      <w:proofErr w:type="gramStart"/>
      <w:r w:rsidRPr="00360374">
        <w:rPr>
          <w:sz w:val="16"/>
        </w:rPr>
        <w:t>in order to</w:t>
      </w:r>
      <w:proofErr w:type="gramEnd"/>
      <w:r w:rsidRPr="00360374">
        <w:rPr>
          <w:sz w:val="16"/>
        </w:rPr>
        <w:t xml:space="preserve">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w:t>
      </w:r>
      <w:proofErr w:type="gramStart"/>
      <w:r w:rsidRPr="00ED2269">
        <w:rPr>
          <w:sz w:val="16"/>
        </w:rPr>
        <w:t>first of all</w:t>
      </w:r>
      <w:proofErr w:type="gramEnd"/>
      <w:r w:rsidRPr="00ED2269">
        <w:rPr>
          <w:sz w:val="16"/>
        </w:rPr>
        <w:t xml:space="preserve">,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w:t>
      </w:r>
      <w:proofErr w:type="gramStart"/>
      <w:r w:rsidRPr="00360374">
        <w:rPr>
          <w:sz w:val="16"/>
        </w:rPr>
        <w:t>A number of</w:t>
      </w:r>
      <w:proofErr w:type="gramEnd"/>
      <w:r w:rsidRPr="00360374">
        <w:rPr>
          <w:sz w:val="16"/>
        </w:rPr>
        <w:t xml:space="preserve">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w:t>
      </w:r>
      <w:proofErr w:type="gramStart"/>
      <w:r w:rsidRPr="00360374">
        <w:rPr>
          <w:sz w:val="16"/>
        </w:rPr>
        <w:t>green-houses</w:t>
      </w:r>
      <w:proofErr w:type="gramEnd"/>
      <w:r w:rsidRPr="00360374">
        <w:rPr>
          <w:sz w:val="16"/>
        </w:rPr>
        <w:t xml:space="preserve">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lastRenderedPageBreak/>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xml:space="preserve">. </w:t>
      </w:r>
      <w:proofErr w:type="gramStart"/>
      <w:r w:rsidRPr="00360374">
        <w:rPr>
          <w:sz w:val="16"/>
        </w:rPr>
        <w:t>Again</w:t>
      </w:r>
      <w:proofErr w:type="gramEnd"/>
      <w:r w:rsidRPr="00360374">
        <w:rPr>
          <w:sz w:val="16"/>
        </w:rPr>
        <w:t xml:space="preserve">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 xml:space="preserve">This is a daunting to-do </w:t>
      </w:r>
      <w:proofErr w:type="gramStart"/>
      <w:r w:rsidRPr="00360374">
        <w:rPr>
          <w:rStyle w:val="StyleUnderline"/>
        </w:rPr>
        <w:t>list</w:t>
      </w:r>
      <w:r w:rsidRPr="00360374">
        <w:rPr>
          <w:sz w:val="16"/>
        </w:rPr>
        <w:t xml:space="preserve">, </w:t>
      </w:r>
      <w:r w:rsidRPr="00360374">
        <w:rPr>
          <w:rStyle w:val="Emphasis"/>
        </w:rPr>
        <w:t>but</w:t>
      </w:r>
      <w:proofErr w:type="gramEnd"/>
      <w:r w:rsidRPr="00360374">
        <w:rPr>
          <w:rStyle w:val="Emphasis"/>
        </w:rPr>
        <w:t xml:space="preserve">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 xml:space="preserve">indistinguishable from </w:t>
      </w:r>
      <w:proofErr w:type="gramStart"/>
      <w:r w:rsidRPr="00360374">
        <w:rPr>
          <w:rStyle w:val="StyleUnderline"/>
        </w:rPr>
        <w:t>meat</w:t>
      </w:r>
      <w:r w:rsidRPr="00360374">
        <w:rPr>
          <w:sz w:val="16"/>
        </w:rPr>
        <w:t>, and</w:t>
      </w:r>
      <w:proofErr w:type="gramEnd"/>
      <w:r w:rsidRPr="00360374">
        <w:rPr>
          <w:sz w:val="16"/>
        </w:rPr>
        <w:t xml:space="preserve">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proofErr w:type="gramStart"/>
      <w:r w:rsidRPr="00F22D06">
        <w:rPr>
          <w:rStyle w:val="Emphasis"/>
          <w:highlight w:val="yellow"/>
        </w:rPr>
        <w:t>all of</w:t>
      </w:r>
      <w:proofErr w:type="gramEnd"/>
      <w:r w:rsidRPr="00F22D06">
        <w:rPr>
          <w:rStyle w:val="Emphasis"/>
          <w:highlight w:val="yellow"/>
        </w:rPr>
        <w:t xml:space="preserve">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2A73BA77" w14:textId="77777777" w:rsidR="00CB537E" w:rsidRPr="00DF72C2" w:rsidRDefault="00CB537E" w:rsidP="00CB537E"/>
    <w:p w14:paraId="34C53E73" w14:textId="77777777" w:rsidR="00CB537E" w:rsidRPr="00194002" w:rsidRDefault="00CB537E" w:rsidP="00CB537E">
      <w:pPr>
        <w:pStyle w:val="Heading4"/>
      </w:pPr>
      <w:r w:rsidRPr="00194002">
        <w:t xml:space="preserve">We’re past </w:t>
      </w:r>
      <w:r w:rsidRPr="00194002">
        <w:rPr>
          <w:u w:val="single"/>
        </w:rPr>
        <w:t>tipping points</w:t>
      </w:r>
      <w:r w:rsidRPr="00194002">
        <w:t>---</w:t>
      </w:r>
      <w:r>
        <w:t xml:space="preserve">only </w:t>
      </w:r>
      <w:r w:rsidRPr="00194002">
        <w:rPr>
          <w:u w:val="single"/>
        </w:rPr>
        <w:t>tech</w:t>
      </w:r>
      <w:r>
        <w:t xml:space="preserve"> solves---the Aff causes </w:t>
      </w:r>
      <w:r w:rsidRPr="00194002">
        <w:rPr>
          <w:u w:val="single"/>
        </w:rPr>
        <w:t>dictatorship</w:t>
      </w:r>
      <w:r>
        <w:t>.</w:t>
      </w:r>
    </w:p>
    <w:p w14:paraId="0DF985BE" w14:textId="77777777" w:rsidR="00CB537E" w:rsidRPr="00086A6A" w:rsidRDefault="00CB537E" w:rsidP="00CB537E">
      <w:pPr>
        <w:rPr>
          <w:rStyle w:val="StyleUnderline"/>
          <w:highlight w:val="cyan"/>
          <w:lang w:val="fr-FR"/>
        </w:rPr>
      </w:pPr>
      <w:r w:rsidRPr="001C0B55">
        <w:t xml:space="preserve">Eric </w:t>
      </w:r>
      <w:r w:rsidRPr="001C0B55">
        <w:rPr>
          <w:rStyle w:val="Style13ptBold"/>
        </w:rPr>
        <w:t>Levitz 21</w:t>
      </w:r>
      <w:r w:rsidRPr="001C0B55">
        <w:t>. Senior Writer at New York Magazine</w:t>
      </w:r>
      <w:r>
        <w:t xml:space="preserve">. MA Johns Hopkins. </w:t>
      </w:r>
      <w:r w:rsidRPr="001C0B55">
        <w:t xml:space="preserve">"We’ll Innovate Our Way Out of the Climate Crisis or Die Trying". </w:t>
      </w:r>
      <w:proofErr w:type="spellStart"/>
      <w:r w:rsidRPr="00086A6A">
        <w:rPr>
          <w:lang w:val="fr-FR"/>
        </w:rPr>
        <w:t>Intelligencer</w:t>
      </w:r>
      <w:proofErr w:type="spellEnd"/>
      <w:r w:rsidRPr="00086A6A">
        <w:rPr>
          <w:lang w:val="fr-FR"/>
        </w:rPr>
        <w:t xml:space="preserve">. 5-17-2021. https://nymag.com/intelligencer/2021/05/climate-biden-green-tech-innovation.html </w:t>
      </w:r>
    </w:p>
    <w:p w14:paraId="388C73D6" w14:textId="77777777" w:rsidR="00CB537E" w:rsidRPr="001C0B55" w:rsidRDefault="00CB537E" w:rsidP="00CB537E">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p>
    <w:p w14:paraId="7F4499DA" w14:textId="77777777" w:rsidR="00CB537E" w:rsidRPr="0098065F" w:rsidRDefault="00CB537E" w:rsidP="00CB537E">
      <w:pPr>
        <w:rPr>
          <w:sz w:val="16"/>
        </w:rPr>
      </w:pPr>
      <w:r w:rsidRPr="001C0B55">
        <w:rPr>
          <w:sz w:val="16"/>
        </w:rPr>
        <w:lastRenderedPageBreak/>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05CF3A7B" w14:textId="77777777" w:rsidR="00CB537E" w:rsidRPr="0098065F" w:rsidRDefault="00CB537E" w:rsidP="00CB537E">
      <w:pPr>
        <w:rPr>
          <w:sz w:val="16"/>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w:t>
      </w:r>
      <w:proofErr w:type="gramStart"/>
      <w:r w:rsidRPr="00194002">
        <w:rPr>
          <w:rStyle w:val="Emphasis"/>
        </w:rPr>
        <w:t>sustainably, or</w:t>
      </w:r>
      <w:proofErr w:type="gramEnd"/>
      <w:r w:rsidRPr="00194002">
        <w:rPr>
          <w:rStyle w:val="Emphasis"/>
        </w:rPr>
        <w:t xml:space="preserve"> die </w:t>
      </w:r>
      <w:r w:rsidRPr="001C0B55">
        <w:rPr>
          <w:rStyle w:val="Emphasis"/>
        </w:rPr>
        <w:t>trying</w:t>
      </w:r>
      <w:r w:rsidRPr="0098065F">
        <w:rPr>
          <w:sz w:val="16"/>
        </w:rPr>
        <w:t>.</w:t>
      </w:r>
    </w:p>
    <w:p w14:paraId="7A0344F1" w14:textId="77777777" w:rsidR="00CB537E" w:rsidRPr="0098065F" w:rsidRDefault="00CB537E" w:rsidP="00CB537E">
      <w:pPr>
        <w:rPr>
          <w:sz w:val="16"/>
        </w:rPr>
      </w:pP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w:t>
      </w:r>
      <w:proofErr w:type="gramStart"/>
      <w:r w:rsidRPr="001C0B55">
        <w:rPr>
          <w:sz w:val="16"/>
        </w:rPr>
        <w:t xml:space="preserve">actually </w:t>
      </w:r>
      <w:r w:rsidRPr="001C0B55">
        <w:rPr>
          <w:rStyle w:val="Emphasis"/>
        </w:rPr>
        <w:t>has</w:t>
      </w:r>
      <w:proofErr w:type="gramEnd"/>
      <w:r w:rsidRPr="001C0B55">
        <w:rPr>
          <w:rStyle w:val="Emphasis"/>
        </w:rPr>
        <w:t xml:space="preserve">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6A78BD98" w14:textId="77777777" w:rsidR="00CB537E" w:rsidRPr="00194002" w:rsidRDefault="00CB537E" w:rsidP="00CB537E">
      <w:pPr>
        <w:rPr>
          <w:sz w:val="16"/>
        </w:rPr>
      </w:pP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p>
    <w:p w14:paraId="350E6DBA" w14:textId="77777777" w:rsidR="00CB537E" w:rsidRPr="0098065F" w:rsidRDefault="00CB537E" w:rsidP="00CB537E">
      <w:pPr>
        <w:rPr>
          <w:sz w:val="16"/>
        </w:rPr>
      </w:pPr>
      <w:r w:rsidRPr="00194002">
        <w:rPr>
          <w:rStyle w:val="StyleUnderline"/>
        </w:rPr>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p>
    <w:p w14:paraId="05943591" w14:textId="77777777" w:rsidR="00CB537E" w:rsidRPr="0098065F" w:rsidRDefault="00CB537E" w:rsidP="00CB537E">
      <w:pPr>
        <w:rPr>
          <w:sz w:val="16"/>
        </w:rPr>
      </w:pP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p>
    <w:p w14:paraId="21D7A99C" w14:textId="77777777" w:rsidR="00CB537E" w:rsidRPr="0098065F" w:rsidRDefault="00CB537E" w:rsidP="00CB537E">
      <w:pPr>
        <w:rPr>
          <w:sz w:val="16"/>
        </w:rPr>
      </w:pP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w:t>
      </w:r>
      <w:r w:rsidRPr="0098065F">
        <w:rPr>
          <w:sz w:val="16"/>
        </w:rPr>
        <w:lastRenderedPageBreak/>
        <w:t xml:space="preserve">batteries, and wind 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 xml:space="preserve">we’ve got a real knack for building cool </w:t>
      </w:r>
      <w:proofErr w:type="gramStart"/>
      <w:r w:rsidRPr="00194002">
        <w:rPr>
          <w:rStyle w:val="Emphasis"/>
        </w:rPr>
        <w:t>shit</w:t>
      </w:r>
      <w:proofErr w:type="gramEnd"/>
      <w:r w:rsidRPr="00194002">
        <w:rPr>
          <w:sz w:val="16"/>
        </w:rPr>
        <w:t>.</w:t>
      </w:r>
    </w:p>
    <w:p w14:paraId="69928668" w14:textId="77777777" w:rsidR="00CB537E" w:rsidRPr="0098065F" w:rsidRDefault="00CB537E" w:rsidP="00CB537E">
      <w:pPr>
        <w:rPr>
          <w:sz w:val="16"/>
          <w:szCs w:val="16"/>
        </w:rPr>
      </w:pPr>
      <w:r w:rsidRPr="0098065F">
        <w:rPr>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sidRPr="0098065F">
        <w:rPr>
          <w:sz w:val="16"/>
          <w:szCs w:val="16"/>
        </w:rPr>
        <w:t>en</w:t>
      </w:r>
      <w:proofErr w:type="spellEnd"/>
      <w:r w:rsidRPr="0098065F">
        <w:rPr>
          <w:sz w:val="16"/>
          <w:szCs w:val="16"/>
        </w:rPr>
        <w:t xml:space="preserve"> masse — should be twin priorities of American climate policy.</w:t>
      </w:r>
    </w:p>
    <w:p w14:paraId="353B4196" w14:textId="77777777" w:rsidR="00CB537E" w:rsidRDefault="00CB537E" w:rsidP="00CB537E">
      <w:r w:rsidRPr="0098065F">
        <w:rPr>
          <w:rStyle w:val="Emphasis"/>
        </w:rPr>
        <w:t xml:space="preserve">The preconditions for </w:t>
      </w:r>
      <w:r w:rsidRPr="00787C66">
        <w:rPr>
          <w:rStyle w:val="Emphasis"/>
          <w:highlight w:val="cyan"/>
        </w:rPr>
        <w:t>green industrialization can be made</w:t>
      </w:r>
      <w:r w:rsidRPr="00194002">
        <w:rPr>
          <w:rStyle w:val="Emphasis"/>
        </w:rPr>
        <w:t xml:space="preserve"> in America</w:t>
      </w:r>
      <w:r>
        <w:t>.</w:t>
      </w:r>
    </w:p>
    <w:p w14:paraId="3D4FF05C" w14:textId="77777777" w:rsidR="00CB537E" w:rsidRPr="0098065F" w:rsidRDefault="00CB537E" w:rsidP="00CB537E">
      <w:pPr>
        <w:rPr>
          <w:rStyle w:val="StyleUnderline"/>
        </w:rPr>
      </w:pP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Senate and Donald Trump in the White House, the U.S. increased funding for zero-emission technology R&amp;D by $35 billion. </w:t>
      </w:r>
      <w:r w:rsidRPr="00787C66">
        <w:rPr>
          <w:rStyle w:val="StyleUnderline"/>
          <w:highlight w:val="cyan"/>
        </w:rPr>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3EC4BD3B" w14:textId="15A5C6DE" w:rsidR="00CB537E" w:rsidRDefault="00CB537E" w:rsidP="00CB537E">
      <w:pPr>
        <w:pStyle w:val="Heading4"/>
      </w:pPr>
      <w:r w:rsidRPr="00B61FBA">
        <w:t xml:space="preserve">Technological innovation </w:t>
      </w:r>
      <w:r w:rsidRPr="00B61FBA">
        <w:rPr>
          <w:u w:val="single"/>
        </w:rPr>
        <w:t>successfully dematerializes</w:t>
      </w:r>
      <w:r w:rsidRPr="00B61FBA">
        <w:t xml:space="preserve"> growth. </w:t>
      </w:r>
      <w:r w:rsidR="00FB6230">
        <w:t xml:space="preserve"> — Gillespie ev is from 2017 and ancient</w:t>
      </w:r>
    </w:p>
    <w:p w14:paraId="1C9C6909" w14:textId="77777777" w:rsidR="00CB537E" w:rsidRPr="00A87E68" w:rsidRDefault="00CB537E" w:rsidP="00CB537E">
      <w:r w:rsidRPr="003E1BED">
        <w:rPr>
          <w:rStyle w:val="Style13ptBold"/>
        </w:rPr>
        <w:t>McAfee 19</w:t>
      </w:r>
      <w:r w:rsidRPr="003E1BED">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377647A0" w14:textId="77777777" w:rsidR="00CB537E" w:rsidRPr="00EC2879" w:rsidRDefault="00CB537E" w:rsidP="00CB537E">
      <w:pPr>
        <w:rPr>
          <w:sz w:val="16"/>
        </w:rPr>
      </w:pPr>
      <w:r w:rsidRPr="001A22A3">
        <w:rPr>
          <w:rStyle w:val="StyleUnderline"/>
        </w:rPr>
        <w:t xml:space="preserve">There is </w:t>
      </w:r>
      <w:r w:rsidRPr="001A22A3">
        <w:rPr>
          <w:rStyle w:val="Emphasis"/>
        </w:rPr>
        <w:t>no shortage</w:t>
      </w:r>
      <w:r w:rsidRPr="001A22A3">
        <w:rPr>
          <w:rStyle w:val="StyleUnderline"/>
        </w:rPr>
        <w:t xml:space="preserve"> of examples of dematerialization</w:t>
      </w:r>
      <w:r w:rsidRPr="001A22A3">
        <w:rPr>
          <w:sz w:val="16"/>
        </w:rPr>
        <w:t>. I chose</w:t>
      </w:r>
      <w:r w:rsidRPr="00EC2879">
        <w:rPr>
          <w:sz w:val="16"/>
        </w:rPr>
        <w:t xml:space="preserve"> the ones in this chapter because they illustrate a set of fundamental principles at the intersection of business, economics, innovation, and our impact on our planet. They are:</w:t>
      </w:r>
    </w:p>
    <w:p w14:paraId="4FA6984B" w14:textId="77777777" w:rsidR="00CB537E" w:rsidRPr="00EC2879" w:rsidRDefault="00CB537E" w:rsidP="00CB537E">
      <w:pPr>
        <w:rPr>
          <w:sz w:val="16"/>
        </w:rPr>
      </w:pPr>
      <w:r w:rsidRPr="001204D3">
        <w:rPr>
          <w:rStyle w:val="StyleUnderline"/>
        </w:rPr>
        <w:t>We do want more all the time</w:t>
      </w:r>
      <w:r w:rsidRPr="00EC2879">
        <w:rPr>
          <w:sz w:val="16"/>
        </w:rPr>
        <w:t xml:space="preserve">, </w:t>
      </w:r>
      <w:r w:rsidRPr="001204D3">
        <w:rPr>
          <w:rStyle w:val="StyleUnderline"/>
        </w:rPr>
        <w:t xml:space="preserve">but </w:t>
      </w:r>
      <w:r w:rsidRPr="001204D3">
        <w:rPr>
          <w:rStyle w:val="Emphasis"/>
        </w:rPr>
        <w:t>not more resources</w:t>
      </w:r>
      <w:r w:rsidRPr="00EC2879">
        <w:rPr>
          <w:sz w:val="16"/>
        </w:rPr>
        <w:t xml:space="preserve">. Alfred Marshall was right, but William Jevons was wrong. </w:t>
      </w:r>
      <w:r w:rsidRPr="001204D3">
        <w:rPr>
          <w:rStyle w:val="StyleUnderline"/>
        </w:rPr>
        <w:t>Our wants and desires keep growing</w:t>
      </w:r>
      <w:r w:rsidRPr="00EC2879">
        <w:rPr>
          <w:sz w:val="16"/>
        </w:rPr>
        <w:t xml:space="preserve">, evidently without end, and therefore so do our economies. But </w:t>
      </w:r>
      <w:r w:rsidRPr="001204D3">
        <w:rPr>
          <w:rStyle w:val="StyleUnderline"/>
        </w:rPr>
        <w:t xml:space="preserve">our use of the earth’s resources </w:t>
      </w:r>
      <w:r w:rsidRPr="001204D3">
        <w:rPr>
          <w:rStyle w:val="Emphasis"/>
        </w:rPr>
        <w:t>does not</w:t>
      </w:r>
      <w:r w:rsidRPr="00EC2879">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452D66EA" w14:textId="77777777" w:rsidR="00CB537E" w:rsidRPr="00EC2879" w:rsidRDefault="00CB537E" w:rsidP="00CB537E">
      <w:pPr>
        <w:rPr>
          <w:sz w:val="16"/>
        </w:rPr>
      </w:pPr>
      <w:r w:rsidRPr="00EC2879">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763918">
        <w:rPr>
          <w:rStyle w:val="StyleUnderline"/>
          <w:highlight w:val="yellow"/>
        </w:rPr>
        <w:t>Elasticities of demand</w:t>
      </w:r>
      <w:r w:rsidRPr="00EC2879">
        <w:rPr>
          <w:sz w:val="16"/>
        </w:rPr>
        <w:t xml:space="preserve"> can </w:t>
      </w:r>
      <w:r w:rsidRPr="00763918">
        <w:rPr>
          <w:rStyle w:val="StyleUnderline"/>
          <w:highlight w:val="yellow"/>
        </w:rPr>
        <w:t>change</w:t>
      </w:r>
      <w:r w:rsidRPr="001204D3">
        <w:rPr>
          <w:rStyle w:val="StyleUnderline"/>
        </w:rPr>
        <w:t xml:space="preserve"> over </w:t>
      </w:r>
      <w:r w:rsidRPr="00EC2879">
        <w:rPr>
          <w:rStyle w:val="StyleUnderline"/>
        </w:rPr>
        <w:t xml:space="preserve">time </w:t>
      </w:r>
      <w:r w:rsidRPr="00763918">
        <w:rPr>
          <w:rStyle w:val="StyleUnderline"/>
          <w:highlight w:val="yellow"/>
        </w:rPr>
        <w:t>for</w:t>
      </w:r>
      <w:r w:rsidRPr="00EC2879">
        <w:rPr>
          <w:rStyle w:val="StyleUnderline"/>
        </w:rPr>
        <w:t xml:space="preserve"> several reasons</w:t>
      </w:r>
      <w:r w:rsidRPr="00EC2879">
        <w:rPr>
          <w:sz w:val="16"/>
        </w:rPr>
        <w:t xml:space="preserve">, </w:t>
      </w:r>
      <w:r w:rsidRPr="00EC2879">
        <w:rPr>
          <w:rStyle w:val="StyleUnderline"/>
        </w:rPr>
        <w:t>the most fundamental</w:t>
      </w:r>
      <w:r w:rsidRPr="001204D3">
        <w:rPr>
          <w:rStyle w:val="StyleUnderline"/>
        </w:rPr>
        <w:t xml:space="preserve"> of which is </w:t>
      </w:r>
      <w:r w:rsidRPr="00763918">
        <w:rPr>
          <w:rStyle w:val="Emphasis"/>
          <w:highlight w:val="yellow"/>
        </w:rPr>
        <w:t>technological change</w:t>
      </w:r>
      <w:r w:rsidRPr="00EC2879">
        <w:rPr>
          <w:sz w:val="16"/>
        </w:rPr>
        <w:t xml:space="preserve">. Coal provides a clear example of this. </w:t>
      </w:r>
      <w:r w:rsidRPr="001204D3">
        <w:rPr>
          <w:rStyle w:val="StyleUnderline"/>
        </w:rPr>
        <w:t>When fracking made</w:t>
      </w:r>
      <w:r w:rsidRPr="00EC2879">
        <w:rPr>
          <w:sz w:val="16"/>
        </w:rPr>
        <w:t xml:space="preserve"> natural </w:t>
      </w:r>
      <w:r w:rsidRPr="001204D3">
        <w:rPr>
          <w:rStyle w:val="StyleUnderline"/>
        </w:rPr>
        <w:t>gas</w:t>
      </w:r>
      <w:r w:rsidRPr="00EC2879">
        <w:rPr>
          <w:sz w:val="16"/>
        </w:rPr>
        <w:t xml:space="preserve"> much </w:t>
      </w:r>
      <w:r w:rsidRPr="001204D3">
        <w:rPr>
          <w:rStyle w:val="StyleUnderline"/>
        </w:rPr>
        <w:t>cheaper</w:t>
      </w:r>
      <w:r w:rsidRPr="00EC2879">
        <w:rPr>
          <w:sz w:val="16"/>
        </w:rPr>
        <w:t xml:space="preserve">, </w:t>
      </w:r>
      <w:r w:rsidRPr="001204D3">
        <w:rPr>
          <w:rStyle w:val="StyleUnderline"/>
        </w:rPr>
        <w:t xml:space="preserve">total </w:t>
      </w:r>
      <w:r w:rsidRPr="001204D3">
        <w:rPr>
          <w:rStyle w:val="Emphasis"/>
        </w:rPr>
        <w:t>demand</w:t>
      </w:r>
      <w:r w:rsidRPr="001204D3">
        <w:rPr>
          <w:rStyle w:val="StyleUnderline"/>
        </w:rPr>
        <w:t xml:space="preserve"> for coal in the United States </w:t>
      </w:r>
      <w:r w:rsidRPr="001204D3">
        <w:rPr>
          <w:rStyle w:val="Emphasis"/>
        </w:rPr>
        <w:t>went down</w:t>
      </w:r>
      <w:r w:rsidRPr="001204D3">
        <w:rPr>
          <w:rStyle w:val="StyleUnderline"/>
        </w:rPr>
        <w:t xml:space="preserve"> even though its price decreased</w:t>
      </w:r>
      <w:r w:rsidRPr="00EC2879">
        <w:rPr>
          <w:sz w:val="16"/>
        </w:rPr>
        <w:t>.</w:t>
      </w:r>
    </w:p>
    <w:p w14:paraId="79D1E789" w14:textId="77777777" w:rsidR="00CB537E" w:rsidRPr="00EC2879" w:rsidRDefault="00CB537E" w:rsidP="00CB537E">
      <w:pPr>
        <w:rPr>
          <w:sz w:val="16"/>
        </w:rPr>
      </w:pPr>
      <w:r w:rsidRPr="001204D3">
        <w:rPr>
          <w:rStyle w:val="StyleUnderline"/>
        </w:rPr>
        <w:t xml:space="preserve">With the help of </w:t>
      </w:r>
      <w:r w:rsidRPr="001204D3">
        <w:rPr>
          <w:rStyle w:val="Emphasis"/>
        </w:rPr>
        <w:t>innovation</w:t>
      </w:r>
      <w:r w:rsidRPr="001204D3">
        <w:rPr>
          <w:rStyle w:val="StyleUnderline"/>
        </w:rPr>
        <w:t xml:space="preserve"> and </w:t>
      </w:r>
      <w:r w:rsidRPr="001204D3">
        <w:rPr>
          <w:rStyle w:val="Emphasis"/>
        </w:rPr>
        <w:t>new technologies</w:t>
      </w:r>
      <w:r w:rsidRPr="00EC2879">
        <w:rPr>
          <w:sz w:val="16"/>
        </w:rPr>
        <w:t xml:space="preserve">, </w:t>
      </w:r>
      <w:r w:rsidRPr="00763918">
        <w:rPr>
          <w:rStyle w:val="StyleUnderline"/>
          <w:highlight w:val="yellow"/>
        </w:rPr>
        <w:t>economic growth</w:t>
      </w:r>
      <w:r w:rsidRPr="00EC2879">
        <w:rPr>
          <w:sz w:val="16"/>
        </w:rPr>
        <w:t xml:space="preserve"> in America and other rich countries—growth in </w:t>
      </w:r>
      <w:proofErr w:type="gramStart"/>
      <w:r w:rsidRPr="00EC2879">
        <w:rPr>
          <w:sz w:val="16"/>
        </w:rPr>
        <w:t>all of</w:t>
      </w:r>
      <w:proofErr w:type="gramEnd"/>
      <w:r w:rsidRPr="00EC2879">
        <w:rPr>
          <w:sz w:val="16"/>
        </w:rPr>
        <w:t xml:space="preserve"> the wants and needs that we spend money on—</w:t>
      </w:r>
      <w:r w:rsidRPr="00763918">
        <w:rPr>
          <w:rStyle w:val="StyleUnderline"/>
          <w:highlight w:val="yellow"/>
        </w:rPr>
        <w:t xml:space="preserve">has become </w:t>
      </w:r>
      <w:r w:rsidRPr="00763918">
        <w:rPr>
          <w:rStyle w:val="Emphasis"/>
          <w:highlight w:val="yellow"/>
        </w:rPr>
        <w:t>decoupled</w:t>
      </w:r>
      <w:r w:rsidRPr="00763918">
        <w:rPr>
          <w:rStyle w:val="StyleUnderline"/>
          <w:highlight w:val="yellow"/>
        </w:rPr>
        <w:t xml:space="preserve"> from</w:t>
      </w:r>
      <w:r w:rsidRPr="001204D3">
        <w:rPr>
          <w:rStyle w:val="StyleUnderline"/>
        </w:rPr>
        <w:t xml:space="preserve"> resource </w:t>
      </w:r>
      <w:r w:rsidRPr="00763918">
        <w:rPr>
          <w:rStyle w:val="Emphasis"/>
          <w:highlight w:val="yellow"/>
        </w:rPr>
        <w:t>consumption</w:t>
      </w:r>
      <w:r w:rsidRPr="00EC2879">
        <w:rPr>
          <w:sz w:val="16"/>
        </w:rPr>
        <w:t xml:space="preserve">. </w:t>
      </w:r>
      <w:r w:rsidRPr="001204D3">
        <w:rPr>
          <w:rStyle w:val="StyleUnderline"/>
        </w:rPr>
        <w:t xml:space="preserve">This is a recent development and a </w:t>
      </w:r>
      <w:r w:rsidRPr="001204D3">
        <w:rPr>
          <w:rStyle w:val="Emphasis"/>
        </w:rPr>
        <w:t>profound</w:t>
      </w:r>
      <w:r w:rsidRPr="001204D3">
        <w:rPr>
          <w:rStyle w:val="StyleUnderline"/>
        </w:rPr>
        <w:t xml:space="preserve"> one</w:t>
      </w:r>
      <w:r w:rsidRPr="00EC2879">
        <w:rPr>
          <w:sz w:val="16"/>
        </w:rPr>
        <w:t>.</w:t>
      </w:r>
    </w:p>
    <w:p w14:paraId="04AC6C62" w14:textId="77777777" w:rsidR="00CB537E" w:rsidRPr="00EC2879" w:rsidRDefault="00CB537E" w:rsidP="00CB537E">
      <w:pPr>
        <w:rPr>
          <w:sz w:val="16"/>
        </w:rPr>
      </w:pPr>
      <w:r w:rsidRPr="00EC2879">
        <w:rPr>
          <w:rStyle w:val="StyleUnderline"/>
        </w:rPr>
        <w:t>Materials cost money</w:t>
      </w:r>
      <w:r w:rsidRPr="00EC2879">
        <w:rPr>
          <w:sz w:val="16"/>
        </w:rPr>
        <w:t xml:space="preserve"> that </w:t>
      </w:r>
      <w:r w:rsidRPr="00EC2879">
        <w:rPr>
          <w:rStyle w:val="StyleUnderline"/>
        </w:rPr>
        <w:t xml:space="preserve">companies locked in competition would rather </w:t>
      </w:r>
      <w:r w:rsidRPr="00EC2879">
        <w:rPr>
          <w:rStyle w:val="Emphasis"/>
        </w:rPr>
        <w:t>not spend</w:t>
      </w:r>
      <w:r w:rsidRPr="00EC2879">
        <w:rPr>
          <w:sz w:val="16"/>
        </w:rPr>
        <w:t xml:space="preserve">. </w:t>
      </w:r>
      <w:r w:rsidRPr="00EC2879">
        <w:rPr>
          <w:rStyle w:val="StyleUnderline"/>
        </w:rPr>
        <w:t>The</w:t>
      </w:r>
      <w:r w:rsidRPr="001204D3">
        <w:rPr>
          <w:rStyle w:val="StyleUnderline"/>
        </w:rPr>
        <w:t xml:space="preserve"> root of </w:t>
      </w:r>
      <w:r w:rsidRPr="00763918">
        <w:rPr>
          <w:rStyle w:val="StyleUnderline"/>
          <w:highlight w:val="yellow"/>
        </w:rPr>
        <w:t>Jevons’s</w:t>
      </w:r>
      <w:r w:rsidRPr="001204D3">
        <w:rPr>
          <w:rStyle w:val="StyleUnderline"/>
        </w:rPr>
        <w:t xml:space="preserve"> mistake is</w:t>
      </w:r>
      <w:r w:rsidRPr="00EC2879">
        <w:rPr>
          <w:sz w:val="16"/>
        </w:rPr>
        <w:t xml:space="preserve"> simple and </w:t>
      </w:r>
      <w:r w:rsidRPr="001204D3">
        <w:rPr>
          <w:rStyle w:val="Emphasis"/>
        </w:rPr>
        <w:t>boring</w:t>
      </w:r>
      <w:r w:rsidRPr="00EC2879">
        <w:rPr>
          <w:sz w:val="16"/>
        </w:rPr>
        <w:t xml:space="preserve">: </w:t>
      </w:r>
      <w:r w:rsidRPr="001204D3">
        <w:rPr>
          <w:rStyle w:val="StyleUnderline"/>
        </w:rPr>
        <w:t xml:space="preserve">resources cost </w:t>
      </w:r>
      <w:r w:rsidRPr="001204D3">
        <w:rPr>
          <w:rStyle w:val="Emphasis"/>
        </w:rPr>
        <w:t>money</w:t>
      </w:r>
      <w:r w:rsidRPr="00EC2879">
        <w:rPr>
          <w:sz w:val="16"/>
        </w:rPr>
        <w:t xml:space="preserve">. He realized this, of course. </w:t>
      </w:r>
      <w:r w:rsidRPr="001204D3">
        <w:rPr>
          <w:rStyle w:val="StyleUnderline"/>
        </w:rPr>
        <w:t xml:space="preserve">What he </w:t>
      </w:r>
      <w:r w:rsidRPr="00763918">
        <w:rPr>
          <w:rStyle w:val="StyleUnderline"/>
          <w:highlight w:val="yellow"/>
        </w:rPr>
        <w:t>didn’t</w:t>
      </w:r>
      <w:r w:rsidRPr="001204D3">
        <w:rPr>
          <w:rStyle w:val="StyleUnderline"/>
        </w:rPr>
        <w:t xml:space="preserve"> sufficiently </w:t>
      </w:r>
      <w:r w:rsidRPr="00763918">
        <w:rPr>
          <w:rStyle w:val="StyleUnderline"/>
          <w:highlight w:val="yellow"/>
        </w:rPr>
        <w:t>realize</w:t>
      </w:r>
      <w:r w:rsidRPr="001204D3">
        <w:rPr>
          <w:rStyle w:val="StyleUnderline"/>
        </w:rPr>
        <w:t xml:space="preserve"> was </w:t>
      </w:r>
      <w:r w:rsidRPr="00763918">
        <w:rPr>
          <w:rStyle w:val="StyleUnderline"/>
          <w:highlight w:val="yellow"/>
        </w:rPr>
        <w:t xml:space="preserve">how strong the </w:t>
      </w:r>
      <w:r w:rsidRPr="00763918">
        <w:rPr>
          <w:rStyle w:val="Emphasis"/>
          <w:highlight w:val="yellow"/>
        </w:rPr>
        <w:t>incentive</w:t>
      </w:r>
      <w:r w:rsidRPr="00763918">
        <w:rPr>
          <w:sz w:val="16"/>
          <w:highlight w:val="yellow"/>
        </w:rPr>
        <w:t xml:space="preserve"> </w:t>
      </w:r>
      <w:r w:rsidRPr="00763918">
        <w:rPr>
          <w:rStyle w:val="StyleUnderline"/>
          <w:highlight w:val="yellow"/>
        </w:rPr>
        <w:t xml:space="preserve">is for a company in a </w:t>
      </w:r>
      <w:r w:rsidRPr="00763918">
        <w:rPr>
          <w:rStyle w:val="StyleUnderline"/>
          <w:highlight w:val="yellow"/>
        </w:rPr>
        <w:lastRenderedPageBreak/>
        <w:t xml:space="preserve">contested market to </w:t>
      </w:r>
      <w:r w:rsidRPr="00763918">
        <w:rPr>
          <w:rStyle w:val="Emphasis"/>
          <w:highlight w:val="yellow"/>
        </w:rPr>
        <w:t>reduce</w:t>
      </w:r>
      <w:r w:rsidRPr="001204D3">
        <w:rPr>
          <w:rStyle w:val="StyleUnderline"/>
        </w:rPr>
        <w:t xml:space="preserve"> its </w:t>
      </w:r>
      <w:r w:rsidRPr="00763918">
        <w:rPr>
          <w:rStyle w:val="StyleUnderline"/>
          <w:highlight w:val="yellow"/>
        </w:rPr>
        <w:t xml:space="preserve">spending on </w:t>
      </w:r>
      <w:r w:rsidRPr="00763918">
        <w:rPr>
          <w:rStyle w:val="Emphasis"/>
          <w:highlight w:val="yellow"/>
        </w:rPr>
        <w:t>resources</w:t>
      </w:r>
      <w:r w:rsidRPr="00EC2879">
        <w:rPr>
          <w:sz w:val="16"/>
        </w:rPr>
        <w:t xml:space="preserve"> (or anything else) and so eke out a bit more profit. After all, a penny saved is a penny earned.</w:t>
      </w:r>
    </w:p>
    <w:p w14:paraId="65C69795" w14:textId="77777777" w:rsidR="00CB537E" w:rsidRPr="001204D3" w:rsidRDefault="00CB537E" w:rsidP="00CB537E">
      <w:pPr>
        <w:rPr>
          <w:rStyle w:val="StyleUnderline"/>
        </w:rPr>
      </w:pPr>
      <w:r w:rsidRPr="00EC2879">
        <w:rPr>
          <w:sz w:val="16"/>
        </w:rPr>
        <w:t xml:space="preserve">Monopolists can just pass costs on to their customers, but companies with a lot of competitors can’t. So </w:t>
      </w:r>
      <w:r w:rsidRPr="001204D3">
        <w:rPr>
          <w:rStyle w:val="StyleUnderline"/>
        </w:rPr>
        <w:t>American farmers</w:t>
      </w:r>
      <w:r w:rsidRPr="00EC2879">
        <w:rPr>
          <w:sz w:val="16"/>
        </w:rPr>
        <w:t xml:space="preserve"> who battle with each other (and increasingly with tough rivals in other countries) </w:t>
      </w:r>
      <w:r w:rsidRPr="001204D3">
        <w:rPr>
          <w:rStyle w:val="StyleUnderline"/>
        </w:rPr>
        <w:t>are eager to cut</w:t>
      </w:r>
      <w:r w:rsidRPr="00EC2879">
        <w:rPr>
          <w:sz w:val="16"/>
        </w:rPr>
        <w:t xml:space="preserve"> their </w:t>
      </w:r>
      <w:r w:rsidRPr="001204D3">
        <w:rPr>
          <w:rStyle w:val="StyleUnderline"/>
        </w:rPr>
        <w:t>spending</w:t>
      </w:r>
      <w:r w:rsidRPr="00EC2879">
        <w:rPr>
          <w:sz w:val="16"/>
        </w:rPr>
        <w:t xml:space="preserve"> on land, water, and fertilizer. </w:t>
      </w:r>
      <w:r w:rsidRPr="001204D3">
        <w:rPr>
          <w:rStyle w:val="StyleUnderline"/>
        </w:rPr>
        <w:t>Beer and soda companies want to minimize</w:t>
      </w:r>
      <w:r w:rsidRPr="00EC2879">
        <w:rPr>
          <w:sz w:val="16"/>
        </w:rPr>
        <w:t xml:space="preserve"> their </w:t>
      </w:r>
      <w:r w:rsidRPr="001204D3">
        <w:rPr>
          <w:rStyle w:val="StyleUnderline"/>
        </w:rPr>
        <w:t>aluminum</w:t>
      </w:r>
      <w:r w:rsidRPr="00EC2879">
        <w:rPr>
          <w:sz w:val="16"/>
        </w:rPr>
        <w:t xml:space="preserve"> purchases. Producers of magnets and high-tech gear run away from REE as soon as prices start to spike. In the United States, </w:t>
      </w:r>
      <w:r w:rsidRPr="001204D3">
        <w:rPr>
          <w:rStyle w:val="StyleUnderline"/>
        </w:rPr>
        <w:t>the</w:t>
      </w:r>
      <w:r w:rsidRPr="00EC2879">
        <w:rPr>
          <w:sz w:val="16"/>
        </w:rPr>
        <w:t xml:space="preserve"> 1980 </w:t>
      </w:r>
      <w:r w:rsidRPr="001204D3">
        <w:rPr>
          <w:rStyle w:val="StyleUnderline"/>
        </w:rPr>
        <w:t>Staggers Act removed</w:t>
      </w:r>
      <w:r w:rsidRPr="00EC2879">
        <w:rPr>
          <w:sz w:val="16"/>
        </w:rPr>
        <w:t xml:space="preserve"> government </w:t>
      </w:r>
      <w:r w:rsidRPr="001204D3">
        <w:rPr>
          <w:rStyle w:val="StyleUnderline"/>
        </w:rPr>
        <w:t>subsidies for freight-hauling railroads</w:t>
      </w:r>
      <w:r w:rsidRPr="00EC2879">
        <w:rPr>
          <w:sz w:val="16"/>
        </w:rPr>
        <w:t xml:space="preserve">, </w:t>
      </w:r>
      <w:r w:rsidRPr="001204D3">
        <w:rPr>
          <w:rStyle w:val="StyleUnderline"/>
        </w:rPr>
        <w:t xml:space="preserve">forcing them into </w:t>
      </w:r>
      <w:r w:rsidRPr="001204D3">
        <w:rPr>
          <w:rStyle w:val="Emphasis"/>
        </w:rPr>
        <w:t>competition</w:t>
      </w:r>
      <w:r w:rsidRPr="00EC2879">
        <w:rPr>
          <w:sz w:val="16"/>
        </w:rPr>
        <w:t xml:space="preserve"> </w:t>
      </w:r>
      <w:r w:rsidRPr="001204D3">
        <w:rPr>
          <w:rStyle w:val="StyleUnderline"/>
        </w:rPr>
        <w:t xml:space="preserve">and </w:t>
      </w:r>
      <w:r w:rsidRPr="001204D3">
        <w:rPr>
          <w:rStyle w:val="Emphasis"/>
        </w:rPr>
        <w:t>cost cutting</w:t>
      </w:r>
      <w:r w:rsidRPr="00EC2879">
        <w:rPr>
          <w:sz w:val="16"/>
        </w:rPr>
        <w:t xml:space="preserve"> and making them </w:t>
      </w:r>
      <w:proofErr w:type="gramStart"/>
      <w:r w:rsidRPr="00EC2879">
        <w:rPr>
          <w:sz w:val="16"/>
        </w:rPr>
        <w:t>all the more</w:t>
      </w:r>
      <w:proofErr w:type="gramEnd"/>
      <w:r w:rsidRPr="00EC2879">
        <w:rPr>
          <w:sz w:val="16"/>
        </w:rPr>
        <w:t xml:space="preserve"> eager to not have expensive railcars sit idle. Again and again, </w:t>
      </w:r>
      <w:r w:rsidRPr="001204D3">
        <w:rPr>
          <w:rStyle w:val="StyleUnderline"/>
        </w:rPr>
        <w:t xml:space="preserve">we see that </w:t>
      </w:r>
      <w:r w:rsidRPr="001204D3">
        <w:rPr>
          <w:rStyle w:val="Emphasis"/>
        </w:rPr>
        <w:t>competition</w:t>
      </w:r>
      <w:r w:rsidRPr="001204D3">
        <w:rPr>
          <w:rStyle w:val="StyleUnderline"/>
        </w:rPr>
        <w:t xml:space="preserve"> spurs </w:t>
      </w:r>
      <w:r w:rsidRPr="001204D3">
        <w:rPr>
          <w:rStyle w:val="Emphasis"/>
        </w:rPr>
        <w:t>dematerialization</w:t>
      </w:r>
      <w:r w:rsidRPr="001204D3">
        <w:rPr>
          <w:rStyle w:val="StyleUnderline"/>
        </w:rPr>
        <w:t>.</w:t>
      </w:r>
    </w:p>
    <w:p w14:paraId="0EB220E0" w14:textId="77777777" w:rsidR="00CB537E" w:rsidRPr="00EC2879" w:rsidRDefault="00CB537E" w:rsidP="00CB537E">
      <w:pPr>
        <w:rPr>
          <w:sz w:val="16"/>
        </w:rPr>
      </w:pPr>
      <w:r w:rsidRPr="00EC2879">
        <w:rPr>
          <w:sz w:val="16"/>
        </w:rPr>
        <w:t xml:space="preserve">There are multiple paths to dematerialization. As </w:t>
      </w:r>
      <w:r w:rsidRPr="00763918">
        <w:rPr>
          <w:rStyle w:val="StyleUnderline"/>
          <w:highlight w:val="yellow"/>
        </w:rPr>
        <w:t>profit-hungry companies</w:t>
      </w:r>
      <w:r w:rsidRPr="00EC2879">
        <w:rPr>
          <w:sz w:val="16"/>
        </w:rPr>
        <w:t xml:space="preserve"> seek to use fewer resources, they can go down four main paths. First, they </w:t>
      </w:r>
      <w:r w:rsidRPr="00763918">
        <w:rPr>
          <w:rStyle w:val="StyleUnderline"/>
          <w:highlight w:val="yellow"/>
        </w:rPr>
        <w:t>can</w:t>
      </w:r>
      <w:r w:rsidRPr="001204D3">
        <w:rPr>
          <w:rStyle w:val="StyleUnderline"/>
        </w:rPr>
        <w:t xml:space="preserve"> simply </w:t>
      </w:r>
      <w:r w:rsidRPr="00763918">
        <w:rPr>
          <w:rStyle w:val="StyleUnderline"/>
          <w:highlight w:val="yellow"/>
        </w:rPr>
        <w:t xml:space="preserve">find ways to use </w:t>
      </w:r>
      <w:r w:rsidRPr="00763918">
        <w:rPr>
          <w:rStyle w:val="Emphasis"/>
          <w:highlight w:val="yellow"/>
        </w:rPr>
        <w:t>less</w:t>
      </w:r>
      <w:r w:rsidRPr="00763918">
        <w:rPr>
          <w:rStyle w:val="StyleUnderline"/>
          <w:highlight w:val="yellow"/>
        </w:rPr>
        <w:t xml:space="preserve"> of a </w:t>
      </w:r>
      <w:r w:rsidRPr="00763918">
        <w:rPr>
          <w:rStyle w:val="Emphasis"/>
          <w:highlight w:val="yellow"/>
        </w:rPr>
        <w:t>given material</w:t>
      </w:r>
      <w:r w:rsidRPr="00EC2879">
        <w:rPr>
          <w:sz w:val="16"/>
        </w:rPr>
        <w:t xml:space="preserve">. This is what happened as beverage companies and the companies that supply them with cans teamed up to use less aluminum. It’s also the story with American </w:t>
      </w:r>
      <w:r w:rsidRPr="001204D3">
        <w:rPr>
          <w:rStyle w:val="StyleUnderline"/>
        </w:rPr>
        <w:t>farmers</w:t>
      </w:r>
      <w:r w:rsidRPr="00EC2879">
        <w:rPr>
          <w:sz w:val="16"/>
        </w:rPr>
        <w:t xml:space="preserve">, who </w:t>
      </w:r>
      <w:r w:rsidRPr="001204D3">
        <w:rPr>
          <w:rStyle w:val="StyleUnderline"/>
        </w:rPr>
        <w:t>keep getting bigger harvests while using less land, water, and fertilizer</w:t>
      </w:r>
      <w:r w:rsidRPr="00EC2879">
        <w:rPr>
          <w:sz w:val="16"/>
        </w:rPr>
        <w:t>. Magnet makers found ways to use fewer rare earth metals when it looked as if China might cut off their supply.</w:t>
      </w:r>
    </w:p>
    <w:p w14:paraId="62A3DA82" w14:textId="77777777" w:rsidR="00CB537E" w:rsidRPr="00EC2879" w:rsidRDefault="00CB537E" w:rsidP="00CB537E">
      <w:pPr>
        <w:rPr>
          <w:sz w:val="16"/>
        </w:rPr>
      </w:pPr>
      <w:r w:rsidRPr="00EC2879">
        <w:rPr>
          <w:sz w:val="16"/>
        </w:rPr>
        <w:t>Second</w:t>
      </w:r>
      <w:r w:rsidRPr="00CD08D9">
        <w:rPr>
          <w:sz w:val="16"/>
        </w:rPr>
        <w:t xml:space="preserve">, </w:t>
      </w:r>
      <w:r w:rsidRPr="00CD08D9">
        <w:rPr>
          <w:rStyle w:val="StyleUnderline"/>
        </w:rPr>
        <w:t xml:space="preserve">it often becomes possible to </w:t>
      </w:r>
      <w:r w:rsidRPr="00CD08D9">
        <w:rPr>
          <w:rStyle w:val="Emphasis"/>
        </w:rPr>
        <w:t>substitute</w:t>
      </w:r>
      <w:r w:rsidRPr="00CD08D9">
        <w:rPr>
          <w:rStyle w:val="StyleUnderline"/>
        </w:rPr>
        <w:t xml:space="preserve"> one resource for </w:t>
      </w:r>
      <w:r w:rsidRPr="00CD08D9">
        <w:rPr>
          <w:rStyle w:val="Emphasis"/>
        </w:rPr>
        <w:t>another</w:t>
      </w:r>
      <w:r w:rsidRPr="00CD08D9">
        <w:rPr>
          <w:sz w:val="16"/>
        </w:rPr>
        <w:t>. Total US coal consumption started to decrease after 2007 because fracking made natural gas more attractive to electricity generators. If</w:t>
      </w:r>
      <w:r w:rsidRPr="00EC2879">
        <w:rPr>
          <w:sz w:val="16"/>
        </w:rPr>
        <w:t xml:space="preserve">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4302A2B7" w14:textId="77777777" w:rsidR="00CB537E" w:rsidRPr="00EC2879" w:rsidRDefault="00CB537E" w:rsidP="00CB537E">
      <w:pPr>
        <w:rPr>
          <w:sz w:val="16"/>
        </w:rPr>
      </w:pPr>
      <w:r w:rsidRPr="00EC2879">
        <w:rPr>
          <w:sz w:val="16"/>
        </w:rPr>
        <w:t xml:space="preserve">Third, </w:t>
      </w:r>
      <w:r w:rsidRPr="00763918">
        <w:rPr>
          <w:rStyle w:val="StyleUnderline"/>
          <w:highlight w:val="yellow"/>
        </w:rPr>
        <w:t xml:space="preserve">companies </w:t>
      </w:r>
      <w:r w:rsidRPr="00EC2879">
        <w:rPr>
          <w:rStyle w:val="StyleUnderline"/>
        </w:rPr>
        <w:t>can</w:t>
      </w:r>
      <w:r w:rsidRPr="001204D3">
        <w:rPr>
          <w:rStyle w:val="StyleUnderline"/>
        </w:rPr>
        <w:t xml:space="preserve"> </w:t>
      </w:r>
      <w:r w:rsidRPr="00763918">
        <w:rPr>
          <w:rStyle w:val="StyleUnderline"/>
          <w:highlight w:val="yellow"/>
        </w:rPr>
        <w:t xml:space="preserve">use </w:t>
      </w:r>
      <w:r w:rsidRPr="00763918">
        <w:rPr>
          <w:rStyle w:val="Emphasis"/>
          <w:highlight w:val="yellow"/>
        </w:rPr>
        <w:t>fewer molecules</w:t>
      </w:r>
      <w:r w:rsidRPr="00EC2879">
        <w:rPr>
          <w:sz w:val="16"/>
        </w:rPr>
        <w:t xml:space="preserve"> overall </w:t>
      </w:r>
      <w:r w:rsidRPr="00763918">
        <w:rPr>
          <w:rStyle w:val="StyleUnderline"/>
          <w:highlight w:val="yellow"/>
        </w:rPr>
        <w:t>by making better use of</w:t>
      </w:r>
      <w:r w:rsidRPr="001204D3">
        <w:rPr>
          <w:rStyle w:val="StyleUnderline"/>
        </w:rPr>
        <w:t xml:space="preserve"> the </w:t>
      </w:r>
      <w:r w:rsidRPr="00763918">
        <w:rPr>
          <w:rStyle w:val="StyleUnderline"/>
          <w:highlight w:val="yellow"/>
        </w:rPr>
        <w:t>materials they</w:t>
      </w:r>
      <w:r w:rsidRPr="001204D3">
        <w:rPr>
          <w:rStyle w:val="StyleUnderline"/>
        </w:rPr>
        <w:t xml:space="preserve"> </w:t>
      </w:r>
      <w:r w:rsidRPr="001204D3">
        <w:rPr>
          <w:rStyle w:val="Emphasis"/>
        </w:rPr>
        <w:t xml:space="preserve">already </w:t>
      </w:r>
      <w:r w:rsidRPr="00763918">
        <w:rPr>
          <w:rStyle w:val="Emphasis"/>
          <w:highlight w:val="yellow"/>
        </w:rPr>
        <w:t>own</w:t>
      </w:r>
      <w:r w:rsidRPr="00EC2879">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57291920" w14:textId="77777777" w:rsidR="00CB537E" w:rsidRPr="00EC2879" w:rsidRDefault="00CB537E" w:rsidP="00CB537E">
      <w:pPr>
        <w:rPr>
          <w:sz w:val="16"/>
        </w:rPr>
      </w:pPr>
      <w:r w:rsidRPr="00EC2879">
        <w:rPr>
          <w:sz w:val="16"/>
        </w:rPr>
        <w:t xml:space="preserve">Finally, </w:t>
      </w:r>
      <w:r w:rsidRPr="00763918">
        <w:rPr>
          <w:rStyle w:val="StyleUnderline"/>
          <w:highlight w:val="yellow"/>
        </w:rPr>
        <w:t>some</w:t>
      </w:r>
      <w:r w:rsidRPr="001204D3">
        <w:rPr>
          <w:rStyle w:val="StyleUnderline"/>
        </w:rPr>
        <w:t xml:space="preserve"> materials </w:t>
      </w:r>
      <w:r w:rsidRPr="00763918">
        <w:rPr>
          <w:rStyle w:val="StyleUnderline"/>
          <w:highlight w:val="yellow"/>
        </w:rPr>
        <w:t xml:space="preserve">get replaced by </w:t>
      </w:r>
      <w:r w:rsidRPr="00763918">
        <w:rPr>
          <w:rStyle w:val="Emphasis"/>
          <w:highlight w:val="yellow"/>
        </w:rPr>
        <w:t>nothing</w:t>
      </w:r>
      <w:r w:rsidRPr="001204D3">
        <w:rPr>
          <w:rStyle w:val="StyleUnderline"/>
        </w:rPr>
        <w:t xml:space="preserve"> at all</w:t>
      </w:r>
      <w:r w:rsidRPr="00EC2879">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5EB5C7E0" w14:textId="77777777" w:rsidR="00CB537E" w:rsidRPr="001204D3" w:rsidRDefault="00CB537E" w:rsidP="00CB537E">
      <w:pPr>
        <w:rPr>
          <w:rStyle w:val="StyleUnderline"/>
        </w:rPr>
      </w:pPr>
      <w:r w:rsidRPr="001204D3">
        <w:rPr>
          <w:rStyle w:val="StyleUnderline"/>
        </w:rPr>
        <w:t>If we use more renewable energy</w:t>
      </w:r>
      <w:r w:rsidRPr="00EC2879">
        <w:rPr>
          <w:sz w:val="16"/>
        </w:rPr>
        <w:t xml:space="preserve">, </w:t>
      </w:r>
      <w:r w:rsidRPr="001204D3">
        <w:rPr>
          <w:rStyle w:val="StyleUnderline"/>
        </w:rPr>
        <w:t>we’ll be replacing coal</w:t>
      </w:r>
      <w:r w:rsidRPr="00EC2879">
        <w:rPr>
          <w:sz w:val="16"/>
        </w:rPr>
        <w:t xml:space="preserve">, </w:t>
      </w:r>
      <w:r w:rsidRPr="001204D3">
        <w:rPr>
          <w:rStyle w:val="StyleUnderline"/>
        </w:rPr>
        <w:t>gas</w:t>
      </w:r>
      <w:r w:rsidRPr="00EC2879">
        <w:rPr>
          <w:sz w:val="16"/>
        </w:rPr>
        <w:t xml:space="preserve">, </w:t>
      </w:r>
      <w:r w:rsidRPr="001204D3">
        <w:rPr>
          <w:rStyle w:val="StyleUnderline"/>
        </w:rPr>
        <w:t>oil</w:t>
      </w:r>
      <w:r w:rsidRPr="00EC2879">
        <w:rPr>
          <w:sz w:val="16"/>
        </w:rPr>
        <w:t xml:space="preserve">, </w:t>
      </w:r>
      <w:r w:rsidRPr="001204D3">
        <w:rPr>
          <w:rStyle w:val="StyleUnderline"/>
        </w:rPr>
        <w:t xml:space="preserve">and uranium with </w:t>
      </w:r>
      <w:r w:rsidRPr="00763918">
        <w:rPr>
          <w:rStyle w:val="Emphasis"/>
          <w:highlight w:val="yellow"/>
        </w:rPr>
        <w:t>photons</w:t>
      </w:r>
      <w:r w:rsidRPr="00763918">
        <w:rPr>
          <w:rStyle w:val="StyleUnderline"/>
          <w:highlight w:val="yellow"/>
        </w:rPr>
        <w:t xml:space="preserve"> from the </w:t>
      </w:r>
      <w:r w:rsidRPr="00763918">
        <w:rPr>
          <w:rStyle w:val="Emphasis"/>
          <w:highlight w:val="yellow"/>
        </w:rPr>
        <w:t>sun</w:t>
      </w:r>
      <w:r w:rsidRPr="00EC2879">
        <w:rPr>
          <w:sz w:val="16"/>
        </w:rPr>
        <w:t xml:space="preserve"> (solar power) </w:t>
      </w:r>
      <w:r w:rsidRPr="00763918">
        <w:rPr>
          <w:rStyle w:val="StyleUnderline"/>
          <w:highlight w:val="yellow"/>
        </w:rPr>
        <w:t>and</w:t>
      </w:r>
      <w:r w:rsidRPr="001204D3">
        <w:rPr>
          <w:rStyle w:val="StyleUnderline"/>
        </w:rPr>
        <w:t xml:space="preserve"> the </w:t>
      </w:r>
      <w:r w:rsidRPr="00763918">
        <w:rPr>
          <w:rStyle w:val="Emphasis"/>
          <w:highlight w:val="yellow"/>
        </w:rPr>
        <w:t>movement</w:t>
      </w:r>
      <w:r w:rsidRPr="00763918">
        <w:rPr>
          <w:rStyle w:val="StyleUnderline"/>
          <w:highlight w:val="yellow"/>
        </w:rPr>
        <w:t xml:space="preserve"> of </w:t>
      </w:r>
      <w:r w:rsidRPr="00763918">
        <w:rPr>
          <w:rStyle w:val="Emphasis"/>
          <w:highlight w:val="yellow"/>
        </w:rPr>
        <w:t>air</w:t>
      </w:r>
      <w:r w:rsidRPr="00EC2879">
        <w:rPr>
          <w:sz w:val="16"/>
        </w:rPr>
        <w:t xml:space="preserve"> (wind power) and water (hydroelectric power) on the earth. All three of </w:t>
      </w:r>
      <w:r w:rsidRPr="001204D3">
        <w:rPr>
          <w:rStyle w:val="StyleUnderline"/>
        </w:rPr>
        <w:t xml:space="preserve">these types of power </w:t>
      </w:r>
      <w:r w:rsidRPr="00763918">
        <w:rPr>
          <w:rStyle w:val="StyleUnderline"/>
          <w:highlight w:val="yellow"/>
        </w:rPr>
        <w:t>are</w:t>
      </w:r>
      <w:r w:rsidRPr="001204D3">
        <w:rPr>
          <w:rStyle w:val="StyleUnderline"/>
        </w:rPr>
        <w:t xml:space="preserve"> also among </w:t>
      </w:r>
      <w:r w:rsidRPr="00763918">
        <w:rPr>
          <w:rStyle w:val="StyleUnderline"/>
          <w:highlight w:val="yellow"/>
        </w:rPr>
        <w:t xml:space="preserve">dematerialization’s </w:t>
      </w:r>
      <w:proofErr w:type="gramStart"/>
      <w:r w:rsidRPr="00763918">
        <w:rPr>
          <w:rStyle w:val="Emphasis"/>
          <w:highlight w:val="yellow"/>
        </w:rPr>
        <w:t>champions</w:t>
      </w:r>
      <w:r w:rsidRPr="00EC2879">
        <w:rPr>
          <w:sz w:val="16"/>
        </w:rPr>
        <w:t xml:space="preserve">, </w:t>
      </w:r>
      <w:r w:rsidRPr="001204D3">
        <w:rPr>
          <w:rStyle w:val="StyleUnderline"/>
        </w:rPr>
        <w:t>since</w:t>
      </w:r>
      <w:proofErr w:type="gramEnd"/>
      <w:r w:rsidRPr="001204D3">
        <w:rPr>
          <w:rStyle w:val="StyleUnderline"/>
        </w:rPr>
        <w:t xml:space="preserve"> they use up essentially </w:t>
      </w:r>
      <w:r w:rsidRPr="001204D3">
        <w:rPr>
          <w:rStyle w:val="Emphasis"/>
        </w:rPr>
        <w:t>no resources</w:t>
      </w:r>
      <w:r w:rsidRPr="001204D3">
        <w:rPr>
          <w:rStyle w:val="StyleUnderline"/>
        </w:rPr>
        <w:t xml:space="preserve"> once they’re up and running.</w:t>
      </w:r>
    </w:p>
    <w:p w14:paraId="7EC1C1C0" w14:textId="77777777" w:rsidR="00CB537E" w:rsidRPr="00EC2879" w:rsidRDefault="00CB537E" w:rsidP="00CB537E">
      <w:pPr>
        <w:rPr>
          <w:sz w:val="16"/>
          <w:szCs w:val="16"/>
        </w:rPr>
      </w:pPr>
      <w:r w:rsidRPr="00EC2879">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6A32D9BC" w14:textId="77777777" w:rsidR="00CB537E" w:rsidRPr="00EC2879" w:rsidRDefault="00CB537E" w:rsidP="00CB537E">
      <w:pPr>
        <w:rPr>
          <w:sz w:val="16"/>
        </w:rPr>
      </w:pPr>
      <w:r w:rsidRPr="001204D3">
        <w:rPr>
          <w:rStyle w:val="StyleUnderline"/>
        </w:rPr>
        <w:t xml:space="preserve">Innovation is </w:t>
      </w:r>
      <w:r w:rsidRPr="001204D3">
        <w:rPr>
          <w:rStyle w:val="Emphasis"/>
        </w:rPr>
        <w:t>hard</w:t>
      </w:r>
      <w:r w:rsidRPr="001204D3">
        <w:rPr>
          <w:rStyle w:val="StyleUnderline"/>
        </w:rPr>
        <w:t xml:space="preserve"> to </w:t>
      </w:r>
      <w:r w:rsidRPr="001204D3">
        <w:rPr>
          <w:rStyle w:val="Emphasis"/>
        </w:rPr>
        <w:t>foresee</w:t>
      </w:r>
      <w:r w:rsidRPr="00EC2879">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3BD7EC38" w14:textId="77777777" w:rsidR="00CB537E" w:rsidRPr="00EC2879" w:rsidRDefault="00CB537E" w:rsidP="00CB537E">
      <w:pPr>
        <w:rPr>
          <w:sz w:val="16"/>
        </w:rPr>
      </w:pPr>
      <w:r w:rsidRPr="00763918">
        <w:rPr>
          <w:rStyle w:val="StyleUnderline"/>
          <w:highlight w:val="yellow"/>
        </w:rPr>
        <w:t>Innovation is</w:t>
      </w:r>
      <w:r w:rsidRPr="001204D3">
        <w:rPr>
          <w:rStyle w:val="StyleUnderline"/>
        </w:rPr>
        <w:t xml:space="preserve"> not </w:t>
      </w:r>
      <w:r w:rsidRPr="001204D3">
        <w:rPr>
          <w:rStyle w:val="Emphasis"/>
        </w:rPr>
        <w:t>steady</w:t>
      </w:r>
      <w:r w:rsidRPr="001204D3">
        <w:rPr>
          <w:rStyle w:val="StyleUnderline"/>
        </w:rPr>
        <w:t xml:space="preserve"> and </w:t>
      </w:r>
      <w:r w:rsidRPr="001204D3">
        <w:rPr>
          <w:rStyle w:val="Emphasis"/>
        </w:rPr>
        <w:t>predictable</w:t>
      </w:r>
      <w:r w:rsidRPr="00EC2879">
        <w:rPr>
          <w:sz w:val="16"/>
        </w:rPr>
        <w:t xml:space="preserve"> </w:t>
      </w:r>
      <w:r w:rsidRPr="001204D3">
        <w:rPr>
          <w:rStyle w:val="StyleUnderline"/>
        </w:rPr>
        <w:t>like the orbit of the Moon or</w:t>
      </w:r>
      <w:r w:rsidRPr="00EC2879">
        <w:rPr>
          <w:sz w:val="16"/>
        </w:rPr>
        <w:t xml:space="preserve"> the </w:t>
      </w:r>
      <w:r w:rsidRPr="001204D3">
        <w:rPr>
          <w:rStyle w:val="StyleUnderline"/>
        </w:rPr>
        <w:t>accumulation of interest on a certificate of deposit</w:t>
      </w:r>
      <w:r w:rsidRPr="00EC2879">
        <w:rPr>
          <w:sz w:val="16"/>
        </w:rPr>
        <w:t xml:space="preserve">. </w:t>
      </w:r>
      <w:r w:rsidRPr="001204D3">
        <w:rPr>
          <w:rStyle w:val="StyleUnderline"/>
        </w:rPr>
        <w:t xml:space="preserve">It’s instead inherently jumpy, uneven, and </w:t>
      </w:r>
      <w:r w:rsidRPr="001204D3">
        <w:rPr>
          <w:rStyle w:val="Emphasis"/>
        </w:rPr>
        <w:t>random</w:t>
      </w:r>
      <w:r w:rsidRPr="00EC2879">
        <w:rPr>
          <w:sz w:val="16"/>
        </w:rPr>
        <w:t xml:space="preserve">. </w:t>
      </w:r>
      <w:r w:rsidRPr="001204D3">
        <w:rPr>
          <w:rStyle w:val="StyleUnderline"/>
        </w:rPr>
        <w:t xml:space="preserve">It’s also </w:t>
      </w:r>
      <w:r w:rsidRPr="00763918">
        <w:rPr>
          <w:rStyle w:val="Emphasis"/>
          <w:highlight w:val="yellow"/>
        </w:rPr>
        <w:t>combinatorial</w:t>
      </w:r>
      <w:r w:rsidRPr="00EC2879">
        <w:rPr>
          <w:sz w:val="16"/>
        </w:rPr>
        <w:t xml:space="preserve">, as Erik Brynjolfsson and I discussed in our book The Second Machine </w:t>
      </w:r>
      <w:r w:rsidRPr="00EC2879">
        <w:rPr>
          <w:sz w:val="16"/>
        </w:rPr>
        <w:lastRenderedPageBreak/>
        <w:t xml:space="preserve">Age. Most </w:t>
      </w:r>
      <w:r w:rsidRPr="001204D3">
        <w:rPr>
          <w:rStyle w:val="StyleUnderline"/>
        </w:rPr>
        <w:t>new technologies</w:t>
      </w:r>
      <w:r w:rsidRPr="00EC2879">
        <w:rPr>
          <w:sz w:val="16"/>
        </w:rPr>
        <w:t xml:space="preserve"> and other innovations, we argued, </w:t>
      </w:r>
      <w:r w:rsidRPr="001204D3">
        <w:rPr>
          <w:rStyle w:val="StyleUnderline"/>
        </w:rPr>
        <w:t>are</w:t>
      </w:r>
      <w:r w:rsidRPr="00EC2879">
        <w:rPr>
          <w:sz w:val="16"/>
        </w:rPr>
        <w:t xml:space="preserve"> combinations or </w:t>
      </w:r>
      <w:proofErr w:type="spellStart"/>
      <w:r w:rsidRPr="001204D3">
        <w:rPr>
          <w:rStyle w:val="StyleUnderline"/>
        </w:rPr>
        <w:t>recombinations</w:t>
      </w:r>
      <w:proofErr w:type="spellEnd"/>
      <w:r w:rsidRPr="001204D3">
        <w:rPr>
          <w:rStyle w:val="StyleUnderline"/>
        </w:rPr>
        <w:t xml:space="preserve"> of preexisting elements</w:t>
      </w:r>
      <w:r w:rsidRPr="00EC2879">
        <w:rPr>
          <w:sz w:val="16"/>
        </w:rPr>
        <w:t>.</w:t>
      </w:r>
    </w:p>
    <w:p w14:paraId="658E01E6" w14:textId="77777777" w:rsidR="00CB537E" w:rsidRPr="00EC2879" w:rsidRDefault="00CB537E" w:rsidP="00CB537E">
      <w:pPr>
        <w:rPr>
          <w:sz w:val="16"/>
          <w:szCs w:val="16"/>
        </w:rPr>
      </w:pPr>
      <w:r w:rsidRPr="00EC2879">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13EBC16E" w14:textId="77777777" w:rsidR="00CB537E" w:rsidRPr="00EC2879" w:rsidRDefault="00CB537E" w:rsidP="00CB537E">
      <w:pPr>
        <w:rPr>
          <w:sz w:val="16"/>
        </w:rPr>
      </w:pPr>
      <w:r w:rsidRPr="001204D3">
        <w:rPr>
          <w:rStyle w:val="StyleUnderline"/>
        </w:rPr>
        <w:t>Erik and I described</w:t>
      </w:r>
      <w:r w:rsidRPr="00EC2879">
        <w:rPr>
          <w:sz w:val="16"/>
        </w:rPr>
        <w:t xml:space="preserve"> the set of </w:t>
      </w:r>
      <w:r w:rsidRPr="001204D3">
        <w:rPr>
          <w:rStyle w:val="StyleUnderline"/>
        </w:rPr>
        <w:t>innovations and technologies</w:t>
      </w:r>
      <w:r w:rsidRPr="00EC2879">
        <w:rPr>
          <w:sz w:val="16"/>
        </w:rPr>
        <w:t xml:space="preserve"> available at any time </w:t>
      </w:r>
      <w:r w:rsidRPr="001204D3">
        <w:rPr>
          <w:rStyle w:val="StyleUnderline"/>
        </w:rPr>
        <w:t xml:space="preserve">as </w:t>
      </w:r>
      <w:r w:rsidRPr="001204D3">
        <w:rPr>
          <w:rStyle w:val="Emphasis"/>
        </w:rPr>
        <w:t>building blocks</w:t>
      </w:r>
      <w:r w:rsidRPr="00EC2879">
        <w:rPr>
          <w:sz w:val="16"/>
        </w:rPr>
        <w:t xml:space="preserve"> that </w:t>
      </w:r>
      <w:r w:rsidRPr="001204D3">
        <w:rPr>
          <w:rStyle w:val="StyleUnderline"/>
        </w:rPr>
        <w:t>ingenious people could combine and recombine into</w:t>
      </w:r>
      <w:r w:rsidRPr="00EC2879">
        <w:rPr>
          <w:sz w:val="16"/>
        </w:rPr>
        <w:t xml:space="preserve"> useful </w:t>
      </w:r>
      <w:r w:rsidRPr="001204D3">
        <w:rPr>
          <w:rStyle w:val="StyleUnderline"/>
        </w:rPr>
        <w:t>new configurations</w:t>
      </w:r>
      <w:r w:rsidRPr="00EC2879">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w:t>
      </w:r>
      <w:r w:rsidRPr="00CD08D9">
        <w:rPr>
          <w:sz w:val="16"/>
        </w:rPr>
        <w:t xml:space="preserve">building blocks and innovators increases, </w:t>
      </w:r>
      <w:r w:rsidRPr="00CD08D9">
        <w:rPr>
          <w:rStyle w:val="StyleUnderline"/>
        </w:rPr>
        <w:t xml:space="preserve">we should have </w:t>
      </w:r>
      <w:r w:rsidRPr="00CD08D9">
        <w:rPr>
          <w:rStyle w:val="Emphasis"/>
        </w:rPr>
        <w:t>confidence</w:t>
      </w:r>
      <w:r w:rsidRPr="00CD08D9">
        <w:rPr>
          <w:sz w:val="16"/>
        </w:rPr>
        <w:t xml:space="preserve"> </w:t>
      </w:r>
      <w:r w:rsidRPr="00CD08D9">
        <w:rPr>
          <w:rStyle w:val="StyleUnderline"/>
        </w:rPr>
        <w:t>that more breakthroughs</w:t>
      </w:r>
      <w:r w:rsidRPr="00CD08D9">
        <w:rPr>
          <w:sz w:val="16"/>
        </w:rPr>
        <w:t xml:space="preserve"> such as fracking and smartphones </w:t>
      </w:r>
      <w:r w:rsidRPr="00CD08D9">
        <w:rPr>
          <w:rStyle w:val="StyleUnderline"/>
        </w:rPr>
        <w:t>are ahead</w:t>
      </w:r>
      <w:r w:rsidRPr="00CD08D9">
        <w:rPr>
          <w:sz w:val="16"/>
        </w:rPr>
        <w:t xml:space="preserve">. </w:t>
      </w:r>
      <w:r w:rsidRPr="00CD08D9">
        <w:rPr>
          <w:rStyle w:val="StyleUnderline"/>
        </w:rPr>
        <w:t>Innovation is highly decentralized and</w:t>
      </w:r>
      <w:r w:rsidRPr="00CD08D9">
        <w:rPr>
          <w:sz w:val="16"/>
        </w:rPr>
        <w:t xml:space="preserve"> largely </w:t>
      </w:r>
      <w:r w:rsidRPr="00CD08D9">
        <w:rPr>
          <w:rStyle w:val="StyleUnderline"/>
        </w:rPr>
        <w:t>uncoordinated</w:t>
      </w:r>
      <w:r w:rsidRPr="00CD08D9">
        <w:rPr>
          <w:sz w:val="16"/>
        </w:rPr>
        <w:t xml:space="preserve">, </w:t>
      </w:r>
      <w:r w:rsidRPr="00CD08D9">
        <w:rPr>
          <w:rStyle w:val="StyleUnderline"/>
        </w:rPr>
        <w:t xml:space="preserve">occurring as the result of </w:t>
      </w:r>
      <w:r w:rsidRPr="00CD08D9">
        <w:rPr>
          <w:rStyle w:val="Emphasis"/>
        </w:rPr>
        <w:t>interactions</w:t>
      </w:r>
      <w:r w:rsidRPr="00CD08D9">
        <w:rPr>
          <w:sz w:val="16"/>
        </w:rPr>
        <w:t xml:space="preserve"> </w:t>
      </w:r>
      <w:r w:rsidRPr="00CD08D9">
        <w:rPr>
          <w:rStyle w:val="StyleUnderline"/>
        </w:rPr>
        <w:t xml:space="preserve">among </w:t>
      </w:r>
      <w:r w:rsidRPr="00CD08D9">
        <w:rPr>
          <w:rStyle w:val="Emphasis"/>
        </w:rPr>
        <w:t>complex</w:t>
      </w:r>
      <w:r w:rsidRPr="00CD08D9">
        <w:rPr>
          <w:rStyle w:val="StyleUnderline"/>
        </w:rPr>
        <w:t xml:space="preserve"> and </w:t>
      </w:r>
      <w:r w:rsidRPr="00CD08D9">
        <w:rPr>
          <w:rStyle w:val="Emphasis"/>
        </w:rPr>
        <w:t>interlocking</w:t>
      </w:r>
      <w:r w:rsidRPr="00CD08D9">
        <w:rPr>
          <w:rStyle w:val="StyleUnderline"/>
        </w:rPr>
        <w:t xml:space="preserve"> social</w:t>
      </w:r>
      <w:r w:rsidRPr="00CD08D9">
        <w:rPr>
          <w:sz w:val="16"/>
        </w:rPr>
        <w:t xml:space="preserve">, </w:t>
      </w:r>
      <w:r w:rsidRPr="00CD08D9">
        <w:rPr>
          <w:rStyle w:val="StyleUnderline"/>
        </w:rPr>
        <w:t>technological</w:t>
      </w:r>
      <w:r w:rsidRPr="00CD08D9">
        <w:rPr>
          <w:sz w:val="16"/>
        </w:rPr>
        <w:t xml:space="preserve">, </w:t>
      </w:r>
      <w:r w:rsidRPr="00CD08D9">
        <w:rPr>
          <w:rStyle w:val="StyleUnderline"/>
        </w:rPr>
        <w:t xml:space="preserve">and </w:t>
      </w:r>
      <w:r w:rsidRPr="00CD08D9">
        <w:rPr>
          <w:sz w:val="16"/>
        </w:rPr>
        <w:t xml:space="preserve">economic systems. </w:t>
      </w:r>
      <w:proofErr w:type="gramStart"/>
      <w:r w:rsidRPr="00CD08D9">
        <w:rPr>
          <w:sz w:val="16"/>
        </w:rPr>
        <w:t>So</w:t>
      </w:r>
      <w:proofErr w:type="gramEnd"/>
      <w:r w:rsidRPr="00CD08D9">
        <w:rPr>
          <w:sz w:val="16"/>
        </w:rPr>
        <w:t xml:space="preserve"> it’s going</w:t>
      </w:r>
      <w:r w:rsidRPr="00EC2879">
        <w:rPr>
          <w:sz w:val="16"/>
        </w:rPr>
        <w:t xml:space="preserve"> to keep surprising us.</w:t>
      </w:r>
    </w:p>
    <w:p w14:paraId="56684983" w14:textId="77777777" w:rsidR="00CB537E" w:rsidRPr="001204D3" w:rsidRDefault="00CB537E" w:rsidP="00CB537E">
      <w:pPr>
        <w:rPr>
          <w:rStyle w:val="StyleUnderline"/>
        </w:rPr>
      </w:pPr>
      <w:r w:rsidRPr="001204D3">
        <w:rPr>
          <w:rStyle w:val="StyleUnderline"/>
        </w:rPr>
        <w:t>As the Second Machine Age progresses</w:t>
      </w:r>
      <w:r w:rsidRPr="00EC2879">
        <w:rPr>
          <w:sz w:val="16"/>
        </w:rPr>
        <w:t xml:space="preserve">, </w:t>
      </w:r>
      <w:r w:rsidRPr="001204D3">
        <w:rPr>
          <w:rStyle w:val="StyleUnderline"/>
        </w:rPr>
        <w:t xml:space="preserve">dematerialization </w:t>
      </w:r>
      <w:r w:rsidRPr="001204D3">
        <w:rPr>
          <w:rStyle w:val="Emphasis"/>
        </w:rPr>
        <w:t>accelerates</w:t>
      </w:r>
      <w:r w:rsidRPr="00EC2879">
        <w:rPr>
          <w:sz w:val="16"/>
        </w:rPr>
        <w:t xml:space="preserve">. Erik and I coined the phrase Second Machine Age to draw a contrast with the Industrial Era, which as we’ve seen transformed the planet by allowing us to overcome the limitations of muscle </w:t>
      </w:r>
      <w:r w:rsidRPr="00CD08D9">
        <w:rPr>
          <w:sz w:val="16"/>
        </w:rPr>
        <w:t xml:space="preserve">power. </w:t>
      </w:r>
      <w:r w:rsidRPr="00CD08D9">
        <w:rPr>
          <w:rStyle w:val="StyleUnderline"/>
        </w:rPr>
        <w:t>Our current time of</w:t>
      </w:r>
      <w:r w:rsidRPr="00CD08D9">
        <w:rPr>
          <w:sz w:val="16"/>
        </w:rPr>
        <w:t xml:space="preserve"> great </w:t>
      </w:r>
      <w:r w:rsidRPr="00CD08D9">
        <w:rPr>
          <w:rStyle w:val="StyleUnderline"/>
        </w:rPr>
        <w:t>progress with all things related</w:t>
      </w:r>
      <w:r w:rsidRPr="001204D3">
        <w:rPr>
          <w:rStyle w:val="StyleUnderline"/>
        </w:rPr>
        <w:t xml:space="preserve"> to </w:t>
      </w:r>
      <w:r w:rsidRPr="00763918">
        <w:rPr>
          <w:rStyle w:val="Emphasis"/>
          <w:highlight w:val="yellow"/>
        </w:rPr>
        <w:t>computing</w:t>
      </w:r>
      <w:r w:rsidRPr="00763918">
        <w:rPr>
          <w:sz w:val="16"/>
          <w:highlight w:val="yellow"/>
        </w:rPr>
        <w:t xml:space="preserve"> </w:t>
      </w:r>
      <w:r w:rsidRPr="00763918">
        <w:rPr>
          <w:rStyle w:val="StyleUnderline"/>
          <w:highlight w:val="yellow"/>
        </w:rPr>
        <w:t xml:space="preserve">is allowing us to </w:t>
      </w:r>
      <w:r w:rsidRPr="00763918">
        <w:rPr>
          <w:rStyle w:val="Emphasis"/>
          <w:highlight w:val="yellow"/>
        </w:rPr>
        <w:t>overcome</w:t>
      </w:r>
      <w:r w:rsidRPr="001204D3">
        <w:rPr>
          <w:rStyle w:val="StyleUnderline"/>
        </w:rPr>
        <w:t xml:space="preserve"> the </w:t>
      </w:r>
      <w:r w:rsidRPr="00763918">
        <w:rPr>
          <w:rStyle w:val="Emphasis"/>
          <w:highlight w:val="yellow"/>
        </w:rPr>
        <w:t>limitations</w:t>
      </w:r>
      <w:r w:rsidRPr="001204D3">
        <w:rPr>
          <w:rStyle w:val="StyleUnderline"/>
        </w:rPr>
        <w:t xml:space="preserve"> of our mental power </w:t>
      </w:r>
      <w:r w:rsidRPr="00763918">
        <w:rPr>
          <w:rStyle w:val="StyleUnderline"/>
          <w:highlight w:val="yellow"/>
        </w:rPr>
        <w:t xml:space="preserve">and is </w:t>
      </w:r>
      <w:r w:rsidRPr="00763918">
        <w:rPr>
          <w:rStyle w:val="Emphasis"/>
          <w:highlight w:val="yellow"/>
        </w:rPr>
        <w:t>transformative</w:t>
      </w:r>
      <w:r w:rsidRPr="001204D3">
        <w:rPr>
          <w:rStyle w:val="StyleUnderline"/>
        </w:rPr>
        <w:t xml:space="preserve"> in a different way</w:t>
      </w:r>
      <w:r w:rsidRPr="00EC2879">
        <w:rPr>
          <w:sz w:val="16"/>
        </w:rPr>
        <w:t xml:space="preserve">: </w:t>
      </w:r>
      <w:r w:rsidRPr="00763918">
        <w:rPr>
          <w:rStyle w:val="StyleUnderline"/>
          <w:highlight w:val="yellow"/>
        </w:rPr>
        <w:t xml:space="preserve">it’s allowing us to </w:t>
      </w:r>
      <w:r w:rsidRPr="00763918">
        <w:rPr>
          <w:rStyle w:val="Emphasis"/>
          <w:highlight w:val="yellow"/>
        </w:rPr>
        <w:t>reverse</w:t>
      </w:r>
      <w:r w:rsidRPr="00763918">
        <w:rPr>
          <w:sz w:val="16"/>
          <w:highlight w:val="yellow"/>
        </w:rPr>
        <w:t xml:space="preserve"> </w:t>
      </w:r>
      <w:r w:rsidRPr="00763918">
        <w:rPr>
          <w:rStyle w:val="StyleUnderline"/>
          <w:highlight w:val="yellow"/>
        </w:rPr>
        <w:t>the</w:t>
      </w:r>
      <w:r w:rsidRPr="001204D3">
        <w:rPr>
          <w:rStyle w:val="StyleUnderline"/>
        </w:rPr>
        <w:t xml:space="preserve"> Industrial Era’s</w:t>
      </w:r>
      <w:r w:rsidRPr="00EC2879">
        <w:rPr>
          <w:sz w:val="16"/>
        </w:rPr>
        <w:t xml:space="preserve"> bad </w:t>
      </w:r>
      <w:r w:rsidRPr="00763918">
        <w:rPr>
          <w:rStyle w:val="StyleUnderline"/>
          <w:highlight w:val="yellow"/>
        </w:rPr>
        <w:t>habit of taking</w:t>
      </w:r>
      <w:r w:rsidRPr="001204D3">
        <w:rPr>
          <w:rStyle w:val="StyleUnderline"/>
        </w:rPr>
        <w:t xml:space="preserve"> </w:t>
      </w:r>
      <w:r w:rsidRPr="001204D3">
        <w:rPr>
          <w:rStyle w:val="Emphasis"/>
        </w:rPr>
        <w:t>more</w:t>
      </w:r>
      <w:r w:rsidRPr="001204D3">
        <w:rPr>
          <w:rStyle w:val="StyleUnderline"/>
        </w:rPr>
        <w:t xml:space="preserve"> and </w:t>
      </w:r>
      <w:r w:rsidRPr="00763918">
        <w:rPr>
          <w:rStyle w:val="Emphasis"/>
          <w:highlight w:val="yellow"/>
        </w:rPr>
        <w:t>more</w:t>
      </w:r>
      <w:r w:rsidRPr="00763918">
        <w:rPr>
          <w:rStyle w:val="StyleUnderline"/>
          <w:highlight w:val="yellow"/>
        </w:rPr>
        <w:t xml:space="preserve"> from the earth</w:t>
      </w:r>
      <w:r w:rsidRPr="001204D3">
        <w:rPr>
          <w:rStyle w:val="StyleUnderline"/>
        </w:rPr>
        <w:t xml:space="preserve"> every year.</w:t>
      </w:r>
    </w:p>
    <w:p w14:paraId="79D91B66" w14:textId="77777777" w:rsidR="00CB537E" w:rsidRPr="000D025B" w:rsidRDefault="00CB537E" w:rsidP="00CB537E">
      <w:pPr>
        <w:pStyle w:val="Heading4"/>
        <w:rPr>
          <w:u w:val="single"/>
        </w:rPr>
      </w:pPr>
      <w:r>
        <w:t xml:space="preserve">Growth is sustainable because of the shift to a knowledge economy---AND making it </w:t>
      </w:r>
      <w:r w:rsidRPr="00C62CDC">
        <w:rPr>
          <w:u w:val="single"/>
        </w:rPr>
        <w:t>faster</w:t>
      </w:r>
      <w:r>
        <w:t xml:space="preserve"> is key to </w:t>
      </w:r>
      <w:r>
        <w:rPr>
          <w:u w:val="single"/>
        </w:rPr>
        <w:t>outrun entropy</w:t>
      </w:r>
      <w:r>
        <w:t>---</w:t>
      </w:r>
      <w:r>
        <w:rPr>
          <w:u w:val="single"/>
        </w:rPr>
        <w:t>extinction</w:t>
      </w:r>
    </w:p>
    <w:p w14:paraId="18FD1F14" w14:textId="77777777" w:rsidR="00CB537E" w:rsidRDefault="00CB537E" w:rsidP="00CB537E">
      <w:r>
        <w:t xml:space="preserve">Gennady </w:t>
      </w:r>
      <w:proofErr w:type="spellStart"/>
      <w:r w:rsidRPr="001A627A">
        <w:rPr>
          <w:b/>
        </w:rPr>
        <w:t>Shkliarevsky</w:t>
      </w:r>
      <w:proofErr w:type="spellEnd"/>
      <w:r w:rsidRPr="001A627A">
        <w:rPr>
          <w:b/>
        </w:rPr>
        <w:t xml:space="preserve"> 18</w:t>
      </w:r>
      <w:r>
        <w:t>, professor of history at Bard College where he has taught since 1985, 1-5-2018, "Tax Cuts and the Problem of Economic Growth," International Policy Digest, https://intpolicydigest.org/2018/01/05/tax-cuts-and-the-problem-of-economic-growth/</w:t>
      </w:r>
    </w:p>
    <w:p w14:paraId="419E0208" w14:textId="77777777" w:rsidR="00CB537E" w:rsidRDefault="00CB537E" w:rsidP="00CB537E">
      <w:pPr>
        <w:rPr>
          <w:sz w:val="16"/>
        </w:rPr>
      </w:pPr>
      <w:r w:rsidRPr="00AF102C">
        <w:rPr>
          <w:sz w:val="16"/>
        </w:rPr>
        <w:t xml:space="preserve">Does this problem have a solution? </w:t>
      </w:r>
      <w:r w:rsidRPr="00A77F30">
        <w:rPr>
          <w:rStyle w:val="StyleUnderline"/>
        </w:rPr>
        <w:t xml:space="preserve">Is it possible for humanity to break out of the current vicious circle and achieve a </w:t>
      </w:r>
      <w:r w:rsidRPr="00A77F30">
        <w:rPr>
          <w:rStyle w:val="Emphasis"/>
        </w:rPr>
        <w:t>constant</w:t>
      </w:r>
      <w:r w:rsidRPr="00A77F30">
        <w:rPr>
          <w:rStyle w:val="StyleUnderline"/>
        </w:rPr>
        <w:t xml:space="preserve">, </w:t>
      </w:r>
      <w:r w:rsidRPr="00A77F30">
        <w:rPr>
          <w:rStyle w:val="Emphasis"/>
        </w:rPr>
        <w:t>stable</w:t>
      </w:r>
      <w:r w:rsidRPr="00A77F30">
        <w:rPr>
          <w:rStyle w:val="StyleUnderline"/>
        </w:rPr>
        <w:t xml:space="preserve">, </w:t>
      </w:r>
      <w:r w:rsidRPr="00A77F30">
        <w:rPr>
          <w:rStyle w:val="Emphasis"/>
        </w:rPr>
        <w:t>sustained</w:t>
      </w:r>
      <w:r w:rsidRPr="00A77F30">
        <w:rPr>
          <w:rStyle w:val="StyleUnderline"/>
        </w:rPr>
        <w:t xml:space="preserve">, or even </w:t>
      </w:r>
      <w:r w:rsidRPr="00A77F30">
        <w:rPr>
          <w:rStyle w:val="Emphasis"/>
        </w:rPr>
        <w:t>exponentially increasing economic progress?</w:t>
      </w:r>
      <w:r>
        <w:rPr>
          <w:rStyle w:val="Emphasis"/>
        </w:rPr>
        <w:t xml:space="preserve"> </w:t>
      </w:r>
      <w:r w:rsidRPr="00A77F30">
        <w:rPr>
          <w:rStyle w:val="StyleUnderline"/>
        </w:rPr>
        <w:t>Production and consumption are the two most important categories in our economy and economic thinking. They constrain each other and this mutual constraint acts as a limitation on the rate of our economic growth.</w:t>
      </w:r>
      <w:r w:rsidRPr="00AF102C">
        <w:rPr>
          <w:sz w:val="16"/>
        </w:rPr>
        <w:t xml:space="preserve"> The typical effect of the expansion of production is the increase in supply. Supply growth results in declining prices. The decline in prices signals that the market is </w:t>
      </w:r>
      <w:proofErr w:type="gramStart"/>
      <w:r w:rsidRPr="00AF102C">
        <w:rPr>
          <w:sz w:val="16"/>
        </w:rPr>
        <w:t>saturated</w:t>
      </w:r>
      <w:proofErr w:type="gramEnd"/>
      <w:r w:rsidRPr="00AF102C">
        <w:rPr>
          <w:sz w:val="16"/>
        </w:rPr>
        <w:t xml:space="preserve"> and production must slow down. When production slows down, supply diminishes and prices begin to grow, which triggers a new expansion of production. When production expands, our wealth </w:t>
      </w:r>
      <w:proofErr w:type="gramStart"/>
      <w:r w:rsidRPr="00AF102C">
        <w:rPr>
          <w:sz w:val="16"/>
        </w:rPr>
        <w:t>grows</w:t>
      </w:r>
      <w:proofErr w:type="gramEnd"/>
      <w:r w:rsidRPr="00AF102C">
        <w:rPr>
          <w:sz w:val="16"/>
        </w:rPr>
        <w:t xml:space="preserve"> and economy appreciates. Consumption generally depreciates products and thus our wealth declines and our economy </w:t>
      </w:r>
      <w:proofErr w:type="gramStart"/>
      <w:r w:rsidRPr="00AF102C">
        <w:rPr>
          <w:sz w:val="16"/>
        </w:rPr>
        <w:t>depreciates</w:t>
      </w:r>
      <w:proofErr w:type="gramEnd"/>
      <w:r w:rsidRPr="00AF102C">
        <w:rPr>
          <w:sz w:val="16"/>
        </w:rPr>
        <w:t xml:space="preserve">. Thus, </w:t>
      </w:r>
      <w:r w:rsidRPr="00A77F30">
        <w:rPr>
          <w:rStyle w:val="StyleUnderline"/>
        </w:rPr>
        <w:t xml:space="preserve">production and consumption constrain </w:t>
      </w:r>
      <w:proofErr w:type="gramStart"/>
      <w:r w:rsidRPr="00A77F30">
        <w:rPr>
          <w:rStyle w:val="StyleUnderline"/>
        </w:rPr>
        <w:t>each other</w:t>
      </w:r>
      <w:proofErr w:type="gramEnd"/>
      <w:r w:rsidRPr="00A77F30">
        <w:rPr>
          <w:rStyle w:val="StyleUnderline"/>
        </w:rPr>
        <w:t xml:space="preserve"> and this constraint limits the rate of our economic growth.</w:t>
      </w:r>
      <w:r>
        <w:rPr>
          <w:rStyle w:val="StyleUnderline"/>
        </w:rPr>
        <w:t xml:space="preserve"> </w:t>
      </w:r>
      <w:proofErr w:type="gramStart"/>
      <w:r w:rsidRPr="00AF102C">
        <w:rPr>
          <w:sz w:val="16"/>
        </w:rPr>
        <w:t xml:space="preserve">In order </w:t>
      </w:r>
      <w:r w:rsidRPr="00C62CDC">
        <w:rPr>
          <w:rStyle w:val="StyleUnderline"/>
          <w:highlight w:val="cyan"/>
        </w:rPr>
        <w:t>to</w:t>
      </w:r>
      <w:proofErr w:type="gramEnd"/>
      <w:r w:rsidRPr="00C62CDC">
        <w:rPr>
          <w:rStyle w:val="StyleUnderline"/>
          <w:highlight w:val="cyan"/>
        </w:rPr>
        <w:t xml:space="preserve"> solve</w:t>
      </w:r>
      <w:r w:rsidRPr="00A77F30">
        <w:rPr>
          <w:rStyle w:val="StyleUnderline"/>
        </w:rPr>
        <w:t xml:space="preserve"> this problem and achieve constant </w:t>
      </w:r>
      <w:r w:rsidRPr="00C62CDC">
        <w:rPr>
          <w:rStyle w:val="StyleUnderline"/>
          <w:highlight w:val="cyan"/>
        </w:rPr>
        <w:t>growth, we need to</w:t>
      </w:r>
      <w:r w:rsidRPr="00A77F30">
        <w:rPr>
          <w:rStyle w:val="StyleUnderline"/>
        </w:rPr>
        <w:t xml:space="preserve"> </w:t>
      </w:r>
      <w:r w:rsidRPr="00A77F30">
        <w:rPr>
          <w:rStyle w:val="Emphasis"/>
        </w:rPr>
        <w:t xml:space="preserve">constantly </w:t>
      </w:r>
      <w:r w:rsidRPr="00C62CDC">
        <w:rPr>
          <w:rStyle w:val="Emphasis"/>
          <w:highlight w:val="cyan"/>
        </w:rPr>
        <w:t>rejuvenate our economy</w:t>
      </w:r>
      <w:r w:rsidRPr="00A77F30">
        <w:rPr>
          <w:rStyle w:val="StyleUnderline"/>
        </w:rPr>
        <w:t xml:space="preserve">, we need </w:t>
      </w:r>
      <w:r w:rsidRPr="00C62CDC">
        <w:rPr>
          <w:rStyle w:val="StyleUnderline"/>
          <w:highlight w:val="cyan"/>
        </w:rPr>
        <w:t>to ensure</w:t>
      </w:r>
      <w:r w:rsidRPr="00A77F30">
        <w:rPr>
          <w:rStyle w:val="StyleUnderline"/>
        </w:rPr>
        <w:t xml:space="preserve"> a </w:t>
      </w:r>
      <w:r w:rsidRPr="00C62CDC">
        <w:rPr>
          <w:rStyle w:val="Emphasis"/>
          <w:highlight w:val="cyan"/>
        </w:rPr>
        <w:t>sustained</w:t>
      </w:r>
      <w:r w:rsidRPr="00A77F30">
        <w:rPr>
          <w:rStyle w:val="Emphasis"/>
        </w:rPr>
        <w:t xml:space="preserve"> supply of </w:t>
      </w:r>
      <w:r w:rsidRPr="00C62CDC">
        <w:rPr>
          <w:rStyle w:val="Emphasis"/>
          <w:highlight w:val="cyan"/>
        </w:rPr>
        <w:t>new products</w:t>
      </w:r>
      <w:r w:rsidRPr="00AF102C">
        <w:rPr>
          <w:sz w:val="16"/>
        </w:rPr>
        <w:t xml:space="preserve"> </w:t>
      </w:r>
      <w:r w:rsidRPr="00A77F30">
        <w:rPr>
          <w:rStyle w:val="StyleUnderline"/>
        </w:rPr>
        <w:t xml:space="preserve">to the market and, moreover, we need to make sure that these products are </w:t>
      </w:r>
      <w:r w:rsidRPr="00A77F30">
        <w:rPr>
          <w:rStyle w:val="Emphasis"/>
        </w:rPr>
        <w:t>needed</w:t>
      </w:r>
      <w:r w:rsidRPr="00AF102C">
        <w:rPr>
          <w:sz w:val="16"/>
        </w:rPr>
        <w:t xml:space="preserve">. </w:t>
      </w:r>
      <w:r w:rsidRPr="00A77F30">
        <w:rPr>
          <w:rStyle w:val="StyleUnderline"/>
        </w:rPr>
        <w:t xml:space="preserve">The main economic problem we face today is precisely in </w:t>
      </w:r>
      <w:r w:rsidRPr="00A77F30">
        <w:rPr>
          <w:rStyle w:val="Emphasis"/>
        </w:rPr>
        <w:t>bringing novelties</w:t>
      </w:r>
      <w:r w:rsidRPr="00AF102C">
        <w:rPr>
          <w:sz w:val="16"/>
        </w:rPr>
        <w:t xml:space="preserve"> to the marketplace. Many </w:t>
      </w:r>
      <w:proofErr w:type="gramStart"/>
      <w:r w:rsidRPr="00AF102C">
        <w:rPr>
          <w:sz w:val="16"/>
        </w:rPr>
        <w:t>business people</w:t>
      </w:r>
      <w:proofErr w:type="gramEnd"/>
      <w:r w:rsidRPr="00AF102C">
        <w:rPr>
          <w:sz w:val="16"/>
        </w:rPr>
        <w:t xml:space="preserve">, economists, pundits and politicians have stressed that </w:t>
      </w:r>
      <w:r w:rsidRPr="00A77F30">
        <w:rPr>
          <w:rStyle w:val="StyleUnderline"/>
        </w:rPr>
        <w:t xml:space="preserve">we will have to </w:t>
      </w:r>
      <w:r w:rsidRPr="00A77F30">
        <w:rPr>
          <w:rStyle w:val="Emphasis"/>
        </w:rPr>
        <w:t>innovate</w:t>
      </w:r>
      <w:r w:rsidRPr="00AF102C">
        <w:rPr>
          <w:sz w:val="16"/>
        </w:rPr>
        <w:t xml:space="preserve"> </w:t>
      </w:r>
      <w:r w:rsidRPr="00A77F30">
        <w:rPr>
          <w:rStyle w:val="StyleUnderline"/>
        </w:rPr>
        <w:t xml:space="preserve">our way out of the current economic predicament. Therefore, </w:t>
      </w:r>
      <w:r w:rsidRPr="00C62CDC">
        <w:rPr>
          <w:rStyle w:val="Emphasis"/>
          <w:highlight w:val="cyan"/>
        </w:rPr>
        <w:t>creativity and creation</w:t>
      </w:r>
      <w:r w:rsidRPr="00C62CDC">
        <w:rPr>
          <w:rStyle w:val="StyleUnderline"/>
          <w:highlight w:val="cyan"/>
        </w:rPr>
        <w:t xml:space="preserve"> are</w:t>
      </w:r>
      <w:r w:rsidRPr="00A77F30">
        <w:rPr>
          <w:rStyle w:val="StyleUnderline"/>
        </w:rPr>
        <w:t xml:space="preserve"> the </w:t>
      </w:r>
      <w:r w:rsidRPr="00C62CDC">
        <w:rPr>
          <w:rStyle w:val="StyleUnderline"/>
          <w:highlight w:val="cyan"/>
        </w:rPr>
        <w:t>key to solving</w:t>
      </w:r>
      <w:r w:rsidRPr="00A77F30">
        <w:rPr>
          <w:rStyle w:val="StyleUnderline"/>
        </w:rPr>
        <w:t xml:space="preserve"> the problem of </w:t>
      </w:r>
      <w:r w:rsidRPr="00C62CDC">
        <w:rPr>
          <w:rStyle w:val="StyleUnderline"/>
          <w:highlight w:val="cyan"/>
        </w:rPr>
        <w:t>growth</w:t>
      </w:r>
      <w:r w:rsidRPr="00AF102C">
        <w:rPr>
          <w:sz w:val="16"/>
        </w:rPr>
        <w:t xml:space="preserve">. However, creativity, or what we call entrepreneurship when we talk about economy, is not a science. We cannot </w:t>
      </w:r>
      <w:r w:rsidRPr="00AF102C">
        <w:rPr>
          <w:sz w:val="16"/>
        </w:rPr>
        <w:lastRenderedPageBreak/>
        <w:t xml:space="preserve">use it in any predictable way. It is a very uncertain and contingent factor that is fraught with many unknowns and surprises. Therefore, the problem of economic growth is reformulated into the problem of how to make innovation constant, predictable, and steady, rather than sporadic and contingent. In other words, how can we control our creativity? As has already been pointed out, consumption acts as a constraint on production. Production appreciates and consumption depreciates. The tendency of consumption to depreciate our economy is the reason for the existence of limits to rates of economic growth. As one can see, production and consumption are two most essential economic functions. They are mutually dependent, complementary and cannot exist without each other. The problem for achieving constant and sustained growth is that their vectors point in different directions: one toward appreciation and the other toward depreciation. However, do they have to be opposed to each other? There are two kinds of consumption that we know. One kind of consumption is consumption of final products. Indeed, this kind of consumption always depreciates products. You drive your new car out of the parking </w:t>
      </w:r>
      <w:proofErr w:type="gramStart"/>
      <w:r w:rsidRPr="00AF102C">
        <w:rPr>
          <w:sz w:val="16"/>
        </w:rPr>
        <w:t>lot</w:t>
      </w:r>
      <w:proofErr w:type="gramEnd"/>
      <w:r w:rsidRPr="00AF102C">
        <w:rPr>
          <w:sz w:val="16"/>
        </w:rPr>
        <w:t xml:space="preserve"> and it immediately loses value. But this form of consumption is not the only one we know. There is also a form of consumption that appreciates products, for example, consumption of raw materials or semi-finished products. Another interesting case of consumption that appreciates is the consumption of technological devices and machines. Indeed, physical use of such devices and machines depreciates them. However, they also represent certain technological knowledge. Knowledge consumption involves our mind. Mental consumption inevitably involves mediation and, therefore, construction that takes place in our mind. In other words, </w:t>
      </w:r>
      <w:proofErr w:type="gramStart"/>
      <w:r w:rsidRPr="00AF102C">
        <w:rPr>
          <w:sz w:val="16"/>
        </w:rPr>
        <w:t>in order to</w:t>
      </w:r>
      <w:proofErr w:type="gramEnd"/>
      <w:r w:rsidRPr="00AF102C">
        <w:rPr>
          <w:sz w:val="16"/>
        </w:rPr>
        <w:t xml:space="preserve"> consume something our mind has to create forms of mediation that allow us to consume this something, or, in other words, we have to produce it in our mind. Our sense organs transmit to our brain electrical signals that the brain interprets. We produce reality and production necessarily involves appreciation. </w:t>
      </w:r>
      <w:proofErr w:type="gramStart"/>
      <w:r w:rsidRPr="00AF102C">
        <w:rPr>
          <w:sz w:val="16"/>
        </w:rPr>
        <w:t>Thus</w:t>
      </w:r>
      <w:proofErr w:type="gramEnd"/>
      <w:r w:rsidRPr="00AF102C">
        <w:rPr>
          <w:sz w:val="16"/>
        </w:rPr>
        <w:t xml:space="preserve"> mental consumption involves necessarily the creation of new knowledge and hence appreciation. The above argument bears one important conclusion that consumption does not necessarily involve depreciation. Consumption can also, like production, be associated with appreciation, particularly consumption that involves mental activity that is associated with production of knowledge, or creation. </w:t>
      </w:r>
      <w:r w:rsidRPr="00A77F30">
        <w:rPr>
          <w:rStyle w:val="StyleUnderline"/>
        </w:rPr>
        <w:t xml:space="preserve">We live in the era of </w:t>
      </w:r>
      <w:r w:rsidRPr="00A77F30">
        <w:rPr>
          <w:rStyle w:val="Emphasis"/>
        </w:rPr>
        <w:t>knowledge society</w:t>
      </w:r>
      <w:r w:rsidRPr="00AF102C">
        <w:rPr>
          <w:sz w:val="16"/>
        </w:rPr>
        <w:t xml:space="preserve"> </w:t>
      </w:r>
      <w:r w:rsidRPr="00A77F30">
        <w:rPr>
          <w:rStyle w:val="StyleUnderline"/>
        </w:rPr>
        <w:t xml:space="preserve">when </w:t>
      </w:r>
      <w:r w:rsidRPr="00A77F30">
        <w:rPr>
          <w:rStyle w:val="Emphasis"/>
        </w:rPr>
        <w:t>knowledge is the main means of production</w:t>
      </w:r>
      <w:r w:rsidRPr="00A77F30">
        <w:rPr>
          <w:rStyle w:val="StyleUnderline"/>
        </w:rPr>
        <w:t xml:space="preserve"> and the </w:t>
      </w:r>
      <w:r w:rsidRPr="00A77F30">
        <w:rPr>
          <w:rStyle w:val="Emphasis"/>
        </w:rPr>
        <w:t>principal product</w:t>
      </w:r>
      <w:r w:rsidRPr="00AF102C">
        <w:rPr>
          <w:sz w:val="16"/>
        </w:rPr>
        <w:t xml:space="preserve">. </w:t>
      </w:r>
      <w:r w:rsidRPr="00A77F30">
        <w:rPr>
          <w:rStyle w:val="StyleUnderline"/>
        </w:rPr>
        <w:t xml:space="preserve">The share of </w:t>
      </w:r>
      <w:r w:rsidRPr="00C62CDC">
        <w:rPr>
          <w:rStyle w:val="StyleUnderline"/>
          <w:highlight w:val="cyan"/>
        </w:rPr>
        <w:t>knowledge production</w:t>
      </w:r>
      <w:r w:rsidRPr="00A77F30">
        <w:rPr>
          <w:rStyle w:val="StyleUnderline"/>
        </w:rPr>
        <w:t xml:space="preserve"> by comparison with the production of consumer goods </w:t>
      </w:r>
      <w:r w:rsidRPr="00582D88">
        <w:rPr>
          <w:rStyle w:val="StyleUnderline"/>
          <w:highlight w:val="cyan"/>
        </w:rPr>
        <w:t xml:space="preserve">is constantly </w:t>
      </w:r>
      <w:r w:rsidRPr="00582D88">
        <w:rPr>
          <w:rStyle w:val="Emphasis"/>
          <w:highlight w:val="cyan"/>
        </w:rPr>
        <w:t>growing</w:t>
      </w:r>
      <w:r w:rsidRPr="00A77F30">
        <w:rPr>
          <w:rStyle w:val="StyleUnderline"/>
        </w:rPr>
        <w:t xml:space="preserve"> and already begins to </w:t>
      </w:r>
      <w:r w:rsidRPr="00A77F30">
        <w:rPr>
          <w:rStyle w:val="Emphasis"/>
        </w:rPr>
        <w:t>outstrip</w:t>
      </w:r>
      <w:r w:rsidRPr="00A77F30">
        <w:rPr>
          <w:rStyle w:val="StyleUnderline"/>
        </w:rPr>
        <w:t xml:space="preserve"> the latter</w:t>
      </w:r>
      <w:r w:rsidRPr="00AF102C">
        <w:rPr>
          <w:sz w:val="16"/>
        </w:rPr>
        <w:t xml:space="preserve">. </w:t>
      </w:r>
      <w:r w:rsidRPr="00582D88">
        <w:rPr>
          <w:rStyle w:val="StyleUnderline"/>
          <w:highlight w:val="cyan"/>
        </w:rPr>
        <w:t>Since</w:t>
      </w:r>
      <w:r w:rsidRPr="00A77F30">
        <w:rPr>
          <w:rStyle w:val="StyleUnderline"/>
        </w:rPr>
        <w:t xml:space="preserve"> consumption of </w:t>
      </w:r>
      <w:r w:rsidRPr="00582D88">
        <w:rPr>
          <w:rStyle w:val="StyleUnderline"/>
          <w:highlight w:val="cyan"/>
        </w:rPr>
        <w:t>knowledge</w:t>
      </w:r>
      <w:r w:rsidRPr="00A77F30">
        <w:rPr>
          <w:rStyle w:val="StyleUnderline"/>
        </w:rPr>
        <w:t xml:space="preserve">, just like its production, </w:t>
      </w:r>
      <w:r w:rsidRPr="00582D88">
        <w:rPr>
          <w:rStyle w:val="StyleUnderline"/>
          <w:highlight w:val="cyan"/>
        </w:rPr>
        <w:t>is associated with appreciation</w:t>
      </w:r>
      <w:r w:rsidRPr="00A77F30">
        <w:rPr>
          <w:rStyle w:val="StyleUnderline"/>
        </w:rPr>
        <w:t xml:space="preserve">, the transition to knowledge society suggests that in the modern economy </w:t>
      </w:r>
      <w:r w:rsidRPr="00582D88">
        <w:rPr>
          <w:rStyle w:val="Emphasis"/>
          <w:highlight w:val="cyan"/>
        </w:rPr>
        <w:t>both consumption and production will</w:t>
      </w:r>
      <w:r w:rsidRPr="00A77F30">
        <w:rPr>
          <w:rStyle w:val="Emphasis"/>
        </w:rPr>
        <w:t xml:space="preserve"> lead to appreciation and </w:t>
      </w:r>
      <w:r w:rsidRPr="00C62CDC">
        <w:rPr>
          <w:rStyle w:val="Emphasis"/>
          <w:highlight w:val="cyan"/>
        </w:rPr>
        <w:t>increase</w:t>
      </w:r>
      <w:r w:rsidRPr="00A77F30">
        <w:rPr>
          <w:rStyle w:val="Emphasis"/>
        </w:rPr>
        <w:t xml:space="preserve"> in </w:t>
      </w:r>
      <w:r w:rsidRPr="00C62CDC">
        <w:rPr>
          <w:rStyle w:val="Emphasis"/>
          <w:highlight w:val="cyan"/>
        </w:rPr>
        <w:t>wealth</w:t>
      </w:r>
      <w:r w:rsidRPr="00AF102C">
        <w:rPr>
          <w:sz w:val="16"/>
        </w:rPr>
        <w:t xml:space="preserve">. </w:t>
      </w:r>
      <w:r w:rsidRPr="00A77F30">
        <w:rPr>
          <w:rStyle w:val="StyleUnderline"/>
        </w:rPr>
        <w:t xml:space="preserve">They do not stand opposed to each other and their balance does not slow down the economy but is the </w:t>
      </w:r>
      <w:r w:rsidRPr="00A77F30">
        <w:rPr>
          <w:rStyle w:val="Emphasis"/>
        </w:rPr>
        <w:t>source of its appreciation and constant growth</w:t>
      </w:r>
      <w:r w:rsidRPr="00AF102C">
        <w:rPr>
          <w:sz w:val="16"/>
        </w:rPr>
        <w:t xml:space="preserve">. Balance in this case means that when production grows, so does consumption and both contribute to appreciation of the economy and economic growth. </w:t>
      </w:r>
      <w:r w:rsidRPr="00A77F30">
        <w:rPr>
          <w:rStyle w:val="StyleUnderline"/>
        </w:rPr>
        <w:t xml:space="preserve">The constraint on the rates of growth disappears and the pace of economic growth can </w:t>
      </w:r>
      <w:r w:rsidRPr="00A77F30">
        <w:rPr>
          <w:rStyle w:val="Emphasis"/>
        </w:rPr>
        <w:t>accelerate</w:t>
      </w:r>
      <w:r w:rsidRPr="00AF102C">
        <w:rPr>
          <w:sz w:val="16"/>
        </w:rPr>
        <w:t xml:space="preserve">. The combined effect of growth that comes from production and consumption is double from what it is in our current economy. In other words, </w:t>
      </w:r>
      <w:r w:rsidRPr="00A77F30">
        <w:rPr>
          <w:rStyle w:val="StyleUnderline"/>
        </w:rPr>
        <w:t xml:space="preserve">economic </w:t>
      </w:r>
      <w:r w:rsidRPr="00582D88">
        <w:rPr>
          <w:rStyle w:val="StyleUnderline"/>
          <w:highlight w:val="cyan"/>
        </w:rPr>
        <w:t xml:space="preserve">growth becomes </w:t>
      </w:r>
      <w:r w:rsidRPr="00582D88">
        <w:rPr>
          <w:rStyle w:val="Emphasis"/>
          <w:highlight w:val="cyan"/>
        </w:rPr>
        <w:t>exponential and limitless</w:t>
      </w:r>
      <w:r w:rsidRPr="00A77F30">
        <w:rPr>
          <w:rStyle w:val="StyleUnderline"/>
        </w:rPr>
        <w:t>: as production increases, so does consumption, and more consumption leads to greater appreciation and greater wealth.</w:t>
      </w:r>
      <w:r>
        <w:rPr>
          <w:rStyle w:val="StyleUnderline"/>
        </w:rPr>
        <w:t xml:space="preserve"> </w:t>
      </w:r>
      <w:r w:rsidRPr="00582D88">
        <w:rPr>
          <w:rStyle w:val="StyleUnderline"/>
          <w:highlight w:val="cyan"/>
        </w:rPr>
        <w:t>This</w:t>
      </w:r>
      <w:r w:rsidRPr="00A77F30">
        <w:rPr>
          <w:rStyle w:val="StyleUnderline"/>
        </w:rPr>
        <w:t xml:space="preserve"> infinite and exponential economic growth </w:t>
      </w:r>
      <w:r w:rsidRPr="00582D88">
        <w:rPr>
          <w:rStyle w:val="StyleUnderline"/>
          <w:highlight w:val="cyan"/>
        </w:rPr>
        <w:t>is not only possible, but</w:t>
      </w:r>
      <w:r w:rsidRPr="00A77F30">
        <w:rPr>
          <w:rStyle w:val="StyleUnderline"/>
        </w:rPr>
        <w:t xml:space="preserve"> is, in fact, </w:t>
      </w:r>
      <w:r w:rsidRPr="00582D88">
        <w:rPr>
          <w:rStyle w:val="Emphasis"/>
          <w:highlight w:val="cyan"/>
        </w:rPr>
        <w:t>essential</w:t>
      </w:r>
      <w:r w:rsidRPr="00582D88">
        <w:rPr>
          <w:rStyle w:val="StyleUnderline"/>
          <w:highlight w:val="cyan"/>
        </w:rPr>
        <w:t>.</w:t>
      </w:r>
      <w:r w:rsidRPr="00582D88">
        <w:rPr>
          <w:sz w:val="16"/>
          <w:highlight w:val="cyan"/>
        </w:rPr>
        <w:t xml:space="preserve"> </w:t>
      </w:r>
      <w:r w:rsidRPr="00582D88">
        <w:rPr>
          <w:rStyle w:val="StyleUnderline"/>
          <w:highlight w:val="cyan"/>
        </w:rPr>
        <w:t>Without such growth</w:t>
      </w:r>
      <w:r w:rsidRPr="00A77F30">
        <w:rPr>
          <w:rStyle w:val="StyleUnderline"/>
        </w:rPr>
        <w:t xml:space="preserve"> our </w:t>
      </w:r>
      <w:r w:rsidRPr="00582D88">
        <w:rPr>
          <w:rStyle w:val="StyleUnderline"/>
          <w:highlight w:val="cyan"/>
        </w:rPr>
        <w:t>civilization</w:t>
      </w:r>
      <w:r w:rsidRPr="00A77F30">
        <w:rPr>
          <w:rStyle w:val="StyleUnderline"/>
        </w:rPr>
        <w:t xml:space="preserve"> simply </w:t>
      </w:r>
      <w:r w:rsidRPr="00582D88">
        <w:rPr>
          <w:rStyle w:val="Emphasis"/>
          <w:highlight w:val="cyan"/>
        </w:rPr>
        <w:t>cannot exist</w:t>
      </w:r>
      <w:r w:rsidRPr="00582D88">
        <w:rPr>
          <w:sz w:val="16"/>
          <w:highlight w:val="cyan"/>
        </w:rPr>
        <w:t xml:space="preserve">. </w:t>
      </w:r>
      <w:r w:rsidRPr="00582D88">
        <w:rPr>
          <w:rStyle w:val="StyleUnderline"/>
          <w:highlight w:val="cyan"/>
        </w:rPr>
        <w:t>Our civilization</w:t>
      </w:r>
      <w:r w:rsidRPr="00A77F30">
        <w:rPr>
          <w:rStyle w:val="StyleUnderline"/>
        </w:rPr>
        <w:t xml:space="preserve"> is</w:t>
      </w:r>
      <w:r w:rsidRPr="00AF102C">
        <w:rPr>
          <w:sz w:val="16"/>
        </w:rPr>
        <w:t xml:space="preserve"> essentially </w:t>
      </w:r>
      <w:r w:rsidRPr="00A77F30">
        <w:rPr>
          <w:rStyle w:val="StyleUnderline"/>
        </w:rPr>
        <w:t xml:space="preserve">a dissipative system that </w:t>
      </w:r>
      <w:r w:rsidRPr="00582D88">
        <w:rPr>
          <w:rStyle w:val="StyleUnderline"/>
          <w:highlight w:val="cyan"/>
        </w:rPr>
        <w:t xml:space="preserve">constantly generates </w:t>
      </w:r>
      <w:r w:rsidRPr="00582D88">
        <w:rPr>
          <w:rStyle w:val="Emphasis"/>
          <w:highlight w:val="cyan"/>
        </w:rPr>
        <w:t>entropy</w:t>
      </w:r>
      <w:r w:rsidRPr="00582D88">
        <w:rPr>
          <w:sz w:val="16"/>
          <w:highlight w:val="cyan"/>
        </w:rPr>
        <w:t xml:space="preserve">. </w:t>
      </w:r>
      <w:r w:rsidRPr="00582D88">
        <w:rPr>
          <w:rStyle w:val="StyleUnderline"/>
          <w:highlight w:val="cyan"/>
        </w:rPr>
        <w:t>As soon as this</w:t>
      </w:r>
      <w:r w:rsidRPr="00A77F30">
        <w:rPr>
          <w:rStyle w:val="StyleUnderline"/>
        </w:rPr>
        <w:t xml:space="preserve"> system </w:t>
      </w:r>
      <w:r w:rsidRPr="00582D88">
        <w:rPr>
          <w:rStyle w:val="StyleUnderline"/>
          <w:highlight w:val="cyan"/>
        </w:rPr>
        <w:t>ceases to create new</w:t>
      </w:r>
      <w:r w:rsidRPr="00A77F30">
        <w:rPr>
          <w:rStyle w:val="StyleUnderline"/>
        </w:rPr>
        <w:t xml:space="preserve"> levels and </w:t>
      </w:r>
      <w:r w:rsidRPr="00582D88">
        <w:rPr>
          <w:rStyle w:val="StyleUnderline"/>
          <w:highlight w:val="cyan"/>
        </w:rPr>
        <w:t xml:space="preserve">forms of organization, it begins to </w:t>
      </w:r>
      <w:r w:rsidRPr="00582D88">
        <w:rPr>
          <w:rStyle w:val="Emphasis"/>
          <w:highlight w:val="cyan"/>
        </w:rPr>
        <w:t>deplete available resources</w:t>
      </w:r>
      <w:r w:rsidRPr="00AF102C">
        <w:rPr>
          <w:sz w:val="16"/>
        </w:rPr>
        <w:t xml:space="preserve">. </w:t>
      </w:r>
      <w:r w:rsidRPr="00A77F30">
        <w:rPr>
          <w:rStyle w:val="StyleUnderline"/>
        </w:rPr>
        <w:t xml:space="preserve">The only way it can sustain itself indefinitely is by constantly redefining itself in ways that allow us to capture </w:t>
      </w:r>
      <w:r w:rsidRPr="00A77F30">
        <w:rPr>
          <w:rStyle w:val="Emphasis"/>
        </w:rPr>
        <w:t>new</w:t>
      </w:r>
      <w:r w:rsidRPr="00A77F30">
        <w:rPr>
          <w:rStyle w:val="StyleUnderline"/>
        </w:rPr>
        <w:t xml:space="preserve"> flows of energy and resources; and where there are new flows of energy and resources, </w:t>
      </w:r>
      <w:r w:rsidRPr="00A77F30">
        <w:rPr>
          <w:rStyle w:val="Emphasis"/>
        </w:rPr>
        <w:t>work can be performed</w:t>
      </w:r>
      <w:r w:rsidRPr="00AF102C">
        <w:rPr>
          <w:sz w:val="16"/>
        </w:rPr>
        <w:t xml:space="preserve">. </w:t>
      </w:r>
      <w:r w:rsidRPr="00A77F30">
        <w:rPr>
          <w:rStyle w:val="StyleUnderline"/>
        </w:rPr>
        <w:t xml:space="preserve">It is our destiny to play this catch-up game, and the only way we can play it indefinitely is by constantly creating new levels and forms of organization of reality </w:t>
      </w:r>
      <w:proofErr w:type="gramStart"/>
      <w:r w:rsidRPr="00A77F30">
        <w:rPr>
          <w:rStyle w:val="StyleUnderline"/>
        </w:rPr>
        <w:t>so as to</w:t>
      </w:r>
      <w:proofErr w:type="gramEnd"/>
      <w:r w:rsidRPr="00A77F30">
        <w:rPr>
          <w:rStyle w:val="StyleUnderline"/>
        </w:rPr>
        <w:t xml:space="preserve"> </w:t>
      </w:r>
      <w:r w:rsidRPr="00A77F30">
        <w:rPr>
          <w:rStyle w:val="Emphasis"/>
        </w:rPr>
        <w:t>maintain the overall entropy level at zero</w:t>
      </w:r>
      <w:r w:rsidRPr="00AF102C">
        <w:rPr>
          <w:sz w:val="16"/>
        </w:rPr>
        <w:t xml:space="preserve">. </w:t>
      </w:r>
      <w:r w:rsidRPr="00582D88">
        <w:rPr>
          <w:rStyle w:val="StyleUnderline"/>
          <w:highlight w:val="cyan"/>
        </w:rPr>
        <w:t xml:space="preserve">There is </w:t>
      </w:r>
      <w:r w:rsidRPr="00582D88">
        <w:rPr>
          <w:rStyle w:val="Emphasis"/>
          <w:highlight w:val="cyan"/>
        </w:rPr>
        <w:t>no way</w:t>
      </w:r>
      <w:r w:rsidRPr="00A77F30">
        <w:rPr>
          <w:rStyle w:val="StyleUnderline"/>
        </w:rPr>
        <w:t xml:space="preserve"> for our civilization </w:t>
      </w:r>
      <w:r w:rsidRPr="00582D88">
        <w:rPr>
          <w:rStyle w:val="StyleUnderline"/>
          <w:highlight w:val="cyan"/>
        </w:rPr>
        <w:t>to go back to less</w:t>
      </w:r>
      <w:r w:rsidRPr="00A77F30">
        <w:rPr>
          <w:rStyle w:val="StyleUnderline"/>
        </w:rPr>
        <w:t xml:space="preserve"> powerful levels of </w:t>
      </w:r>
      <w:r w:rsidRPr="00582D88">
        <w:rPr>
          <w:rStyle w:val="StyleUnderline"/>
          <w:highlight w:val="cyan"/>
        </w:rPr>
        <w:t>organization</w:t>
      </w:r>
      <w:r w:rsidRPr="00A77F30">
        <w:rPr>
          <w:rStyle w:val="StyleUnderline"/>
        </w:rPr>
        <w:t xml:space="preserve"> of social production, </w:t>
      </w:r>
      <w:r w:rsidRPr="00582D88">
        <w:rPr>
          <w:rStyle w:val="StyleUnderline"/>
          <w:highlight w:val="cyan"/>
        </w:rPr>
        <w:t>as advocated by</w:t>
      </w:r>
      <w:r w:rsidRPr="00A77F30">
        <w:rPr>
          <w:rStyle w:val="StyleUnderline"/>
        </w:rPr>
        <w:t xml:space="preserve"> the adepts of </w:t>
      </w:r>
      <w:r w:rsidRPr="00582D88">
        <w:rPr>
          <w:rStyle w:val="StyleUnderline"/>
          <w:highlight w:val="cyan"/>
        </w:rPr>
        <w:t>de-growth</w:t>
      </w:r>
      <w:r w:rsidRPr="00A77F30">
        <w:rPr>
          <w:rStyle w:val="StyleUnderline"/>
        </w:rPr>
        <w:t>, or even to maintain the same level of production organization</w:t>
      </w:r>
      <w:r w:rsidRPr="00AF102C">
        <w:rPr>
          <w:sz w:val="16"/>
        </w:rPr>
        <w:t xml:space="preserve"> (steady-state economy). </w:t>
      </w:r>
      <w:r w:rsidRPr="00582D88">
        <w:rPr>
          <w:rStyle w:val="Emphasis"/>
          <w:highlight w:val="cyan"/>
        </w:rPr>
        <w:t>Limits</w:t>
      </w:r>
      <w:r w:rsidRPr="00A77F30">
        <w:rPr>
          <w:rStyle w:val="Emphasis"/>
        </w:rPr>
        <w:t xml:space="preserve"> to growth or de-growth</w:t>
      </w:r>
      <w:r w:rsidRPr="00A77F30">
        <w:rPr>
          <w:rStyle w:val="StyleUnderline"/>
        </w:rPr>
        <w:t xml:space="preserve"> are </w:t>
      </w:r>
      <w:r w:rsidRPr="00A77F30">
        <w:rPr>
          <w:rStyle w:val="Emphasis"/>
        </w:rPr>
        <w:t>not ultimately realistic possibilities</w:t>
      </w:r>
      <w:r w:rsidRPr="00AF102C">
        <w:rPr>
          <w:sz w:val="16"/>
        </w:rPr>
        <w:t xml:space="preserve">. </w:t>
      </w:r>
      <w:r w:rsidRPr="00A77F30">
        <w:rPr>
          <w:rStyle w:val="StyleUnderline"/>
        </w:rPr>
        <w:t xml:space="preserve">Our civilization can only move forward. If we decide to terminate the progress of our civilization, we </w:t>
      </w:r>
      <w:r w:rsidRPr="00582D88">
        <w:rPr>
          <w:rStyle w:val="StyleUnderline"/>
          <w:highlight w:val="cyan"/>
        </w:rPr>
        <w:t>will embark on the path that leads only to</w:t>
      </w:r>
      <w:r w:rsidRPr="00A77F30">
        <w:rPr>
          <w:rStyle w:val="StyleUnderline"/>
        </w:rPr>
        <w:t xml:space="preserve"> its eventual </w:t>
      </w:r>
      <w:r w:rsidRPr="00582D88">
        <w:rPr>
          <w:rStyle w:val="Emphasis"/>
          <w:highlight w:val="cyan"/>
        </w:rPr>
        <w:t>disintegration and disappearance</w:t>
      </w:r>
      <w:r w:rsidRPr="00AF102C">
        <w:rPr>
          <w:sz w:val="16"/>
        </w:rPr>
        <w:t>—an option that even supporters of limits to growth or de-growth do not want to entertain.</w:t>
      </w:r>
    </w:p>
    <w:p w14:paraId="65F35954" w14:textId="77777777" w:rsidR="00CB537E" w:rsidRDefault="00CB537E" w:rsidP="00CB537E">
      <w:pPr>
        <w:pStyle w:val="Heading4"/>
      </w:pPr>
      <w:r>
        <w:lastRenderedPageBreak/>
        <w:t>Cap solves war---liberal order good and won’t collapse</w:t>
      </w:r>
    </w:p>
    <w:p w14:paraId="43B6DA8F" w14:textId="77777777" w:rsidR="00CB537E" w:rsidRDefault="00CB537E" w:rsidP="00CB537E">
      <w:r>
        <w:t xml:space="preserve">Michael </w:t>
      </w:r>
      <w:proofErr w:type="spellStart"/>
      <w:r w:rsidRPr="005A16EC">
        <w:rPr>
          <w:rStyle w:val="Style13ptBold"/>
        </w:rPr>
        <w:t>Mousseau</w:t>
      </w:r>
      <w:proofErr w:type="spellEnd"/>
      <w:r w:rsidRPr="005A16EC">
        <w:rPr>
          <w:rStyle w:val="Style13ptBold"/>
        </w:rPr>
        <w:t xml:space="preserve"> 19</w:t>
      </w:r>
      <w:r>
        <w:t>, PhD, studies international politics with a particular focus on the link between economic conditions, institutions, and conflict, 7/29/19, “The End of War: How a Robust Marketplace and Liberal Hegemony Are Leading to Perpetual World Peace,” https://www.mitpressjournals.org/doi/full/10.1162/isec_a_00352?mobileUi=0</w:t>
      </w:r>
    </w:p>
    <w:p w14:paraId="58EB8121" w14:textId="77777777" w:rsidR="00CB537E" w:rsidRPr="00ED2269" w:rsidRDefault="00CB537E" w:rsidP="00CB537E">
      <w:pPr>
        <w:rPr>
          <w:sz w:val="16"/>
        </w:rPr>
      </w:pPr>
      <w:r w:rsidRPr="00ED2269">
        <w:rPr>
          <w:sz w:val="16"/>
        </w:rPr>
        <w:t xml:space="preserve">If my argument is correct, </w:t>
      </w:r>
      <w:r w:rsidRPr="007D0FA0">
        <w:rPr>
          <w:rStyle w:val="StyleUnderline"/>
        </w:rPr>
        <w:t xml:space="preserve">the world is </w:t>
      </w:r>
      <w:r w:rsidRPr="007D0FA0">
        <w:rPr>
          <w:rStyle w:val="Emphasis"/>
        </w:rPr>
        <w:t>on the cusp</w:t>
      </w:r>
      <w:r w:rsidRPr="007D0FA0">
        <w:rPr>
          <w:rStyle w:val="StyleUnderline"/>
        </w:rPr>
        <w:t xml:space="preserve"> of </w:t>
      </w:r>
      <w:r w:rsidRPr="007D0FA0">
        <w:rPr>
          <w:rStyle w:val="Emphasis"/>
        </w:rPr>
        <w:t>tremendous change</w:t>
      </w:r>
      <w:r w:rsidRPr="00ED2269">
        <w:rPr>
          <w:sz w:val="16"/>
        </w:rPr>
        <w:t xml:space="preserve">: across the globe, </w:t>
      </w:r>
      <w:proofErr w:type="spellStart"/>
      <w:r w:rsidRPr="00F22D06">
        <w:rPr>
          <w:rStyle w:val="Emphasis"/>
          <w:highlight w:val="yellow"/>
        </w:rPr>
        <w:t>contractualism</w:t>
      </w:r>
      <w:proofErr w:type="spellEnd"/>
      <w:r w:rsidRPr="00ED2269">
        <w:rPr>
          <w:sz w:val="16"/>
        </w:rPr>
        <w:t xml:space="preserve"> </w:t>
      </w:r>
      <w:r w:rsidRPr="00F22D06">
        <w:rPr>
          <w:rStyle w:val="StyleUnderline"/>
          <w:highlight w:val="yellow"/>
        </w:rPr>
        <w:t>is</w:t>
      </w:r>
      <w:r w:rsidRPr="00994591">
        <w:rPr>
          <w:rStyle w:val="StyleUnderline"/>
        </w:rPr>
        <w:t xml:space="preserve"> </w:t>
      </w:r>
      <w:r w:rsidRPr="00F22D06">
        <w:rPr>
          <w:rStyle w:val="StyleUnderline"/>
          <w:highlight w:val="yellow"/>
        </w:rPr>
        <w:t xml:space="preserve">overtaking </w:t>
      </w:r>
      <w:r w:rsidRPr="00F22D06">
        <w:rPr>
          <w:rStyle w:val="Emphasis"/>
          <w:highlight w:val="yellow"/>
        </w:rPr>
        <w:t>status-personalism</w:t>
      </w:r>
      <w:r w:rsidRPr="00ED2269">
        <w:rPr>
          <w:sz w:val="16"/>
        </w:rPr>
        <w:t xml:space="preserve"> and, in so doing, </w:t>
      </w:r>
      <w:r w:rsidRPr="00F22D06">
        <w:rPr>
          <w:rStyle w:val="StyleUnderline"/>
          <w:highlight w:val="yellow"/>
        </w:rPr>
        <w:t xml:space="preserve">launching an </w:t>
      </w:r>
      <w:r w:rsidRPr="00F22D06">
        <w:rPr>
          <w:rStyle w:val="Emphasis"/>
          <w:highlight w:val="yellow"/>
        </w:rPr>
        <w:t>era of peace</w:t>
      </w:r>
      <w:r w:rsidRPr="00816110">
        <w:rPr>
          <w:rStyle w:val="StyleUnderline"/>
        </w:rPr>
        <w:t xml:space="preserve"> and prosperity</w:t>
      </w:r>
      <w:r w:rsidRPr="00ED2269">
        <w:rPr>
          <w:sz w:val="16"/>
        </w:rPr>
        <w:t xml:space="preserve">. </w:t>
      </w:r>
      <w:r w:rsidRPr="00F22D06">
        <w:rPr>
          <w:rStyle w:val="StyleUnderline"/>
          <w:highlight w:val="yellow"/>
        </w:rPr>
        <w:t xml:space="preserve">This conclusion is reached </w:t>
      </w:r>
      <w:r w:rsidRPr="00F22D06">
        <w:rPr>
          <w:rStyle w:val="Emphasis"/>
          <w:highlight w:val="yellow"/>
        </w:rPr>
        <w:t>without</w:t>
      </w:r>
      <w:r w:rsidRPr="00ED2269">
        <w:rPr>
          <w:sz w:val="16"/>
        </w:rPr>
        <w:t xml:space="preserve"> any monotonic or </w:t>
      </w:r>
      <w:r w:rsidRPr="00F22D06">
        <w:rPr>
          <w:rStyle w:val="Emphasis"/>
          <w:highlight w:val="yellow"/>
        </w:rPr>
        <w:t>teleological assumptions</w:t>
      </w:r>
      <w:r w:rsidRPr="00ED2269">
        <w:rPr>
          <w:sz w:val="16"/>
        </w:rPr>
        <w:t xml:space="preserve">: anything that collapses the </w:t>
      </w:r>
      <w:proofErr w:type="spellStart"/>
      <w:r w:rsidRPr="00ED2269">
        <w:rPr>
          <w:sz w:val="16"/>
        </w:rPr>
        <w:t>contractualist</w:t>
      </w:r>
      <w:proofErr w:type="spellEnd"/>
      <w:r w:rsidRPr="00ED2269">
        <w:rPr>
          <w:sz w:val="16"/>
        </w:rPr>
        <w:t xml:space="preserve"> economies for a generation or two would stop or reverse this trend.81 All else being equal, the </w:t>
      </w:r>
      <w:proofErr w:type="spellStart"/>
      <w:r w:rsidRPr="00ED2269">
        <w:rPr>
          <w:sz w:val="16"/>
        </w:rPr>
        <w:t>contractualist</w:t>
      </w:r>
      <w:proofErr w:type="spellEnd"/>
      <w:r w:rsidRPr="00ED2269">
        <w:rPr>
          <w:sz w:val="16"/>
        </w:rPr>
        <w:t xml:space="preserve"> hegemony has made the odds of unit-level change from a status to a </w:t>
      </w:r>
      <w:proofErr w:type="spellStart"/>
      <w:r w:rsidRPr="00ED2269">
        <w:rPr>
          <w:sz w:val="16"/>
        </w:rPr>
        <w:t>contractualist</w:t>
      </w:r>
      <w:proofErr w:type="spellEnd"/>
      <w:r w:rsidRPr="00ED2269">
        <w:rPr>
          <w:sz w:val="16"/>
        </w:rPr>
        <w:t xml:space="preserve"> economy more likely than the reverse. At the start of the twentieth century, only the United States had a </w:t>
      </w:r>
      <w:proofErr w:type="spellStart"/>
      <w:r w:rsidRPr="00ED2269">
        <w:rPr>
          <w:sz w:val="16"/>
        </w:rPr>
        <w:t>contractualist</w:t>
      </w:r>
      <w:proofErr w:type="spellEnd"/>
      <w:r w:rsidRPr="00ED2269">
        <w:rPr>
          <w:sz w:val="16"/>
        </w:rPr>
        <w:t xml:space="preserve"> economy; by the end, at least thirty-five states were contractualist.82 The Westphalian system has never been as conducive to transitions to </w:t>
      </w:r>
      <w:proofErr w:type="spellStart"/>
      <w:r w:rsidRPr="00ED2269">
        <w:rPr>
          <w:sz w:val="16"/>
        </w:rPr>
        <w:t>contractualist</w:t>
      </w:r>
      <w:proofErr w:type="spellEnd"/>
      <w:r w:rsidRPr="00ED2269">
        <w:rPr>
          <w:sz w:val="16"/>
        </w:rPr>
        <w:t xml:space="preserve"> economies as it has been under the </w:t>
      </w:r>
      <w:proofErr w:type="spellStart"/>
      <w:r w:rsidRPr="00F22D06">
        <w:rPr>
          <w:rStyle w:val="Emphasis"/>
          <w:highlight w:val="yellow"/>
        </w:rPr>
        <w:t>contractualist</w:t>
      </w:r>
      <w:proofErr w:type="spellEnd"/>
      <w:r w:rsidRPr="00F22D06">
        <w:rPr>
          <w:rStyle w:val="Emphasis"/>
          <w:highlight w:val="yellow"/>
        </w:rPr>
        <w:t xml:space="preserve"> hegemony</w:t>
      </w:r>
      <w:r w:rsidRPr="00ED2269">
        <w:rPr>
          <w:sz w:val="16"/>
        </w:rPr>
        <w:t xml:space="preserve">, which </w:t>
      </w:r>
      <w:r w:rsidRPr="00F22D06">
        <w:rPr>
          <w:rStyle w:val="StyleUnderline"/>
          <w:highlight w:val="yellow"/>
        </w:rPr>
        <w:t>prohibits</w:t>
      </w:r>
      <w:r w:rsidRPr="007D0FA0">
        <w:rPr>
          <w:rStyle w:val="StyleUnderline"/>
        </w:rPr>
        <w:t xml:space="preserve"> states from starting </w:t>
      </w:r>
      <w:r w:rsidRPr="00F22D06">
        <w:rPr>
          <w:rStyle w:val="StyleUnderline"/>
          <w:highlight w:val="yellow"/>
        </w:rPr>
        <w:t>wars for</w:t>
      </w:r>
      <w:r w:rsidRPr="00ED2269">
        <w:rPr>
          <w:sz w:val="16"/>
        </w:rPr>
        <w:t xml:space="preserve"> </w:t>
      </w:r>
      <w:r w:rsidRPr="00816110">
        <w:rPr>
          <w:rStyle w:val="Emphasis"/>
        </w:rPr>
        <w:t>booty</w:t>
      </w:r>
      <w:r w:rsidRPr="00ED2269">
        <w:rPr>
          <w:sz w:val="16"/>
        </w:rPr>
        <w:t xml:space="preserve">, </w:t>
      </w:r>
      <w:r w:rsidRPr="00F22D06">
        <w:rPr>
          <w:rStyle w:val="Emphasis"/>
          <w:highlight w:val="yellow"/>
        </w:rPr>
        <w:t>debt collection</w:t>
      </w:r>
      <w:r w:rsidRPr="00ED2269">
        <w:rPr>
          <w:sz w:val="16"/>
        </w:rPr>
        <w:t xml:space="preserve">, </w:t>
      </w:r>
      <w:r w:rsidRPr="00F22D06">
        <w:rPr>
          <w:rStyle w:val="StyleUnderline"/>
          <w:highlight w:val="yellow"/>
        </w:rPr>
        <w:t xml:space="preserve">or </w:t>
      </w:r>
      <w:r w:rsidRPr="00F22D06">
        <w:rPr>
          <w:rStyle w:val="Emphasis"/>
          <w:highlight w:val="yellow"/>
        </w:rPr>
        <w:t>territory</w:t>
      </w:r>
      <w:r w:rsidRPr="00ED2269">
        <w:rPr>
          <w:sz w:val="16"/>
        </w:rPr>
        <w:t xml:space="preserve">. Nor has the world ever had such widespread access to capital, mobility, and equity in trade as it has had since the </w:t>
      </w:r>
      <w:proofErr w:type="spellStart"/>
      <w:r w:rsidRPr="00ED2269">
        <w:rPr>
          <w:sz w:val="16"/>
        </w:rPr>
        <w:t>contractualist</w:t>
      </w:r>
      <w:proofErr w:type="spellEnd"/>
      <w:r w:rsidRPr="00ED2269">
        <w:rPr>
          <w:sz w:val="16"/>
        </w:rPr>
        <w:t xml:space="preserve"> hegemony made it so with the signing of the Atlantic Charter and the implementation of the Bretton Woods agreements. The number of transitions also predictably increased after the Cold War, when the </w:t>
      </w:r>
      <w:proofErr w:type="spellStart"/>
      <w:r w:rsidRPr="00ED2269">
        <w:rPr>
          <w:sz w:val="16"/>
        </w:rPr>
        <w:t>contractualist</w:t>
      </w:r>
      <w:proofErr w:type="spellEnd"/>
      <w:r w:rsidRPr="00ED2269">
        <w:rPr>
          <w:sz w:val="16"/>
        </w:rPr>
        <w:t xml:space="preserve"> hegemony emerged as largely unchallenged. In this way, system change toward </w:t>
      </w:r>
      <w:proofErr w:type="spellStart"/>
      <w:r w:rsidRPr="00ED2269">
        <w:rPr>
          <w:sz w:val="16"/>
        </w:rPr>
        <w:t>contractualist</w:t>
      </w:r>
      <w:proofErr w:type="spellEnd"/>
      <w:r w:rsidRPr="00ED2269">
        <w:rPr>
          <w:sz w:val="16"/>
        </w:rPr>
        <w:t xml:space="preserve"> hegemony within the anarchic order, rooted in unit-level change, ultimately promotes more unit-level change toward a </w:t>
      </w:r>
      <w:proofErr w:type="spellStart"/>
      <w:r w:rsidRPr="00ED2269">
        <w:rPr>
          <w:sz w:val="16"/>
        </w:rPr>
        <w:t>contractualist</w:t>
      </w:r>
      <w:proofErr w:type="spellEnd"/>
      <w:r w:rsidRPr="00ED2269">
        <w:rPr>
          <w:sz w:val="16"/>
        </w:rPr>
        <w:t xml:space="preserve"> world.</w:t>
      </w:r>
    </w:p>
    <w:p w14:paraId="5DC5BF61" w14:textId="77777777" w:rsidR="00CB537E" w:rsidRPr="00816110" w:rsidRDefault="00CB537E" w:rsidP="00CB537E">
      <w:pPr>
        <w:rPr>
          <w:rStyle w:val="Emphasis"/>
        </w:rPr>
      </w:pPr>
      <w:r w:rsidRPr="00F22D06">
        <w:rPr>
          <w:rStyle w:val="Emphasis"/>
          <w:highlight w:val="yellow"/>
        </w:rPr>
        <w:t>Reports of the Demise of the</w:t>
      </w:r>
      <w:r w:rsidRPr="00E31427">
        <w:rPr>
          <w:rStyle w:val="Emphasis"/>
        </w:rPr>
        <w:t xml:space="preserve"> Liberal </w:t>
      </w:r>
      <w:r w:rsidRPr="00F22D06">
        <w:rPr>
          <w:rStyle w:val="Emphasis"/>
          <w:highlight w:val="yellow"/>
        </w:rPr>
        <w:t>Order Are</w:t>
      </w:r>
      <w:r w:rsidRPr="00816110">
        <w:rPr>
          <w:rStyle w:val="Emphasis"/>
        </w:rPr>
        <w:t xml:space="preserve"> Greatly </w:t>
      </w:r>
      <w:r w:rsidRPr="00F22D06">
        <w:rPr>
          <w:rStyle w:val="Emphasis"/>
          <w:highlight w:val="yellow"/>
        </w:rPr>
        <w:t>Exaggerated</w:t>
      </w:r>
    </w:p>
    <w:p w14:paraId="064BD7C4" w14:textId="77777777" w:rsidR="00CB537E" w:rsidRPr="00ED2269" w:rsidRDefault="00CB537E" w:rsidP="00CB537E">
      <w:pPr>
        <w:rPr>
          <w:sz w:val="16"/>
        </w:rPr>
      </w:pPr>
      <w:r w:rsidRPr="00ED2269">
        <w:rPr>
          <w:sz w:val="16"/>
        </w:rPr>
        <w:t xml:space="preserve">I have argued that </w:t>
      </w:r>
      <w:r w:rsidRPr="00816110">
        <w:rPr>
          <w:rStyle w:val="StyleUnderline"/>
        </w:rPr>
        <w:t xml:space="preserve">the liberal global order is </w:t>
      </w:r>
      <w:r w:rsidRPr="00816110">
        <w:rPr>
          <w:rStyle w:val="Emphasis"/>
        </w:rPr>
        <w:t>on the rise</w:t>
      </w:r>
      <w:r w:rsidRPr="00ED2269">
        <w:rPr>
          <w:sz w:val="16"/>
        </w:rPr>
        <w:t xml:space="preserve">; </w:t>
      </w:r>
      <w:proofErr w:type="gramStart"/>
      <w:r w:rsidRPr="00816110">
        <w:rPr>
          <w:rStyle w:val="StyleUnderline"/>
        </w:rPr>
        <w:t>yet</w:t>
      </w:r>
      <w:r w:rsidRPr="00ED2269">
        <w:rPr>
          <w:sz w:val="16"/>
        </w:rPr>
        <w:t>,</w:t>
      </w:r>
      <w:proofErr w:type="gramEnd"/>
      <w:r w:rsidRPr="00ED2269">
        <w:rPr>
          <w:sz w:val="16"/>
        </w:rPr>
        <w:t xml:space="preserve"> </w:t>
      </w:r>
      <w:r w:rsidRPr="00816110">
        <w:rPr>
          <w:rStyle w:val="StyleUnderline"/>
        </w:rPr>
        <w:t>liberal values around the world seem to be in retreat</w:t>
      </w:r>
      <w:r w:rsidRPr="00ED2269">
        <w:rPr>
          <w:sz w:val="16"/>
        </w:rPr>
        <w:t xml:space="preserve">. </w:t>
      </w:r>
      <w:r w:rsidRPr="00816110">
        <w:rPr>
          <w:rStyle w:val="StyleUnderline"/>
        </w:rPr>
        <w:t xml:space="preserve">In recent years, two </w:t>
      </w:r>
      <w:proofErr w:type="spellStart"/>
      <w:r w:rsidRPr="00816110">
        <w:rPr>
          <w:rStyle w:val="StyleUnderline"/>
        </w:rPr>
        <w:t>contractualist</w:t>
      </w:r>
      <w:proofErr w:type="spellEnd"/>
      <w:r w:rsidRPr="00816110">
        <w:rPr>
          <w:rStyle w:val="StyleUnderline"/>
        </w:rPr>
        <w:t xml:space="preserve"> states with populist governments</w:t>
      </w:r>
      <w:r w:rsidRPr="00ED2269">
        <w:rPr>
          <w:sz w:val="16"/>
        </w:rPr>
        <w:t>—</w:t>
      </w:r>
      <w:r w:rsidRPr="00816110">
        <w:rPr>
          <w:rStyle w:val="StyleUnderline"/>
        </w:rPr>
        <w:t>Hungary and Poland</w:t>
      </w:r>
      <w:r w:rsidRPr="00ED2269">
        <w:rPr>
          <w:sz w:val="16"/>
        </w:rPr>
        <w:t>—</w:t>
      </w:r>
      <w:r w:rsidRPr="00816110">
        <w:rPr>
          <w:rStyle w:val="StyleUnderline"/>
        </w:rPr>
        <w:t>have begun to embrace anti-immigrant and anti-globalization positions</w:t>
      </w:r>
      <w:r w:rsidRPr="00ED2269">
        <w:rPr>
          <w:sz w:val="16"/>
        </w:rPr>
        <w:t xml:space="preserve">. </w:t>
      </w:r>
      <w:r w:rsidRPr="00816110">
        <w:rPr>
          <w:rStyle w:val="StyleUnderline"/>
        </w:rPr>
        <w:t>In the United States</w:t>
      </w:r>
      <w:r w:rsidRPr="00ED2269">
        <w:rPr>
          <w:sz w:val="16"/>
        </w:rPr>
        <w:t xml:space="preserve">, President Donald </w:t>
      </w:r>
      <w:r w:rsidRPr="00816110">
        <w:rPr>
          <w:rStyle w:val="StyleUnderline"/>
        </w:rPr>
        <w:t xml:space="preserve">Trump appears to favor status values such as power, rank, and loyalty over </w:t>
      </w:r>
      <w:proofErr w:type="spellStart"/>
      <w:r w:rsidRPr="00816110">
        <w:rPr>
          <w:rStyle w:val="StyleUnderline"/>
        </w:rPr>
        <w:t>contractualist</w:t>
      </w:r>
      <w:proofErr w:type="spellEnd"/>
      <w:r w:rsidRPr="00816110">
        <w:rPr>
          <w:rStyle w:val="StyleUnderline"/>
        </w:rPr>
        <w:t xml:space="preserve"> values such as equity and respect for the rule of law</w:t>
      </w:r>
      <w:r w:rsidRPr="00ED2269">
        <w:rPr>
          <w:sz w:val="16"/>
        </w:rPr>
        <w:t xml:space="preserve">. In foreign policy, Trump does not seem to share </w:t>
      </w:r>
      <w:proofErr w:type="spellStart"/>
      <w:r w:rsidRPr="00ED2269">
        <w:rPr>
          <w:sz w:val="16"/>
        </w:rPr>
        <w:t>contractualists</w:t>
      </w:r>
      <w:proofErr w:type="spellEnd"/>
      <w:r w:rsidRPr="00ED2269">
        <w:rPr>
          <w:sz w:val="16"/>
        </w:rPr>
        <w:t>' opposition to Russia's efforts to sow chaos, and he sees trade in terms of winners and losers.</w:t>
      </w:r>
    </w:p>
    <w:p w14:paraId="26A1206B" w14:textId="77777777" w:rsidR="00CB537E" w:rsidRPr="00ED2269" w:rsidRDefault="00CB537E" w:rsidP="00CB537E">
      <w:pPr>
        <w:rPr>
          <w:sz w:val="16"/>
        </w:rPr>
      </w:pPr>
      <w:r w:rsidRPr="00ED2269">
        <w:rPr>
          <w:sz w:val="16"/>
        </w:rPr>
        <w:t xml:space="preserve">Reports of the demise of the liberal order, however, are greatly exaggerated. </w:t>
      </w:r>
      <w:r w:rsidRPr="00E31427">
        <w:rPr>
          <w:rStyle w:val="StyleUnderline"/>
        </w:rPr>
        <w:t xml:space="preserve">First, Hungary and Poland are newly </w:t>
      </w:r>
      <w:proofErr w:type="spellStart"/>
      <w:r w:rsidRPr="00E31427">
        <w:rPr>
          <w:rStyle w:val="StyleUnderline"/>
        </w:rPr>
        <w:t>contractualist</w:t>
      </w:r>
      <w:proofErr w:type="spellEnd"/>
      <w:r w:rsidRPr="00E31427">
        <w:rPr>
          <w:rStyle w:val="StyleUnderline"/>
        </w:rPr>
        <w:t xml:space="preserve"> states</w:t>
      </w:r>
      <w:r w:rsidRPr="00ED2269">
        <w:rPr>
          <w:sz w:val="16"/>
        </w:rPr>
        <w:t xml:space="preserve">. </w:t>
      </w:r>
      <w:r w:rsidRPr="00E31427">
        <w:rPr>
          <w:rStyle w:val="StyleUnderline"/>
        </w:rPr>
        <w:t xml:space="preserve">The sociological nature of economic norms theory means that </w:t>
      </w:r>
      <w:proofErr w:type="spellStart"/>
      <w:r w:rsidRPr="00E31427">
        <w:rPr>
          <w:rStyle w:val="StyleUnderline"/>
        </w:rPr>
        <w:t>contractualist</w:t>
      </w:r>
      <w:proofErr w:type="spellEnd"/>
      <w:r w:rsidRPr="00E31427">
        <w:rPr>
          <w:rStyle w:val="StyleUnderline"/>
        </w:rPr>
        <w:t xml:space="preserve"> values should be more </w:t>
      </w:r>
      <w:r w:rsidRPr="00E31427">
        <w:rPr>
          <w:rStyle w:val="Emphasis"/>
        </w:rPr>
        <w:t>firmly rooted</w:t>
      </w:r>
      <w:r w:rsidRPr="00E31427">
        <w:rPr>
          <w:rStyle w:val="StyleUnderline"/>
        </w:rPr>
        <w:t xml:space="preserve"> in older </w:t>
      </w:r>
      <w:proofErr w:type="spellStart"/>
      <w:r w:rsidRPr="00E31427">
        <w:rPr>
          <w:rStyle w:val="Emphasis"/>
        </w:rPr>
        <w:t>contractualist</w:t>
      </w:r>
      <w:proofErr w:type="spellEnd"/>
      <w:r w:rsidRPr="00E31427">
        <w:rPr>
          <w:rStyle w:val="Emphasis"/>
        </w:rPr>
        <w:t xml:space="preserve"> societies</w:t>
      </w:r>
      <w:r w:rsidRPr="00E31427">
        <w:rPr>
          <w:rStyle w:val="StyleUnderline"/>
        </w:rPr>
        <w:t xml:space="preserve"> than in newer ones. This is corroborated with the natural experiment of Germany: in 1962 West Germany embraced </w:t>
      </w:r>
      <w:proofErr w:type="spellStart"/>
      <w:r w:rsidRPr="00E31427">
        <w:rPr>
          <w:rStyle w:val="StyleUnderline"/>
        </w:rPr>
        <w:t>contractualism</w:t>
      </w:r>
      <w:proofErr w:type="spellEnd"/>
      <w:r w:rsidRPr="00E31427">
        <w:rPr>
          <w:rStyle w:val="StyleUnderline"/>
        </w:rPr>
        <w:t xml:space="preserve"> (see table 1), but it was only after 1991 that East Germany could have become </w:t>
      </w:r>
      <w:proofErr w:type="spellStart"/>
      <w:r w:rsidRPr="00E31427">
        <w:rPr>
          <w:rStyle w:val="StyleUnderline"/>
        </w:rPr>
        <w:t>contractualist</w:t>
      </w:r>
      <w:proofErr w:type="spellEnd"/>
      <w:r w:rsidRPr="00E31427">
        <w:rPr>
          <w:rStyle w:val="StyleUnderline"/>
        </w:rPr>
        <w:t>, when massive investments from the Federal</w:t>
      </w:r>
      <w:r w:rsidRPr="007D0FA0">
        <w:rPr>
          <w:rStyle w:val="StyleUnderline"/>
        </w:rPr>
        <w:t xml:space="preserve"> Republic caused incomes in the marketplace to become higher than incomes obtainable from status relationships</w:t>
      </w:r>
      <w:r w:rsidRPr="00ED2269">
        <w:rPr>
          <w:sz w:val="16"/>
        </w:rPr>
        <w:t xml:space="preserve">. </w:t>
      </w:r>
      <w:r w:rsidRPr="007D0FA0">
        <w:rPr>
          <w:rStyle w:val="StyleUnderline"/>
        </w:rPr>
        <w:t xml:space="preserve">Today, Germany's populist movement is concentrated in the eastern part of the country and is </w:t>
      </w:r>
      <w:r w:rsidRPr="007D0FA0">
        <w:rPr>
          <w:rStyle w:val="Emphasis"/>
        </w:rPr>
        <w:t>largely nonexistent</w:t>
      </w:r>
      <w:r w:rsidRPr="007D0FA0">
        <w:rPr>
          <w:rStyle w:val="StyleUnderline"/>
        </w:rPr>
        <w:t xml:space="preserve"> in the western part</w:t>
      </w:r>
      <w:r w:rsidRPr="00ED2269">
        <w:rPr>
          <w:sz w:val="16"/>
        </w:rPr>
        <w:t xml:space="preserve">,83 which corroborates the expectation that some newly </w:t>
      </w:r>
      <w:proofErr w:type="spellStart"/>
      <w:r w:rsidRPr="00ED2269">
        <w:rPr>
          <w:sz w:val="16"/>
        </w:rPr>
        <w:t>contractualist</w:t>
      </w:r>
      <w:proofErr w:type="spellEnd"/>
      <w:r w:rsidRPr="00ED2269">
        <w:rPr>
          <w:sz w:val="16"/>
        </w:rPr>
        <w:t xml:space="preserve"> societies retain some of their status values even after a generation of robust opportunity in the marketplace. Deeper changes in values may not occur until generational cohorts initially socialized into status or axial economies have passed on.</w:t>
      </w:r>
    </w:p>
    <w:p w14:paraId="0E6574C7" w14:textId="77777777" w:rsidR="00CB537E" w:rsidRPr="007D0FA0" w:rsidRDefault="00CB537E" w:rsidP="00CB537E">
      <w:pPr>
        <w:rPr>
          <w:rStyle w:val="StyleUnderline"/>
        </w:rPr>
      </w:pPr>
      <w:r w:rsidRPr="00ED2269">
        <w:rPr>
          <w:sz w:val="16"/>
        </w:rPr>
        <w:t xml:space="preserve">Second, the </w:t>
      </w:r>
      <w:r w:rsidRPr="00F22D06">
        <w:rPr>
          <w:rStyle w:val="StyleUnderline"/>
          <w:highlight w:val="yellow"/>
        </w:rPr>
        <w:t xml:space="preserve">electorates in </w:t>
      </w:r>
      <w:r w:rsidRPr="00F22D06">
        <w:rPr>
          <w:rStyle w:val="Emphasis"/>
          <w:highlight w:val="yellow"/>
        </w:rPr>
        <w:t>most</w:t>
      </w:r>
      <w:r w:rsidRPr="00ED2269">
        <w:rPr>
          <w:sz w:val="16"/>
        </w:rPr>
        <w:t xml:space="preserve"> </w:t>
      </w:r>
      <w:r w:rsidRPr="007D0FA0">
        <w:rPr>
          <w:rStyle w:val="StyleUnderline"/>
        </w:rPr>
        <w:t xml:space="preserve">of the thirty-five </w:t>
      </w:r>
      <w:proofErr w:type="spellStart"/>
      <w:r w:rsidRPr="00994591">
        <w:rPr>
          <w:rStyle w:val="StyleUnderline"/>
        </w:rPr>
        <w:t>contractualist</w:t>
      </w:r>
      <w:proofErr w:type="spellEnd"/>
      <w:r w:rsidRPr="00994591">
        <w:rPr>
          <w:rStyle w:val="StyleUnderline"/>
        </w:rPr>
        <w:t xml:space="preserve"> </w:t>
      </w:r>
      <w:r w:rsidRPr="00F22D06">
        <w:rPr>
          <w:rStyle w:val="StyleUnderline"/>
          <w:highlight w:val="yellow"/>
        </w:rPr>
        <w:t>states</w:t>
      </w:r>
      <w:r w:rsidRPr="00ED2269">
        <w:rPr>
          <w:sz w:val="16"/>
        </w:rPr>
        <w:t xml:space="preserve"> </w:t>
      </w:r>
      <w:r w:rsidRPr="007D0FA0">
        <w:rPr>
          <w:rStyle w:val="StyleUnderline"/>
        </w:rPr>
        <w:t xml:space="preserve">listed in table 1 in 2010 </w:t>
      </w:r>
      <w:r w:rsidRPr="00F22D06">
        <w:rPr>
          <w:rStyle w:val="StyleUnderline"/>
          <w:highlight w:val="yellow"/>
        </w:rPr>
        <w:t>have not experienced</w:t>
      </w:r>
      <w:r w:rsidRPr="007D0FA0">
        <w:rPr>
          <w:rStyle w:val="StyleUnderline"/>
        </w:rPr>
        <w:t xml:space="preserve"> substantial </w:t>
      </w:r>
      <w:r w:rsidRPr="00994591">
        <w:rPr>
          <w:rStyle w:val="StyleUnderline"/>
        </w:rPr>
        <w:t xml:space="preserve">increases in </w:t>
      </w:r>
      <w:r w:rsidRPr="00F22D06">
        <w:rPr>
          <w:rStyle w:val="StyleUnderline"/>
          <w:highlight w:val="yellow"/>
        </w:rPr>
        <w:t>populist sentiment</w:t>
      </w:r>
      <w:r w:rsidRPr="007D0FA0">
        <w:rPr>
          <w:rStyle w:val="StyleUnderline"/>
        </w:rPr>
        <w:t>.</w:t>
      </w:r>
      <w:r w:rsidRPr="00ED2269">
        <w:rPr>
          <w:sz w:val="16"/>
        </w:rPr>
        <w:t xml:space="preserve"> Italy's Five Star movement is often called populist but largely because of its anti-immigrant stance. Although an embrace of immigrants would seem consistent with </w:t>
      </w:r>
      <w:proofErr w:type="spellStart"/>
      <w:r w:rsidRPr="00ED2269">
        <w:rPr>
          <w:sz w:val="16"/>
        </w:rPr>
        <w:t>contractualist</w:t>
      </w:r>
      <w:proofErr w:type="spellEnd"/>
      <w:r w:rsidRPr="00ED2269">
        <w:rPr>
          <w:sz w:val="16"/>
        </w:rPr>
        <w:t xml:space="preserve"> values, opposition to large numbers of immigrants is arguably a rational response to what is essentially a huge external shock that has intensified in recent years. </w:t>
      </w:r>
      <w:r w:rsidRPr="007D0FA0">
        <w:rPr>
          <w:rStyle w:val="StyleUnderline"/>
        </w:rPr>
        <w:t xml:space="preserve">Britons voted to leave the European Union, but largely because they believed they were being treated unfairly in it. The rejection of unfair terms of trade, whether perceived correctly or not, is consistent with </w:t>
      </w:r>
      <w:proofErr w:type="spellStart"/>
      <w:r w:rsidRPr="007D0FA0">
        <w:rPr>
          <w:rStyle w:val="StyleUnderline"/>
        </w:rPr>
        <w:t>contractualist</w:t>
      </w:r>
      <w:proofErr w:type="spellEnd"/>
      <w:r w:rsidRPr="007D0FA0">
        <w:rPr>
          <w:rStyle w:val="StyleUnderline"/>
        </w:rPr>
        <w:t xml:space="preserve"> values.</w:t>
      </w:r>
    </w:p>
    <w:p w14:paraId="653DA9D7" w14:textId="77777777" w:rsidR="00CB537E" w:rsidRPr="007D0FA0" w:rsidRDefault="00CB537E" w:rsidP="00CB537E">
      <w:pPr>
        <w:rPr>
          <w:rStyle w:val="StyleUnderline"/>
        </w:rPr>
      </w:pPr>
      <w:r w:rsidRPr="00ED2269">
        <w:rPr>
          <w:sz w:val="16"/>
        </w:rPr>
        <w:lastRenderedPageBreak/>
        <w:t xml:space="preserve">Third, </w:t>
      </w:r>
      <w:r w:rsidRPr="00F22D06">
        <w:rPr>
          <w:rStyle w:val="StyleUnderline"/>
          <w:highlight w:val="yellow"/>
        </w:rPr>
        <w:t xml:space="preserve">the </w:t>
      </w:r>
      <w:r w:rsidRPr="00F22D06">
        <w:rPr>
          <w:rStyle w:val="Emphasis"/>
          <w:highlight w:val="yellow"/>
        </w:rPr>
        <w:t>strength of institutions</w:t>
      </w:r>
      <w:r w:rsidRPr="00ED2269">
        <w:rPr>
          <w:sz w:val="16"/>
        </w:rPr>
        <w:t xml:space="preserve"> far </w:t>
      </w:r>
      <w:r w:rsidRPr="00F22D06">
        <w:rPr>
          <w:rStyle w:val="StyleUnderline"/>
          <w:highlight w:val="yellow"/>
        </w:rPr>
        <w:t>exceeds</w:t>
      </w:r>
      <w:r w:rsidRPr="007D0FA0">
        <w:rPr>
          <w:rStyle w:val="StyleUnderline"/>
        </w:rPr>
        <w:t xml:space="preserve"> that of </w:t>
      </w:r>
      <w:r w:rsidRPr="00F22D06">
        <w:rPr>
          <w:rStyle w:val="StyleUnderline"/>
          <w:highlight w:val="yellow"/>
        </w:rPr>
        <w:t>any one person</w:t>
      </w:r>
      <w:r w:rsidRPr="00ED2269">
        <w:rPr>
          <w:sz w:val="16"/>
        </w:rPr>
        <w:t xml:space="preserve">, </w:t>
      </w:r>
      <w:r w:rsidRPr="00F22D06">
        <w:rPr>
          <w:rStyle w:val="StyleUnderline"/>
          <w:highlight w:val="yellow"/>
        </w:rPr>
        <w:t>including the president</w:t>
      </w:r>
      <w:r w:rsidRPr="00ED2269">
        <w:rPr>
          <w:sz w:val="16"/>
        </w:rPr>
        <w:t xml:space="preserve"> </w:t>
      </w:r>
      <w:r w:rsidRPr="007D0FA0">
        <w:rPr>
          <w:rStyle w:val="StyleUnderline"/>
        </w:rPr>
        <w:t>of the United States</w:t>
      </w:r>
      <w:r w:rsidRPr="00ED2269">
        <w:rPr>
          <w:sz w:val="16"/>
        </w:rPr>
        <w:t xml:space="preserve">. </w:t>
      </w:r>
      <w:r w:rsidRPr="007D0FA0">
        <w:rPr>
          <w:rStyle w:val="StyleUnderline"/>
        </w:rPr>
        <w:t xml:space="preserve">Liberal values and institutions are rooted in </w:t>
      </w:r>
      <w:proofErr w:type="spellStart"/>
      <w:r w:rsidRPr="007D0FA0">
        <w:rPr>
          <w:rStyle w:val="StyleUnderline"/>
        </w:rPr>
        <w:t>contractualist</w:t>
      </w:r>
      <w:proofErr w:type="spellEnd"/>
      <w:r w:rsidRPr="007D0FA0">
        <w:rPr>
          <w:rStyle w:val="StyleUnderline"/>
        </w:rPr>
        <w:t xml:space="preserve"> economic norms and will not disappear simply because some leaders choose not to abide by them.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7D0FA0">
        <w:rPr>
          <w:rStyle w:val="StyleUnderline"/>
        </w:rPr>
        <w:t>contractualist</w:t>
      </w:r>
      <w:proofErr w:type="spellEnd"/>
      <w:r w:rsidRPr="007D0FA0">
        <w:rPr>
          <w:rStyle w:val="StyleUnderline"/>
        </w:rPr>
        <w:t xml:space="preserve"> values and institutions.84</w:t>
      </w:r>
    </w:p>
    <w:p w14:paraId="09A99C1D" w14:textId="77777777" w:rsidR="00CB537E" w:rsidRPr="00ED2269" w:rsidRDefault="00CB537E" w:rsidP="00CB537E">
      <w:pPr>
        <w:rPr>
          <w:sz w:val="16"/>
        </w:rPr>
      </w:pPr>
      <w:r w:rsidRPr="00ED2269">
        <w:rPr>
          <w:sz w:val="16"/>
        </w:rPr>
        <w:t xml:space="preserve">In economic norms theory, the only way the United States' </w:t>
      </w:r>
      <w:proofErr w:type="spellStart"/>
      <w:r w:rsidRPr="00ED2269">
        <w:rPr>
          <w:sz w:val="16"/>
        </w:rPr>
        <w:t>contractualist</w:t>
      </w:r>
      <w:proofErr w:type="spellEnd"/>
      <w:r w:rsidRPr="00ED2269">
        <w:rPr>
          <w:sz w:val="16"/>
        </w:rPr>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ED2269">
        <w:rPr>
          <w:sz w:val="16"/>
        </w:rPr>
        <w:t>contractualist</w:t>
      </w:r>
      <w:proofErr w:type="spellEnd"/>
      <w:r w:rsidRPr="00ED2269">
        <w:rPr>
          <w:sz w:val="16"/>
        </w:rPr>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ED2269">
        <w:rPr>
          <w:sz w:val="16"/>
        </w:rPr>
        <w:t>rentierism</w:t>
      </w:r>
      <w:proofErr w:type="spellEnd"/>
      <w:r w:rsidRPr="00ED2269">
        <w:rPr>
          <w:sz w:val="16"/>
        </w:rPr>
        <w:t xml:space="preserve"> could precipitate a change in U.S. values if it results in a retraction of the market substantial enough that newer generations began to obtain higher wages in newfound status networks than in the marketplace.</w:t>
      </w:r>
    </w:p>
    <w:p w14:paraId="4AD6B371" w14:textId="77777777" w:rsidR="00CB537E" w:rsidRPr="00ED2269" w:rsidRDefault="00CB537E" w:rsidP="00CB537E">
      <w:pPr>
        <w:rPr>
          <w:sz w:val="16"/>
        </w:rPr>
      </w:pPr>
      <w:r w:rsidRPr="00ED2269">
        <w:rPr>
          <w:sz w:val="16"/>
        </w:rPr>
        <w:t xml:space="preserve">In this way, </w:t>
      </w:r>
      <w:r w:rsidRPr="00F22D06">
        <w:rPr>
          <w:rStyle w:val="StyleUnderline"/>
          <w:highlight w:val="yellow"/>
        </w:rPr>
        <w:t>the Trump phenomenon</w:t>
      </w:r>
      <w:r w:rsidRPr="00ED2269">
        <w:rPr>
          <w:sz w:val="16"/>
        </w:rPr>
        <w:t xml:space="preserve"> may reflect a pathology in U.S. governing institutions; but at least so far, it arguably </w:t>
      </w:r>
      <w:r w:rsidRPr="00F22D06">
        <w:rPr>
          <w:rStyle w:val="Emphasis"/>
          <w:highlight w:val="yellow"/>
        </w:rPr>
        <w:t>has not</w:t>
      </w:r>
      <w:r w:rsidRPr="00ED2269">
        <w:rPr>
          <w:sz w:val="16"/>
        </w:rPr>
        <w:t xml:space="preserve"> </w:t>
      </w:r>
      <w:r w:rsidRPr="00F22D06">
        <w:rPr>
          <w:rStyle w:val="StyleUnderline"/>
          <w:highlight w:val="yellow"/>
        </w:rPr>
        <w:t>extended to the</w:t>
      </w:r>
      <w:r w:rsidRPr="0090162D">
        <w:rPr>
          <w:rStyle w:val="StyleUnderline"/>
        </w:rPr>
        <w:t xml:space="preserve"> American </w:t>
      </w:r>
      <w:r w:rsidRPr="00F22D06">
        <w:rPr>
          <w:rStyle w:val="StyleUnderline"/>
          <w:highlight w:val="yellow"/>
        </w:rPr>
        <w:t>people</w:t>
      </w:r>
      <w:r w:rsidRPr="00ED2269">
        <w:rPr>
          <w:sz w:val="16"/>
        </w:rPr>
        <w:t xml:space="preserve">. Most of Trump's supporters seem to be drawn to him not for his expressions of status values, but for his pledges to fight a “rigged” system and create well-paying jobs. Whether or not Trump means what he says, many of his supporters saw a vote for him as an act of </w:t>
      </w:r>
      <w:proofErr w:type="gramStart"/>
      <w:r w:rsidRPr="00ED2269">
        <w:rPr>
          <w:sz w:val="16"/>
        </w:rPr>
        <w:t>protest against</w:t>
      </w:r>
      <w:proofErr w:type="gramEnd"/>
      <w:r w:rsidRPr="00ED2269">
        <w:rPr>
          <w:sz w:val="16"/>
        </w:rPr>
        <w:t xml:space="preserve"> the increasing corruption occurring in the United States, a clear </w:t>
      </w:r>
      <w:proofErr w:type="spellStart"/>
      <w:r w:rsidRPr="00ED2269">
        <w:rPr>
          <w:sz w:val="16"/>
        </w:rPr>
        <w:t>contractualist</w:t>
      </w:r>
      <w:proofErr w:type="spellEnd"/>
      <w:r w:rsidRPr="00ED2269">
        <w:rPr>
          <w:sz w:val="16"/>
        </w:rPr>
        <w:t xml:space="preserve"> expression.85 </w:t>
      </w:r>
      <w:r w:rsidRPr="0090162D">
        <w:rPr>
          <w:rStyle w:val="StyleUnderline"/>
        </w:rPr>
        <w:t>Although a collapse of the U.S. economy and transition to an axial or a status economy is always possible, the feedback loop of popular insistence on economic growth and a highly inclusive marketplace makes this unlikely</w:t>
      </w:r>
      <w:r w:rsidRPr="00ED2269">
        <w:rPr>
          <w:sz w:val="16"/>
        </w:rPr>
        <w:t>. Aside from an external shock (such as nuclear war or climate devastation), such a transition could happen only if the rentiers somehow manage to remain in power long enough to institutionalize a permanently underemployed underclass.</w:t>
      </w:r>
    </w:p>
    <w:p w14:paraId="29AEC4A7" w14:textId="77777777" w:rsidR="00CB537E" w:rsidRPr="00ED2269" w:rsidRDefault="00CB537E" w:rsidP="00CB537E">
      <w:pPr>
        <w:rPr>
          <w:sz w:val="16"/>
        </w:rPr>
      </w:pPr>
      <w:r w:rsidRPr="00ED2269">
        <w:rPr>
          <w:sz w:val="16"/>
        </w:rPr>
        <w:t xml:space="preserve">Fourth, even if the U.S. economy were to collapse and the United States became an axial or a status power, the combined economic might of all the other </w:t>
      </w:r>
      <w:proofErr w:type="spellStart"/>
      <w:r w:rsidRPr="00ED2269">
        <w:rPr>
          <w:sz w:val="16"/>
        </w:rPr>
        <w:t>contractualist</w:t>
      </w:r>
      <w:proofErr w:type="spellEnd"/>
      <w:r w:rsidRPr="00ED2269">
        <w:rPr>
          <w:sz w:val="16"/>
        </w:rPr>
        <w:t xml:space="preserve"> countries in the world is nearly twice that of the United States. The soft power of the United States in world politics lies not in its power to persuade, but in it being the largest of the </w:t>
      </w:r>
      <w:proofErr w:type="spellStart"/>
      <w:r w:rsidRPr="00ED2269">
        <w:rPr>
          <w:sz w:val="16"/>
        </w:rPr>
        <w:t>contractualist</w:t>
      </w:r>
      <w:proofErr w:type="spellEnd"/>
      <w:r w:rsidRPr="00ED2269">
        <w:rPr>
          <w:sz w:val="16"/>
        </w:rPr>
        <w:t xml:space="preserve"> states, and in its willingness to provide the public good of global security since the collapse of the pound sterling in late 1946. If the United States withdrew from its leadership role, the remaining </w:t>
      </w:r>
      <w:proofErr w:type="spellStart"/>
      <w:r w:rsidRPr="00ED2269">
        <w:rPr>
          <w:sz w:val="16"/>
        </w:rPr>
        <w:t>contractualist</w:t>
      </w:r>
      <w:proofErr w:type="spellEnd"/>
      <w:r w:rsidRPr="00ED2269">
        <w:rPr>
          <w:sz w:val="16"/>
        </w:rPr>
        <w:t xml:space="preserve">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w:t>
      </w:r>
    </w:p>
    <w:p w14:paraId="30BB02E6" w14:textId="77777777" w:rsidR="00CB537E" w:rsidRPr="00E31427" w:rsidRDefault="00CB537E" w:rsidP="00CB537E">
      <w:pPr>
        <w:rPr>
          <w:rStyle w:val="StyleUnderline"/>
        </w:rPr>
      </w:pPr>
      <w:r w:rsidRPr="00ED2269">
        <w:rPr>
          <w:sz w:val="16"/>
        </w:rPr>
        <w:t xml:space="preserve">Fifth, current events need to be viewed within a larger context. Fernand Braudel pinpoints the rise of the modern world economy as starting around the year 1450 in northwestern Europe.86 The first </w:t>
      </w:r>
      <w:proofErr w:type="spellStart"/>
      <w:r w:rsidRPr="00ED2269">
        <w:rPr>
          <w:sz w:val="16"/>
        </w:rPr>
        <w:t>contractualist</w:t>
      </w:r>
      <w:proofErr w:type="spellEnd"/>
      <w:r w:rsidRPr="00ED2269">
        <w:rPr>
          <w:sz w:val="16"/>
        </w:rPr>
        <w:t xml:space="preserve"> economy emerged more than two centuries ago. Since then, </w:t>
      </w:r>
      <w:proofErr w:type="spellStart"/>
      <w:r w:rsidRPr="00ED2269">
        <w:rPr>
          <w:sz w:val="16"/>
        </w:rPr>
        <w:t>contractualist</w:t>
      </w:r>
      <w:proofErr w:type="spellEnd"/>
      <w:r w:rsidRPr="00ED2269">
        <w:rPr>
          <w:sz w:val="16"/>
        </w:rPr>
        <w:t xml:space="preserve"> states have confronted numerous shocks and threats to their systems, including the American Civil War, the Great Depression, two world wars, and the Cold War. </w:t>
      </w:r>
      <w:r w:rsidRPr="00E31427">
        <w:rPr>
          <w:rStyle w:val="StyleUnderline"/>
        </w:rPr>
        <w:t xml:space="preserve">The present </w:t>
      </w:r>
      <w:r w:rsidRPr="00F22D06">
        <w:rPr>
          <w:rStyle w:val="StyleUnderline"/>
          <w:highlight w:val="yellow"/>
        </w:rPr>
        <w:t>populist mini-wave</w:t>
      </w:r>
      <w:r w:rsidRPr="00E31427">
        <w:rPr>
          <w:rStyle w:val="StyleUnderline"/>
        </w:rPr>
        <w:t xml:space="preserve"> and pathologies in U.S. democracy </w:t>
      </w:r>
      <w:r w:rsidRPr="00F22D06">
        <w:rPr>
          <w:rStyle w:val="StyleUnderline"/>
          <w:highlight w:val="yellow"/>
        </w:rPr>
        <w:t>are</w:t>
      </w:r>
      <w:r w:rsidRPr="00E31427">
        <w:rPr>
          <w:rStyle w:val="StyleUnderline"/>
        </w:rPr>
        <w:t xml:space="preserve"> mere </w:t>
      </w:r>
      <w:r w:rsidRPr="00F22D06">
        <w:rPr>
          <w:rStyle w:val="Emphasis"/>
          <w:highlight w:val="yellow"/>
        </w:rPr>
        <w:t>trifling episodes</w:t>
      </w:r>
      <w:r w:rsidRPr="00F22D06">
        <w:rPr>
          <w:rStyle w:val="StyleUnderline"/>
          <w:highlight w:val="yellow"/>
        </w:rPr>
        <w:t xml:space="preserve"> in a larger</w:t>
      </w:r>
      <w:r w:rsidRPr="00E31427">
        <w:rPr>
          <w:rStyle w:val="StyleUnderline"/>
        </w:rPr>
        <w:t xml:space="preserve"> historical </w:t>
      </w:r>
      <w:r w:rsidRPr="00F22D06">
        <w:rPr>
          <w:rStyle w:val="StyleUnderline"/>
          <w:highlight w:val="yellow"/>
        </w:rPr>
        <w:t>frame</w:t>
      </w:r>
      <w:r w:rsidRPr="00E31427">
        <w:rPr>
          <w:rStyle w:val="StyleUnderline"/>
        </w:rPr>
        <w:t>.</w:t>
      </w:r>
    </w:p>
    <w:p w14:paraId="116B0F4B" w14:textId="77777777" w:rsidR="00CB537E" w:rsidRPr="00ED2269" w:rsidRDefault="00CB537E" w:rsidP="00CB537E">
      <w:pPr>
        <w:rPr>
          <w:sz w:val="16"/>
        </w:rPr>
      </w:pPr>
      <w:r w:rsidRPr="00ED2269">
        <w:rPr>
          <w:sz w:val="16"/>
        </w:rPr>
        <w:t>Conclusion</w:t>
      </w:r>
    </w:p>
    <w:p w14:paraId="53366CA3" w14:textId="77777777" w:rsidR="00CB537E" w:rsidRPr="00ED2269" w:rsidRDefault="00CB537E" w:rsidP="00CB537E">
      <w:pPr>
        <w:rPr>
          <w:sz w:val="16"/>
        </w:rPr>
      </w:pPr>
      <w:r w:rsidRPr="00ED2269">
        <w:rPr>
          <w:sz w:val="16"/>
        </w:rPr>
        <w:t xml:space="preserve">This article has introduced a new liberal theory of global politics and argues that </w:t>
      </w:r>
      <w:r w:rsidRPr="00E31427">
        <w:rPr>
          <w:rStyle w:val="StyleUnderline"/>
        </w:rPr>
        <w:t>global alignments are rooted in factors internal to states</w:t>
      </w:r>
      <w:r w:rsidRPr="00ED2269">
        <w:rPr>
          <w:sz w:val="16"/>
        </w:rPr>
        <w:t xml:space="preserve">: </w:t>
      </w:r>
      <w:r w:rsidRPr="00F22D06">
        <w:rPr>
          <w:rStyle w:val="Emphasis"/>
          <w:highlight w:val="yellow"/>
        </w:rPr>
        <w:t>status states want expansion</w:t>
      </w:r>
      <w:r w:rsidRPr="00ED2269">
        <w:rPr>
          <w:sz w:val="16"/>
        </w:rPr>
        <w:t xml:space="preserve"> </w:t>
      </w:r>
      <w:r w:rsidRPr="00E31427">
        <w:rPr>
          <w:rStyle w:val="Emphasis"/>
        </w:rPr>
        <w:t>and disorder wherever they lack control</w:t>
      </w:r>
      <w:r w:rsidRPr="00ED2269">
        <w:rPr>
          <w:sz w:val="16"/>
        </w:rPr>
        <w:t xml:space="preserve">; </w:t>
      </w:r>
      <w:proofErr w:type="spellStart"/>
      <w:r w:rsidRPr="00F22D06">
        <w:rPr>
          <w:rStyle w:val="Emphasis"/>
          <w:highlight w:val="yellow"/>
        </w:rPr>
        <w:t>contractualist</w:t>
      </w:r>
      <w:proofErr w:type="spellEnd"/>
      <w:r w:rsidRPr="00F22D06">
        <w:rPr>
          <w:rStyle w:val="Emphasis"/>
          <w:highlight w:val="yellow"/>
        </w:rPr>
        <w:t xml:space="preserve"> states</w:t>
      </w:r>
      <w:r w:rsidRPr="00ED2269">
        <w:rPr>
          <w:sz w:val="16"/>
        </w:rPr>
        <w:t xml:space="preserve"> </w:t>
      </w:r>
      <w:r w:rsidRPr="00F22D06">
        <w:rPr>
          <w:rStyle w:val="StyleUnderline"/>
          <w:highlight w:val="yellow"/>
        </w:rPr>
        <w:t>want</w:t>
      </w:r>
      <w:r w:rsidRPr="00ED2269">
        <w:rPr>
          <w:sz w:val="16"/>
        </w:rPr>
        <w:t xml:space="preserve"> universal </w:t>
      </w:r>
      <w:r w:rsidRPr="00F22D06">
        <w:rPr>
          <w:rStyle w:val="StyleUnderline"/>
          <w:highlight w:val="yellow"/>
        </w:rPr>
        <w:t>stability</w:t>
      </w:r>
      <w:r w:rsidRPr="00ED2269">
        <w:rPr>
          <w:sz w:val="16"/>
        </w:rPr>
        <w:t xml:space="preserve"> </w:t>
      </w:r>
      <w:r w:rsidRPr="00E31427">
        <w:rPr>
          <w:rStyle w:val="StyleUnderline"/>
        </w:rPr>
        <w:t xml:space="preserve">and order </w:t>
      </w:r>
      <w:r w:rsidRPr="00F22D06">
        <w:rPr>
          <w:rStyle w:val="StyleUnderline"/>
          <w:highlight w:val="yellow"/>
        </w:rPr>
        <w:t>based on</w:t>
      </w:r>
      <w:r w:rsidRPr="00E31427">
        <w:rPr>
          <w:rStyle w:val="StyleUnderline"/>
        </w:rPr>
        <w:t xml:space="preserve"> the principle of </w:t>
      </w:r>
      <w:r w:rsidRPr="00F22D06">
        <w:rPr>
          <w:rStyle w:val="Emphasis"/>
          <w:highlight w:val="yellow"/>
        </w:rPr>
        <w:t>self-determination</w:t>
      </w:r>
      <w:r w:rsidRPr="00E31427">
        <w:rPr>
          <w:rStyle w:val="StyleUnderline"/>
        </w:rPr>
        <w:t xml:space="preserve"> for all states</w:t>
      </w:r>
      <w:r w:rsidRPr="00ED2269">
        <w:rPr>
          <w:sz w:val="16"/>
        </w:rPr>
        <w:t xml:space="preserve">. As such, global patterns of war, peace, and cooperation can be explained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states does determine the perception of threat, as realists have long maintained, but with an essential </w:t>
      </w:r>
      <w:proofErr w:type="spellStart"/>
      <w:r w:rsidRPr="00ED2269">
        <w:rPr>
          <w:sz w:val="16"/>
        </w:rPr>
        <w:t>qualifi</w:t>
      </w:r>
      <w:proofErr w:type="spellEnd"/>
      <w:r w:rsidRPr="00ED2269">
        <w:rPr>
          <w:sz w:val="16"/>
        </w:rPr>
        <w:t xml:space="preserve">- cation: only among status states. In this way, internal conditions can explain why 2,400 years ago Sparta feared the rising power of Athens, and why today the distribution of power seems to be playing an </w:t>
      </w:r>
      <w:proofErr w:type="gramStart"/>
      <w:r w:rsidRPr="00ED2269">
        <w:rPr>
          <w:sz w:val="16"/>
        </w:rPr>
        <w:t>ever reduced</w:t>
      </w:r>
      <w:proofErr w:type="gramEnd"/>
      <w:r w:rsidRPr="00ED2269">
        <w:rPr>
          <w:sz w:val="16"/>
        </w:rPr>
        <w:t xml:space="preserve"> role in global politics.</w:t>
      </w:r>
    </w:p>
    <w:p w14:paraId="69F2927D" w14:textId="77777777" w:rsidR="00CB537E" w:rsidRPr="00ED2269" w:rsidRDefault="00CB537E" w:rsidP="00CB537E">
      <w:pPr>
        <w:rPr>
          <w:sz w:val="16"/>
        </w:rPr>
      </w:pPr>
      <w:r w:rsidRPr="00ED2269">
        <w:rPr>
          <w:sz w:val="16"/>
        </w:rPr>
        <w:lastRenderedPageBreak/>
        <w:t xml:space="preserve">My analyses of most states from 1946 to 2010 corroborate the prediction of a liberal global hierarchy managed by a natural alliance of states with </w:t>
      </w:r>
      <w:proofErr w:type="spellStart"/>
      <w:r w:rsidRPr="00ED2269">
        <w:rPr>
          <w:sz w:val="16"/>
        </w:rPr>
        <w:t>contractualist</w:t>
      </w:r>
      <w:proofErr w:type="spellEnd"/>
      <w:r w:rsidRPr="00ED2269">
        <w:rPr>
          <w:sz w:val="16"/>
        </w:rPr>
        <w:t xml:space="preserve"> economies. </w:t>
      </w:r>
      <w:r w:rsidRPr="00F73771">
        <w:rPr>
          <w:rStyle w:val="StyleUnderline"/>
        </w:rPr>
        <w:t xml:space="preserve">States with </w:t>
      </w:r>
      <w:proofErr w:type="spellStart"/>
      <w:r w:rsidRPr="00F73771">
        <w:rPr>
          <w:rStyle w:val="StyleUnderline"/>
        </w:rPr>
        <w:t>contractualist</w:t>
      </w:r>
      <w:proofErr w:type="spellEnd"/>
      <w:r w:rsidRPr="00F73771">
        <w:rPr>
          <w:rStyle w:val="StyleUnderline"/>
        </w:rPr>
        <w:t xml:space="preserve"> and export-oriented economies tend to agree on issues voted on in the United Nations General Assembly, regardless of their power status or capability, because they have common interests in a global order based on self-determination.</w:t>
      </w:r>
      <w:r w:rsidRPr="00ED2269">
        <w:rPr>
          <w:sz w:val="16"/>
        </w:rPr>
        <w:t xml:space="preserve"> Among states with status and insular economies, in contrast, major powers and those with greater capability are more likely to balance the </w:t>
      </w:r>
      <w:proofErr w:type="spellStart"/>
      <w:r w:rsidRPr="00ED2269">
        <w:rPr>
          <w:sz w:val="16"/>
        </w:rPr>
        <w:t>contractualist</w:t>
      </w:r>
      <w:proofErr w:type="spellEnd"/>
      <w:r w:rsidRPr="00ED2269">
        <w:rPr>
          <w:sz w:val="16"/>
        </w:rPr>
        <w:t xml:space="preserve"> hegemony, which they fear. Meanwhile, minor powers and those with less capability are more likely to bandwagon with it, which they fear less than they do the status major powers.</w:t>
      </w:r>
    </w:p>
    <w:p w14:paraId="19EAA71F" w14:textId="77777777" w:rsidR="00CB537E" w:rsidRPr="00ED2269" w:rsidRDefault="00CB537E" w:rsidP="00CB537E">
      <w:pPr>
        <w:rPr>
          <w:sz w:val="16"/>
        </w:rPr>
      </w:pPr>
      <w:r w:rsidRPr="00ED2269">
        <w:rPr>
          <w:sz w:val="16"/>
        </w:rPr>
        <w:t xml:space="preserve">Additionally, </w:t>
      </w:r>
      <w:r w:rsidRPr="00994591">
        <w:rPr>
          <w:rStyle w:val="StyleUnderline"/>
        </w:rPr>
        <w:t>the theory</w:t>
      </w:r>
      <w:r w:rsidRPr="00ED2269">
        <w:rPr>
          <w:sz w:val="16"/>
        </w:rPr>
        <w:t xml:space="preserve"> provides an explanation for </w:t>
      </w:r>
      <w:proofErr w:type="gramStart"/>
      <w:r w:rsidRPr="00ED2269">
        <w:rPr>
          <w:sz w:val="16"/>
        </w:rPr>
        <w:t>a large number of</w:t>
      </w:r>
      <w:proofErr w:type="gramEnd"/>
      <w:r w:rsidRPr="00ED2269">
        <w:rPr>
          <w:sz w:val="16"/>
        </w:rPr>
        <w:t xml:space="preserve"> observed facts in international politics. It </w:t>
      </w:r>
      <w:r w:rsidRPr="00994591">
        <w:rPr>
          <w:rStyle w:val="StyleUnderline"/>
        </w:rPr>
        <w:t xml:space="preserve">can </w:t>
      </w:r>
      <w:r w:rsidRPr="00994591">
        <w:rPr>
          <w:rStyle w:val="Emphasis"/>
        </w:rPr>
        <w:t>explain the decline of war</w:t>
      </w:r>
      <w:r w:rsidRPr="00ED2269">
        <w:rPr>
          <w:sz w:val="16"/>
        </w:rPr>
        <w:t xml:space="preserve">.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w:t>
      </w:r>
      <w:proofErr w:type="spellStart"/>
      <w:r w:rsidRPr="00ED2269">
        <w:rPr>
          <w:sz w:val="16"/>
        </w:rPr>
        <w:t>theirwars</w:t>
      </w:r>
      <w:proofErr w:type="spellEnd"/>
      <w:r w:rsidRPr="00ED2269">
        <w:rPr>
          <w:sz w:val="16"/>
        </w:rPr>
        <w:t xml:space="preserve">; and why the </w:t>
      </w:r>
      <w:r w:rsidRPr="00994591">
        <w:rPr>
          <w:rStyle w:val="Emphasis"/>
        </w:rPr>
        <w:t>probability of war among market democracies is practically zero</w:t>
      </w:r>
      <w:r w:rsidRPr="00ED2269">
        <w:rPr>
          <w:sz w:val="16"/>
        </w:rPr>
        <w:t>. It can explain how states become prosperous; how democracy consolidates; the tenacity of corruption in developing countries; why Western powers reproach their clients for their corruption;89 and why states fail. It can explain global terrorism and anti-Americanism.90</w:t>
      </w:r>
    </w:p>
    <w:p w14:paraId="5A19FE57" w14:textId="77777777" w:rsidR="00CB537E" w:rsidRPr="007C284E" w:rsidRDefault="00CB537E" w:rsidP="00CB537E">
      <w:pPr>
        <w:rPr>
          <w:rStyle w:val="StyleUnderline"/>
        </w:rPr>
      </w:pPr>
      <w:r w:rsidRPr="00ED2269">
        <w:rPr>
          <w:sz w:val="16"/>
        </w:rPr>
        <w:t xml:space="preserve">If the theory is right, </w:t>
      </w:r>
      <w:r w:rsidRPr="00F22D06">
        <w:rPr>
          <w:rStyle w:val="Emphasis"/>
          <w:highlight w:val="yellow"/>
        </w:rPr>
        <w:t>war is becoming obsolete</w:t>
      </w:r>
      <w:r w:rsidRPr="00ED2269">
        <w:rPr>
          <w:sz w:val="16"/>
        </w:rPr>
        <w:t xml:space="preserve">, </w:t>
      </w:r>
      <w:r w:rsidRPr="00F73771">
        <w:rPr>
          <w:rStyle w:val="StyleUnderline"/>
        </w:rPr>
        <w:t>and not for reasons supposed in most international relations theorizing</w:t>
      </w:r>
      <w:r w:rsidRPr="00ED2269">
        <w:rPr>
          <w:sz w:val="16"/>
        </w:rPr>
        <w:t xml:space="preserve">.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ED2269">
        <w:rPr>
          <w:sz w:val="16"/>
        </w:rPr>
        <w:t>Contractualist</w:t>
      </w:r>
      <w:proofErr w:type="spellEnd"/>
      <w:r w:rsidRPr="00ED2269">
        <w:rPr>
          <w:sz w:val="16"/>
        </w:rPr>
        <w:t xml:space="preserve"> economies are not the only explanation for these factors, but they are a cause of democratic consolidation, foreign policy preferences for equitable trade, and international organization. </w:t>
      </w:r>
      <w:r w:rsidRPr="00F22D06">
        <w:rPr>
          <w:rStyle w:val="StyleUnderline"/>
          <w:highlight w:val="yellow"/>
        </w:rPr>
        <w:t>Leaders</w:t>
      </w:r>
      <w:r w:rsidRPr="007C284E">
        <w:rPr>
          <w:rStyle w:val="StyleUnderline"/>
        </w:rPr>
        <w:t xml:space="preserve"> of </w:t>
      </w:r>
      <w:proofErr w:type="spellStart"/>
      <w:r w:rsidRPr="009C6E5A">
        <w:rPr>
          <w:rStyle w:val="Emphasis"/>
        </w:rPr>
        <w:t>contractualist</w:t>
      </w:r>
      <w:proofErr w:type="spellEnd"/>
      <w:r w:rsidRPr="009C6E5A">
        <w:rPr>
          <w:rStyle w:val="Emphasis"/>
        </w:rPr>
        <w:t xml:space="preserve"> states</w:t>
      </w:r>
      <w:r w:rsidRPr="007C284E">
        <w:rPr>
          <w:rStyle w:val="StyleUnderline"/>
        </w:rPr>
        <w:t xml:space="preserve"> </w:t>
      </w:r>
      <w:r w:rsidRPr="00F22D06">
        <w:rPr>
          <w:rStyle w:val="StyleUnderline"/>
          <w:highlight w:val="yellow"/>
        </w:rPr>
        <w:t>assess threats based</w:t>
      </w:r>
      <w:r w:rsidRPr="007C284E">
        <w:rPr>
          <w:rStyle w:val="StyleUnderline"/>
        </w:rPr>
        <w:t xml:space="preserve"> not </w:t>
      </w:r>
      <w:r w:rsidRPr="00F22D06">
        <w:rPr>
          <w:rStyle w:val="StyleUnderline"/>
          <w:highlight w:val="yellow"/>
        </w:rPr>
        <w:t>on</w:t>
      </w:r>
      <w:r w:rsidRPr="007C284E">
        <w:rPr>
          <w:rStyle w:val="StyleUnderline"/>
        </w:rPr>
        <w:t xml:space="preserve"> their images of other states' regime types, economic types, or their capabilities, but on their </w:t>
      </w:r>
      <w:r w:rsidRPr="00F22D06">
        <w:rPr>
          <w:rStyle w:val="StyleUnderline"/>
          <w:highlight w:val="yellow"/>
        </w:rPr>
        <w:t>behavior</w:t>
      </w:r>
      <w:r w:rsidRPr="007C284E">
        <w:rPr>
          <w:rStyle w:val="StyleUnderline"/>
        </w:rPr>
        <w:t>.</w:t>
      </w:r>
    </w:p>
    <w:p w14:paraId="323F44A5" w14:textId="77777777" w:rsidR="00CB537E" w:rsidRPr="00ED2269" w:rsidRDefault="00CB537E" w:rsidP="00CB537E">
      <w:pPr>
        <w:rPr>
          <w:sz w:val="16"/>
        </w:rPr>
      </w:pPr>
      <w:r w:rsidRPr="00ED2269">
        <w:rPr>
          <w:sz w:val="16"/>
        </w:rPr>
        <w:t>What economic norms theory cannot explain is the triggering environmental and political origins of economic change. Although the theory predicts systemic effects (</w:t>
      </w:r>
      <w:proofErr w:type="spellStart"/>
      <w:r w:rsidRPr="00ED2269">
        <w:rPr>
          <w:sz w:val="16"/>
        </w:rPr>
        <w:t>contractualist</w:t>
      </w:r>
      <w:proofErr w:type="spellEnd"/>
      <w:r w:rsidRPr="00ED2269">
        <w:rPr>
          <w:sz w:val="16"/>
        </w:rPr>
        <w:t xml:space="preserve"> hegemony) on unit-level change (national transitions toward </w:t>
      </w:r>
      <w:proofErr w:type="spellStart"/>
      <w:r w:rsidRPr="00ED2269">
        <w:rPr>
          <w:sz w:val="16"/>
        </w:rPr>
        <w:t>contractualist</w:t>
      </w:r>
      <w:proofErr w:type="spellEnd"/>
      <w:r w:rsidRPr="00ED2269">
        <w:rPr>
          <w:sz w:val="16"/>
        </w:rPr>
        <w:t xml:space="preserve"> economies), it cannot predict when and where leaders of status and axial states might seek to support the market; when and where </w:t>
      </w:r>
      <w:proofErr w:type="spellStart"/>
      <w:r w:rsidRPr="00ED2269">
        <w:rPr>
          <w:sz w:val="16"/>
        </w:rPr>
        <w:t>contractualist</w:t>
      </w:r>
      <w:proofErr w:type="spellEnd"/>
      <w:r w:rsidRPr="00ED2269">
        <w:rPr>
          <w:sz w:val="16"/>
        </w:rPr>
        <w:t xml:space="preserve"> economies will emerge; or when and where systemic effects will result in changes in the units. The theory treats economic change largely exogenously.91</w:t>
      </w:r>
    </w:p>
    <w:p w14:paraId="40393D24" w14:textId="77777777" w:rsidR="00CB537E" w:rsidRPr="00ED2269" w:rsidRDefault="00CB537E" w:rsidP="00CB537E">
      <w:pPr>
        <w:rPr>
          <w:sz w:val="16"/>
        </w:rPr>
      </w:pPr>
      <w:r w:rsidRPr="00ED2269">
        <w:rPr>
          <w:sz w:val="16"/>
        </w:rPr>
        <w:t xml:space="preserve">Thus, the theory cannot predict what China will do in the future, because it is impossible to know whether it will become a </w:t>
      </w:r>
      <w:proofErr w:type="spellStart"/>
      <w:r w:rsidRPr="00ED2269">
        <w:rPr>
          <w:sz w:val="16"/>
        </w:rPr>
        <w:t>contractualist</w:t>
      </w:r>
      <w:proofErr w:type="spellEnd"/>
      <w:r w:rsidRPr="00ED2269">
        <w:rPr>
          <w:sz w:val="16"/>
        </w:rPr>
        <w:t xml:space="preserve"> power. The theory can predict, however, that conflict with China is not inevitable, and that it can be avoided if the </w:t>
      </w:r>
      <w:proofErr w:type="spellStart"/>
      <w:r w:rsidRPr="00ED2269">
        <w:rPr>
          <w:sz w:val="16"/>
        </w:rPr>
        <w:t>contractualist</w:t>
      </w:r>
      <w:proofErr w:type="spellEnd"/>
      <w:r w:rsidRPr="00ED2269">
        <w:rPr>
          <w:sz w:val="16"/>
        </w:rPr>
        <w:t xml:space="preserve"> powers do not confuse China's mercantilist pursuits with incipient revisionism, and if they grasp that China's leadership increasingly has interests in the global market order. If China transitions to a </w:t>
      </w:r>
      <w:proofErr w:type="spellStart"/>
      <w:r w:rsidRPr="00ED2269">
        <w:rPr>
          <w:sz w:val="16"/>
        </w:rPr>
        <w:t>contractualist</w:t>
      </w:r>
      <w:proofErr w:type="spellEnd"/>
      <w:r w:rsidRPr="00ED2269">
        <w:rPr>
          <w:sz w:val="16"/>
        </w:rPr>
        <w:t xml:space="preserve"> economy—and such a prospect is likely if current trends continue—the proportion of people in the </w:t>
      </w:r>
      <w:proofErr w:type="spellStart"/>
      <w:r w:rsidRPr="00ED2269">
        <w:rPr>
          <w:sz w:val="16"/>
        </w:rPr>
        <w:t>contractualist</w:t>
      </w:r>
      <w:proofErr w:type="spellEnd"/>
      <w:r w:rsidRPr="00ED2269">
        <w:rPr>
          <w:sz w:val="16"/>
        </w:rPr>
        <w:t xml:space="preserve"> mind-set worldwide will more than double, from 16 percent to 35 percent. This would greatly increase the speed of the trajectory toward peace, </w:t>
      </w:r>
      <w:proofErr w:type="gramStart"/>
      <w:r w:rsidRPr="00ED2269">
        <w:rPr>
          <w:sz w:val="16"/>
        </w:rPr>
        <w:t>as long as</w:t>
      </w:r>
      <w:proofErr w:type="gramEnd"/>
      <w:r w:rsidRPr="00ED2269">
        <w:rPr>
          <w:sz w:val="16"/>
        </w:rPr>
        <w:t xml:space="preserve"> the planet can ecologically sustain the </w:t>
      </w:r>
      <w:proofErr w:type="spellStart"/>
      <w:r w:rsidRPr="00ED2269">
        <w:rPr>
          <w:sz w:val="16"/>
        </w:rPr>
        <w:t>contractualist</w:t>
      </w:r>
      <w:proofErr w:type="spellEnd"/>
      <w:r w:rsidRPr="00ED2269">
        <w:rPr>
          <w:sz w:val="16"/>
        </w:rPr>
        <w:t xml:space="preserve"> economies' high levels of productivity.</w:t>
      </w:r>
    </w:p>
    <w:p w14:paraId="6EEB67B1" w14:textId="77777777" w:rsidR="00CB537E" w:rsidRPr="00ED2269" w:rsidRDefault="00CB537E" w:rsidP="00CB537E">
      <w:pPr>
        <w:rPr>
          <w:sz w:val="16"/>
        </w:rPr>
      </w:pPr>
      <w:r w:rsidRPr="00ED2269">
        <w:rPr>
          <w:sz w:val="16"/>
        </w:rPr>
        <w:t xml:space="preserve">Russia, in contrast, is the natural enemy of the </w:t>
      </w:r>
      <w:proofErr w:type="spellStart"/>
      <w:r w:rsidRPr="00ED2269">
        <w:rPr>
          <w:sz w:val="16"/>
        </w:rPr>
        <w:t>contractualist</w:t>
      </w:r>
      <w:proofErr w:type="spellEnd"/>
      <w:r w:rsidRPr="00ED2269">
        <w:rPr>
          <w:sz w:val="16"/>
        </w:rPr>
        <w:t xml:space="preserve"> hegemony: its status economy encourages the sowing of chaos anywhere Russia lacks control, putting it in direct opposition to the </w:t>
      </w:r>
      <w:proofErr w:type="spellStart"/>
      <w:r w:rsidRPr="00ED2269">
        <w:rPr>
          <w:sz w:val="16"/>
        </w:rPr>
        <w:t>contractualists</w:t>
      </w:r>
      <w:proofErr w:type="spellEnd"/>
      <w:r w:rsidRPr="00ED2269">
        <w:rPr>
          <w:sz w:val="16"/>
        </w:rPr>
        <w:t xml:space="preserve">' interest in order. Russia has a substantial nuclear arsenal, but this does not diminish the overwhelming might of the </w:t>
      </w:r>
      <w:proofErr w:type="spellStart"/>
      <w:r w:rsidRPr="00ED2269">
        <w:rPr>
          <w:sz w:val="16"/>
        </w:rPr>
        <w:t>contractualist</w:t>
      </w:r>
      <w:proofErr w:type="spellEnd"/>
      <w:r w:rsidRPr="00ED2269">
        <w:rPr>
          <w:sz w:val="16"/>
        </w:rPr>
        <w:t xml:space="preserve"> hegemony, because nuclear weapons can be used rationally only to deter attacks. </w:t>
      </w:r>
      <w:proofErr w:type="spellStart"/>
      <w:r w:rsidRPr="00ED2269">
        <w:rPr>
          <w:sz w:val="16"/>
        </w:rPr>
        <w:t>Contractualist</w:t>
      </w:r>
      <w:proofErr w:type="spellEnd"/>
      <w:r w:rsidRPr="00ED2269">
        <w:rPr>
          <w:sz w:val="16"/>
        </w:rPr>
        <w:t xml:space="preserve"> states do not attack states to make them </w:t>
      </w:r>
      <w:proofErr w:type="spellStart"/>
      <w:r w:rsidRPr="00ED2269">
        <w:rPr>
          <w:sz w:val="16"/>
        </w:rPr>
        <w:t>contractualist</w:t>
      </w:r>
      <w:proofErr w:type="spellEnd"/>
      <w:r w:rsidRPr="00ED2269">
        <w:rPr>
          <w:sz w:val="16"/>
        </w:rPr>
        <w:t>, so Russia's deterrent capability has no effect on the power of this hegemony and the trajectory of peace.</w:t>
      </w:r>
    </w:p>
    <w:p w14:paraId="57F5D46E" w14:textId="77777777" w:rsidR="00CB537E" w:rsidRDefault="00CB537E" w:rsidP="00CB537E">
      <w:pPr>
        <w:rPr>
          <w:rStyle w:val="StyleUnderline"/>
        </w:rPr>
      </w:pPr>
      <w:r w:rsidRPr="009C6E5A">
        <w:rPr>
          <w:rStyle w:val="StyleUnderline"/>
        </w:rPr>
        <w:t xml:space="preserve">Since the defeat of the Axis powers in 1945, an alliance of </w:t>
      </w:r>
      <w:proofErr w:type="spellStart"/>
      <w:r w:rsidRPr="009C6E5A">
        <w:rPr>
          <w:rStyle w:val="StyleUnderline"/>
        </w:rPr>
        <w:t>contractualist</w:t>
      </w:r>
      <w:proofErr w:type="spellEnd"/>
      <w:r w:rsidRPr="009C6E5A">
        <w:rPr>
          <w:rStyle w:val="StyleUnderline"/>
        </w:rPr>
        <w:t xml:space="preserve"> states has sought to impose a global order based on the principle of self-determination—a principle that applies to all states, large and small</w:t>
      </w:r>
      <w:r w:rsidRPr="00ED2269">
        <w:rPr>
          <w:sz w:val="16"/>
        </w:rPr>
        <w:t xml:space="preserve">. This global order is increasing the odds of states transitioning from status to </w:t>
      </w:r>
      <w:proofErr w:type="spellStart"/>
      <w:r w:rsidRPr="00ED2269">
        <w:rPr>
          <w:sz w:val="16"/>
        </w:rPr>
        <w:t>contractualist</w:t>
      </w:r>
      <w:proofErr w:type="spellEnd"/>
      <w:r w:rsidRPr="00ED2269">
        <w:rPr>
          <w:sz w:val="16"/>
        </w:rPr>
        <w:t xml:space="preserve"> economies and reducing the odds of reverse transitions. In this way, economic norms theory supports the proposition that the world may be nearing half a millennium of change that began with the rise of axial markets in northwestern Europe around 1450. If the theory is correct, the beginning of the end of this change may have been the emergence of the </w:t>
      </w:r>
      <w:proofErr w:type="spellStart"/>
      <w:r w:rsidRPr="00ED2269">
        <w:rPr>
          <w:sz w:val="16"/>
        </w:rPr>
        <w:t>contractualist</w:t>
      </w:r>
      <w:proofErr w:type="spellEnd"/>
      <w:r w:rsidRPr="00ED2269">
        <w:rPr>
          <w:sz w:val="16"/>
        </w:rPr>
        <w:t xml:space="preserve"> hegemony in the mid-twentieth century. This article has argued that no status power could ever overtake the combined might of this hegemony. Thus, barring some dark force that brings about a collapse of the global economy, </w:t>
      </w:r>
      <w:r w:rsidRPr="00F22D06">
        <w:rPr>
          <w:rStyle w:val="StyleUnderline"/>
          <w:highlight w:val="yellow"/>
        </w:rPr>
        <w:t>the world is</w:t>
      </w:r>
      <w:r w:rsidRPr="00ED2269">
        <w:rPr>
          <w:sz w:val="16"/>
        </w:rPr>
        <w:t xml:space="preserve"> now </w:t>
      </w:r>
      <w:r w:rsidRPr="00F22D06">
        <w:rPr>
          <w:rStyle w:val="Emphasis"/>
          <w:highlight w:val="yellow"/>
        </w:rPr>
        <w:t>in the endgame</w:t>
      </w:r>
      <w:r w:rsidRPr="00ED2269">
        <w:rPr>
          <w:sz w:val="16"/>
        </w:rPr>
        <w:t xml:space="preserve"> </w:t>
      </w:r>
      <w:r w:rsidRPr="00F22D06">
        <w:rPr>
          <w:rStyle w:val="StyleUnderline"/>
          <w:highlight w:val="yellow"/>
        </w:rPr>
        <w:t>of</w:t>
      </w:r>
      <w:r w:rsidRPr="00994591">
        <w:rPr>
          <w:rStyle w:val="StyleUnderline"/>
        </w:rPr>
        <w:t xml:space="preserve"> a five-century-long trajectory toward </w:t>
      </w:r>
      <w:r w:rsidRPr="00F22D06">
        <w:rPr>
          <w:rStyle w:val="Emphasis"/>
          <w:highlight w:val="yellow"/>
        </w:rPr>
        <w:t>permanent peace</w:t>
      </w:r>
      <w:r w:rsidRPr="00994591">
        <w:rPr>
          <w:rStyle w:val="StyleUnderline"/>
        </w:rPr>
        <w:t xml:space="preserve"> and prosperity.</w:t>
      </w:r>
    </w:p>
    <w:p w14:paraId="0CE365CB" w14:textId="77777777" w:rsidR="00CB537E" w:rsidRDefault="00CB537E" w:rsidP="00CB537E"/>
    <w:p w14:paraId="0AC4CA75" w14:textId="77777777" w:rsidR="00CB537E" w:rsidRDefault="00CB537E" w:rsidP="00CB537E">
      <w:pPr>
        <w:pStyle w:val="Heading4"/>
      </w:pPr>
      <w:proofErr w:type="spellStart"/>
      <w:r>
        <w:t>Neolib</w:t>
      </w:r>
      <w:proofErr w:type="spellEnd"/>
      <w:r>
        <w:t xml:space="preserve"> solves inequality – free trade reduces extreme poverty</w:t>
      </w:r>
    </w:p>
    <w:p w14:paraId="3A979656" w14:textId="77777777" w:rsidR="00CB537E" w:rsidRPr="00D84204" w:rsidRDefault="00CB537E" w:rsidP="00CB537E">
      <w:pPr>
        <w:rPr>
          <w:rFonts w:eastAsia="Calibri"/>
          <w:sz w:val="16"/>
          <w:szCs w:val="16"/>
        </w:rPr>
      </w:pPr>
      <w:r w:rsidRPr="00D84204">
        <w:rPr>
          <w:rFonts w:eastAsia="Calibri"/>
          <w:b/>
          <w:bCs/>
          <w:szCs w:val="26"/>
          <w:u w:val="single"/>
        </w:rPr>
        <w:t>Bowman 17.</w:t>
      </w:r>
      <w:r w:rsidRPr="00D84204">
        <w:rPr>
          <w:rFonts w:eastAsia="Calibri"/>
        </w:rPr>
        <w:t xml:space="preserve"> </w:t>
      </w:r>
      <w:r w:rsidRPr="00D84204">
        <w:rPr>
          <w:rFonts w:eastAsia="Calibri"/>
          <w:sz w:val="16"/>
          <w:szCs w:val="16"/>
        </w:rPr>
        <w:t xml:space="preserve">(Sam; September 2017; Executive Director of the Adam Smith Institute (British think tank) in London; “IN DEFENCE OF NEOLIBERALISM,” </w:t>
      </w:r>
      <w:hyperlink r:id="rId11" w:history="1">
        <w:r w:rsidRPr="00D84204">
          <w:rPr>
            <w:rFonts w:eastAsia="Calibri"/>
            <w:sz w:val="16"/>
            <w:szCs w:val="16"/>
          </w:rPr>
          <w:t>https://www.cis.org.au/app/uploads/2017/09/33-3-bowman-sam.pdf</w:t>
        </w:r>
      </w:hyperlink>
      <w:r w:rsidRPr="00D84204">
        <w:rPr>
          <w:rFonts w:eastAsia="Calibri"/>
          <w:sz w:val="16"/>
          <w:szCs w:val="16"/>
        </w:rPr>
        <w:t>)</w:t>
      </w:r>
    </w:p>
    <w:p w14:paraId="646F450B" w14:textId="77777777" w:rsidR="00CB537E" w:rsidRPr="00D84204" w:rsidRDefault="00CB537E" w:rsidP="00CB537E">
      <w:pPr>
        <w:rPr>
          <w:rFonts w:eastAsia="Calibri"/>
          <w:sz w:val="16"/>
        </w:rPr>
      </w:pPr>
      <w:r w:rsidRPr="00D84204">
        <w:rPr>
          <w:rFonts w:eastAsia="Calibri"/>
          <w:sz w:val="16"/>
        </w:rPr>
        <w:t xml:space="preserve">To free marketeers, there is little question that </w:t>
      </w:r>
      <w:r w:rsidRPr="00D84204">
        <w:rPr>
          <w:rFonts w:eastAsia="Calibri"/>
          <w:u w:val="single"/>
        </w:rPr>
        <w:t xml:space="preserve">this </w:t>
      </w:r>
      <w:r w:rsidRPr="00D84204">
        <w:rPr>
          <w:rFonts w:eastAsia="Calibri"/>
          <w:highlight w:val="cyan"/>
          <w:u w:val="single"/>
        </w:rPr>
        <w:t xml:space="preserve">change is </w:t>
      </w:r>
      <w:r w:rsidRPr="00D84204">
        <w:rPr>
          <w:rFonts w:eastAsia="Calibri"/>
          <w:b/>
          <w:iCs/>
          <w:highlight w:val="cyan"/>
          <w:u w:val="single"/>
          <w:bdr w:val="single" w:sz="8" w:space="0" w:color="auto"/>
        </w:rPr>
        <w:t>worth it</w:t>
      </w:r>
      <w:r w:rsidRPr="00D84204">
        <w:rPr>
          <w:rFonts w:eastAsia="Calibri"/>
          <w:u w:val="single"/>
        </w:rPr>
        <w:t xml:space="preserve">. Automation and </w:t>
      </w:r>
      <w:r w:rsidRPr="00D84204">
        <w:rPr>
          <w:rFonts w:eastAsia="Calibri"/>
          <w:highlight w:val="cyan"/>
          <w:u w:val="single"/>
        </w:rPr>
        <w:t>tech</w:t>
      </w:r>
      <w:r w:rsidRPr="00D84204">
        <w:rPr>
          <w:rFonts w:eastAsia="Calibri"/>
          <w:u w:val="single"/>
        </w:rPr>
        <w:t xml:space="preserve">nological </w:t>
      </w:r>
      <w:r w:rsidRPr="00D84204">
        <w:rPr>
          <w:rFonts w:eastAsia="Calibri"/>
          <w:highlight w:val="cyan"/>
          <w:u w:val="single"/>
        </w:rPr>
        <w:t xml:space="preserve">progress </w:t>
      </w:r>
      <w:r w:rsidRPr="00D84204">
        <w:rPr>
          <w:rFonts w:eastAsia="Calibri"/>
          <w:b/>
          <w:highlight w:val="cyan"/>
          <w:u w:val="single"/>
        </w:rPr>
        <w:t>may disrupt</w:t>
      </w:r>
      <w:r w:rsidRPr="00D84204">
        <w:rPr>
          <w:rFonts w:eastAsia="Calibri"/>
          <w:b/>
          <w:u w:val="single"/>
        </w:rPr>
        <w:t xml:space="preserve"> people’s </w:t>
      </w:r>
      <w:r w:rsidRPr="00D84204">
        <w:rPr>
          <w:rFonts w:eastAsia="Calibri"/>
          <w:b/>
          <w:highlight w:val="cyan"/>
          <w:u w:val="single"/>
        </w:rPr>
        <w:t>lives</w:t>
      </w:r>
      <w:r w:rsidRPr="00D84204">
        <w:rPr>
          <w:rFonts w:eastAsia="Calibri"/>
          <w:sz w:val="16"/>
        </w:rPr>
        <w:t xml:space="preserve"> but </w:t>
      </w:r>
      <w:proofErr w:type="gramStart"/>
      <w:r w:rsidRPr="00D84204">
        <w:rPr>
          <w:rFonts w:eastAsia="Calibri"/>
          <w:highlight w:val="cyan"/>
          <w:u w:val="single"/>
        </w:rPr>
        <w:t>ultimately</w:t>
      </w:r>
      <w:proofErr w:type="gramEnd"/>
      <w:r w:rsidRPr="00D84204">
        <w:rPr>
          <w:rFonts w:eastAsia="Calibri"/>
          <w:sz w:val="16"/>
        </w:rPr>
        <w:t xml:space="preserve"> we think of new things for people to do and </w:t>
      </w:r>
      <w:r w:rsidRPr="00D84204">
        <w:rPr>
          <w:rFonts w:eastAsia="Calibri"/>
          <w:u w:val="single"/>
        </w:rPr>
        <w:t xml:space="preserve">the extra </w:t>
      </w:r>
      <w:r w:rsidRPr="00D84204">
        <w:rPr>
          <w:rFonts w:eastAsia="Calibri"/>
          <w:highlight w:val="cyan"/>
          <w:u w:val="single"/>
        </w:rPr>
        <w:t>wealth and tools</w:t>
      </w:r>
      <w:r w:rsidRPr="00D84204">
        <w:rPr>
          <w:rFonts w:eastAsia="Calibri"/>
          <w:u w:val="single"/>
        </w:rPr>
        <w:t xml:space="preserve"> that tech</w:t>
      </w:r>
      <w:r w:rsidRPr="00D84204">
        <w:rPr>
          <w:rFonts w:eastAsia="Calibri"/>
          <w:sz w:val="16"/>
        </w:rPr>
        <w:t xml:space="preserve">nological </w:t>
      </w:r>
      <w:r w:rsidRPr="00D84204">
        <w:rPr>
          <w:rFonts w:eastAsia="Calibri"/>
          <w:u w:val="single"/>
        </w:rPr>
        <w:t xml:space="preserve">advances create </w:t>
      </w:r>
      <w:r w:rsidRPr="00D84204">
        <w:rPr>
          <w:rFonts w:eastAsia="Calibri"/>
          <w:b/>
          <w:iCs/>
          <w:highlight w:val="cyan"/>
          <w:u w:val="single"/>
          <w:bdr w:val="single" w:sz="8" w:space="0" w:color="auto"/>
        </w:rPr>
        <w:t>raise everybody’s living standards</w:t>
      </w:r>
      <w:r w:rsidRPr="00D84204">
        <w:rPr>
          <w:rFonts w:eastAsia="Calibri"/>
          <w:u w:val="single"/>
        </w:rPr>
        <w:t xml:space="preserve"> in the long run</w:t>
      </w:r>
      <w:r w:rsidRPr="00D84204">
        <w:rPr>
          <w:rFonts w:eastAsia="Calibri"/>
          <w:sz w:val="16"/>
        </w:rPr>
        <w:t>.</w:t>
      </w:r>
    </w:p>
    <w:p w14:paraId="1BB8B51A" w14:textId="77777777" w:rsidR="00CB537E" w:rsidRPr="00D84204" w:rsidRDefault="00CB537E" w:rsidP="00CB537E">
      <w:pPr>
        <w:rPr>
          <w:rFonts w:eastAsia="Calibri"/>
          <w:sz w:val="16"/>
        </w:rPr>
      </w:pPr>
      <w:r w:rsidRPr="00D84204">
        <w:rPr>
          <w:rFonts w:eastAsia="Calibri"/>
          <w:highlight w:val="cyan"/>
          <w:u w:val="single"/>
        </w:rPr>
        <w:t>Trade</w:t>
      </w:r>
      <w:r w:rsidRPr="00D84204">
        <w:rPr>
          <w:rFonts w:eastAsia="Calibri"/>
          <w:u w:val="single"/>
        </w:rPr>
        <w:t xml:space="preserve">, </w:t>
      </w:r>
      <w:r w:rsidRPr="00D84204">
        <w:rPr>
          <w:rFonts w:eastAsia="Calibri"/>
          <w:b/>
          <w:u w:val="single"/>
        </w:rPr>
        <w:t>usually blamed</w:t>
      </w:r>
      <w:r w:rsidRPr="00D84204">
        <w:rPr>
          <w:rFonts w:eastAsia="Calibri"/>
          <w:u w:val="single"/>
        </w:rPr>
        <w:t xml:space="preserve"> for hurting</w:t>
      </w:r>
      <w:r w:rsidRPr="00D84204">
        <w:rPr>
          <w:rFonts w:eastAsia="Calibri"/>
          <w:sz w:val="16"/>
        </w:rPr>
        <w:t xml:space="preserve"> ordinary </w:t>
      </w:r>
      <w:r w:rsidRPr="00D84204">
        <w:rPr>
          <w:rFonts w:eastAsia="Calibri"/>
          <w:u w:val="single"/>
        </w:rPr>
        <w:t xml:space="preserve">workers while helping the rich, </w:t>
      </w:r>
      <w:r w:rsidRPr="00D84204">
        <w:rPr>
          <w:rFonts w:eastAsia="Calibri"/>
          <w:highlight w:val="cyan"/>
          <w:u w:val="single"/>
        </w:rPr>
        <w:t>is</w:t>
      </w:r>
      <w:r w:rsidRPr="00D84204">
        <w:rPr>
          <w:rFonts w:eastAsia="Calibri"/>
          <w:sz w:val="16"/>
        </w:rPr>
        <w:t xml:space="preserve"> </w:t>
      </w:r>
      <w:proofErr w:type="gramStart"/>
      <w:r w:rsidRPr="00D84204">
        <w:rPr>
          <w:rFonts w:eastAsia="Calibri"/>
          <w:sz w:val="16"/>
        </w:rPr>
        <w:t xml:space="preserve">actually </w:t>
      </w:r>
      <w:r w:rsidRPr="00D84204">
        <w:rPr>
          <w:rFonts w:eastAsia="Calibri"/>
          <w:b/>
          <w:iCs/>
          <w:highlight w:val="cyan"/>
          <w:u w:val="single"/>
          <w:bdr w:val="single" w:sz="8" w:space="0" w:color="auto"/>
        </w:rPr>
        <w:t>especially</w:t>
      </w:r>
      <w:proofErr w:type="gramEnd"/>
      <w:r w:rsidRPr="00D84204">
        <w:rPr>
          <w:rFonts w:eastAsia="Calibri"/>
          <w:b/>
          <w:iCs/>
          <w:highlight w:val="cyan"/>
          <w:u w:val="single"/>
          <w:bdr w:val="single" w:sz="8" w:space="0" w:color="auto"/>
        </w:rPr>
        <w:t xml:space="preserve"> good</w:t>
      </w:r>
      <w:r w:rsidRPr="00D84204">
        <w:rPr>
          <w:rFonts w:eastAsia="Calibri"/>
          <w:highlight w:val="cyan"/>
          <w:u w:val="single"/>
        </w:rPr>
        <w:t xml:space="preserve"> for the poor. A 2014 study</w:t>
      </w:r>
      <w:r w:rsidRPr="00D84204">
        <w:rPr>
          <w:rFonts w:eastAsia="Calibri"/>
          <w:sz w:val="16"/>
        </w:rPr>
        <w:t xml:space="preserve"> in the United States </w:t>
      </w:r>
      <w:r w:rsidRPr="00D84204">
        <w:rPr>
          <w:rFonts w:eastAsia="Calibri"/>
          <w:highlight w:val="cyan"/>
          <w:u w:val="single"/>
        </w:rPr>
        <w:t>estimated</w:t>
      </w:r>
      <w:r w:rsidRPr="00D84204">
        <w:rPr>
          <w:rFonts w:eastAsia="Calibri"/>
          <w:u w:val="single"/>
        </w:rPr>
        <w:t xml:space="preserve"> the gains from trade to different parts of American society based</w:t>
      </w:r>
      <w:r w:rsidRPr="00D84204">
        <w:rPr>
          <w:rFonts w:eastAsia="Calibri"/>
          <w:sz w:val="16"/>
        </w:rPr>
        <w:t xml:space="preserve"> on baskets of goods designed to represent </w:t>
      </w:r>
      <w:r w:rsidRPr="00D84204">
        <w:rPr>
          <w:rFonts w:eastAsia="Calibri"/>
          <w:b/>
          <w:u w:val="single"/>
        </w:rPr>
        <w:t>different consumption patterns along the income distribution,</w:t>
      </w:r>
      <w:r w:rsidRPr="00D84204">
        <w:rPr>
          <w:rFonts w:eastAsia="Calibri"/>
          <w:u w:val="single"/>
        </w:rPr>
        <w:t xml:space="preserve"> and</w:t>
      </w:r>
      <w:r w:rsidRPr="00D84204">
        <w:rPr>
          <w:rFonts w:eastAsia="Calibri"/>
          <w:sz w:val="16"/>
        </w:rPr>
        <w:t xml:space="preserve"> then </w:t>
      </w:r>
      <w:r w:rsidRPr="00D84204">
        <w:rPr>
          <w:rFonts w:eastAsia="Calibri"/>
          <w:u w:val="single"/>
        </w:rPr>
        <w:t xml:space="preserve">calculated </w:t>
      </w:r>
      <w:r w:rsidRPr="00D84204">
        <w:rPr>
          <w:rFonts w:eastAsia="Calibri"/>
          <w:b/>
          <w:iCs/>
          <w:u w:val="single"/>
          <w:bdr w:val="single" w:sz="8" w:space="0" w:color="auto"/>
        </w:rPr>
        <w:t>how much poorer</w:t>
      </w:r>
      <w:r w:rsidRPr="00D84204">
        <w:rPr>
          <w:rFonts w:eastAsia="Calibri"/>
          <w:u w:val="single"/>
        </w:rPr>
        <w:t xml:space="preserve"> the bottom 10% would be without global trade</w:t>
      </w:r>
      <w:r w:rsidRPr="00D84204">
        <w:rPr>
          <w:rFonts w:eastAsia="Calibri"/>
          <w:sz w:val="16"/>
        </w:rPr>
        <w:t>, compared with the top 10%.5</w:t>
      </w:r>
    </w:p>
    <w:p w14:paraId="180874D3" w14:textId="77777777" w:rsidR="00CB537E" w:rsidRPr="00D84204" w:rsidRDefault="00CB537E" w:rsidP="00CB537E">
      <w:pPr>
        <w:rPr>
          <w:rFonts w:eastAsia="Calibri"/>
          <w:u w:val="single"/>
        </w:rPr>
      </w:pPr>
      <w:r w:rsidRPr="00D84204">
        <w:rPr>
          <w:rFonts w:eastAsia="Calibri"/>
          <w:highlight w:val="cyan"/>
          <w:u w:val="single"/>
        </w:rPr>
        <w:t>The gains from trade</w:t>
      </w:r>
      <w:r w:rsidRPr="00D84204">
        <w:rPr>
          <w:rFonts w:eastAsia="Calibri"/>
          <w:u w:val="single"/>
        </w:rPr>
        <w:t xml:space="preserve"> accruing </w:t>
      </w:r>
      <w:r w:rsidRPr="00D84204">
        <w:rPr>
          <w:rFonts w:eastAsia="Calibri"/>
          <w:highlight w:val="cyan"/>
          <w:u w:val="single"/>
        </w:rPr>
        <w:t xml:space="preserve">from cheaper goods </w:t>
      </w:r>
      <w:r w:rsidRPr="00D84204">
        <w:rPr>
          <w:rFonts w:eastAsia="Calibri"/>
          <w:b/>
          <w:iCs/>
          <w:highlight w:val="cyan"/>
          <w:u w:val="single"/>
          <w:bdr w:val="single" w:sz="8" w:space="0" w:color="auto"/>
        </w:rPr>
        <w:t>were not</w:t>
      </w:r>
      <w:r w:rsidRPr="00D84204">
        <w:rPr>
          <w:rFonts w:eastAsia="Calibri"/>
          <w:b/>
          <w:iCs/>
          <w:u w:val="single"/>
          <w:bdr w:val="single" w:sz="8" w:space="0" w:color="auto"/>
        </w:rPr>
        <w:t xml:space="preserve"> felt </w:t>
      </w:r>
      <w:r w:rsidRPr="00D84204">
        <w:rPr>
          <w:rFonts w:eastAsia="Calibri"/>
          <w:b/>
          <w:iCs/>
          <w:highlight w:val="cyan"/>
          <w:u w:val="single"/>
          <w:bdr w:val="single" w:sz="8" w:space="0" w:color="auto"/>
        </w:rPr>
        <w:t>equal</w:t>
      </w:r>
      <w:r w:rsidRPr="00D84204">
        <w:rPr>
          <w:rFonts w:eastAsia="Calibri"/>
          <w:b/>
          <w:iCs/>
          <w:u w:val="single"/>
          <w:bdr w:val="single" w:sz="8" w:space="0" w:color="auto"/>
        </w:rPr>
        <w:t>ly</w:t>
      </w:r>
      <w:r w:rsidRPr="00D84204">
        <w:rPr>
          <w:rFonts w:eastAsia="Calibri"/>
          <w:u w:val="single"/>
        </w:rPr>
        <w:t xml:space="preserve"> between rich and poor: the </w:t>
      </w:r>
      <w:r w:rsidRPr="00D84204">
        <w:rPr>
          <w:rFonts w:eastAsia="Calibri"/>
          <w:highlight w:val="cyan"/>
          <w:u w:val="single"/>
        </w:rPr>
        <w:t>real income loss from closing</w:t>
      </w:r>
      <w:r w:rsidRPr="00D84204">
        <w:rPr>
          <w:rFonts w:eastAsia="Calibri"/>
          <w:u w:val="single"/>
        </w:rPr>
        <w:t xml:space="preserve"> off </w:t>
      </w:r>
      <w:r w:rsidRPr="00D84204">
        <w:rPr>
          <w:rFonts w:eastAsia="Calibri"/>
          <w:highlight w:val="cyan"/>
          <w:u w:val="single"/>
        </w:rPr>
        <w:t xml:space="preserve">trade is </w:t>
      </w:r>
      <w:r w:rsidRPr="00D84204">
        <w:rPr>
          <w:rFonts w:eastAsia="Calibri"/>
          <w:b/>
          <w:iCs/>
          <w:highlight w:val="cyan"/>
          <w:u w:val="single"/>
          <w:bdr w:val="single" w:sz="8" w:space="0" w:color="auto"/>
        </w:rPr>
        <w:t>63% at the bottom 10%</w:t>
      </w:r>
      <w:r w:rsidRPr="00D84204">
        <w:rPr>
          <w:rFonts w:eastAsia="Calibri"/>
          <w:sz w:val="16"/>
        </w:rPr>
        <w:t xml:space="preserve"> of the income distribution </w:t>
      </w:r>
      <w:r w:rsidRPr="00D84204">
        <w:rPr>
          <w:rFonts w:eastAsia="Calibri"/>
          <w:highlight w:val="cyan"/>
          <w:u w:val="single"/>
        </w:rPr>
        <w:t>and 28% for the top 10%.</w:t>
      </w:r>
    </w:p>
    <w:p w14:paraId="177675FB" w14:textId="77777777" w:rsidR="00CB537E" w:rsidRPr="00D84204" w:rsidRDefault="00CB537E" w:rsidP="00CB537E">
      <w:pPr>
        <w:rPr>
          <w:rFonts w:eastAsia="Calibri"/>
          <w:b/>
          <w:u w:val="single"/>
        </w:rPr>
      </w:pPr>
      <w:r w:rsidRPr="00D84204">
        <w:rPr>
          <w:rFonts w:eastAsia="Calibri"/>
          <w:sz w:val="16"/>
        </w:rPr>
        <w:t xml:space="preserve">Globally, </w:t>
      </w:r>
      <w:r w:rsidRPr="00D84204">
        <w:rPr>
          <w:rFonts w:eastAsia="Calibri"/>
          <w:b/>
          <w:iCs/>
          <w:highlight w:val="cyan"/>
          <w:u w:val="single"/>
          <w:bdr w:val="single" w:sz="8" w:space="0" w:color="auto"/>
        </w:rPr>
        <w:t>extreme poverty has fallen</w:t>
      </w:r>
      <w:r w:rsidRPr="00D84204">
        <w:rPr>
          <w:rFonts w:eastAsia="Calibri"/>
          <w:highlight w:val="cyan"/>
          <w:u w:val="single"/>
        </w:rPr>
        <w:t xml:space="preserve"> </w:t>
      </w:r>
      <w:r w:rsidRPr="00D84204">
        <w:rPr>
          <w:rFonts w:eastAsia="Calibri"/>
          <w:b/>
          <w:highlight w:val="cyan"/>
          <w:u w:val="single"/>
        </w:rPr>
        <w:t>from 44%</w:t>
      </w:r>
      <w:r w:rsidRPr="00D84204">
        <w:rPr>
          <w:rFonts w:eastAsia="Calibri"/>
          <w:sz w:val="16"/>
        </w:rPr>
        <w:t xml:space="preserve"> of the world’s population </w:t>
      </w:r>
      <w:r w:rsidRPr="00D84204">
        <w:rPr>
          <w:rFonts w:eastAsia="Calibri"/>
          <w:highlight w:val="cyan"/>
          <w:u w:val="single"/>
        </w:rPr>
        <w:t xml:space="preserve">in 1981 </w:t>
      </w:r>
      <w:r w:rsidRPr="00D84204">
        <w:rPr>
          <w:rFonts w:eastAsia="Calibri"/>
          <w:b/>
          <w:highlight w:val="cyan"/>
          <w:u w:val="single"/>
        </w:rPr>
        <w:t>to 9.6% today</w:t>
      </w:r>
      <w:r w:rsidRPr="00D84204">
        <w:rPr>
          <w:rFonts w:eastAsia="Calibri"/>
          <w:sz w:val="16"/>
        </w:rPr>
        <w:t xml:space="preserve">.6 </w:t>
      </w:r>
      <w:r w:rsidRPr="00D84204">
        <w:rPr>
          <w:rFonts w:eastAsia="Calibri"/>
          <w:highlight w:val="cyan"/>
          <w:u w:val="single"/>
        </w:rPr>
        <w:t>Openness to trade</w:t>
      </w:r>
      <w:r w:rsidRPr="00D84204">
        <w:rPr>
          <w:rFonts w:eastAsia="Calibri"/>
          <w:sz w:val="16"/>
        </w:rPr>
        <w:t xml:space="preserve">, better property rights </w:t>
      </w:r>
      <w:r w:rsidRPr="00D84204">
        <w:rPr>
          <w:rFonts w:eastAsia="Calibri"/>
          <w:u w:val="single"/>
        </w:rPr>
        <w:t>and</w:t>
      </w:r>
      <w:r w:rsidRPr="00D84204">
        <w:rPr>
          <w:rFonts w:eastAsia="Calibri"/>
          <w:sz w:val="16"/>
        </w:rPr>
        <w:t xml:space="preserve"> the </w:t>
      </w:r>
      <w:r w:rsidRPr="00D84204">
        <w:rPr>
          <w:rFonts w:eastAsia="Calibri"/>
          <w:u w:val="single"/>
        </w:rPr>
        <w:t>de-</w:t>
      </w:r>
      <w:proofErr w:type="spellStart"/>
      <w:r w:rsidRPr="00D84204">
        <w:rPr>
          <w:rFonts w:eastAsia="Calibri"/>
          <w:u w:val="single"/>
        </w:rPr>
        <w:t>nationalisation</w:t>
      </w:r>
      <w:proofErr w:type="spellEnd"/>
      <w:r w:rsidRPr="00D84204">
        <w:rPr>
          <w:rFonts w:eastAsia="Calibri"/>
          <w:u w:val="single"/>
        </w:rPr>
        <w:t xml:space="preserve"> of state-run industries</w:t>
      </w:r>
      <w:r w:rsidRPr="00D84204">
        <w:rPr>
          <w:rFonts w:eastAsia="Calibri"/>
          <w:sz w:val="16"/>
        </w:rPr>
        <w:t xml:space="preserve"> in China </w:t>
      </w:r>
      <w:r w:rsidRPr="00D84204">
        <w:rPr>
          <w:rFonts w:eastAsia="Calibri"/>
          <w:u w:val="single"/>
        </w:rPr>
        <w:t>have</w:t>
      </w:r>
      <w:r w:rsidRPr="00D84204">
        <w:rPr>
          <w:rFonts w:eastAsia="Calibri"/>
          <w:sz w:val="16"/>
        </w:rPr>
        <w:t xml:space="preserve"> between them </w:t>
      </w:r>
      <w:r w:rsidRPr="00D84204">
        <w:rPr>
          <w:rFonts w:eastAsia="Calibri"/>
          <w:highlight w:val="cyan"/>
          <w:u w:val="single"/>
        </w:rPr>
        <w:t>driven</w:t>
      </w:r>
      <w:r w:rsidRPr="00D84204">
        <w:rPr>
          <w:rFonts w:eastAsia="Calibri"/>
          <w:sz w:val="16"/>
        </w:rPr>
        <w:t xml:space="preserve"> at least </w:t>
      </w:r>
      <w:r w:rsidRPr="00D84204">
        <w:rPr>
          <w:rFonts w:eastAsia="Calibri"/>
          <w:b/>
          <w:iCs/>
          <w:highlight w:val="cyan"/>
          <w:u w:val="single"/>
          <w:bdr w:val="single" w:sz="8" w:space="0" w:color="auto"/>
        </w:rPr>
        <w:t>two-thirds</w:t>
      </w:r>
      <w:r w:rsidRPr="00D84204">
        <w:rPr>
          <w:rFonts w:eastAsia="Calibri"/>
          <w:highlight w:val="cyan"/>
          <w:u w:val="single"/>
        </w:rPr>
        <w:t xml:space="preserve"> of that</w:t>
      </w:r>
      <w:r w:rsidRPr="00D84204">
        <w:rPr>
          <w:rFonts w:eastAsia="Calibri"/>
          <w:u w:val="single"/>
        </w:rPr>
        <w:t xml:space="preserve"> country’s growth</w:t>
      </w:r>
      <w:r w:rsidRPr="00D84204">
        <w:rPr>
          <w:rFonts w:eastAsia="Calibri"/>
          <w:sz w:val="16"/>
        </w:rPr>
        <w:t xml:space="preserve"> since 1980, </w:t>
      </w:r>
      <w:r w:rsidRPr="00D84204">
        <w:rPr>
          <w:rFonts w:eastAsia="Calibri"/>
          <w:b/>
          <w:u w:val="single"/>
        </w:rPr>
        <w:t>lifting millions</w:t>
      </w:r>
      <w:r w:rsidRPr="00D84204">
        <w:rPr>
          <w:rFonts w:eastAsia="Calibri"/>
          <w:u w:val="single"/>
        </w:rPr>
        <w:t xml:space="preserve"> of people out of poverty. </w:t>
      </w:r>
      <w:r w:rsidRPr="00D84204">
        <w:rPr>
          <w:rFonts w:eastAsia="Calibri"/>
          <w:highlight w:val="cyan"/>
          <w:u w:val="single"/>
        </w:rPr>
        <w:t>Under communism</w:t>
      </w:r>
      <w:r w:rsidRPr="00D84204">
        <w:rPr>
          <w:rFonts w:eastAsia="Calibri"/>
          <w:sz w:val="16"/>
        </w:rPr>
        <w:t xml:space="preserve">, Chinese </w:t>
      </w:r>
      <w:r w:rsidRPr="00D84204">
        <w:rPr>
          <w:rFonts w:eastAsia="Calibri"/>
          <w:highlight w:val="cyan"/>
          <w:u w:val="single"/>
        </w:rPr>
        <w:t>GDP per capita was $300</w:t>
      </w:r>
      <w:r w:rsidRPr="00D84204">
        <w:rPr>
          <w:rFonts w:eastAsia="Calibri"/>
          <w:u w:val="single"/>
        </w:rPr>
        <w:t xml:space="preserve"> a year. </w:t>
      </w:r>
      <w:r w:rsidRPr="00D84204">
        <w:rPr>
          <w:rFonts w:eastAsia="Calibri"/>
          <w:highlight w:val="cyan"/>
          <w:u w:val="single"/>
        </w:rPr>
        <w:t xml:space="preserve">Today it’s </w:t>
      </w:r>
      <w:r w:rsidRPr="00D84204">
        <w:rPr>
          <w:rFonts w:eastAsia="Calibri"/>
          <w:b/>
          <w:highlight w:val="cyan"/>
          <w:u w:val="single"/>
        </w:rPr>
        <w:t>$10,000</w:t>
      </w:r>
      <w:r w:rsidRPr="00D84204">
        <w:rPr>
          <w:rFonts w:eastAsia="Calibri"/>
          <w:b/>
          <w:u w:val="single"/>
        </w:rPr>
        <w:t xml:space="preserve"> a year </w:t>
      </w:r>
      <w:r w:rsidRPr="00D84204">
        <w:rPr>
          <w:rFonts w:eastAsia="Calibri"/>
          <w:b/>
          <w:highlight w:val="cyan"/>
          <w:u w:val="single"/>
        </w:rPr>
        <w:t>and rising.</w:t>
      </w:r>
    </w:p>
    <w:p w14:paraId="3698E1EB" w14:textId="77777777" w:rsidR="00CB537E" w:rsidRPr="00D84204" w:rsidRDefault="00CB537E" w:rsidP="00CB537E">
      <w:pPr>
        <w:rPr>
          <w:rFonts w:eastAsia="Calibri"/>
          <w:sz w:val="16"/>
          <w:szCs w:val="16"/>
        </w:rPr>
      </w:pPr>
      <w:r w:rsidRPr="00D84204">
        <w:rPr>
          <w:rFonts w:eastAsia="Calibri"/>
          <w:sz w:val="16"/>
          <w:szCs w:val="16"/>
        </w:rPr>
        <w:t>Migration, generally a mild net positive for natives, can make the migrants themselves far richer. World Bank officials have argued that there is ‘simply no contest’ between guest worker programs and other anti-poverty programs like cash transfers or microfinance—participants in New Zealand’s seasonal worker program experience huge increases in income, greater subjective well-being, and more schooling for their kids.7</w:t>
      </w:r>
    </w:p>
    <w:p w14:paraId="221FD601" w14:textId="77777777" w:rsidR="00CB537E" w:rsidRPr="00D84204" w:rsidRDefault="00CB537E" w:rsidP="00CB537E">
      <w:pPr>
        <w:rPr>
          <w:rFonts w:eastAsia="Calibri"/>
          <w:sz w:val="16"/>
          <w:szCs w:val="16"/>
        </w:rPr>
      </w:pPr>
      <w:r w:rsidRPr="00D84204">
        <w:rPr>
          <w:rFonts w:eastAsia="Calibri"/>
          <w:sz w:val="16"/>
          <w:szCs w:val="16"/>
        </w:rPr>
        <w:t xml:space="preserve">But the shocks are real enough and the trend is not particularly encouraging. David Autor, David </w:t>
      </w:r>
      <w:proofErr w:type="gramStart"/>
      <w:r w:rsidRPr="00D84204">
        <w:rPr>
          <w:rFonts w:eastAsia="Calibri"/>
          <w:sz w:val="16"/>
          <w:szCs w:val="16"/>
        </w:rPr>
        <w:t>Dorn</w:t>
      </w:r>
      <w:proofErr w:type="gramEnd"/>
      <w:r w:rsidRPr="00D84204">
        <w:rPr>
          <w:rFonts w:eastAsia="Calibri"/>
          <w:sz w:val="16"/>
          <w:szCs w:val="16"/>
        </w:rPr>
        <w:t xml:space="preserve"> and Gordon Hanson recently evaluated the ‘China shock’ of greater Chinese imports to the US between 1990 and 2007.8 They found that in areas with existing manufacturing that were competing with Chinese imports, rising imports raised local unemployment, cut wages, and drove more people out of the </w:t>
      </w:r>
      <w:proofErr w:type="spellStart"/>
      <w:r w:rsidRPr="00D84204">
        <w:rPr>
          <w:rFonts w:eastAsia="Calibri"/>
          <w:sz w:val="16"/>
          <w:szCs w:val="16"/>
        </w:rPr>
        <w:t>labour</w:t>
      </w:r>
      <w:proofErr w:type="spellEnd"/>
      <w:r w:rsidRPr="00D84204">
        <w:rPr>
          <w:rFonts w:eastAsia="Calibri"/>
          <w:sz w:val="16"/>
          <w:szCs w:val="16"/>
        </w:rPr>
        <w:t xml:space="preserve"> force altogether, whether onto disability benefits or into early retirement.</w:t>
      </w:r>
    </w:p>
    <w:p w14:paraId="3A61B1D7" w14:textId="77777777" w:rsidR="00CB537E" w:rsidRPr="00D84204" w:rsidRDefault="00CB537E" w:rsidP="00CB537E">
      <w:pPr>
        <w:rPr>
          <w:rFonts w:eastAsia="Calibri"/>
          <w:sz w:val="16"/>
          <w:szCs w:val="16"/>
        </w:rPr>
      </w:pPr>
      <w:r w:rsidRPr="00D84204">
        <w:rPr>
          <w:rFonts w:eastAsia="Calibri"/>
          <w:sz w:val="16"/>
          <w:szCs w:val="16"/>
        </w:rPr>
        <w:t xml:space="preserve">Other studies have looked at the declining </w:t>
      </w:r>
      <w:proofErr w:type="spellStart"/>
      <w:r w:rsidRPr="00D84204">
        <w:rPr>
          <w:rFonts w:eastAsia="Calibri"/>
          <w:sz w:val="16"/>
          <w:szCs w:val="16"/>
        </w:rPr>
        <w:t>labour</w:t>
      </w:r>
      <w:proofErr w:type="spellEnd"/>
      <w:r w:rsidRPr="00D84204">
        <w:rPr>
          <w:rFonts w:eastAsia="Calibri"/>
          <w:sz w:val="16"/>
          <w:szCs w:val="16"/>
        </w:rPr>
        <w:t xml:space="preserve"> share of GDP—a trend observable in most OECD countries since the early 1990s, ending a previously stable ‘stylized fact’ of the ratio between returns to capital and labour.9 The reason seems to be entirely driven by the rise of so-called ‘superstar firms’ like Google, Facebook and Amazon in new kinds of markets where very low marginal costs mean there is no inherent ceiling on firm size.</w:t>
      </w:r>
    </w:p>
    <w:p w14:paraId="50F057E7" w14:textId="77777777" w:rsidR="00CB537E" w:rsidRPr="00D84204" w:rsidRDefault="00CB537E" w:rsidP="00CB537E">
      <w:pPr>
        <w:rPr>
          <w:rFonts w:eastAsia="Calibri"/>
          <w:sz w:val="16"/>
          <w:szCs w:val="16"/>
        </w:rPr>
      </w:pPr>
      <w:r w:rsidRPr="00D84204">
        <w:rPr>
          <w:rFonts w:eastAsia="Calibri"/>
          <w:sz w:val="16"/>
          <w:szCs w:val="16"/>
        </w:rPr>
        <w:t>Software often does not have the same diseconomies of scale that normal products do, so one firm would be expected to dominate each market at a time. These ‘winner takes all’ markets are not inherently monopolistic, because these large firms are still vulnerable to rivals with better products, but whoever has the best product on offer at a given time is likely to have a very large amount of market share. Low marginal costs and high fixed costs (of innovating better products) have, so far, meant that only a small number of extremely talented workers are necessary for success. The result has been something of a divergence between economic growth and wage growth which may continue.</w:t>
      </w:r>
    </w:p>
    <w:p w14:paraId="2F6907BE" w14:textId="77777777" w:rsidR="00CB537E" w:rsidRPr="00D84204" w:rsidRDefault="00CB537E" w:rsidP="00CB537E">
      <w:pPr>
        <w:rPr>
          <w:rFonts w:eastAsia="Calibri"/>
          <w:sz w:val="16"/>
          <w:szCs w:val="16"/>
        </w:rPr>
      </w:pPr>
      <w:r w:rsidRPr="00D84204">
        <w:rPr>
          <w:rFonts w:eastAsia="Calibri"/>
          <w:sz w:val="16"/>
          <w:szCs w:val="16"/>
        </w:rPr>
        <w:t>Trying to reverse or undo these trends would be counterproductive, yet this is often the usual political answer. Regulation to try to brute-force firms into paying workers more usually backfires, and protectionism is not the answer to disruption caused by trade. As Paul Krugman writes:</w:t>
      </w:r>
    </w:p>
    <w:p w14:paraId="6B5AE128" w14:textId="77777777" w:rsidR="00CB537E" w:rsidRPr="00D84204" w:rsidRDefault="00CB537E" w:rsidP="00CB537E">
      <w:pPr>
        <w:rPr>
          <w:rFonts w:eastAsia="Calibri"/>
          <w:sz w:val="16"/>
          <w:szCs w:val="16"/>
        </w:rPr>
      </w:pPr>
      <w:r w:rsidRPr="00D84204">
        <w:rPr>
          <w:rFonts w:eastAsia="Calibri"/>
          <w:sz w:val="16"/>
          <w:szCs w:val="16"/>
        </w:rPr>
        <w:lastRenderedPageBreak/>
        <w:t xml:space="preserve">The lesson I took from the widely cited Autor, Dorn, and Hanson paper on the China shock was that Ricardo and Heckscher-Ohlin were less relevant to the political economy of trade than the sheer pace of change, which disrupted local manufacturing concentrations and the communities they supported. The point is that a protectionist </w:t>
      </w:r>
      <w:proofErr w:type="gramStart"/>
      <w:r w:rsidRPr="00D84204">
        <w:rPr>
          <w:rFonts w:eastAsia="Calibri"/>
          <w:sz w:val="16"/>
          <w:szCs w:val="16"/>
        </w:rPr>
        <w:t>turn</w:t>
      </w:r>
      <w:proofErr w:type="gramEnd"/>
      <w:r w:rsidRPr="00D84204">
        <w:rPr>
          <w:rFonts w:eastAsia="Calibri"/>
          <w:sz w:val="16"/>
          <w:szCs w:val="16"/>
        </w:rPr>
        <w:t>, reversing the trade growth that has already happened, would be the same kind of shock given where we are now. It’s like the old joke about the motorist who runs over a pedestrian, then tries to undo the damage by backing up— and runs over the victim a second time.10</w:t>
      </w:r>
    </w:p>
    <w:p w14:paraId="187CB345" w14:textId="77777777" w:rsidR="00CB537E" w:rsidRPr="00D84204" w:rsidRDefault="00CB537E" w:rsidP="00CB537E">
      <w:pPr>
        <w:rPr>
          <w:rFonts w:eastAsia="Calibri"/>
          <w:sz w:val="16"/>
          <w:szCs w:val="16"/>
        </w:rPr>
      </w:pPr>
      <w:r w:rsidRPr="00D84204">
        <w:rPr>
          <w:rFonts w:eastAsia="Calibri"/>
          <w:sz w:val="16"/>
          <w:szCs w:val="16"/>
        </w:rPr>
        <w:t xml:space="preserve">The neoliberal agenda There is no new ‘neoliberal moment’, though it is convenient to suggest that France’s Emmanuel Macron represents one. But for a group of us the term is a useful differentiation from fellow </w:t>
      </w:r>
      <w:proofErr w:type="spellStart"/>
      <w:r w:rsidRPr="00D84204">
        <w:rPr>
          <w:rFonts w:eastAsia="Calibri"/>
          <w:sz w:val="16"/>
          <w:szCs w:val="16"/>
        </w:rPr>
        <w:t>travellers</w:t>
      </w:r>
      <w:proofErr w:type="spellEnd"/>
      <w:r w:rsidRPr="00D84204">
        <w:rPr>
          <w:rFonts w:eastAsia="Calibri"/>
          <w:sz w:val="16"/>
          <w:szCs w:val="16"/>
        </w:rPr>
        <w:t xml:space="preserve"> (see the box overleaf on how to spot a neoliberal).</w:t>
      </w:r>
    </w:p>
    <w:p w14:paraId="02F61BBD" w14:textId="77777777" w:rsidR="00CB537E" w:rsidRPr="00D84204" w:rsidRDefault="00CB537E" w:rsidP="00CB537E">
      <w:pPr>
        <w:rPr>
          <w:rFonts w:eastAsia="Calibri"/>
          <w:sz w:val="16"/>
        </w:rPr>
      </w:pPr>
      <w:r w:rsidRPr="00D84204">
        <w:rPr>
          <w:rFonts w:eastAsia="Calibri"/>
          <w:sz w:val="16"/>
        </w:rPr>
        <w:t xml:space="preserve">We are </w:t>
      </w:r>
      <w:r w:rsidRPr="00D84204">
        <w:rPr>
          <w:rFonts w:eastAsia="Calibri"/>
          <w:u w:val="single"/>
        </w:rPr>
        <w:t>globalist consequentialists</w:t>
      </w:r>
      <w:r w:rsidRPr="00D84204">
        <w:rPr>
          <w:rFonts w:eastAsia="Calibri"/>
          <w:sz w:val="16"/>
        </w:rPr>
        <w:t xml:space="preserve"> who have </w:t>
      </w:r>
      <w:r w:rsidRPr="00D84204">
        <w:rPr>
          <w:rFonts w:eastAsia="Calibri"/>
          <w:u w:val="single"/>
        </w:rPr>
        <w:t xml:space="preserve">concluded that </w:t>
      </w:r>
      <w:r w:rsidRPr="00D84204">
        <w:rPr>
          <w:rFonts w:eastAsia="Calibri"/>
          <w:highlight w:val="cyan"/>
          <w:u w:val="single"/>
        </w:rPr>
        <w:t>free markets</w:t>
      </w:r>
      <w:r w:rsidRPr="00D84204">
        <w:rPr>
          <w:rFonts w:eastAsia="Calibri"/>
          <w:sz w:val="16"/>
        </w:rPr>
        <w:t xml:space="preserve">, property rights, </w:t>
      </w:r>
      <w:r w:rsidRPr="00D84204">
        <w:rPr>
          <w:rFonts w:eastAsia="Calibri"/>
          <w:u w:val="single"/>
        </w:rPr>
        <w:t xml:space="preserve">free trade and liberal migration policies </w:t>
      </w:r>
      <w:r w:rsidRPr="00D84204">
        <w:rPr>
          <w:rFonts w:eastAsia="Calibri"/>
          <w:highlight w:val="cyan"/>
          <w:u w:val="single"/>
        </w:rPr>
        <w:t xml:space="preserve">are </w:t>
      </w:r>
      <w:r w:rsidRPr="00D84204">
        <w:rPr>
          <w:rFonts w:eastAsia="Calibri"/>
          <w:b/>
          <w:iCs/>
          <w:highlight w:val="cyan"/>
          <w:u w:val="single"/>
          <w:bdr w:val="single" w:sz="8" w:space="0" w:color="auto"/>
        </w:rPr>
        <w:t>effective</w:t>
      </w:r>
      <w:r w:rsidRPr="00D84204">
        <w:rPr>
          <w:rFonts w:eastAsia="Calibri"/>
          <w:b/>
          <w:iCs/>
          <w:u w:val="single"/>
          <w:bdr w:val="single" w:sz="8" w:space="0" w:color="auto"/>
        </w:rPr>
        <w:t xml:space="preserve"> tools</w:t>
      </w:r>
      <w:r w:rsidRPr="00D84204">
        <w:rPr>
          <w:rFonts w:eastAsia="Calibri"/>
          <w:u w:val="single"/>
        </w:rPr>
        <w:t xml:space="preserve"> </w:t>
      </w:r>
      <w:r w:rsidRPr="00D84204">
        <w:rPr>
          <w:rFonts w:eastAsia="Calibri"/>
          <w:highlight w:val="cyan"/>
          <w:u w:val="single"/>
        </w:rPr>
        <w:t xml:space="preserve">for </w:t>
      </w:r>
      <w:r w:rsidRPr="00D84204">
        <w:rPr>
          <w:rFonts w:eastAsia="Calibri"/>
          <w:b/>
          <w:highlight w:val="cyan"/>
          <w:u w:val="single"/>
        </w:rPr>
        <w:t>fostering</w:t>
      </w:r>
      <w:r w:rsidRPr="00D84204">
        <w:rPr>
          <w:rFonts w:eastAsia="Calibri"/>
          <w:u w:val="single"/>
        </w:rPr>
        <w:t xml:space="preserve"> </w:t>
      </w:r>
      <w:r w:rsidRPr="00D84204">
        <w:rPr>
          <w:rFonts w:eastAsia="Calibri"/>
          <w:b/>
          <w:iCs/>
          <w:u w:val="single"/>
          <w:bdr w:val="single" w:sz="8" w:space="0" w:color="auto"/>
        </w:rPr>
        <w:t xml:space="preserve">economic </w:t>
      </w:r>
      <w:r w:rsidRPr="00D84204">
        <w:rPr>
          <w:rFonts w:eastAsia="Calibri"/>
          <w:b/>
          <w:iCs/>
          <w:highlight w:val="cyan"/>
          <w:u w:val="single"/>
          <w:bdr w:val="single" w:sz="8" w:space="0" w:color="auto"/>
        </w:rPr>
        <w:t>growth</w:t>
      </w:r>
      <w:r w:rsidRPr="00D84204">
        <w:rPr>
          <w:rFonts w:eastAsia="Calibri"/>
          <w:highlight w:val="cyan"/>
          <w:u w:val="single"/>
        </w:rPr>
        <w:t xml:space="preserve"> and </w:t>
      </w:r>
      <w:r w:rsidRPr="00D84204">
        <w:rPr>
          <w:rFonts w:eastAsia="Calibri"/>
          <w:b/>
          <w:iCs/>
          <w:highlight w:val="cyan"/>
          <w:u w:val="single"/>
          <w:bdr w:val="single" w:sz="8" w:space="0" w:color="auto"/>
        </w:rPr>
        <w:t>improving the well-being</w:t>
      </w:r>
      <w:r w:rsidRPr="00D84204">
        <w:rPr>
          <w:rFonts w:eastAsia="Calibri"/>
          <w:b/>
          <w:highlight w:val="cyan"/>
          <w:u w:val="single"/>
        </w:rPr>
        <w:t xml:space="preserve"> of the</w:t>
      </w:r>
      <w:r w:rsidRPr="00D84204">
        <w:rPr>
          <w:rFonts w:eastAsia="Calibri"/>
          <w:b/>
          <w:u w:val="single"/>
        </w:rPr>
        <w:t xml:space="preserve"> global </w:t>
      </w:r>
      <w:r w:rsidRPr="00D84204">
        <w:rPr>
          <w:rFonts w:eastAsia="Calibri"/>
          <w:b/>
          <w:highlight w:val="cyan"/>
          <w:u w:val="single"/>
        </w:rPr>
        <w:t>poor</w:t>
      </w:r>
      <w:r w:rsidRPr="00D84204">
        <w:rPr>
          <w:rFonts w:eastAsia="Calibri"/>
          <w:sz w:val="16"/>
        </w:rPr>
        <w:t xml:space="preserve">. We’re suspicious of politics; democracy is not the panacea for our problems that many on the left and, increasingly, the populist right </w:t>
      </w:r>
      <w:proofErr w:type="gramStart"/>
      <w:r w:rsidRPr="00D84204">
        <w:rPr>
          <w:rFonts w:eastAsia="Calibri"/>
          <w:sz w:val="16"/>
        </w:rPr>
        <w:t>seem</w:t>
      </w:r>
      <w:proofErr w:type="gramEnd"/>
      <w:r w:rsidRPr="00D84204">
        <w:rPr>
          <w:rFonts w:eastAsia="Calibri"/>
          <w:sz w:val="16"/>
        </w:rPr>
        <w:t xml:space="preserve"> to think. </w:t>
      </w:r>
      <w:r w:rsidRPr="00D84204">
        <w:rPr>
          <w:rFonts w:eastAsia="Calibri"/>
          <w:u w:val="single"/>
        </w:rPr>
        <w:t xml:space="preserve">We </w:t>
      </w:r>
      <w:r w:rsidRPr="00D84204">
        <w:rPr>
          <w:rFonts w:eastAsia="Calibri"/>
          <w:b/>
          <w:u w:val="single"/>
        </w:rPr>
        <w:t>cannot</w:t>
      </w:r>
      <w:r w:rsidRPr="00D84204">
        <w:rPr>
          <w:rFonts w:eastAsia="Calibri"/>
          <w:sz w:val="16"/>
        </w:rPr>
        <w:t xml:space="preserve"> hope to </w:t>
      </w:r>
      <w:r w:rsidRPr="00D84204">
        <w:rPr>
          <w:rFonts w:eastAsia="Calibri"/>
          <w:b/>
          <w:u w:val="single"/>
        </w:rPr>
        <w:t xml:space="preserve">solve political problems </w:t>
      </w:r>
      <w:r w:rsidRPr="00D84204">
        <w:rPr>
          <w:rFonts w:eastAsia="Calibri"/>
          <w:u w:val="single"/>
        </w:rPr>
        <w:t xml:space="preserve">by </w:t>
      </w:r>
      <w:r w:rsidRPr="00D84204">
        <w:rPr>
          <w:rFonts w:eastAsia="Calibri"/>
          <w:b/>
          <w:u w:val="single"/>
        </w:rPr>
        <w:t>chucking out experts</w:t>
      </w:r>
      <w:r w:rsidRPr="00D84204">
        <w:rPr>
          <w:rFonts w:eastAsia="Calibri"/>
          <w:u w:val="single"/>
        </w:rPr>
        <w:t xml:space="preserve"> and replacing them with</w:t>
      </w:r>
      <w:r w:rsidRPr="00D84204">
        <w:rPr>
          <w:rFonts w:eastAsia="Calibri"/>
          <w:sz w:val="16"/>
        </w:rPr>
        <w:t xml:space="preserve"> politicians or </w:t>
      </w:r>
      <w:r w:rsidRPr="00D84204">
        <w:rPr>
          <w:rFonts w:eastAsia="Calibri"/>
          <w:u w:val="single"/>
        </w:rPr>
        <w:t>referendums</w:t>
      </w:r>
      <w:r w:rsidRPr="00D84204">
        <w:rPr>
          <w:rFonts w:eastAsia="Calibri"/>
          <w:sz w:val="16"/>
        </w:rPr>
        <w:t>.</w:t>
      </w:r>
    </w:p>
    <w:p w14:paraId="3692C195" w14:textId="77777777" w:rsidR="00CB537E" w:rsidRPr="00D84204" w:rsidRDefault="00CB537E" w:rsidP="00CB537E">
      <w:pPr>
        <w:rPr>
          <w:rFonts w:eastAsia="Calibri"/>
          <w:sz w:val="16"/>
        </w:rPr>
      </w:pPr>
      <w:r w:rsidRPr="00D84204">
        <w:rPr>
          <w:rFonts w:eastAsia="Calibri"/>
          <w:sz w:val="16"/>
        </w:rPr>
        <w:t xml:space="preserve">We are comfortable with redistribution of income, done simply through cash transfers instead of a complicated welfare state. In a sentence, a </w:t>
      </w:r>
      <w:r w:rsidRPr="00D84204">
        <w:rPr>
          <w:rFonts w:eastAsia="Calibri"/>
          <w:u w:val="single"/>
        </w:rPr>
        <w:t>neoliberal’s worldview might be</w:t>
      </w:r>
      <w:r w:rsidRPr="00D84204">
        <w:rPr>
          <w:rFonts w:eastAsia="Calibri"/>
          <w:sz w:val="16"/>
        </w:rPr>
        <w:t xml:space="preserve"> something like this: </w:t>
      </w:r>
      <w:r w:rsidRPr="00D84204">
        <w:rPr>
          <w:rFonts w:eastAsia="Calibri"/>
          <w:u w:val="single"/>
        </w:rPr>
        <w:t>Governments should facilitate</w:t>
      </w:r>
      <w:r w:rsidRPr="00D84204">
        <w:rPr>
          <w:rFonts w:eastAsia="Calibri"/>
          <w:sz w:val="16"/>
        </w:rPr>
        <w:t xml:space="preserve"> </w:t>
      </w:r>
      <w:r w:rsidRPr="00D84204">
        <w:rPr>
          <w:rFonts w:eastAsia="Calibri"/>
          <w:b/>
          <w:u w:val="single"/>
        </w:rPr>
        <w:t xml:space="preserve">as much wealth creation as </w:t>
      </w:r>
      <w:proofErr w:type="gramStart"/>
      <w:r w:rsidRPr="00D84204">
        <w:rPr>
          <w:rFonts w:eastAsia="Calibri"/>
          <w:b/>
          <w:u w:val="single"/>
        </w:rPr>
        <w:t>possible</w:t>
      </w:r>
      <w:r w:rsidRPr="00D84204">
        <w:rPr>
          <w:rFonts w:eastAsia="Calibri"/>
          <w:u w:val="single"/>
        </w:rPr>
        <w:t>, and</w:t>
      </w:r>
      <w:proofErr w:type="gramEnd"/>
      <w:r w:rsidRPr="00D84204">
        <w:rPr>
          <w:rFonts w:eastAsia="Calibri"/>
          <w:u w:val="single"/>
        </w:rPr>
        <w:t xml:space="preserve"> </w:t>
      </w:r>
      <w:r w:rsidRPr="00D84204">
        <w:rPr>
          <w:rFonts w:eastAsia="Calibri"/>
          <w:b/>
          <w:iCs/>
          <w:u w:val="single"/>
          <w:bdr w:val="single" w:sz="8" w:space="0" w:color="auto"/>
        </w:rPr>
        <w:t>redistribute some</w:t>
      </w:r>
      <w:r w:rsidRPr="00D84204">
        <w:rPr>
          <w:rFonts w:eastAsia="Calibri"/>
          <w:u w:val="single"/>
        </w:rPr>
        <w:t xml:space="preserve"> of it</w:t>
      </w:r>
      <w:r w:rsidRPr="00D84204">
        <w:rPr>
          <w:rFonts w:eastAsia="Calibri"/>
          <w:sz w:val="16"/>
        </w:rPr>
        <w:t xml:space="preserve"> after. </w:t>
      </w:r>
    </w:p>
    <w:p w14:paraId="37193325" w14:textId="77777777" w:rsidR="00CB537E" w:rsidRPr="00D84204" w:rsidRDefault="00CB537E" w:rsidP="00CB537E">
      <w:pPr>
        <w:rPr>
          <w:rFonts w:eastAsia="Calibri"/>
          <w:sz w:val="16"/>
          <w:szCs w:val="16"/>
        </w:rPr>
      </w:pPr>
      <w:r w:rsidRPr="00D84204">
        <w:rPr>
          <w:rFonts w:eastAsia="Calibri"/>
          <w:sz w:val="16"/>
          <w:szCs w:val="16"/>
        </w:rPr>
        <w:t xml:space="preserve">This differs from left-liberal </w:t>
      </w:r>
      <w:proofErr w:type="spellStart"/>
      <w:r w:rsidRPr="00D84204">
        <w:rPr>
          <w:rFonts w:eastAsia="Calibri"/>
          <w:sz w:val="16"/>
          <w:szCs w:val="16"/>
        </w:rPr>
        <w:t>Blairism</w:t>
      </w:r>
      <w:proofErr w:type="spellEnd"/>
      <w:r w:rsidRPr="00D84204">
        <w:rPr>
          <w:rFonts w:eastAsia="Calibri"/>
          <w:sz w:val="16"/>
          <w:szCs w:val="16"/>
        </w:rPr>
        <w:t xml:space="preserve"> in its </w:t>
      </w:r>
      <w:proofErr w:type="spellStart"/>
      <w:r w:rsidRPr="00D84204">
        <w:rPr>
          <w:rFonts w:eastAsia="Calibri"/>
          <w:sz w:val="16"/>
          <w:szCs w:val="16"/>
        </w:rPr>
        <w:t>scepticism</w:t>
      </w:r>
      <w:proofErr w:type="spellEnd"/>
      <w:r w:rsidRPr="00D84204">
        <w:rPr>
          <w:rFonts w:eastAsia="Calibri"/>
          <w:sz w:val="16"/>
          <w:szCs w:val="16"/>
        </w:rPr>
        <w:t xml:space="preserve"> about the effectiveness of government as a piecemeal problem-solver and its prima facie preference for markets in most cases where scarce resources must be allocated. It differs from libertarianism and classical liberalism in its support for a </w:t>
      </w:r>
      <w:proofErr w:type="gramStart"/>
      <w:r w:rsidRPr="00D84204">
        <w:rPr>
          <w:rFonts w:eastAsia="Calibri"/>
          <w:sz w:val="16"/>
          <w:szCs w:val="16"/>
        </w:rPr>
        <w:t>fairly large</w:t>
      </w:r>
      <w:proofErr w:type="gramEnd"/>
      <w:r w:rsidRPr="00D84204">
        <w:rPr>
          <w:rFonts w:eastAsia="Calibri"/>
          <w:sz w:val="16"/>
          <w:szCs w:val="16"/>
        </w:rPr>
        <w:t xml:space="preserve"> degree of income redistribution, though done differently to how most developed nations do this at present.</w:t>
      </w:r>
    </w:p>
    <w:p w14:paraId="5CCBDDE5" w14:textId="77777777" w:rsidR="00CB537E" w:rsidRPr="00D84204" w:rsidRDefault="00CB537E" w:rsidP="00CB537E">
      <w:pPr>
        <w:rPr>
          <w:rFonts w:eastAsia="Calibri"/>
          <w:sz w:val="16"/>
        </w:rPr>
      </w:pPr>
      <w:r w:rsidRPr="00D84204">
        <w:rPr>
          <w:rFonts w:eastAsia="Calibri"/>
          <w:highlight w:val="cyan"/>
          <w:u w:val="single"/>
        </w:rPr>
        <w:t>Neoliberals are alarmed at the</w:t>
      </w:r>
      <w:r w:rsidRPr="00D84204">
        <w:rPr>
          <w:rFonts w:eastAsia="Calibri"/>
          <w:u w:val="single"/>
        </w:rPr>
        <w:t xml:space="preserve"> right’s </w:t>
      </w:r>
      <w:r w:rsidRPr="00D84204">
        <w:rPr>
          <w:rFonts w:eastAsia="Calibri"/>
          <w:b/>
          <w:u w:val="single"/>
        </w:rPr>
        <w:t>embrace of nationalism</w:t>
      </w:r>
      <w:r w:rsidRPr="00D84204">
        <w:rPr>
          <w:rFonts w:eastAsia="Calibri"/>
          <w:u w:val="single"/>
        </w:rPr>
        <w:t xml:space="preserve"> and the </w:t>
      </w:r>
      <w:r w:rsidRPr="00D84204">
        <w:rPr>
          <w:rFonts w:eastAsia="Calibri"/>
          <w:b/>
          <w:iCs/>
          <w:highlight w:val="cyan"/>
          <w:u w:val="single"/>
          <w:bdr w:val="single" w:sz="8" w:space="0" w:color="auto"/>
        </w:rPr>
        <w:t>populist idea</w:t>
      </w:r>
      <w:r w:rsidRPr="00D84204">
        <w:rPr>
          <w:rFonts w:eastAsia="Calibri"/>
          <w:highlight w:val="cyan"/>
          <w:u w:val="single"/>
        </w:rPr>
        <w:t xml:space="preserve"> that economic</w:t>
      </w:r>
      <w:r w:rsidRPr="00D84204">
        <w:rPr>
          <w:rFonts w:eastAsia="Calibri"/>
          <w:u w:val="single"/>
        </w:rPr>
        <w:t xml:space="preserve">s and good </w:t>
      </w:r>
      <w:r w:rsidRPr="00D84204">
        <w:rPr>
          <w:rFonts w:eastAsia="Calibri"/>
          <w:highlight w:val="cyan"/>
          <w:u w:val="single"/>
        </w:rPr>
        <w:t>policy doesn’t matter, that ‘experts’ are</w:t>
      </w:r>
      <w:r w:rsidRPr="00D84204">
        <w:rPr>
          <w:rFonts w:eastAsia="Calibri"/>
          <w:sz w:val="16"/>
        </w:rPr>
        <w:t xml:space="preserve"> systematically </w:t>
      </w:r>
      <w:r w:rsidRPr="00D84204">
        <w:rPr>
          <w:rFonts w:eastAsia="Calibri"/>
          <w:highlight w:val="cyan"/>
          <w:u w:val="single"/>
        </w:rPr>
        <w:t>biased and should be ignored</w:t>
      </w:r>
      <w:r w:rsidRPr="00D84204">
        <w:rPr>
          <w:rFonts w:eastAsia="Calibri"/>
          <w:sz w:val="16"/>
        </w:rPr>
        <w:t xml:space="preserve">. At the same time, the lurch towards the hard left in the form of people like Jeremy Corbyn, Bernie Sanders, Beppe Grillo and Jean-Luc </w:t>
      </w:r>
      <w:proofErr w:type="spellStart"/>
      <w:r w:rsidRPr="00D84204">
        <w:rPr>
          <w:rFonts w:eastAsia="Calibri"/>
          <w:sz w:val="16"/>
        </w:rPr>
        <w:t>Melenchon</w:t>
      </w:r>
      <w:proofErr w:type="spellEnd"/>
      <w:r w:rsidRPr="00D84204">
        <w:rPr>
          <w:rFonts w:eastAsia="Calibri"/>
          <w:sz w:val="16"/>
        </w:rPr>
        <w:t xml:space="preserve"> suggests that the old ideological battles that many thought had been settled must be fought once again. </w:t>
      </w:r>
    </w:p>
    <w:p w14:paraId="140C70A9" w14:textId="77777777" w:rsidR="00CB537E" w:rsidRPr="00D84204" w:rsidRDefault="00CB537E" w:rsidP="00CB537E">
      <w:pPr>
        <w:rPr>
          <w:rFonts w:eastAsia="Calibri"/>
          <w:sz w:val="16"/>
        </w:rPr>
      </w:pPr>
      <w:r w:rsidRPr="00D84204">
        <w:rPr>
          <w:rFonts w:eastAsia="Calibri"/>
          <w:sz w:val="16"/>
        </w:rPr>
        <w:t xml:space="preserve">The ‘neoliberal agenda’, then, is to resist both zombie Marxism and right-wing populism in the areas where these are making the biggest gains. </w:t>
      </w:r>
      <w:r w:rsidRPr="00D84204">
        <w:rPr>
          <w:rFonts w:eastAsia="Calibri"/>
          <w:highlight w:val="cyan"/>
          <w:u w:val="single"/>
        </w:rPr>
        <w:t>Trade</w:t>
      </w:r>
      <w:proofErr w:type="gramStart"/>
      <w:r w:rsidRPr="00D84204">
        <w:rPr>
          <w:rFonts w:eastAsia="Calibri"/>
          <w:sz w:val="16"/>
        </w:rPr>
        <w:t xml:space="preserve">, in particular, </w:t>
      </w:r>
      <w:r w:rsidRPr="00D84204">
        <w:rPr>
          <w:rFonts w:eastAsia="Calibri"/>
          <w:highlight w:val="cyan"/>
          <w:u w:val="single"/>
        </w:rPr>
        <w:t>is</w:t>
      </w:r>
      <w:proofErr w:type="gramEnd"/>
      <w:r w:rsidRPr="00D84204">
        <w:rPr>
          <w:rFonts w:eastAsia="Calibri"/>
          <w:highlight w:val="cyan"/>
          <w:u w:val="single"/>
        </w:rPr>
        <w:t xml:space="preserve"> </w:t>
      </w:r>
      <w:r w:rsidRPr="00D84204">
        <w:rPr>
          <w:rFonts w:eastAsia="Calibri"/>
          <w:b/>
          <w:iCs/>
          <w:highlight w:val="cyan"/>
          <w:u w:val="single"/>
          <w:bdr w:val="single" w:sz="8" w:space="0" w:color="auto"/>
        </w:rPr>
        <w:t>vulnerable</w:t>
      </w:r>
      <w:r w:rsidRPr="00D84204">
        <w:rPr>
          <w:rFonts w:eastAsia="Calibri"/>
          <w:sz w:val="16"/>
        </w:rPr>
        <w:t xml:space="preserve">. Defending and </w:t>
      </w:r>
      <w:r w:rsidRPr="00D84204">
        <w:rPr>
          <w:rFonts w:eastAsia="Calibri"/>
          <w:b/>
          <w:highlight w:val="cyan"/>
          <w:u w:val="single"/>
        </w:rPr>
        <w:t>extending the</w:t>
      </w:r>
      <w:r w:rsidRPr="00D84204">
        <w:rPr>
          <w:rFonts w:eastAsia="Calibri"/>
          <w:b/>
          <w:u w:val="single"/>
        </w:rPr>
        <w:t xml:space="preserve"> global liberal </w:t>
      </w:r>
      <w:r w:rsidRPr="00D84204">
        <w:rPr>
          <w:rFonts w:eastAsia="Calibri"/>
          <w:b/>
          <w:highlight w:val="cyan"/>
          <w:u w:val="single"/>
        </w:rPr>
        <w:t>order</w:t>
      </w:r>
      <w:r w:rsidRPr="00D84204">
        <w:rPr>
          <w:rFonts w:eastAsia="Calibri"/>
          <w:highlight w:val="cyan"/>
          <w:u w:val="single"/>
        </w:rPr>
        <w:t xml:space="preserve"> means</w:t>
      </w:r>
      <w:r w:rsidRPr="00D84204">
        <w:rPr>
          <w:rFonts w:eastAsia="Calibri"/>
          <w:sz w:val="16"/>
        </w:rPr>
        <w:t xml:space="preserve">, above all, </w:t>
      </w:r>
      <w:r w:rsidRPr="00D84204">
        <w:rPr>
          <w:rFonts w:eastAsia="Calibri"/>
          <w:b/>
          <w:iCs/>
          <w:highlight w:val="cyan"/>
          <w:u w:val="single"/>
          <w:bdr w:val="single" w:sz="8" w:space="0" w:color="auto"/>
        </w:rPr>
        <w:t>resisting moves away</w:t>
      </w:r>
      <w:r w:rsidRPr="00D84204">
        <w:rPr>
          <w:rFonts w:eastAsia="Calibri"/>
          <w:highlight w:val="cyan"/>
          <w:u w:val="single"/>
        </w:rPr>
        <w:t xml:space="preserve"> from </w:t>
      </w:r>
      <w:r w:rsidRPr="00D84204">
        <w:rPr>
          <w:rFonts w:eastAsia="Calibri"/>
          <w:b/>
          <w:highlight w:val="cyan"/>
          <w:u w:val="single"/>
        </w:rPr>
        <w:t>trade</w:t>
      </w:r>
      <w:r w:rsidRPr="00D84204">
        <w:rPr>
          <w:rFonts w:eastAsia="Calibri"/>
          <w:b/>
          <w:u w:val="single"/>
        </w:rPr>
        <w:t xml:space="preserve"> openness</w:t>
      </w:r>
      <w:r w:rsidRPr="00D84204">
        <w:rPr>
          <w:rFonts w:eastAsia="Calibri"/>
          <w:u w:val="single"/>
        </w:rPr>
        <w:t xml:space="preserve"> </w:t>
      </w:r>
      <w:proofErr w:type="spellStart"/>
      <w:r w:rsidRPr="00D84204">
        <w:rPr>
          <w:rFonts w:eastAsia="Calibri"/>
          <w:highlight w:val="cyan"/>
          <w:u w:val="single"/>
        </w:rPr>
        <w:t>favoured</w:t>
      </w:r>
      <w:proofErr w:type="spellEnd"/>
      <w:r w:rsidRPr="00D84204">
        <w:rPr>
          <w:rFonts w:eastAsia="Calibri"/>
          <w:highlight w:val="cyan"/>
          <w:u w:val="single"/>
        </w:rPr>
        <w:t xml:space="preserve"> by</w:t>
      </w:r>
      <w:r w:rsidRPr="00D84204">
        <w:rPr>
          <w:rFonts w:eastAsia="Calibri"/>
          <w:sz w:val="16"/>
        </w:rPr>
        <w:t xml:space="preserve"> the </w:t>
      </w:r>
      <w:r w:rsidRPr="00D84204">
        <w:rPr>
          <w:rFonts w:eastAsia="Calibri"/>
          <w:b/>
          <w:iCs/>
          <w:highlight w:val="cyan"/>
          <w:u w:val="single"/>
          <w:bdr w:val="single" w:sz="8" w:space="0" w:color="auto"/>
        </w:rPr>
        <w:t>Trump</w:t>
      </w:r>
      <w:r w:rsidRPr="00D84204">
        <w:rPr>
          <w:rFonts w:eastAsia="Calibri"/>
          <w:sz w:val="16"/>
        </w:rPr>
        <w:t xml:space="preserve"> administration </w:t>
      </w:r>
      <w:r w:rsidRPr="00D84204">
        <w:rPr>
          <w:rFonts w:eastAsia="Calibri"/>
          <w:u w:val="single"/>
        </w:rPr>
        <w:t>and</w:t>
      </w:r>
      <w:r w:rsidRPr="00D84204">
        <w:rPr>
          <w:rFonts w:eastAsia="Calibri"/>
          <w:sz w:val="16"/>
        </w:rPr>
        <w:t xml:space="preserve"> some ‘</w:t>
      </w:r>
      <w:r w:rsidRPr="00D84204">
        <w:rPr>
          <w:rFonts w:eastAsia="Calibri"/>
          <w:b/>
          <w:iCs/>
          <w:u w:val="single"/>
          <w:bdr w:val="single" w:sz="8" w:space="0" w:color="auto"/>
        </w:rPr>
        <w:t>hard’ Brexiteers</w:t>
      </w:r>
      <w:r w:rsidRPr="00D84204">
        <w:rPr>
          <w:rFonts w:eastAsia="Calibri"/>
          <w:u w:val="single"/>
        </w:rPr>
        <w:t xml:space="preserve"> who</w:t>
      </w:r>
      <w:r w:rsidRPr="00D84204">
        <w:rPr>
          <w:rFonts w:eastAsia="Calibri"/>
          <w:sz w:val="16"/>
        </w:rPr>
        <w:t xml:space="preserve"> have </w:t>
      </w:r>
      <w:r w:rsidRPr="00D84204">
        <w:rPr>
          <w:rFonts w:eastAsia="Calibri"/>
          <w:u w:val="single"/>
        </w:rPr>
        <w:t>toyed with the idea of tariffs and subsidies to protect British jobs from</w:t>
      </w:r>
      <w:r w:rsidRPr="00D84204">
        <w:rPr>
          <w:rFonts w:eastAsia="Calibri"/>
          <w:sz w:val="16"/>
        </w:rPr>
        <w:t xml:space="preserve"> better </w:t>
      </w:r>
      <w:r w:rsidRPr="00D84204">
        <w:rPr>
          <w:rFonts w:eastAsia="Calibri"/>
          <w:u w:val="single"/>
        </w:rPr>
        <w:t>foreign competition</w:t>
      </w:r>
      <w:r w:rsidRPr="00D84204">
        <w:rPr>
          <w:rFonts w:eastAsia="Calibri"/>
          <w:sz w:val="16"/>
        </w:rPr>
        <w:t xml:space="preserve">. </w:t>
      </w:r>
    </w:p>
    <w:p w14:paraId="3C4ACE66" w14:textId="77777777" w:rsidR="00CB537E" w:rsidRPr="00D84204" w:rsidRDefault="00CB537E" w:rsidP="00CB537E">
      <w:pPr>
        <w:rPr>
          <w:rFonts w:eastAsia="Calibri"/>
          <w:u w:val="single"/>
        </w:rPr>
      </w:pPr>
      <w:r w:rsidRPr="00D84204">
        <w:rPr>
          <w:rFonts w:eastAsia="Calibri"/>
          <w:b/>
          <w:highlight w:val="cyan"/>
          <w:u w:val="single"/>
        </w:rPr>
        <w:t>Seen costs dominate unseen benefits</w:t>
      </w:r>
      <w:r w:rsidRPr="00D84204">
        <w:rPr>
          <w:rFonts w:eastAsia="Calibri"/>
          <w:sz w:val="16"/>
        </w:rPr>
        <w:t xml:space="preserve">. The </w:t>
      </w:r>
      <w:r w:rsidRPr="00D84204">
        <w:rPr>
          <w:rFonts w:eastAsia="Calibri"/>
          <w:highlight w:val="cyan"/>
          <w:u w:val="single"/>
        </w:rPr>
        <w:t>negative consequences of trade</w:t>
      </w:r>
      <w:r w:rsidRPr="00D84204">
        <w:rPr>
          <w:rFonts w:eastAsia="Calibri"/>
          <w:u w:val="single"/>
        </w:rPr>
        <w:t xml:space="preserve"> openness</w:t>
      </w:r>
      <w:r w:rsidRPr="00D84204">
        <w:rPr>
          <w:rFonts w:eastAsia="Calibri"/>
          <w:sz w:val="16"/>
        </w:rPr>
        <w:t xml:space="preserve"> and automation—the ‘destruction’ of some old jobs and the low status of many of the new ones—</w:t>
      </w:r>
      <w:r w:rsidRPr="00D84204">
        <w:rPr>
          <w:rFonts w:eastAsia="Calibri"/>
          <w:highlight w:val="cyan"/>
          <w:u w:val="single"/>
        </w:rPr>
        <w:t>seem to be</w:t>
      </w:r>
      <w:r w:rsidRPr="00D84204">
        <w:rPr>
          <w:rFonts w:eastAsia="Calibri"/>
          <w:u w:val="single"/>
        </w:rPr>
        <w:t xml:space="preserve"> </w:t>
      </w:r>
      <w:r w:rsidRPr="00D84204">
        <w:rPr>
          <w:rFonts w:eastAsia="Calibri"/>
          <w:b/>
          <w:iCs/>
          <w:u w:val="single"/>
          <w:bdr w:val="single" w:sz="8" w:space="0" w:color="auto"/>
        </w:rPr>
        <w:t xml:space="preserve">much </w:t>
      </w:r>
      <w:r w:rsidRPr="00D84204">
        <w:rPr>
          <w:rFonts w:eastAsia="Calibri"/>
          <w:b/>
          <w:iCs/>
          <w:highlight w:val="cyan"/>
          <w:u w:val="single"/>
          <w:bdr w:val="single" w:sz="8" w:space="0" w:color="auto"/>
        </w:rPr>
        <w:t>more salient</w:t>
      </w:r>
      <w:r w:rsidRPr="00D84204">
        <w:rPr>
          <w:rFonts w:eastAsia="Calibri"/>
          <w:highlight w:val="cyan"/>
          <w:u w:val="single"/>
        </w:rPr>
        <w:t xml:space="preserve"> to people</w:t>
      </w:r>
      <w:r w:rsidRPr="00D84204">
        <w:rPr>
          <w:rFonts w:eastAsia="Calibri"/>
          <w:u w:val="single"/>
        </w:rPr>
        <w:t xml:space="preserve"> than the benefits.</w:t>
      </w:r>
      <w:r w:rsidRPr="00D84204">
        <w:rPr>
          <w:rFonts w:eastAsia="Calibri"/>
          <w:sz w:val="16"/>
        </w:rPr>
        <w:t xml:space="preserve"> A cheaper iPhone is seen as a frivolity compared to a rewarding, high status job in manufacturing, and </w:t>
      </w:r>
      <w:r w:rsidRPr="00D84204">
        <w:rPr>
          <w:rFonts w:eastAsia="Calibri"/>
          <w:u w:val="single"/>
        </w:rPr>
        <w:t>the</w:t>
      </w:r>
      <w:r w:rsidRPr="00D84204">
        <w:rPr>
          <w:rFonts w:eastAsia="Calibri"/>
          <w:sz w:val="16"/>
        </w:rPr>
        <w:t xml:space="preserve"> other </w:t>
      </w:r>
      <w:r w:rsidRPr="00D84204">
        <w:rPr>
          <w:rFonts w:eastAsia="Calibri"/>
          <w:highlight w:val="cyan"/>
          <w:u w:val="single"/>
        </w:rPr>
        <w:t>benefits</w:t>
      </w:r>
      <w:r w:rsidRPr="00D84204">
        <w:rPr>
          <w:rFonts w:eastAsia="Calibri"/>
          <w:u w:val="single"/>
        </w:rPr>
        <w:t xml:space="preserve"> of trade</w:t>
      </w:r>
      <w:r w:rsidRPr="00D84204">
        <w:rPr>
          <w:rFonts w:eastAsia="Calibri"/>
          <w:sz w:val="16"/>
        </w:rPr>
        <w:t xml:space="preserve"> and automation </w:t>
      </w:r>
      <w:r w:rsidRPr="00D84204">
        <w:rPr>
          <w:rFonts w:eastAsia="Calibri"/>
          <w:highlight w:val="cyan"/>
          <w:u w:val="single"/>
        </w:rPr>
        <w:t xml:space="preserve">are </w:t>
      </w:r>
      <w:r w:rsidRPr="00D84204">
        <w:rPr>
          <w:rFonts w:eastAsia="Calibri"/>
          <w:b/>
          <w:iCs/>
          <w:highlight w:val="cyan"/>
          <w:u w:val="single"/>
          <w:bdr w:val="single" w:sz="8" w:space="0" w:color="auto"/>
        </w:rPr>
        <w:t>nearly invisible</w:t>
      </w:r>
      <w:r w:rsidRPr="00D84204">
        <w:rPr>
          <w:rFonts w:eastAsia="Calibri"/>
          <w:u w:val="single"/>
        </w:rPr>
        <w:t>.</w:t>
      </w:r>
    </w:p>
    <w:p w14:paraId="1CDCF214" w14:textId="77777777" w:rsidR="00CB537E" w:rsidRPr="00D84204" w:rsidRDefault="00CB537E" w:rsidP="00CB537E">
      <w:pPr>
        <w:rPr>
          <w:rFonts w:eastAsia="Calibri"/>
          <w:sz w:val="16"/>
        </w:rPr>
      </w:pPr>
      <w:r w:rsidRPr="00D84204">
        <w:rPr>
          <w:rFonts w:eastAsia="Calibri"/>
          <w:sz w:val="16"/>
        </w:rPr>
        <w:t xml:space="preserve">Welfare and </w:t>
      </w:r>
      <w:proofErr w:type="spellStart"/>
      <w:r w:rsidRPr="00D84204">
        <w:rPr>
          <w:rFonts w:eastAsia="Calibri"/>
          <w:sz w:val="16"/>
        </w:rPr>
        <w:t>labour</w:t>
      </w:r>
      <w:proofErr w:type="spellEnd"/>
      <w:r w:rsidRPr="00D84204">
        <w:rPr>
          <w:rFonts w:eastAsia="Calibri"/>
          <w:sz w:val="16"/>
        </w:rPr>
        <w:t xml:space="preserve"> market reforms may at least mitigate some of the harms here. Replacing complicated welfare systems (in Britain there are over 50 different kinds of benefit payments available) with simple cash payments, whether in the form of a Negative Income Tax, a </w:t>
      </w:r>
      <w:proofErr w:type="spellStart"/>
      <w:r w:rsidRPr="00D84204">
        <w:rPr>
          <w:rFonts w:eastAsia="Calibri"/>
          <w:sz w:val="16"/>
        </w:rPr>
        <w:t>workcontingent</w:t>
      </w:r>
      <w:proofErr w:type="spellEnd"/>
      <w:r w:rsidRPr="00D84204">
        <w:rPr>
          <w:rFonts w:eastAsia="Calibri"/>
          <w:sz w:val="16"/>
        </w:rPr>
        <w:t xml:space="preserve"> payment (</w:t>
      </w:r>
      <w:proofErr w:type="gramStart"/>
      <w:r w:rsidRPr="00D84204">
        <w:rPr>
          <w:rFonts w:eastAsia="Calibri"/>
          <w:sz w:val="16"/>
        </w:rPr>
        <w:t>similar to</w:t>
      </w:r>
      <w:proofErr w:type="gramEnd"/>
      <w:r w:rsidRPr="00D84204">
        <w:rPr>
          <w:rFonts w:eastAsia="Calibri"/>
          <w:sz w:val="16"/>
        </w:rPr>
        <w:t xml:space="preserve"> the Earned Income Tax Credit) or wage subsidies to employers may make uneconomic jobs that give workers a greater sense of self-worth (such as some of those involving manual </w:t>
      </w:r>
      <w:proofErr w:type="spellStart"/>
      <w:r w:rsidRPr="00D84204">
        <w:rPr>
          <w:rFonts w:eastAsia="Calibri"/>
          <w:sz w:val="16"/>
        </w:rPr>
        <w:t>labour</w:t>
      </w:r>
      <w:proofErr w:type="spellEnd"/>
      <w:r w:rsidRPr="00D84204">
        <w:rPr>
          <w:rFonts w:eastAsia="Calibri"/>
          <w:sz w:val="16"/>
        </w:rPr>
        <w:t xml:space="preserve"> or manufacturing) more viable. </w:t>
      </w:r>
      <w:r w:rsidRPr="00D84204">
        <w:rPr>
          <w:rFonts w:eastAsia="Calibri"/>
          <w:u w:val="single"/>
        </w:rPr>
        <w:t>Combined with</w:t>
      </w:r>
      <w:r w:rsidRPr="00D84204">
        <w:rPr>
          <w:rFonts w:eastAsia="Calibri"/>
          <w:sz w:val="16"/>
        </w:rPr>
        <w:t xml:space="preserve"> </w:t>
      </w:r>
      <w:proofErr w:type="spellStart"/>
      <w:r w:rsidRPr="00D84204">
        <w:rPr>
          <w:rFonts w:eastAsia="Calibri"/>
          <w:sz w:val="16"/>
        </w:rPr>
        <w:t>labour</w:t>
      </w:r>
      <w:proofErr w:type="spellEnd"/>
      <w:r w:rsidRPr="00D84204">
        <w:rPr>
          <w:rFonts w:eastAsia="Calibri"/>
          <w:sz w:val="16"/>
        </w:rPr>
        <w:t xml:space="preserve"> </w:t>
      </w:r>
      <w:r w:rsidRPr="00D84204">
        <w:rPr>
          <w:rFonts w:eastAsia="Calibri"/>
          <w:u w:val="single"/>
        </w:rPr>
        <w:t>market deregulation</w:t>
      </w:r>
      <w:r w:rsidRPr="00D84204">
        <w:rPr>
          <w:rFonts w:eastAsia="Calibri"/>
          <w:sz w:val="16"/>
        </w:rPr>
        <w:t xml:space="preserve">, greater </w:t>
      </w:r>
      <w:r w:rsidRPr="00D84204">
        <w:rPr>
          <w:rFonts w:eastAsia="Calibri"/>
          <w:u w:val="single"/>
        </w:rPr>
        <w:t>innovation about how to use workers may</w:t>
      </w:r>
      <w:r w:rsidRPr="00D84204">
        <w:rPr>
          <w:rFonts w:eastAsia="Calibri"/>
          <w:sz w:val="16"/>
        </w:rPr>
        <w:t xml:space="preserve"> stop or </w:t>
      </w:r>
      <w:r w:rsidRPr="00D84204">
        <w:rPr>
          <w:rFonts w:eastAsia="Calibri"/>
          <w:b/>
          <w:iCs/>
          <w:u w:val="single"/>
          <w:bdr w:val="single" w:sz="8" w:space="0" w:color="auto"/>
        </w:rPr>
        <w:t>reverse the shift</w:t>
      </w:r>
      <w:r w:rsidRPr="00D84204">
        <w:rPr>
          <w:rFonts w:eastAsia="Calibri"/>
          <w:u w:val="single"/>
        </w:rPr>
        <w:t xml:space="preserve"> of income away from workers’ wages</w:t>
      </w:r>
      <w:r w:rsidRPr="00D84204">
        <w:rPr>
          <w:rFonts w:eastAsia="Calibri"/>
          <w:sz w:val="16"/>
        </w:rPr>
        <w:t xml:space="preserve">. </w:t>
      </w:r>
    </w:p>
    <w:p w14:paraId="633FA6A1" w14:textId="77777777" w:rsidR="00CB537E" w:rsidRPr="00D84204" w:rsidRDefault="00CB537E" w:rsidP="00CB537E">
      <w:pPr>
        <w:rPr>
          <w:rFonts w:eastAsia="Calibri"/>
          <w:sz w:val="16"/>
        </w:rPr>
      </w:pPr>
      <w:r w:rsidRPr="00D84204">
        <w:rPr>
          <w:rFonts w:eastAsia="Calibri"/>
          <w:sz w:val="16"/>
        </w:rPr>
        <w:lastRenderedPageBreak/>
        <w:t xml:space="preserve">Ultimately, </w:t>
      </w:r>
      <w:r w:rsidRPr="00D84204">
        <w:rPr>
          <w:rFonts w:eastAsia="Calibri"/>
          <w:highlight w:val="cyan"/>
          <w:u w:val="single"/>
        </w:rPr>
        <w:t xml:space="preserve">a </w:t>
      </w:r>
      <w:r w:rsidRPr="00D84204">
        <w:rPr>
          <w:rFonts w:eastAsia="Calibri"/>
          <w:b/>
          <w:iCs/>
          <w:highlight w:val="cyan"/>
          <w:u w:val="single"/>
          <w:bdr w:val="single" w:sz="8" w:space="0" w:color="auto"/>
        </w:rPr>
        <w:t>lack of</w:t>
      </w:r>
      <w:r w:rsidRPr="00D84204">
        <w:rPr>
          <w:rFonts w:eastAsia="Calibri"/>
          <w:b/>
          <w:iCs/>
          <w:u w:val="single"/>
          <w:bdr w:val="single" w:sz="8" w:space="0" w:color="auto"/>
        </w:rPr>
        <w:t xml:space="preserve"> economic </w:t>
      </w:r>
      <w:r w:rsidRPr="00D84204">
        <w:rPr>
          <w:rFonts w:eastAsia="Calibri"/>
          <w:b/>
          <w:iCs/>
          <w:highlight w:val="cyan"/>
          <w:u w:val="single"/>
          <w:bdr w:val="single" w:sz="8" w:space="0" w:color="auto"/>
        </w:rPr>
        <w:t>growth</w:t>
      </w:r>
      <w:r w:rsidRPr="00D84204">
        <w:rPr>
          <w:rFonts w:eastAsia="Calibri"/>
          <w:highlight w:val="cyan"/>
          <w:u w:val="single"/>
        </w:rPr>
        <w:t xml:space="preserve"> across</w:t>
      </w:r>
      <w:r w:rsidRPr="00D84204">
        <w:rPr>
          <w:rFonts w:eastAsia="Calibri"/>
          <w:sz w:val="16"/>
        </w:rPr>
        <w:t xml:space="preserve"> much of </w:t>
      </w:r>
      <w:r w:rsidRPr="00D84204">
        <w:rPr>
          <w:rFonts w:eastAsia="Calibri"/>
          <w:highlight w:val="cyan"/>
          <w:u w:val="single"/>
        </w:rPr>
        <w:t xml:space="preserve">the developed world seems like the </w:t>
      </w:r>
      <w:r w:rsidRPr="00D84204">
        <w:rPr>
          <w:rFonts w:eastAsia="Calibri"/>
          <w:b/>
          <w:iCs/>
          <w:highlight w:val="cyan"/>
          <w:u w:val="single"/>
          <w:bdr w:val="single" w:sz="8" w:space="0" w:color="auto"/>
        </w:rPr>
        <w:t>biggest cause</w:t>
      </w:r>
      <w:r w:rsidRPr="00D84204">
        <w:rPr>
          <w:rFonts w:eastAsia="Calibri"/>
          <w:highlight w:val="cyan"/>
          <w:u w:val="single"/>
        </w:rPr>
        <w:t xml:space="preserve"> of our</w:t>
      </w:r>
      <w:r w:rsidRPr="00D84204">
        <w:rPr>
          <w:rFonts w:eastAsia="Calibri"/>
          <w:u w:val="single"/>
        </w:rPr>
        <w:t xml:space="preserve"> present </w:t>
      </w:r>
      <w:r w:rsidRPr="00D84204">
        <w:rPr>
          <w:rFonts w:eastAsia="Calibri"/>
          <w:highlight w:val="cyan"/>
          <w:u w:val="single"/>
        </w:rPr>
        <w:t>woes</w:t>
      </w:r>
      <w:r w:rsidRPr="00D84204">
        <w:rPr>
          <w:rFonts w:eastAsia="Calibri"/>
          <w:sz w:val="16"/>
        </w:rPr>
        <w:t>. People will put up with a lot if they feel like their family’s lives are getting better.</w:t>
      </w:r>
    </w:p>
    <w:p w14:paraId="1BE865A0" w14:textId="77777777" w:rsidR="00CB537E" w:rsidRPr="00D84204" w:rsidRDefault="00CB537E" w:rsidP="00CB537E">
      <w:pPr>
        <w:rPr>
          <w:rFonts w:eastAsia="Calibri"/>
          <w:sz w:val="16"/>
          <w:szCs w:val="16"/>
        </w:rPr>
      </w:pPr>
      <w:r w:rsidRPr="00D84204">
        <w:rPr>
          <w:rFonts w:eastAsia="Calibri"/>
          <w:sz w:val="16"/>
          <w:szCs w:val="16"/>
        </w:rPr>
        <w:t xml:space="preserve">‘Going for growth’ involves a focus on the </w:t>
      </w:r>
      <w:proofErr w:type="spellStart"/>
      <w:r w:rsidRPr="00D84204">
        <w:rPr>
          <w:rFonts w:eastAsia="Calibri"/>
          <w:sz w:val="16"/>
          <w:szCs w:val="16"/>
        </w:rPr>
        <w:t>lowesthanging</w:t>
      </w:r>
      <w:proofErr w:type="spellEnd"/>
      <w:r w:rsidRPr="00D84204">
        <w:rPr>
          <w:rFonts w:eastAsia="Calibri"/>
          <w:sz w:val="16"/>
          <w:szCs w:val="16"/>
        </w:rPr>
        <w:t xml:space="preserve"> policy fruit. For example, in most </w:t>
      </w:r>
      <w:proofErr w:type="spellStart"/>
      <w:r w:rsidRPr="00D84204">
        <w:rPr>
          <w:rFonts w:eastAsia="Calibri"/>
          <w:sz w:val="16"/>
          <w:szCs w:val="16"/>
        </w:rPr>
        <w:t>Englishspeaking</w:t>
      </w:r>
      <w:proofErr w:type="spellEnd"/>
      <w:r w:rsidRPr="00D84204">
        <w:rPr>
          <w:rFonts w:eastAsia="Calibri"/>
          <w:sz w:val="16"/>
          <w:szCs w:val="16"/>
        </w:rPr>
        <w:t xml:space="preserve"> countries, urban zoning and planning laws have created housing crises in prosperous cities. Living in Sydney, London or San Francisco is astonishingly expensive now by historical or international standards. Apart from the first-order effects this has of raising people’s cost of living, the second-order effect is probably a significant drag on growth. By preventing people from moving to where they could be most productive, expensive housing holds economic growth back. This ‘spatial misallocation’ is estimated by Chang-Tai Hsieh and Enrico Moretti to have lowered aggregate US growth by more than 50% between 1964 and 2009.11 The same is likely true in other </w:t>
      </w:r>
      <w:proofErr w:type="spellStart"/>
      <w:r w:rsidRPr="00D84204">
        <w:rPr>
          <w:rFonts w:eastAsia="Calibri"/>
          <w:sz w:val="16"/>
          <w:szCs w:val="16"/>
        </w:rPr>
        <w:t>Englishspeaking</w:t>
      </w:r>
      <w:proofErr w:type="spellEnd"/>
      <w:r w:rsidRPr="00D84204">
        <w:rPr>
          <w:rFonts w:eastAsia="Calibri"/>
          <w:sz w:val="16"/>
          <w:szCs w:val="16"/>
        </w:rPr>
        <w:t xml:space="preserve"> countries. (Continental Europe has different problems.) </w:t>
      </w:r>
    </w:p>
    <w:p w14:paraId="3D8F7D9F" w14:textId="77777777" w:rsidR="00CB537E" w:rsidRPr="00D84204" w:rsidRDefault="00CB537E" w:rsidP="00CB537E">
      <w:pPr>
        <w:rPr>
          <w:rFonts w:eastAsia="Calibri"/>
          <w:sz w:val="16"/>
          <w:szCs w:val="16"/>
        </w:rPr>
      </w:pPr>
      <w:r w:rsidRPr="00D84204">
        <w:rPr>
          <w:rFonts w:eastAsia="Calibri"/>
          <w:sz w:val="16"/>
          <w:szCs w:val="16"/>
        </w:rPr>
        <w:t xml:space="preserve">Another example is tax, where the structure of corporation tax is such that investment is usually taxed heavily. This need not be the case: full capital expensing would effectively shift the burden of corporation tax away from investment towards consumption and be far less of a drag on growth. </w:t>
      </w:r>
    </w:p>
    <w:p w14:paraId="44D31614" w14:textId="77777777" w:rsidR="00CB537E" w:rsidRPr="00D84204" w:rsidRDefault="00CB537E" w:rsidP="00CB537E">
      <w:pPr>
        <w:rPr>
          <w:rFonts w:eastAsia="Calibri"/>
          <w:sz w:val="16"/>
          <w:szCs w:val="16"/>
        </w:rPr>
      </w:pPr>
      <w:r w:rsidRPr="00D84204">
        <w:rPr>
          <w:rFonts w:eastAsia="Calibri"/>
          <w:sz w:val="16"/>
          <w:szCs w:val="16"/>
        </w:rPr>
        <w:t xml:space="preserve">This would also probably allow the creation of more manufacturing jobs in developed </w:t>
      </w:r>
      <w:proofErr w:type="gramStart"/>
      <w:r w:rsidRPr="00D84204">
        <w:rPr>
          <w:rFonts w:eastAsia="Calibri"/>
          <w:sz w:val="16"/>
          <w:szCs w:val="16"/>
        </w:rPr>
        <w:t>countries, since</w:t>
      </w:r>
      <w:proofErr w:type="gramEnd"/>
      <w:r w:rsidRPr="00D84204">
        <w:rPr>
          <w:rFonts w:eastAsia="Calibri"/>
          <w:sz w:val="16"/>
          <w:szCs w:val="16"/>
        </w:rPr>
        <w:t xml:space="preserve"> it is machinery and property investment that are typically hit hardest by corporation tax. (In the UK, former Chancellor George Osborne funded his headline corporation tax cuts by increasing the relative tax burden on machinery and property investment.) </w:t>
      </w:r>
    </w:p>
    <w:p w14:paraId="7102C485" w14:textId="77777777" w:rsidR="00CB537E" w:rsidRPr="00D84204" w:rsidRDefault="00CB537E" w:rsidP="00CB537E">
      <w:pPr>
        <w:rPr>
          <w:rFonts w:eastAsia="Calibri"/>
          <w:sz w:val="16"/>
        </w:rPr>
      </w:pPr>
      <w:r w:rsidRPr="00D84204">
        <w:rPr>
          <w:rFonts w:eastAsia="Calibri"/>
          <w:sz w:val="16"/>
        </w:rPr>
        <w:t xml:space="preserve">Neoliberals will always be a small group. But </w:t>
      </w:r>
      <w:r w:rsidRPr="00D84204">
        <w:rPr>
          <w:rFonts w:eastAsia="Calibri"/>
          <w:highlight w:val="cyan"/>
          <w:u w:val="single"/>
        </w:rPr>
        <w:t>the idea of neolib</w:t>
      </w:r>
      <w:r w:rsidRPr="00D84204">
        <w:rPr>
          <w:rFonts w:eastAsia="Calibri"/>
          <w:sz w:val="16"/>
        </w:rPr>
        <w:t xml:space="preserve">eralism has </w:t>
      </w:r>
      <w:r w:rsidRPr="00D84204">
        <w:rPr>
          <w:rFonts w:eastAsia="Calibri"/>
          <w:highlight w:val="cyan"/>
          <w:u w:val="single"/>
        </w:rPr>
        <w:t>captured</w:t>
      </w:r>
      <w:r w:rsidRPr="00D84204">
        <w:rPr>
          <w:rFonts w:eastAsia="Calibri"/>
          <w:u w:val="single"/>
        </w:rPr>
        <w:t xml:space="preserve"> some people’s </w:t>
      </w:r>
      <w:r w:rsidRPr="00D84204">
        <w:rPr>
          <w:rFonts w:eastAsia="Calibri"/>
          <w:highlight w:val="cyan"/>
          <w:u w:val="single"/>
        </w:rPr>
        <w:t>imaginations</w:t>
      </w:r>
      <w:r w:rsidRPr="00D84204">
        <w:rPr>
          <w:rFonts w:eastAsia="Calibri"/>
          <w:u w:val="single"/>
        </w:rPr>
        <w:t xml:space="preserve"> and seems to be filling an </w:t>
      </w:r>
      <w:r w:rsidRPr="00D84204">
        <w:rPr>
          <w:rFonts w:eastAsia="Calibri"/>
          <w:b/>
          <w:u w:val="single"/>
        </w:rPr>
        <w:t>open niche in the political market</w:t>
      </w:r>
      <w:r w:rsidRPr="00D84204">
        <w:rPr>
          <w:rFonts w:eastAsia="Calibri"/>
          <w:sz w:val="16"/>
        </w:rPr>
        <w:t xml:space="preserve">. Online especially, many </w:t>
      </w:r>
      <w:r w:rsidRPr="00D84204">
        <w:rPr>
          <w:rFonts w:eastAsia="Calibri"/>
          <w:highlight w:val="cyan"/>
          <w:u w:val="single"/>
        </w:rPr>
        <w:t>younger people</w:t>
      </w:r>
      <w:r w:rsidRPr="00D84204">
        <w:rPr>
          <w:rFonts w:eastAsia="Calibri"/>
          <w:u w:val="single"/>
        </w:rPr>
        <w:t xml:space="preserve"> who</w:t>
      </w:r>
      <w:r w:rsidRPr="00D84204">
        <w:rPr>
          <w:rFonts w:eastAsia="Calibri"/>
          <w:sz w:val="16"/>
        </w:rPr>
        <w:t xml:space="preserve"> are uncomfortable with libertarianism’s dogmatic image and </w:t>
      </w:r>
      <w:r w:rsidRPr="00D84204">
        <w:rPr>
          <w:rFonts w:eastAsia="Calibri"/>
          <w:b/>
          <w:iCs/>
          <w:sz w:val="28"/>
          <w:szCs w:val="28"/>
          <w:highlight w:val="cyan"/>
          <w:u w:val="single"/>
          <w:bdr w:val="single" w:sz="8" w:space="0" w:color="auto"/>
        </w:rPr>
        <w:t>enjoy the naughtiness</w:t>
      </w:r>
      <w:r w:rsidRPr="00D84204">
        <w:rPr>
          <w:rFonts w:eastAsia="Calibri"/>
          <w:highlight w:val="cyan"/>
          <w:u w:val="single"/>
        </w:rPr>
        <w:t xml:space="preserve"> of</w:t>
      </w:r>
      <w:r w:rsidRPr="00D84204">
        <w:rPr>
          <w:rFonts w:eastAsia="Calibri"/>
          <w:u w:val="single"/>
        </w:rPr>
        <w:t xml:space="preserve"> </w:t>
      </w:r>
      <w:r w:rsidRPr="00D84204">
        <w:rPr>
          <w:rFonts w:eastAsia="Calibri"/>
          <w:b/>
          <w:iCs/>
          <w:sz w:val="28"/>
          <w:szCs w:val="28"/>
          <w:u w:val="single"/>
          <w:bdr w:val="single" w:sz="8" w:space="0" w:color="auto"/>
        </w:rPr>
        <w:t xml:space="preserve">re-appropriating </w:t>
      </w:r>
      <w:r w:rsidRPr="00D84204">
        <w:rPr>
          <w:rFonts w:eastAsia="Calibri"/>
          <w:b/>
          <w:iCs/>
          <w:sz w:val="28"/>
          <w:szCs w:val="28"/>
          <w:highlight w:val="cyan"/>
          <w:u w:val="single"/>
          <w:bdr w:val="single" w:sz="8" w:space="0" w:color="auto"/>
        </w:rPr>
        <w:t>a political swear word</w:t>
      </w:r>
      <w:r w:rsidRPr="00D84204">
        <w:rPr>
          <w:rFonts w:eastAsia="Calibri"/>
          <w:u w:val="single"/>
        </w:rPr>
        <w:t xml:space="preserve"> have adopted the label</w:t>
      </w:r>
      <w:r w:rsidRPr="00D84204">
        <w:rPr>
          <w:rFonts w:eastAsia="Calibri"/>
          <w:sz w:val="16"/>
        </w:rPr>
        <w:t xml:space="preserve">. </w:t>
      </w:r>
    </w:p>
    <w:p w14:paraId="123A188E" w14:textId="77777777" w:rsidR="00CB537E" w:rsidRDefault="00CB537E" w:rsidP="00CB537E"/>
    <w:p w14:paraId="39AA2881" w14:textId="77777777" w:rsidR="00CB537E" w:rsidRPr="005E2591" w:rsidRDefault="00CB537E" w:rsidP="00CB537E"/>
    <w:p w14:paraId="60D237D4" w14:textId="77777777" w:rsidR="00CB537E" w:rsidRPr="00CB537E" w:rsidRDefault="00CB537E" w:rsidP="00CB537E"/>
    <w:p w14:paraId="43A88F78" w14:textId="01E9A46C" w:rsidR="00D54A16" w:rsidRDefault="00283366" w:rsidP="00D54A16">
      <w:pPr>
        <w:pStyle w:val="Heading2"/>
      </w:pPr>
      <w:r>
        <w:lastRenderedPageBreak/>
        <w:t>Contention 2</w:t>
      </w:r>
    </w:p>
    <w:p w14:paraId="6CB8CFFD" w14:textId="0CDCFA8C" w:rsidR="00D54A16" w:rsidRPr="00D54A16" w:rsidRDefault="00D54A16" w:rsidP="00D54A16">
      <w:proofErr w:type="spellStart"/>
      <w:r>
        <w:t>FIrst</w:t>
      </w:r>
      <w:proofErr w:type="spellEnd"/>
      <w:r>
        <w:t xml:space="preserve"> ev</w:t>
      </w:r>
    </w:p>
    <w:p w14:paraId="33759900" w14:textId="4E0CE829" w:rsidR="00D54A16" w:rsidRDefault="00D54A16" w:rsidP="00D54A16">
      <w:pPr>
        <w:pStyle w:val="Heading4"/>
      </w:pPr>
      <w:r>
        <w:t>Specific to Musk but our uniqueness ev says that as commercialization expands more and more useful innovations would come out</w:t>
      </w:r>
    </w:p>
    <w:p w14:paraId="60333B0B" w14:textId="14847A6B" w:rsidR="00D54A16" w:rsidRDefault="00D54A16" w:rsidP="00D54A16">
      <w:pPr>
        <w:pStyle w:val="Heading4"/>
      </w:pPr>
      <w:r>
        <w:t xml:space="preserve">About broader innovation </w:t>
      </w:r>
      <w:proofErr w:type="gramStart"/>
      <w:r>
        <w:t>i.e.</w:t>
      </w:r>
      <w:proofErr w:type="gramEnd"/>
      <w:r>
        <w:t xml:space="preserve"> apple but just makes a reference to mask so </w:t>
      </w:r>
      <w:proofErr w:type="spellStart"/>
      <w:r>
        <w:t>its</w:t>
      </w:r>
      <w:proofErr w:type="spellEnd"/>
      <w:r>
        <w:t xml:space="preserve"> not space specific</w:t>
      </w:r>
      <w:r>
        <w:br/>
        <w:t xml:space="preserve">No Warrant for why innovation is redundant or bad </w:t>
      </w:r>
      <w:proofErr w:type="spellStart"/>
      <w:r>
        <w:t>its</w:t>
      </w:r>
      <w:proofErr w:type="spellEnd"/>
      <w:r>
        <w:t xml:space="preserve"> just asserted</w:t>
      </w:r>
    </w:p>
    <w:p w14:paraId="39591F22" w14:textId="6338AEC0" w:rsidR="00D54A16" w:rsidRDefault="00D54A16" w:rsidP="00D54A16">
      <w:proofErr w:type="spellStart"/>
      <w:r>
        <w:t>Riederer</w:t>
      </w:r>
      <w:proofErr w:type="spellEnd"/>
    </w:p>
    <w:p w14:paraId="1094DE95" w14:textId="46265923" w:rsidR="00D54A16" w:rsidRDefault="00D54A16" w:rsidP="00283366">
      <w:pPr>
        <w:pStyle w:val="Heading4"/>
      </w:pPr>
      <w:r>
        <w:t xml:space="preserve">Does not say that private companies push out the govt just that the </w:t>
      </w:r>
      <w:proofErr w:type="spellStart"/>
      <w:r>
        <w:t>govft</w:t>
      </w:r>
      <w:proofErr w:type="spellEnd"/>
      <w:r>
        <w:t xml:space="preserve"> also helps which dont disagree with</w:t>
      </w:r>
    </w:p>
    <w:p w14:paraId="4836677C" w14:textId="1C511F8C" w:rsidR="00D54A16" w:rsidRDefault="00D54A16" w:rsidP="00283366">
      <w:pPr>
        <w:pStyle w:val="Heading4"/>
      </w:pPr>
      <w:r>
        <w:t xml:space="preserve">Highlighted to crumbs barely has a warrant highlighted and </w:t>
      </w:r>
      <w:proofErr w:type="spellStart"/>
      <w:r>
        <w:t>isnt</w:t>
      </w:r>
      <w:proofErr w:type="spellEnd"/>
      <w:r>
        <w:t xml:space="preserve"> really a full argument</w:t>
      </w:r>
    </w:p>
    <w:p w14:paraId="6F33F095" w14:textId="7743F10A" w:rsidR="00D54A16" w:rsidRDefault="00283366" w:rsidP="00D54A16">
      <w:r>
        <w:t>Savage</w:t>
      </w:r>
    </w:p>
    <w:p w14:paraId="0482F696" w14:textId="3F610E9D" w:rsidR="00283366" w:rsidRDefault="00283366" w:rsidP="00BA3FEF">
      <w:pPr>
        <w:pStyle w:val="Heading4"/>
      </w:pPr>
      <w:proofErr w:type="spellStart"/>
      <w:r>
        <w:t>Doesnt</w:t>
      </w:r>
      <w:proofErr w:type="spellEnd"/>
      <w:r>
        <w:t xml:space="preserve"> answer innovation just about travel / control</w:t>
      </w:r>
    </w:p>
    <w:p w14:paraId="384F36A5" w14:textId="77777777" w:rsidR="000953A3" w:rsidRDefault="000953A3" w:rsidP="000953A3">
      <w:pPr>
        <w:pStyle w:val="Heading4"/>
      </w:pPr>
      <w:r>
        <w:t>NASA is preserving resources by leveraging private partnerships</w:t>
      </w:r>
    </w:p>
    <w:p w14:paraId="51F02F02" w14:textId="77777777" w:rsidR="000953A3" w:rsidRDefault="000953A3" w:rsidP="000953A3">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6950DD9D" w14:textId="77777777" w:rsidR="00B41541" w:rsidRDefault="000953A3" w:rsidP="000953A3">
      <w:pPr>
        <w:rPr>
          <w:rStyle w:val="StyleUnderline"/>
        </w:rPr>
      </w:pPr>
      <w:r w:rsidRPr="00860382">
        <w:rPr>
          <w:rStyle w:val="StyleUnderline"/>
        </w:rPr>
        <w:t xml:space="preserve">The private space players who will drive </w:t>
      </w:r>
      <w:r w:rsidRPr="00F63A8A">
        <w:rPr>
          <w:rStyle w:val="StyleUnderline"/>
          <w:highlight w:val="cyan"/>
        </w:rPr>
        <w:t>NASA's plans for the coming decade are declaring themselves and defining the stakes</w:t>
      </w:r>
      <w:r w:rsidRPr="00860382">
        <w:rPr>
          <w:rStyle w:val="StyleUnderline"/>
        </w:rPr>
        <w:t>.</w:t>
      </w:r>
      <w:r>
        <w:rPr>
          <w:rStyle w:val="StyleUnderline"/>
        </w:rPr>
        <w:t xml:space="preserve"> </w:t>
      </w:r>
      <w:r w:rsidRPr="00860382">
        <w:rPr>
          <w:rStyle w:val="StyleUnderline"/>
        </w:rPr>
        <w:t xml:space="preserve">Why it matters: NASA plans to focus on getting people to Mars and the Moon, and its deep space exploration </w:t>
      </w:r>
      <w:r w:rsidRPr="00F63A8A">
        <w:rPr>
          <w:rStyle w:val="Emphasis"/>
          <w:highlight w:val="cyan"/>
        </w:rPr>
        <w:t>ambitions hinge on the agency</w:t>
      </w:r>
      <w:r w:rsidRPr="00F63A8A">
        <w:rPr>
          <w:rStyle w:val="StyleUnderline"/>
          <w:highlight w:val="cyan"/>
        </w:rPr>
        <w:t xml:space="preserve"> </w:t>
      </w:r>
      <w:r w:rsidRPr="00F63A8A">
        <w:rPr>
          <w:rStyle w:val="Emphasis"/>
          <w:highlight w:val="cyan"/>
        </w:rPr>
        <w:t>being able to successfully hand over major operations in low-Earth orbit to private companies.</w:t>
      </w:r>
      <w:r>
        <w:rPr>
          <w:rStyle w:val="Emphasis"/>
        </w:rPr>
        <w:t xml:space="preserve"> </w:t>
      </w:r>
      <w:r w:rsidRPr="00F63A8A">
        <w:rPr>
          <w:rStyle w:val="StyleUnderline"/>
          <w:highlight w:val="cyan"/>
        </w:rPr>
        <w:t>The</w:t>
      </w:r>
      <w:r w:rsidRPr="00860382">
        <w:rPr>
          <w:rStyle w:val="StyleUnderline"/>
        </w:rPr>
        <w:t xml:space="preserve"> space agency </w:t>
      </w:r>
      <w:r w:rsidRPr="00F63A8A">
        <w:rPr>
          <w:rStyle w:val="StyleUnderline"/>
          <w:highlight w:val="cyan"/>
        </w:rPr>
        <w:t>hopes companies will build private space stations that its astronauts can use and to continue to buy space on private rockets</w:t>
      </w:r>
    </w:p>
    <w:p w14:paraId="2548BCAB" w14:textId="77777777" w:rsidR="00B41541" w:rsidRDefault="00B41541" w:rsidP="000953A3">
      <w:pPr>
        <w:rPr>
          <w:rStyle w:val="StyleUnderline"/>
        </w:rPr>
      </w:pPr>
    </w:p>
    <w:p w14:paraId="685D1ED1" w14:textId="77777777" w:rsidR="00B41541" w:rsidRDefault="00B41541" w:rsidP="000953A3">
      <w:pPr>
        <w:rPr>
          <w:rStyle w:val="StyleUnderline"/>
        </w:rPr>
      </w:pPr>
    </w:p>
    <w:p w14:paraId="1E0AB926" w14:textId="77777777" w:rsidR="00B41541" w:rsidRDefault="00B41541" w:rsidP="000953A3">
      <w:pPr>
        <w:rPr>
          <w:rStyle w:val="StyleUnderline"/>
        </w:rPr>
      </w:pPr>
    </w:p>
    <w:p w14:paraId="06483C1E" w14:textId="5774270B" w:rsidR="000953A3" w:rsidRPr="00860382" w:rsidRDefault="000953A3" w:rsidP="000953A3">
      <w:pPr>
        <w:rPr>
          <w:rStyle w:val="StyleUnderline"/>
        </w:rPr>
      </w:pPr>
      <w:r w:rsidRPr="00860382">
        <w:rPr>
          <w:rStyle w:val="StyleUnderline"/>
        </w:rPr>
        <w:t xml:space="preserve">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F63A8A">
        <w:rPr>
          <w:rStyle w:val="StyleUnderline"/>
          <w:highlight w:val="cyan"/>
        </w:rPr>
        <w:t>NASA announced it would award multimillion-dollar contracts to three teams of commercial space companies to start designing and building privately operated space stations.</w:t>
      </w:r>
    </w:p>
    <w:p w14:paraId="097A6A5D" w14:textId="77777777" w:rsidR="000953A3" w:rsidRPr="000953A3" w:rsidRDefault="000953A3" w:rsidP="000953A3"/>
    <w:p w14:paraId="0BBE1ACB" w14:textId="7E9D01C6" w:rsidR="00283366" w:rsidRDefault="00283366" w:rsidP="000953A3">
      <w:pPr>
        <w:pStyle w:val="Heading2"/>
      </w:pPr>
      <w:r>
        <w:lastRenderedPageBreak/>
        <w:t>Contention 3</w:t>
      </w:r>
    </w:p>
    <w:p w14:paraId="5E970F92" w14:textId="77777777" w:rsidR="000953A3" w:rsidRPr="00C429FB" w:rsidRDefault="000953A3" w:rsidP="000953A3">
      <w:pPr>
        <w:keepNext/>
        <w:keepLines/>
        <w:spacing w:before="40" w:after="0"/>
        <w:outlineLvl w:val="3"/>
        <w:rPr>
          <w:rFonts w:asciiTheme="minorHAnsi" w:eastAsiaTheme="majorEastAsia" w:hAnsiTheme="minorHAnsi" w:cstheme="minorHAnsi"/>
          <w:b/>
          <w:bCs/>
          <w:sz w:val="26"/>
          <w:szCs w:val="26"/>
        </w:rPr>
      </w:pPr>
      <w:r w:rsidRPr="00C429FB">
        <w:rPr>
          <w:rFonts w:asciiTheme="minorHAnsi" w:eastAsiaTheme="majorEastAsia" w:hAnsiTheme="minorHAnsi" w:cstheme="minorHAnsi"/>
          <w:b/>
          <w:bCs/>
          <w:sz w:val="26"/>
          <w:szCs w:val="26"/>
        </w:rPr>
        <w:t xml:space="preserve">Realist </w:t>
      </w:r>
      <w:r w:rsidRPr="00C429FB">
        <w:rPr>
          <w:rFonts w:asciiTheme="minorHAnsi" w:eastAsiaTheme="majorEastAsia" w:hAnsiTheme="minorHAnsi" w:cstheme="minorHAnsi"/>
          <w:b/>
          <w:bCs/>
          <w:sz w:val="26"/>
          <w:szCs w:val="26"/>
          <w:u w:val="single"/>
        </w:rPr>
        <w:t>strategic interests</w:t>
      </w:r>
      <w:r w:rsidRPr="00C429FB">
        <w:rPr>
          <w:rFonts w:asciiTheme="minorHAnsi" w:eastAsiaTheme="majorEastAsia" w:hAnsiTheme="minorHAnsi" w:cstheme="minorHAnsi"/>
          <w:b/>
          <w:bCs/>
          <w:sz w:val="26"/>
          <w:szCs w:val="26"/>
        </w:rPr>
        <w:t xml:space="preserve"> and </w:t>
      </w:r>
      <w:r w:rsidRPr="00C429FB">
        <w:rPr>
          <w:rFonts w:asciiTheme="minorHAnsi" w:eastAsiaTheme="majorEastAsia" w:hAnsiTheme="minorHAnsi" w:cstheme="minorHAnsi"/>
          <w:b/>
          <w:bCs/>
          <w:sz w:val="26"/>
          <w:szCs w:val="26"/>
          <w:u w:val="single"/>
        </w:rPr>
        <w:t>inevitable</w:t>
      </w:r>
      <w:r w:rsidRPr="00C429FB">
        <w:rPr>
          <w:rFonts w:asciiTheme="minorHAnsi" w:eastAsiaTheme="majorEastAsia" w:hAnsiTheme="minorHAnsi" w:cstheme="minorHAnsi"/>
          <w:b/>
          <w:bCs/>
          <w:sz w:val="26"/>
          <w:szCs w:val="26"/>
        </w:rPr>
        <w:t xml:space="preserve"> militarization make space conflict </w:t>
      </w:r>
      <w:r w:rsidRPr="00C429FB">
        <w:rPr>
          <w:rFonts w:asciiTheme="minorHAnsi" w:eastAsiaTheme="majorEastAsia" w:hAnsiTheme="minorHAnsi" w:cstheme="minorHAnsi"/>
          <w:b/>
          <w:bCs/>
          <w:sz w:val="26"/>
          <w:szCs w:val="26"/>
          <w:u w:val="single"/>
        </w:rPr>
        <w:t>inevitable</w:t>
      </w:r>
      <w:r w:rsidRPr="00E469FB">
        <w:rPr>
          <w:rFonts w:asciiTheme="minorHAnsi" w:eastAsiaTheme="majorEastAsia" w:hAnsiTheme="minorHAnsi" w:cstheme="minorHAnsi"/>
          <w:b/>
          <w:bCs/>
          <w:sz w:val="26"/>
          <w:szCs w:val="26"/>
        </w:rPr>
        <w:t xml:space="preserve"> – the implication of this </w:t>
      </w:r>
      <w:r>
        <w:rPr>
          <w:rFonts w:asciiTheme="minorHAnsi" w:eastAsiaTheme="majorEastAsia" w:hAnsiTheme="minorHAnsi" w:cstheme="minorHAnsi"/>
          <w:b/>
          <w:bCs/>
          <w:sz w:val="26"/>
          <w:szCs w:val="26"/>
        </w:rPr>
        <w:t xml:space="preserve">argument is that the endpoint of the 1AC is </w:t>
      </w:r>
      <w:r>
        <w:rPr>
          <w:rFonts w:asciiTheme="minorHAnsi" w:eastAsiaTheme="majorEastAsia" w:hAnsiTheme="minorHAnsi" w:cstheme="minorHAnsi"/>
          <w:b/>
          <w:bCs/>
          <w:sz w:val="26"/>
          <w:szCs w:val="26"/>
          <w:u w:val="single"/>
        </w:rPr>
        <w:t>not</w:t>
      </w:r>
      <w:r>
        <w:rPr>
          <w:rFonts w:asciiTheme="minorHAnsi" w:eastAsiaTheme="majorEastAsia" w:hAnsiTheme="minorHAnsi" w:cstheme="minorHAnsi"/>
          <w:b/>
          <w:bCs/>
          <w:sz w:val="26"/>
          <w:szCs w:val="26"/>
        </w:rPr>
        <w:t xml:space="preserve"> kumbaya cooperation, but rather intensified nationalistic competition.</w:t>
      </w:r>
    </w:p>
    <w:p w14:paraId="643D4E3F" w14:textId="77777777" w:rsidR="000953A3" w:rsidRPr="00C429FB" w:rsidRDefault="000953A3" w:rsidP="000953A3">
      <w:pPr>
        <w:rPr>
          <w:rFonts w:asciiTheme="minorHAnsi" w:hAnsiTheme="minorHAnsi" w:cstheme="minorHAnsi"/>
        </w:rPr>
      </w:pPr>
      <w:r w:rsidRPr="00C429FB">
        <w:rPr>
          <w:rFonts w:asciiTheme="minorHAnsi" w:hAnsiTheme="minorHAnsi" w:cstheme="minorHAnsi"/>
          <w:b/>
          <w:sz w:val="26"/>
        </w:rPr>
        <w:t>Zhao</w:t>
      </w:r>
      <w:r w:rsidRPr="00C429FB">
        <w:rPr>
          <w:rFonts w:asciiTheme="minorHAnsi" w:hAnsiTheme="minorHAnsi" w:cstheme="minorHAnsi"/>
        </w:rPr>
        <w:t xml:space="preserve"> &amp; Jiang </w:t>
      </w:r>
      <w:r w:rsidRPr="00C429FB">
        <w:rPr>
          <w:rFonts w:asciiTheme="minorHAnsi" w:hAnsiTheme="minorHAnsi" w:cstheme="minorHAnsi"/>
          <w:b/>
          <w:sz w:val="26"/>
        </w:rPr>
        <w:t>19</w:t>
      </w:r>
      <w:r w:rsidRPr="00C429FB">
        <w:rPr>
          <w:rFonts w:asciiTheme="minorHAnsi" w:hAnsiTheme="minorHAnsi" w:cstheme="minorHAnsi"/>
        </w:rPr>
        <w:t xml:space="preserve"> [Yun Zhao. The University of Hong Kong, Hong Kong, China, Tianjin University of Finance and Economics, China. </w:t>
      </w:r>
      <w:proofErr w:type="spellStart"/>
      <w:r w:rsidRPr="00C429FB">
        <w:rPr>
          <w:rFonts w:asciiTheme="minorHAnsi" w:hAnsiTheme="minorHAnsi" w:cstheme="minorHAnsi"/>
        </w:rPr>
        <w:t>Shengli</w:t>
      </w:r>
      <w:proofErr w:type="spellEnd"/>
      <w:r w:rsidRPr="00C429FB">
        <w:rPr>
          <w:rFonts w:asciiTheme="minorHAnsi" w:hAnsiTheme="minorHAnsi" w:cstheme="minorHAnsi"/>
        </w:rPr>
        <w:t xml:space="preserve"> Jiang. b Institute of Social Sciences, East China University of Political Science and Law, China. Space Policy. "Armed Conflict in Outer Space: Legal Concept, Practice and Future Regulatory Regime." https://www.sciencedirect.com/science/article/abs/pii/S0265964618300419]</w:t>
      </w:r>
    </w:p>
    <w:p w14:paraId="1EEFAA8B" w14:textId="77777777" w:rsidR="000953A3" w:rsidRPr="00C429FB" w:rsidRDefault="000953A3" w:rsidP="000953A3">
      <w:pPr>
        <w:rPr>
          <w:rFonts w:asciiTheme="minorHAnsi" w:hAnsiTheme="minorHAnsi" w:cstheme="minorHAnsi"/>
          <w:b/>
          <w:iCs/>
          <w:u w:val="single"/>
          <w:bdr w:val="single" w:sz="8" w:space="0" w:color="auto"/>
        </w:rPr>
      </w:pPr>
      <w:r w:rsidRPr="00C429FB">
        <w:rPr>
          <w:rFonts w:asciiTheme="minorHAnsi" w:hAnsiTheme="minorHAnsi" w:cstheme="minorHAnsi"/>
          <w:b/>
          <w:iCs/>
          <w:highlight w:val="cyan"/>
          <w:u w:val="single"/>
          <w:bdr w:val="single" w:sz="8" w:space="0" w:color="auto"/>
        </w:rPr>
        <w:t>Peaceful uses</w:t>
      </w:r>
      <w:r w:rsidRPr="00C429FB">
        <w:rPr>
          <w:rFonts w:asciiTheme="minorHAnsi" w:hAnsiTheme="minorHAnsi" w:cstheme="minorHAnsi"/>
          <w:highlight w:val="cyan"/>
          <w:u w:val="single"/>
        </w:rPr>
        <w:t xml:space="preserve"> of</w:t>
      </w:r>
      <w:r w:rsidRPr="00C429FB">
        <w:rPr>
          <w:rFonts w:asciiTheme="minorHAnsi" w:hAnsiTheme="minorHAnsi" w:cstheme="minorHAnsi"/>
          <w:u w:val="single"/>
        </w:rPr>
        <w:t xml:space="preserve"> outer </w:t>
      </w:r>
      <w:r w:rsidRPr="00C429FB">
        <w:rPr>
          <w:rFonts w:asciiTheme="minorHAnsi" w:hAnsiTheme="minorHAnsi" w:cstheme="minorHAnsi"/>
          <w:highlight w:val="cyan"/>
          <w:u w:val="single"/>
        </w:rPr>
        <w:t>space have been</w:t>
      </w:r>
      <w:r w:rsidRPr="00C429FB">
        <w:rPr>
          <w:rFonts w:asciiTheme="minorHAnsi" w:hAnsiTheme="minorHAnsi" w:cstheme="minorHAnsi"/>
          <w:u w:val="single"/>
        </w:rPr>
        <w:t xml:space="preserve"> widely </w:t>
      </w:r>
      <w:r w:rsidRPr="00C429FB">
        <w:rPr>
          <w:rFonts w:asciiTheme="minorHAnsi" w:hAnsiTheme="minorHAnsi" w:cstheme="minorHAnsi"/>
          <w:highlight w:val="cyan"/>
          <w:u w:val="single"/>
        </w:rPr>
        <w:t>considered</w:t>
      </w:r>
      <w:r w:rsidRPr="00C429FB">
        <w:rPr>
          <w:rFonts w:asciiTheme="minorHAnsi" w:hAnsiTheme="minorHAnsi" w:cstheme="minorHAnsi"/>
          <w:u w:val="single"/>
        </w:rPr>
        <w:t xml:space="preserve"> as part of </w:t>
      </w:r>
      <w:r w:rsidRPr="00C429FB">
        <w:rPr>
          <w:rFonts w:asciiTheme="minorHAnsi" w:hAnsiTheme="minorHAnsi" w:cstheme="minorHAnsi"/>
          <w:highlight w:val="cyan"/>
          <w:u w:val="single"/>
        </w:rPr>
        <w:t xml:space="preserve">customary </w:t>
      </w:r>
      <w:r w:rsidRPr="00C429FB">
        <w:rPr>
          <w:rFonts w:asciiTheme="minorHAnsi" w:hAnsiTheme="minorHAnsi" w:cstheme="minorHAnsi"/>
          <w:b/>
          <w:iCs/>
          <w:highlight w:val="cyan"/>
          <w:u w:val="single"/>
          <w:bdr w:val="single" w:sz="8" w:space="0" w:color="auto"/>
        </w:rPr>
        <w:t>international law</w:t>
      </w:r>
      <w:r w:rsidRPr="00C429FB">
        <w:rPr>
          <w:rFonts w:asciiTheme="minorHAnsi" w:hAnsiTheme="minorHAnsi" w:cstheme="minorHAnsi"/>
          <w:sz w:val="16"/>
        </w:rPr>
        <w:t xml:space="preserve"> </w:t>
      </w:r>
      <w:r w:rsidRPr="00C429FB">
        <w:rPr>
          <w:rFonts w:asciiTheme="minorHAnsi" w:hAnsiTheme="minorHAnsi" w:cstheme="minorHAnsi"/>
          <w:highlight w:val="cyan"/>
          <w:u w:val="single"/>
        </w:rPr>
        <w:t xml:space="preserve">in the </w:t>
      </w:r>
      <w:r w:rsidRPr="00C429FB">
        <w:rPr>
          <w:rFonts w:asciiTheme="minorHAnsi" w:hAnsiTheme="minorHAnsi" w:cstheme="minorHAnsi"/>
          <w:b/>
          <w:iCs/>
          <w:highlight w:val="cyan"/>
          <w:u w:val="single"/>
          <w:bdr w:val="single" w:sz="8" w:space="0" w:color="auto"/>
        </w:rPr>
        <w:t>space field</w:t>
      </w:r>
      <w:r w:rsidRPr="00C429FB">
        <w:rPr>
          <w:rFonts w:asciiTheme="minorHAnsi" w:hAnsiTheme="minorHAnsi" w:cstheme="minorHAnsi"/>
          <w:sz w:val="16"/>
        </w:rPr>
        <w:t xml:space="preserve">. </w:t>
      </w:r>
      <w:proofErr w:type="spellStart"/>
      <w:r w:rsidRPr="00C429FB">
        <w:rPr>
          <w:rFonts w:asciiTheme="minorHAnsi" w:hAnsiTheme="minorHAnsi" w:cstheme="minorHAnsi"/>
          <w:u w:val="single"/>
        </w:rPr>
        <w:t>Nonmilitarization</w:t>
      </w:r>
      <w:proofErr w:type="spellEnd"/>
      <w:r w:rsidRPr="00C429FB">
        <w:rPr>
          <w:rFonts w:asciiTheme="minorHAnsi" w:hAnsiTheme="minorHAnsi" w:cstheme="minorHAnsi"/>
          <w:u w:val="single"/>
        </w:rPr>
        <w:t xml:space="preserve"> and </w:t>
      </w:r>
      <w:proofErr w:type="spellStart"/>
      <w:r w:rsidRPr="00C429FB">
        <w:rPr>
          <w:rFonts w:asciiTheme="minorHAnsi" w:hAnsiTheme="minorHAnsi" w:cstheme="minorHAnsi"/>
          <w:u w:val="single"/>
        </w:rPr>
        <w:t>nonweaponization</w:t>
      </w:r>
      <w:proofErr w:type="spellEnd"/>
      <w:r w:rsidRPr="00C429FB">
        <w:rPr>
          <w:rFonts w:asciiTheme="minorHAnsi" w:hAnsiTheme="minorHAnsi" w:cstheme="minorHAnsi"/>
          <w:u w:val="single"/>
        </w:rPr>
        <w:t xml:space="preserve"> of outer space has been the ideal situation for the </w:t>
      </w:r>
      <w:r w:rsidRPr="00C429FB">
        <w:rPr>
          <w:rFonts w:asciiTheme="minorHAnsi" w:hAnsiTheme="minorHAnsi" w:cstheme="minorHAnsi"/>
          <w:b/>
          <w:iCs/>
          <w:u w:val="single"/>
          <w:bdr w:val="single" w:sz="8" w:space="0" w:color="auto"/>
        </w:rPr>
        <w:t>peaceful exploration</w:t>
      </w:r>
      <w:r w:rsidRPr="00C429FB">
        <w:rPr>
          <w:rFonts w:asciiTheme="minorHAnsi" w:hAnsiTheme="minorHAnsi" w:cstheme="minorHAnsi"/>
          <w:sz w:val="16"/>
        </w:rPr>
        <w:t xml:space="preserve"> and use of outer space. </w:t>
      </w:r>
      <w:r w:rsidRPr="00C429FB">
        <w:rPr>
          <w:rFonts w:asciiTheme="minorHAnsi" w:hAnsiTheme="minorHAnsi" w:cstheme="minorHAnsi"/>
          <w:u w:val="single"/>
        </w:rPr>
        <w:t>The UN emphasized</w:t>
      </w:r>
      <w:r w:rsidRPr="00C429FB">
        <w:rPr>
          <w:rFonts w:asciiTheme="minorHAnsi" w:hAnsiTheme="minorHAnsi" w:cstheme="minorHAnsi"/>
          <w:sz w:val="16"/>
        </w:rPr>
        <w:t xml:space="preserve"> in 1958 </w:t>
      </w:r>
      <w:r w:rsidRPr="00C429FB">
        <w:rPr>
          <w:rFonts w:asciiTheme="minorHAnsi" w:hAnsiTheme="minorHAnsi" w:cstheme="minorHAnsi"/>
          <w:u w:val="single"/>
        </w:rPr>
        <w:t xml:space="preserve">the need to “avoid the extension of present </w:t>
      </w:r>
      <w:r w:rsidRPr="00C429FB">
        <w:rPr>
          <w:rFonts w:asciiTheme="minorHAnsi" w:hAnsiTheme="minorHAnsi" w:cstheme="minorHAnsi"/>
          <w:b/>
          <w:iCs/>
          <w:u w:val="single"/>
          <w:bdr w:val="single" w:sz="8" w:space="0" w:color="auto"/>
        </w:rPr>
        <w:t>national rivalries</w:t>
      </w:r>
      <w:r w:rsidRPr="00C429FB">
        <w:rPr>
          <w:rFonts w:asciiTheme="minorHAnsi" w:hAnsiTheme="minorHAnsi" w:cstheme="minorHAnsi"/>
          <w:sz w:val="16"/>
        </w:rPr>
        <w:t xml:space="preserve"> </w:t>
      </w:r>
      <w:r w:rsidRPr="00C429FB">
        <w:rPr>
          <w:rFonts w:asciiTheme="minorHAnsi" w:hAnsiTheme="minorHAnsi" w:cstheme="minorHAnsi"/>
          <w:u w:val="single"/>
        </w:rPr>
        <w:t>into this new field</w:t>
      </w:r>
      <w:r w:rsidRPr="00C429FB">
        <w:rPr>
          <w:rFonts w:asciiTheme="minorHAnsi" w:hAnsiTheme="minorHAnsi" w:cstheme="minorHAnsi"/>
          <w:sz w:val="16"/>
        </w:rPr>
        <w:t xml:space="preserve">” [121]. However, </w:t>
      </w:r>
      <w:r w:rsidRPr="00C429FB">
        <w:rPr>
          <w:rFonts w:asciiTheme="minorHAnsi" w:hAnsiTheme="minorHAnsi" w:cstheme="minorHAnsi"/>
          <w:highlight w:val="cyan"/>
          <w:u w:val="single"/>
        </w:rPr>
        <w:t xml:space="preserve">this ideal situation is </w:t>
      </w:r>
      <w:r w:rsidRPr="00C429FB">
        <w:rPr>
          <w:rFonts w:asciiTheme="minorHAnsi" w:hAnsiTheme="minorHAnsi" w:cstheme="minorHAnsi"/>
          <w:b/>
          <w:iCs/>
          <w:highlight w:val="cyan"/>
          <w:u w:val="single"/>
          <w:bdr w:val="single" w:sz="8" w:space="0" w:color="auto"/>
        </w:rPr>
        <w:t>difficult</w:t>
      </w:r>
      <w:r w:rsidRPr="00C429FB">
        <w:rPr>
          <w:rFonts w:asciiTheme="minorHAnsi" w:hAnsiTheme="minorHAnsi" w:cstheme="minorHAnsi"/>
          <w:highlight w:val="cyan"/>
          <w:u w:val="single"/>
        </w:rPr>
        <w:t xml:space="preserve"> to be </w:t>
      </w:r>
      <w:r w:rsidRPr="00C429FB">
        <w:rPr>
          <w:rFonts w:asciiTheme="minorHAnsi" w:hAnsiTheme="minorHAnsi" w:cstheme="minorHAnsi"/>
          <w:b/>
          <w:iCs/>
          <w:highlight w:val="cyan"/>
          <w:u w:val="single"/>
          <w:bdr w:val="single" w:sz="8" w:space="0" w:color="auto"/>
        </w:rPr>
        <w:t>realized in our real life.</w:t>
      </w:r>
      <w:r w:rsidRPr="00C429FB">
        <w:rPr>
          <w:rFonts w:asciiTheme="minorHAnsi" w:hAnsiTheme="minorHAnsi" w:cstheme="minorHAnsi"/>
          <w:sz w:val="16"/>
        </w:rPr>
        <w:t xml:space="preserve"> </w:t>
      </w:r>
      <w:r w:rsidRPr="00C429FB">
        <w:rPr>
          <w:rFonts w:asciiTheme="minorHAnsi" w:hAnsiTheme="minorHAnsi" w:cstheme="minorHAnsi"/>
          <w:u w:val="single"/>
        </w:rPr>
        <w:t xml:space="preserve">Space </w:t>
      </w:r>
      <w:r w:rsidRPr="00C429FB">
        <w:rPr>
          <w:rFonts w:asciiTheme="minorHAnsi" w:hAnsiTheme="minorHAnsi" w:cstheme="minorHAnsi"/>
          <w:highlight w:val="cyan"/>
          <w:u w:val="single"/>
        </w:rPr>
        <w:t xml:space="preserve">militarization has </w:t>
      </w:r>
      <w:r w:rsidRPr="00C429FB">
        <w:rPr>
          <w:rFonts w:asciiTheme="minorHAnsi" w:hAnsiTheme="minorHAnsi" w:cstheme="minorHAnsi"/>
          <w:b/>
          <w:iCs/>
          <w:highlight w:val="cyan"/>
          <w:u w:val="single"/>
          <w:bdr w:val="single" w:sz="8" w:space="0" w:color="auto"/>
        </w:rPr>
        <w:t>already started</w:t>
      </w:r>
      <w:r w:rsidRPr="00C429FB">
        <w:rPr>
          <w:rFonts w:asciiTheme="minorHAnsi" w:hAnsiTheme="minorHAnsi" w:cstheme="minorHAnsi"/>
          <w:b/>
          <w:iCs/>
          <w:u w:val="single"/>
          <w:bdr w:val="single" w:sz="8" w:space="0" w:color="auto"/>
        </w:rPr>
        <w:t xml:space="preserve"> </w:t>
      </w:r>
      <w:r w:rsidRPr="00C429FB">
        <w:rPr>
          <w:rFonts w:asciiTheme="minorHAnsi" w:hAnsiTheme="minorHAnsi" w:cstheme="minorHAnsi"/>
          <w:u w:val="single"/>
        </w:rPr>
        <w:t xml:space="preserve">at the beginning of the space age; space </w:t>
      </w:r>
      <w:r w:rsidRPr="00C429FB">
        <w:rPr>
          <w:rFonts w:asciiTheme="minorHAnsi" w:hAnsiTheme="minorHAnsi" w:cstheme="minorHAnsi"/>
          <w:highlight w:val="cyan"/>
          <w:u w:val="single"/>
        </w:rPr>
        <w:t>weaponization</w:t>
      </w:r>
      <w:r w:rsidRPr="00C429FB">
        <w:rPr>
          <w:rFonts w:asciiTheme="minorHAnsi" w:hAnsiTheme="minorHAnsi" w:cstheme="minorHAnsi"/>
          <w:u w:val="single"/>
        </w:rPr>
        <w:t xml:space="preserve"> and arms race in outer space </w:t>
      </w:r>
      <w:r w:rsidRPr="00C429FB">
        <w:rPr>
          <w:rFonts w:asciiTheme="minorHAnsi" w:hAnsiTheme="minorHAnsi" w:cstheme="minorHAnsi"/>
          <w:highlight w:val="cyan"/>
          <w:u w:val="single"/>
        </w:rPr>
        <w:t xml:space="preserve">is </w:t>
      </w:r>
      <w:r w:rsidRPr="00C429FB">
        <w:rPr>
          <w:rFonts w:asciiTheme="minorHAnsi" w:hAnsiTheme="minorHAnsi" w:cstheme="minorHAnsi"/>
          <w:b/>
          <w:iCs/>
          <w:highlight w:val="cyan"/>
          <w:u w:val="single"/>
          <w:bdr w:val="single" w:sz="8" w:space="0" w:color="auto"/>
        </w:rPr>
        <w:t>intensified</w:t>
      </w:r>
      <w:r w:rsidRPr="00C429FB">
        <w:rPr>
          <w:rFonts w:asciiTheme="minorHAnsi" w:hAnsiTheme="minorHAnsi" w:cstheme="minorHAnsi"/>
          <w:highlight w:val="cyan"/>
          <w:u w:val="single"/>
        </w:rPr>
        <w:t xml:space="preserve"> for</w:t>
      </w:r>
      <w:r w:rsidRPr="00C429FB">
        <w:rPr>
          <w:rFonts w:asciiTheme="minorHAnsi" w:hAnsiTheme="minorHAnsi" w:cstheme="minorHAnsi"/>
          <w:u w:val="single"/>
        </w:rPr>
        <w:t xml:space="preserve"> the protection of </w:t>
      </w:r>
      <w:r w:rsidRPr="00C429FB">
        <w:rPr>
          <w:rFonts w:asciiTheme="minorHAnsi" w:hAnsiTheme="minorHAnsi" w:cstheme="minorHAnsi"/>
          <w:b/>
          <w:iCs/>
          <w:highlight w:val="cyan"/>
          <w:u w:val="single"/>
          <w:bdr w:val="single" w:sz="8" w:space="0" w:color="auto"/>
        </w:rPr>
        <w:t>national security</w:t>
      </w:r>
      <w:r w:rsidRPr="00C429FB">
        <w:rPr>
          <w:rFonts w:asciiTheme="minorHAnsi" w:hAnsiTheme="minorHAnsi" w:cstheme="minorHAnsi"/>
          <w:sz w:val="16"/>
          <w:highlight w:val="cyan"/>
        </w:rPr>
        <w:t xml:space="preserve"> </w:t>
      </w:r>
      <w:r w:rsidRPr="00C429FB">
        <w:rPr>
          <w:rFonts w:asciiTheme="minorHAnsi" w:hAnsiTheme="minorHAnsi" w:cstheme="minorHAnsi"/>
          <w:highlight w:val="cyan"/>
          <w:u w:val="single"/>
        </w:rPr>
        <w:t>and</w:t>
      </w:r>
      <w:r w:rsidRPr="00C429FB">
        <w:rPr>
          <w:rFonts w:asciiTheme="minorHAnsi" w:hAnsiTheme="minorHAnsi" w:cstheme="minorHAnsi"/>
          <w:u w:val="single"/>
        </w:rPr>
        <w:t xml:space="preserve"> realization of national </w:t>
      </w:r>
      <w:r w:rsidRPr="00C429FB">
        <w:rPr>
          <w:rFonts w:asciiTheme="minorHAnsi" w:hAnsiTheme="minorHAnsi" w:cstheme="minorHAnsi"/>
          <w:b/>
          <w:iCs/>
          <w:highlight w:val="cyan"/>
          <w:u w:val="single"/>
          <w:bdr w:val="single" w:sz="8" w:space="0" w:color="auto"/>
        </w:rPr>
        <w:t>strategic interests.</w:t>
      </w:r>
    </w:p>
    <w:p w14:paraId="6B6E604C" w14:textId="77777777" w:rsidR="000953A3" w:rsidRPr="00C429FB" w:rsidRDefault="000953A3" w:rsidP="000953A3">
      <w:pPr>
        <w:rPr>
          <w:rFonts w:asciiTheme="minorHAnsi" w:hAnsiTheme="minorHAnsi" w:cstheme="minorHAnsi"/>
          <w:u w:val="single"/>
        </w:rPr>
      </w:pPr>
      <w:r w:rsidRPr="00C429FB">
        <w:rPr>
          <w:rFonts w:asciiTheme="minorHAnsi" w:hAnsiTheme="minorHAnsi" w:cstheme="minorHAnsi"/>
          <w:b/>
          <w:iCs/>
          <w:highlight w:val="cyan"/>
          <w:u w:val="single"/>
          <w:bdr w:val="single" w:sz="8" w:space="0" w:color="auto"/>
        </w:rPr>
        <w:t>Military confrontation</w:t>
      </w:r>
      <w:r w:rsidRPr="00C429FB">
        <w:rPr>
          <w:rFonts w:asciiTheme="minorHAnsi" w:hAnsiTheme="minorHAnsi" w:cstheme="minorHAnsi"/>
          <w:u w:val="single"/>
        </w:rPr>
        <w:t xml:space="preserve"> and </w:t>
      </w:r>
      <w:r w:rsidRPr="00C429FB">
        <w:rPr>
          <w:rFonts w:asciiTheme="minorHAnsi" w:hAnsiTheme="minorHAnsi" w:cstheme="minorHAnsi"/>
          <w:b/>
          <w:iCs/>
          <w:u w:val="single"/>
          <w:bdr w:val="single" w:sz="8" w:space="0" w:color="auto"/>
        </w:rPr>
        <w:t>armed conflict</w:t>
      </w:r>
      <w:r w:rsidRPr="00C429FB">
        <w:rPr>
          <w:rFonts w:asciiTheme="minorHAnsi" w:hAnsiTheme="minorHAnsi" w:cstheme="minorHAnsi"/>
          <w:u w:val="single"/>
        </w:rPr>
        <w:t xml:space="preserve"> in outer space, </w:t>
      </w:r>
      <w:proofErr w:type="gramStart"/>
      <w:r w:rsidRPr="00C429FB">
        <w:rPr>
          <w:rFonts w:asciiTheme="minorHAnsi" w:hAnsiTheme="minorHAnsi" w:cstheme="minorHAnsi"/>
          <w:highlight w:val="cyan"/>
          <w:u w:val="single"/>
        </w:rPr>
        <w:t>through</w:t>
      </w:r>
      <w:r w:rsidRPr="00C429FB">
        <w:rPr>
          <w:rFonts w:asciiTheme="minorHAnsi" w:hAnsiTheme="minorHAnsi" w:cstheme="minorHAnsi"/>
          <w:u w:val="single"/>
        </w:rPr>
        <w:t xml:space="preserve"> the use of</w:t>
      </w:r>
      <w:proofErr w:type="gramEnd"/>
      <w:r w:rsidRPr="00C429FB">
        <w:rPr>
          <w:rFonts w:asciiTheme="minorHAnsi" w:hAnsiTheme="minorHAnsi" w:cstheme="minorHAnsi"/>
          <w:u w:val="single"/>
        </w:rPr>
        <w:t xml:space="preserve"> </w:t>
      </w:r>
      <w:r w:rsidRPr="00C429FB">
        <w:rPr>
          <w:rFonts w:asciiTheme="minorHAnsi" w:hAnsiTheme="minorHAnsi" w:cstheme="minorHAnsi"/>
          <w:b/>
          <w:iCs/>
          <w:highlight w:val="cyan"/>
          <w:u w:val="single"/>
          <w:bdr w:val="single" w:sz="8" w:space="0" w:color="auto"/>
        </w:rPr>
        <w:t>satellite systems</w:t>
      </w:r>
      <w:r w:rsidRPr="00C429FB">
        <w:rPr>
          <w:rFonts w:asciiTheme="minorHAnsi" w:hAnsiTheme="minorHAnsi" w:cstheme="minorHAnsi"/>
          <w:sz w:val="16"/>
        </w:rPr>
        <w:t xml:space="preserve"> </w:t>
      </w:r>
      <w:r w:rsidRPr="00C429FB">
        <w:rPr>
          <w:rFonts w:asciiTheme="minorHAnsi" w:hAnsiTheme="minorHAnsi" w:cstheme="minorHAnsi"/>
          <w:u w:val="single"/>
        </w:rPr>
        <w:t>as force enhancers, has already emerged and the outbreak of the so-called</w:t>
      </w:r>
      <w:r w:rsidRPr="00C429FB">
        <w:rPr>
          <w:rFonts w:asciiTheme="minorHAnsi" w:hAnsiTheme="minorHAnsi" w:cstheme="minorHAnsi"/>
          <w:sz w:val="16"/>
        </w:rPr>
        <w:t xml:space="preserve"> “</w:t>
      </w:r>
      <w:r w:rsidRPr="00C429FB">
        <w:rPr>
          <w:rFonts w:asciiTheme="minorHAnsi" w:hAnsiTheme="minorHAnsi" w:cstheme="minorHAnsi"/>
          <w:b/>
          <w:iCs/>
          <w:u w:val="single"/>
          <w:bdr w:val="single" w:sz="8" w:space="0" w:color="auto"/>
        </w:rPr>
        <w:t>space war</w:t>
      </w:r>
      <w:r w:rsidRPr="00C429FB">
        <w:rPr>
          <w:rFonts w:asciiTheme="minorHAnsi" w:hAnsiTheme="minorHAnsi" w:cstheme="minorHAnsi"/>
          <w:sz w:val="16"/>
        </w:rPr>
        <w:t xml:space="preserve">” </w:t>
      </w:r>
      <w:r w:rsidRPr="00C429FB">
        <w:rPr>
          <w:rFonts w:asciiTheme="minorHAnsi" w:hAnsiTheme="minorHAnsi" w:cstheme="minorHAnsi"/>
          <w:u w:val="single"/>
        </w:rPr>
        <w:t xml:space="preserve">in the future </w:t>
      </w:r>
      <w:r w:rsidRPr="00C429FB">
        <w:rPr>
          <w:rFonts w:asciiTheme="minorHAnsi" w:hAnsiTheme="minorHAnsi" w:cstheme="minorHAnsi"/>
          <w:highlight w:val="cyan"/>
          <w:u w:val="single"/>
        </w:rPr>
        <w:t xml:space="preserve">seems </w:t>
      </w:r>
      <w:r w:rsidRPr="00C429FB">
        <w:rPr>
          <w:rFonts w:asciiTheme="minorHAnsi" w:hAnsiTheme="minorHAnsi" w:cstheme="minorHAnsi"/>
          <w:b/>
          <w:iCs/>
          <w:sz w:val="26"/>
          <w:szCs w:val="26"/>
          <w:highlight w:val="cyan"/>
          <w:u w:val="single"/>
          <w:bdr w:val="single" w:sz="8" w:space="0" w:color="auto"/>
        </w:rPr>
        <w:t>inevitable</w:t>
      </w:r>
      <w:r w:rsidRPr="00C429FB">
        <w:rPr>
          <w:rFonts w:asciiTheme="minorHAnsi" w:hAnsiTheme="minorHAnsi" w:cstheme="minorHAnsi"/>
          <w:sz w:val="16"/>
        </w:rPr>
        <w:t xml:space="preserve"> [122]. </w:t>
      </w:r>
      <w:r w:rsidRPr="00C429FB">
        <w:rPr>
          <w:rFonts w:asciiTheme="minorHAnsi" w:hAnsiTheme="minorHAnsi" w:cstheme="minorHAnsi"/>
          <w:u w:val="single"/>
        </w:rPr>
        <w:t xml:space="preserve">Under such a circumstance, </w:t>
      </w:r>
      <w:r w:rsidRPr="00C429FB">
        <w:rPr>
          <w:rFonts w:asciiTheme="minorHAnsi" w:hAnsiTheme="minorHAnsi" w:cstheme="minorHAnsi"/>
          <w:highlight w:val="cyan"/>
          <w:u w:val="single"/>
        </w:rPr>
        <w:t xml:space="preserve">there is an </w:t>
      </w:r>
      <w:r w:rsidRPr="00C429FB">
        <w:rPr>
          <w:rFonts w:asciiTheme="minorHAnsi" w:hAnsiTheme="minorHAnsi" w:cstheme="minorHAnsi"/>
          <w:b/>
          <w:iCs/>
          <w:highlight w:val="cyan"/>
          <w:u w:val="single"/>
          <w:bdr w:val="single" w:sz="8" w:space="0" w:color="auto"/>
        </w:rPr>
        <w:t>urgent need</w:t>
      </w:r>
      <w:r w:rsidRPr="00C429FB">
        <w:rPr>
          <w:rFonts w:asciiTheme="minorHAnsi" w:hAnsiTheme="minorHAnsi" w:cstheme="minorHAnsi"/>
          <w:highlight w:val="cyan"/>
          <w:u w:val="single"/>
        </w:rPr>
        <w:t xml:space="preserve"> to study</w:t>
      </w:r>
      <w:r w:rsidRPr="00C429FB">
        <w:rPr>
          <w:rFonts w:asciiTheme="minorHAnsi" w:hAnsiTheme="minorHAnsi" w:cstheme="minorHAnsi"/>
          <w:u w:val="single"/>
        </w:rPr>
        <w:t xml:space="preserve"> relevant </w:t>
      </w:r>
      <w:r w:rsidRPr="00C429FB">
        <w:rPr>
          <w:rFonts w:asciiTheme="minorHAnsi" w:hAnsiTheme="minorHAnsi" w:cstheme="minorHAnsi"/>
          <w:highlight w:val="cyan"/>
          <w:u w:val="single"/>
        </w:rPr>
        <w:t>international rules to govern</w:t>
      </w:r>
      <w:r w:rsidRPr="00C429FB">
        <w:rPr>
          <w:rFonts w:asciiTheme="minorHAnsi" w:hAnsiTheme="minorHAnsi" w:cstheme="minorHAnsi"/>
          <w:u w:val="single"/>
        </w:rPr>
        <w:t xml:space="preserve"> </w:t>
      </w:r>
      <w:r w:rsidRPr="00C429FB">
        <w:rPr>
          <w:rFonts w:asciiTheme="minorHAnsi" w:hAnsiTheme="minorHAnsi" w:cstheme="minorHAnsi"/>
          <w:b/>
          <w:iCs/>
          <w:highlight w:val="cyan"/>
          <w:u w:val="single"/>
          <w:bdr w:val="single" w:sz="8" w:space="0" w:color="auto"/>
        </w:rPr>
        <w:t>military confrontation</w:t>
      </w:r>
      <w:r w:rsidRPr="00C429FB">
        <w:rPr>
          <w:rFonts w:asciiTheme="minorHAnsi" w:hAnsiTheme="minorHAnsi" w:cstheme="minorHAnsi"/>
          <w:sz w:val="16"/>
          <w:highlight w:val="cyan"/>
        </w:rPr>
        <w:t xml:space="preserve"> </w:t>
      </w:r>
      <w:r w:rsidRPr="00C429FB">
        <w:rPr>
          <w:rFonts w:asciiTheme="minorHAnsi" w:hAnsiTheme="minorHAnsi" w:cstheme="minorHAnsi"/>
          <w:highlight w:val="cyan"/>
          <w:u w:val="single"/>
        </w:rPr>
        <w:t>and</w:t>
      </w:r>
      <w:r w:rsidRPr="00C429FB">
        <w:rPr>
          <w:rFonts w:asciiTheme="minorHAnsi" w:hAnsiTheme="minorHAnsi" w:cstheme="minorHAnsi"/>
          <w:sz w:val="16"/>
          <w:highlight w:val="cyan"/>
        </w:rPr>
        <w:t xml:space="preserve"> </w:t>
      </w:r>
      <w:r w:rsidRPr="00C429FB">
        <w:rPr>
          <w:rFonts w:asciiTheme="minorHAnsi" w:hAnsiTheme="minorHAnsi" w:cstheme="minorHAnsi"/>
          <w:b/>
          <w:iCs/>
          <w:highlight w:val="cyan"/>
          <w:u w:val="single"/>
          <w:bdr w:val="single" w:sz="8" w:space="0" w:color="auto"/>
        </w:rPr>
        <w:t>armed conflicts</w:t>
      </w:r>
      <w:r w:rsidRPr="00C429FB">
        <w:rPr>
          <w:rFonts w:asciiTheme="minorHAnsi" w:hAnsiTheme="minorHAnsi" w:cstheme="minorHAnsi"/>
          <w:sz w:val="16"/>
        </w:rPr>
        <w:t xml:space="preserve"> </w:t>
      </w:r>
      <w:r w:rsidRPr="00C429FB">
        <w:rPr>
          <w:rFonts w:asciiTheme="minorHAnsi" w:hAnsiTheme="minorHAnsi" w:cstheme="minorHAnsi"/>
          <w:u w:val="single"/>
        </w:rPr>
        <w:t>in outer space.</w:t>
      </w:r>
      <w:r w:rsidRPr="00C429FB">
        <w:rPr>
          <w:rFonts w:asciiTheme="minorHAnsi" w:hAnsiTheme="minorHAnsi" w:cstheme="minorHAnsi"/>
          <w:sz w:val="16"/>
        </w:rPr>
        <w:t xml:space="preserve"> </w:t>
      </w:r>
      <w:r w:rsidRPr="00C429FB">
        <w:rPr>
          <w:rFonts w:asciiTheme="minorHAnsi" w:hAnsiTheme="minorHAnsi" w:cstheme="minorHAnsi"/>
          <w:u w:val="single"/>
        </w:rPr>
        <w:t xml:space="preserve">While general principles of international law established rules in </w:t>
      </w:r>
      <w:r w:rsidRPr="00C429FB">
        <w:rPr>
          <w:rFonts w:asciiTheme="minorHAnsi" w:hAnsiTheme="minorHAnsi" w:cstheme="minorHAnsi"/>
          <w:highlight w:val="cyan"/>
          <w:u w:val="single"/>
        </w:rPr>
        <w:t xml:space="preserve">space law and humanitarian law can be </w:t>
      </w:r>
      <w:r w:rsidRPr="00C429FB">
        <w:rPr>
          <w:rFonts w:asciiTheme="minorHAnsi" w:hAnsiTheme="minorHAnsi" w:cstheme="minorHAnsi"/>
          <w:b/>
          <w:iCs/>
          <w:highlight w:val="cyan"/>
          <w:u w:val="single"/>
          <w:bdr w:val="single" w:sz="8" w:space="0" w:color="auto"/>
        </w:rPr>
        <w:t>applied</w:t>
      </w:r>
      <w:r w:rsidRPr="00C429FB">
        <w:rPr>
          <w:rFonts w:asciiTheme="minorHAnsi" w:hAnsiTheme="minorHAnsi" w:cstheme="minorHAnsi"/>
          <w:u w:val="single"/>
        </w:rPr>
        <w:t xml:space="preserve"> to </w:t>
      </w:r>
      <w:r w:rsidRPr="00C429FB">
        <w:rPr>
          <w:rFonts w:asciiTheme="minorHAnsi" w:hAnsiTheme="minorHAnsi" w:cstheme="minorHAnsi"/>
          <w:b/>
          <w:iCs/>
          <w:u w:val="single"/>
          <w:bdr w:val="single" w:sz="8" w:space="0" w:color="auto"/>
        </w:rPr>
        <w:t>armed conflict</w:t>
      </w:r>
      <w:r w:rsidRPr="00C429FB">
        <w:rPr>
          <w:rFonts w:asciiTheme="minorHAnsi" w:hAnsiTheme="minorHAnsi" w:cstheme="minorHAnsi"/>
          <w:u w:val="single"/>
        </w:rPr>
        <w:t xml:space="preserve"> </w:t>
      </w:r>
      <w:r w:rsidRPr="00C429FB">
        <w:rPr>
          <w:rFonts w:asciiTheme="minorHAnsi" w:hAnsiTheme="minorHAnsi" w:cstheme="minorHAnsi"/>
          <w:sz w:val="16"/>
        </w:rPr>
        <w:t xml:space="preserve">in outer space [123], </w:t>
      </w:r>
      <w:r w:rsidRPr="00C429FB">
        <w:rPr>
          <w:rFonts w:asciiTheme="minorHAnsi" w:hAnsiTheme="minorHAnsi" w:cstheme="minorHAnsi"/>
          <w:u w:val="single"/>
        </w:rPr>
        <w:t>many issues are yet to be clarified</w:t>
      </w:r>
      <w:r w:rsidRPr="00C429FB">
        <w:rPr>
          <w:rFonts w:asciiTheme="minorHAnsi" w:hAnsiTheme="minorHAnsi" w:cstheme="minorHAnsi"/>
          <w:sz w:val="16"/>
        </w:rPr>
        <w:t xml:space="preserve">. Accordingly, </w:t>
      </w:r>
      <w:r w:rsidRPr="00C429FB">
        <w:rPr>
          <w:rFonts w:asciiTheme="minorHAnsi" w:hAnsiTheme="minorHAnsi" w:cstheme="minorHAnsi"/>
          <w:u w:val="single"/>
        </w:rPr>
        <w:t xml:space="preserve">international </w:t>
      </w:r>
      <w:r w:rsidRPr="00C429FB">
        <w:rPr>
          <w:rFonts w:asciiTheme="minorHAnsi" w:hAnsiTheme="minorHAnsi" w:cstheme="minorHAnsi"/>
          <w:highlight w:val="cyan"/>
          <w:u w:val="single"/>
        </w:rPr>
        <w:t xml:space="preserve">society should </w:t>
      </w:r>
      <w:r w:rsidRPr="00C429FB">
        <w:rPr>
          <w:rFonts w:asciiTheme="minorHAnsi" w:hAnsiTheme="minorHAnsi" w:cstheme="minorHAnsi"/>
          <w:b/>
          <w:iCs/>
          <w:highlight w:val="cyan"/>
          <w:u w:val="single"/>
          <w:bdr w:val="single" w:sz="8" w:space="0" w:color="auto"/>
        </w:rPr>
        <w:t>work together</w:t>
      </w:r>
      <w:r w:rsidRPr="00C429FB">
        <w:rPr>
          <w:rFonts w:asciiTheme="minorHAnsi" w:hAnsiTheme="minorHAnsi" w:cstheme="minorHAnsi"/>
          <w:sz w:val="16"/>
          <w:highlight w:val="cyan"/>
        </w:rPr>
        <w:t xml:space="preserve"> </w:t>
      </w:r>
      <w:r w:rsidRPr="00C429FB">
        <w:rPr>
          <w:rFonts w:asciiTheme="minorHAnsi" w:hAnsiTheme="minorHAnsi" w:cstheme="minorHAnsi"/>
          <w:highlight w:val="cyan"/>
          <w:u w:val="single"/>
        </w:rPr>
        <w:t xml:space="preserve">to come up with </w:t>
      </w:r>
      <w:r w:rsidRPr="00C429FB">
        <w:rPr>
          <w:rFonts w:asciiTheme="minorHAnsi" w:hAnsiTheme="minorHAnsi" w:cstheme="minorHAnsi"/>
          <w:b/>
          <w:iCs/>
          <w:highlight w:val="cyan"/>
          <w:u w:val="single"/>
          <w:bdr w:val="single" w:sz="8" w:space="0" w:color="auto"/>
        </w:rPr>
        <w:t>effective</w:t>
      </w:r>
      <w:r w:rsidRPr="00C429FB">
        <w:rPr>
          <w:rFonts w:asciiTheme="minorHAnsi" w:hAnsiTheme="minorHAnsi" w:cstheme="minorHAnsi"/>
          <w:u w:val="single"/>
        </w:rPr>
        <w:t xml:space="preserve"> and </w:t>
      </w:r>
      <w:r w:rsidRPr="00C429FB">
        <w:rPr>
          <w:rFonts w:asciiTheme="minorHAnsi" w:hAnsiTheme="minorHAnsi" w:cstheme="minorHAnsi"/>
          <w:b/>
          <w:iCs/>
          <w:highlight w:val="cyan"/>
          <w:u w:val="single"/>
          <w:bdr w:val="single" w:sz="8" w:space="0" w:color="auto"/>
        </w:rPr>
        <w:t>sufficient</w:t>
      </w:r>
      <w:r w:rsidRPr="00C429FB">
        <w:rPr>
          <w:rFonts w:asciiTheme="minorHAnsi" w:hAnsiTheme="minorHAnsi" w:cstheme="minorHAnsi"/>
          <w:u w:val="single"/>
        </w:rPr>
        <w:t xml:space="preserve"> international law </w:t>
      </w:r>
      <w:r w:rsidRPr="00C429FB">
        <w:rPr>
          <w:rFonts w:asciiTheme="minorHAnsi" w:hAnsiTheme="minorHAnsi" w:cstheme="minorHAnsi"/>
          <w:b/>
          <w:iCs/>
          <w:highlight w:val="cyan"/>
          <w:u w:val="single"/>
          <w:bdr w:val="single" w:sz="8" w:space="0" w:color="auto"/>
        </w:rPr>
        <w:t>rules</w:t>
      </w:r>
      <w:r w:rsidRPr="00C429FB">
        <w:rPr>
          <w:rFonts w:asciiTheme="minorHAnsi" w:hAnsiTheme="minorHAnsi" w:cstheme="minorHAnsi"/>
          <w:sz w:val="16"/>
          <w:highlight w:val="cyan"/>
        </w:rPr>
        <w:t xml:space="preserve"> </w:t>
      </w:r>
      <w:r w:rsidRPr="00C429FB">
        <w:rPr>
          <w:rFonts w:asciiTheme="minorHAnsi" w:hAnsiTheme="minorHAnsi" w:cstheme="minorHAnsi"/>
          <w:highlight w:val="cyan"/>
          <w:u w:val="single"/>
        </w:rPr>
        <w:t>to ensure</w:t>
      </w:r>
      <w:r w:rsidRPr="00C429FB">
        <w:rPr>
          <w:rFonts w:asciiTheme="minorHAnsi" w:hAnsiTheme="minorHAnsi" w:cstheme="minorHAnsi"/>
          <w:u w:val="single"/>
        </w:rPr>
        <w:t xml:space="preserve"> that armed </w:t>
      </w:r>
      <w:r w:rsidRPr="00C429FB">
        <w:rPr>
          <w:rFonts w:asciiTheme="minorHAnsi" w:hAnsiTheme="minorHAnsi" w:cstheme="minorHAnsi"/>
          <w:highlight w:val="cyan"/>
          <w:u w:val="single"/>
        </w:rPr>
        <w:t>conflict</w:t>
      </w:r>
      <w:r w:rsidRPr="00C429FB">
        <w:rPr>
          <w:rFonts w:asciiTheme="minorHAnsi" w:hAnsiTheme="minorHAnsi" w:cstheme="minorHAnsi"/>
          <w:u w:val="single"/>
        </w:rPr>
        <w:t xml:space="preserve"> in outer space </w:t>
      </w:r>
      <w:r w:rsidRPr="00C429FB">
        <w:rPr>
          <w:rFonts w:asciiTheme="minorHAnsi" w:hAnsiTheme="minorHAnsi" w:cstheme="minorHAnsi"/>
          <w:highlight w:val="cyan"/>
          <w:u w:val="single"/>
        </w:rPr>
        <w:t xml:space="preserve">is placed within </w:t>
      </w:r>
      <w:r w:rsidRPr="00C429FB">
        <w:rPr>
          <w:rFonts w:asciiTheme="minorHAnsi" w:hAnsiTheme="minorHAnsi" w:cstheme="minorHAnsi"/>
          <w:b/>
          <w:iCs/>
          <w:highlight w:val="cyan"/>
          <w:u w:val="single"/>
          <w:bdr w:val="single" w:sz="8" w:space="0" w:color="auto"/>
        </w:rPr>
        <w:t>reasonable limits</w:t>
      </w:r>
      <w:r w:rsidRPr="00C429FB">
        <w:rPr>
          <w:rFonts w:asciiTheme="minorHAnsi" w:hAnsiTheme="minorHAnsi" w:cstheme="minorHAnsi"/>
          <w:u w:val="single"/>
        </w:rPr>
        <w:t xml:space="preserve"> </w:t>
      </w:r>
      <w:r w:rsidRPr="00C429FB">
        <w:rPr>
          <w:rFonts w:asciiTheme="minorHAnsi" w:hAnsiTheme="minorHAnsi" w:cstheme="minorHAnsi"/>
          <w:highlight w:val="cyan"/>
          <w:u w:val="single"/>
        </w:rPr>
        <w:t>and</w:t>
      </w:r>
      <w:r w:rsidRPr="00C429FB">
        <w:rPr>
          <w:rFonts w:asciiTheme="minorHAnsi" w:hAnsiTheme="minorHAnsi" w:cstheme="minorHAnsi"/>
          <w:u w:val="single"/>
        </w:rPr>
        <w:t xml:space="preserve"> </w:t>
      </w:r>
      <w:r w:rsidRPr="00C429FB">
        <w:rPr>
          <w:rFonts w:asciiTheme="minorHAnsi" w:hAnsiTheme="minorHAnsi" w:cstheme="minorHAnsi"/>
          <w:highlight w:val="cyan"/>
          <w:u w:val="single"/>
        </w:rPr>
        <w:t xml:space="preserve">will not </w:t>
      </w:r>
      <w:r w:rsidRPr="00C429FB">
        <w:rPr>
          <w:rFonts w:asciiTheme="minorHAnsi" w:hAnsiTheme="minorHAnsi" w:cstheme="minorHAnsi"/>
          <w:b/>
          <w:iCs/>
          <w:highlight w:val="cyan"/>
          <w:u w:val="single"/>
          <w:bdr w:val="single" w:sz="8" w:space="0" w:color="auto"/>
        </w:rPr>
        <w:t>threaten</w:t>
      </w:r>
      <w:r w:rsidRPr="00C429FB">
        <w:rPr>
          <w:rFonts w:asciiTheme="minorHAnsi" w:hAnsiTheme="minorHAnsi" w:cstheme="minorHAnsi"/>
          <w:sz w:val="16"/>
        </w:rPr>
        <w:t xml:space="preserve"> </w:t>
      </w:r>
      <w:r w:rsidRPr="00C429FB">
        <w:rPr>
          <w:rFonts w:asciiTheme="minorHAnsi" w:hAnsiTheme="minorHAnsi" w:cstheme="minorHAnsi"/>
          <w:u w:val="single"/>
        </w:rPr>
        <w:t xml:space="preserve">or undermine the </w:t>
      </w:r>
      <w:r w:rsidRPr="00C429FB">
        <w:rPr>
          <w:rFonts w:asciiTheme="minorHAnsi" w:hAnsiTheme="minorHAnsi" w:cstheme="minorHAnsi"/>
          <w:b/>
          <w:iCs/>
          <w:highlight w:val="cyan"/>
          <w:u w:val="single"/>
          <w:bdr w:val="single" w:sz="8" w:space="0" w:color="auto"/>
        </w:rPr>
        <w:t xml:space="preserve">rule of law </w:t>
      </w:r>
      <w:r w:rsidRPr="00C429FB">
        <w:rPr>
          <w:rFonts w:asciiTheme="minorHAnsi" w:hAnsiTheme="minorHAnsi" w:cstheme="minorHAnsi"/>
          <w:highlight w:val="cyan"/>
          <w:u w:val="single"/>
        </w:rPr>
        <w:t>and international</w:t>
      </w:r>
      <w:r w:rsidRPr="00C429FB">
        <w:rPr>
          <w:rFonts w:asciiTheme="minorHAnsi" w:hAnsiTheme="minorHAnsi" w:cstheme="minorHAnsi"/>
          <w:u w:val="single"/>
        </w:rPr>
        <w:t xml:space="preserve"> peace and </w:t>
      </w:r>
      <w:r w:rsidRPr="00C429FB">
        <w:rPr>
          <w:rFonts w:asciiTheme="minorHAnsi" w:hAnsiTheme="minorHAnsi" w:cstheme="minorHAnsi"/>
          <w:b/>
          <w:iCs/>
          <w:highlight w:val="cyan"/>
          <w:u w:val="single"/>
          <w:bdr w:val="single" w:sz="8" w:space="0" w:color="auto"/>
        </w:rPr>
        <w:t>security</w:t>
      </w:r>
      <w:r w:rsidRPr="00C429FB">
        <w:rPr>
          <w:rFonts w:asciiTheme="minorHAnsi" w:hAnsiTheme="minorHAnsi" w:cstheme="minorHAnsi"/>
          <w:sz w:val="16"/>
        </w:rPr>
        <w:t xml:space="preserve">. </w:t>
      </w:r>
      <w:r w:rsidRPr="00C429FB">
        <w:rPr>
          <w:rFonts w:asciiTheme="minorHAnsi" w:hAnsiTheme="minorHAnsi" w:cstheme="minorHAnsi"/>
          <w:u w:val="single"/>
        </w:rPr>
        <w:t xml:space="preserve">The application of </w:t>
      </w:r>
      <w:r w:rsidRPr="00C429FB">
        <w:rPr>
          <w:rFonts w:asciiTheme="minorHAnsi" w:hAnsiTheme="minorHAnsi" w:cstheme="minorHAnsi"/>
          <w:b/>
          <w:iCs/>
          <w:u w:val="single"/>
          <w:bdr w:val="single" w:sz="8" w:space="0" w:color="auto"/>
        </w:rPr>
        <w:t>humanitarian law</w:t>
      </w:r>
      <w:r w:rsidRPr="00C429FB">
        <w:rPr>
          <w:rFonts w:asciiTheme="minorHAnsi" w:hAnsiTheme="minorHAnsi" w:cstheme="minorHAnsi"/>
          <w:sz w:val="16"/>
        </w:rPr>
        <w:t xml:space="preserve">, </w:t>
      </w:r>
      <w:proofErr w:type="gramStart"/>
      <w:r w:rsidRPr="00C429FB">
        <w:rPr>
          <w:rFonts w:asciiTheme="minorHAnsi" w:hAnsiTheme="minorHAnsi" w:cstheme="minorHAnsi"/>
          <w:sz w:val="16"/>
        </w:rPr>
        <w:t>in particular the</w:t>
      </w:r>
      <w:proofErr w:type="gramEnd"/>
      <w:r w:rsidRPr="00C429FB">
        <w:rPr>
          <w:rFonts w:asciiTheme="minorHAnsi" w:hAnsiTheme="minorHAnsi" w:cstheme="minorHAnsi"/>
          <w:sz w:val="16"/>
        </w:rPr>
        <w:t xml:space="preserve"> three principles (limitation, distinction, and proportionality), </w:t>
      </w:r>
      <w:r w:rsidRPr="00C429FB">
        <w:rPr>
          <w:rFonts w:asciiTheme="minorHAnsi" w:hAnsiTheme="minorHAnsi" w:cstheme="minorHAnsi"/>
          <w:u w:val="single"/>
        </w:rPr>
        <w:t xml:space="preserve">would lay a </w:t>
      </w:r>
      <w:r w:rsidRPr="00C429FB">
        <w:rPr>
          <w:rFonts w:asciiTheme="minorHAnsi" w:hAnsiTheme="minorHAnsi" w:cstheme="minorHAnsi"/>
          <w:b/>
          <w:iCs/>
          <w:u w:val="single"/>
          <w:bdr w:val="single" w:sz="8" w:space="0" w:color="auto"/>
        </w:rPr>
        <w:t>solid foundation</w:t>
      </w:r>
      <w:r w:rsidRPr="00C429FB">
        <w:rPr>
          <w:rFonts w:asciiTheme="minorHAnsi" w:hAnsiTheme="minorHAnsi" w:cstheme="minorHAnsi"/>
          <w:sz w:val="16"/>
        </w:rPr>
        <w:t xml:space="preserve"> </w:t>
      </w:r>
      <w:r w:rsidRPr="00C429FB">
        <w:rPr>
          <w:rFonts w:asciiTheme="minorHAnsi" w:hAnsiTheme="minorHAnsi" w:cstheme="minorHAnsi"/>
          <w:u w:val="single"/>
        </w:rPr>
        <w:t>for the development of specific rules in the future for armed conflict in outer space</w:t>
      </w:r>
      <w:r w:rsidRPr="00C429FB">
        <w:rPr>
          <w:rFonts w:asciiTheme="minorHAnsi" w:hAnsiTheme="minorHAnsi" w:cstheme="minorHAnsi"/>
          <w:sz w:val="16"/>
        </w:rPr>
        <w:t xml:space="preserve">. In view of the ambiguities in the application of these principles, </w:t>
      </w:r>
      <w:r w:rsidRPr="00C429FB">
        <w:rPr>
          <w:rFonts w:asciiTheme="minorHAnsi" w:hAnsiTheme="minorHAnsi" w:cstheme="minorHAnsi"/>
          <w:highlight w:val="cyan"/>
          <w:u w:val="single"/>
        </w:rPr>
        <w:t xml:space="preserve">soft law </w:t>
      </w:r>
      <w:r w:rsidRPr="00C429FB">
        <w:rPr>
          <w:rFonts w:asciiTheme="minorHAnsi" w:hAnsiTheme="minorHAnsi" w:cstheme="minorHAnsi"/>
          <w:b/>
          <w:iCs/>
          <w:highlight w:val="cyan"/>
          <w:u w:val="single"/>
          <w:bdr w:val="single" w:sz="8" w:space="0" w:color="auto"/>
        </w:rPr>
        <w:t>rules</w:t>
      </w:r>
      <w:r w:rsidRPr="00C429FB">
        <w:rPr>
          <w:rFonts w:asciiTheme="minorHAnsi" w:hAnsiTheme="minorHAnsi" w:cstheme="minorHAnsi"/>
          <w:highlight w:val="cyan"/>
          <w:u w:val="single"/>
        </w:rPr>
        <w:t xml:space="preserve"> and</w:t>
      </w:r>
      <w:r w:rsidRPr="00C429FB">
        <w:rPr>
          <w:rFonts w:asciiTheme="minorHAnsi" w:hAnsiTheme="minorHAnsi" w:cstheme="minorHAnsi"/>
          <w:u w:val="single"/>
        </w:rPr>
        <w:t xml:space="preserve"> draft conventions arising from the </w:t>
      </w:r>
      <w:r w:rsidRPr="00C429FB">
        <w:rPr>
          <w:rFonts w:asciiTheme="minorHAnsi" w:hAnsiTheme="minorHAnsi" w:cstheme="minorHAnsi"/>
          <w:b/>
          <w:iCs/>
          <w:u w:val="single"/>
          <w:bdr w:val="single" w:sz="8" w:space="0" w:color="auto"/>
        </w:rPr>
        <w:t xml:space="preserve">ongoing </w:t>
      </w:r>
      <w:r w:rsidRPr="00C429FB">
        <w:rPr>
          <w:rFonts w:asciiTheme="minorHAnsi" w:hAnsiTheme="minorHAnsi" w:cstheme="minorHAnsi"/>
          <w:b/>
          <w:iCs/>
          <w:highlight w:val="cyan"/>
          <w:u w:val="single"/>
          <w:bdr w:val="single" w:sz="8" w:space="0" w:color="auto"/>
        </w:rPr>
        <w:t>regulatory efforts</w:t>
      </w:r>
      <w:r w:rsidRPr="00C429FB">
        <w:rPr>
          <w:rFonts w:asciiTheme="minorHAnsi" w:hAnsiTheme="minorHAnsi" w:cstheme="minorHAnsi"/>
          <w:sz w:val="16"/>
          <w:highlight w:val="cyan"/>
        </w:rPr>
        <w:t xml:space="preserve"> </w:t>
      </w:r>
      <w:r w:rsidRPr="00C429FB">
        <w:rPr>
          <w:rFonts w:asciiTheme="minorHAnsi" w:hAnsiTheme="minorHAnsi" w:cstheme="minorHAnsi"/>
          <w:highlight w:val="cyan"/>
          <w:u w:val="single"/>
        </w:rPr>
        <w:t xml:space="preserve">shall play an important role in </w:t>
      </w:r>
      <w:r w:rsidRPr="00C429FB">
        <w:rPr>
          <w:rFonts w:asciiTheme="minorHAnsi" w:hAnsiTheme="minorHAnsi" w:cstheme="minorHAnsi"/>
          <w:b/>
          <w:iCs/>
          <w:highlight w:val="cyan"/>
          <w:u w:val="single"/>
          <w:bdr w:val="single" w:sz="8" w:space="0" w:color="auto"/>
        </w:rPr>
        <w:t>clarifying</w:t>
      </w:r>
      <w:r w:rsidRPr="00C429FB">
        <w:rPr>
          <w:rFonts w:asciiTheme="minorHAnsi" w:hAnsiTheme="minorHAnsi" w:cstheme="minorHAnsi"/>
          <w:u w:val="single"/>
        </w:rPr>
        <w:t xml:space="preserve"> the </w:t>
      </w:r>
      <w:r w:rsidRPr="00C429FB">
        <w:rPr>
          <w:rFonts w:asciiTheme="minorHAnsi" w:hAnsiTheme="minorHAnsi" w:cstheme="minorHAnsi"/>
          <w:b/>
          <w:iCs/>
          <w:highlight w:val="cyan"/>
          <w:u w:val="single"/>
          <w:bdr w:val="single" w:sz="8" w:space="0" w:color="auto"/>
        </w:rPr>
        <w:t>ambiguities</w:t>
      </w:r>
      <w:r w:rsidRPr="00C429FB">
        <w:rPr>
          <w:rFonts w:asciiTheme="minorHAnsi" w:hAnsiTheme="minorHAnsi" w:cstheme="minorHAnsi"/>
          <w:sz w:val="16"/>
          <w:highlight w:val="cyan"/>
        </w:rPr>
        <w:t xml:space="preserve"> </w:t>
      </w:r>
      <w:r w:rsidRPr="00C429FB">
        <w:rPr>
          <w:rFonts w:asciiTheme="minorHAnsi" w:hAnsiTheme="minorHAnsi" w:cstheme="minorHAnsi"/>
          <w:highlight w:val="cyan"/>
          <w:u w:val="single"/>
        </w:rPr>
        <w:t>and complement</w:t>
      </w:r>
      <w:r w:rsidRPr="00C429FB">
        <w:rPr>
          <w:rFonts w:asciiTheme="minorHAnsi" w:hAnsiTheme="minorHAnsi" w:cstheme="minorHAnsi"/>
          <w:u w:val="single"/>
        </w:rPr>
        <w:t xml:space="preserve"> the application of the principles of humanitarian law in the </w:t>
      </w:r>
      <w:r w:rsidRPr="00C429FB">
        <w:rPr>
          <w:rFonts w:asciiTheme="minorHAnsi" w:hAnsiTheme="minorHAnsi" w:cstheme="minorHAnsi"/>
          <w:b/>
          <w:iCs/>
          <w:highlight w:val="cyan"/>
          <w:u w:val="single"/>
          <w:bdr w:val="single" w:sz="8" w:space="0" w:color="auto"/>
        </w:rPr>
        <w:t>regulation</w:t>
      </w:r>
      <w:r w:rsidRPr="00C429FB">
        <w:rPr>
          <w:rFonts w:asciiTheme="minorHAnsi" w:hAnsiTheme="minorHAnsi" w:cstheme="minorHAnsi"/>
          <w:highlight w:val="cyan"/>
          <w:u w:val="single"/>
        </w:rPr>
        <w:t xml:space="preserve"> of </w:t>
      </w:r>
      <w:r w:rsidRPr="00C429FB">
        <w:rPr>
          <w:rFonts w:asciiTheme="minorHAnsi" w:hAnsiTheme="minorHAnsi" w:cstheme="minorHAnsi"/>
          <w:b/>
          <w:iCs/>
          <w:highlight w:val="cyan"/>
          <w:u w:val="single"/>
          <w:bdr w:val="single" w:sz="8" w:space="0" w:color="auto"/>
        </w:rPr>
        <w:t>armed conflict</w:t>
      </w:r>
      <w:r w:rsidRPr="00C429FB">
        <w:rPr>
          <w:rFonts w:asciiTheme="minorHAnsi" w:hAnsiTheme="minorHAnsi" w:cstheme="minorHAnsi"/>
          <w:highlight w:val="cyan"/>
          <w:u w:val="single"/>
        </w:rPr>
        <w:t xml:space="preserve"> in outer space.</w:t>
      </w:r>
    </w:p>
    <w:p w14:paraId="04714098" w14:textId="77777777" w:rsidR="000953A3" w:rsidRPr="00E469FB" w:rsidRDefault="000953A3" w:rsidP="000953A3">
      <w:pPr>
        <w:rPr>
          <w:rFonts w:asciiTheme="minorHAnsi" w:hAnsiTheme="minorHAnsi" w:cstheme="minorHAnsi"/>
        </w:rPr>
      </w:pPr>
    </w:p>
    <w:p w14:paraId="5B8E89B7" w14:textId="77777777" w:rsidR="00D54A16" w:rsidRPr="00D54A16" w:rsidRDefault="00D54A16" w:rsidP="00D54A16"/>
    <w:sectPr w:rsidR="00D54A16" w:rsidRPr="00D54A1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171E1" w14:textId="77777777" w:rsidR="00706354" w:rsidRDefault="00706354" w:rsidP="00FB6230">
      <w:pPr>
        <w:spacing w:after="0" w:line="240" w:lineRule="auto"/>
      </w:pPr>
      <w:r>
        <w:separator/>
      </w:r>
    </w:p>
  </w:endnote>
  <w:endnote w:type="continuationSeparator" w:id="0">
    <w:p w14:paraId="72DAEA17" w14:textId="77777777" w:rsidR="00706354" w:rsidRDefault="00706354" w:rsidP="00FB6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A3F46" w14:textId="77777777" w:rsidR="00706354" w:rsidRDefault="00706354" w:rsidP="00FB6230">
      <w:pPr>
        <w:spacing w:after="0" w:line="240" w:lineRule="auto"/>
      </w:pPr>
      <w:r>
        <w:separator/>
      </w:r>
    </w:p>
  </w:footnote>
  <w:footnote w:type="continuationSeparator" w:id="0">
    <w:p w14:paraId="0D725DFA" w14:textId="77777777" w:rsidR="00706354" w:rsidRDefault="00706354" w:rsidP="00FB62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660A"/>
    <w:rsid w:val="000029E3"/>
    <w:rsid w:val="000029E8"/>
    <w:rsid w:val="00004225"/>
    <w:rsid w:val="000066CA"/>
    <w:rsid w:val="00007264"/>
    <w:rsid w:val="000076A9"/>
    <w:rsid w:val="00014FAD"/>
    <w:rsid w:val="00015D2A"/>
    <w:rsid w:val="000161E9"/>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953A3"/>
    <w:rsid w:val="000A2D8A"/>
    <w:rsid w:val="000D26A6"/>
    <w:rsid w:val="000D2B90"/>
    <w:rsid w:val="000D32D1"/>
    <w:rsid w:val="000D6ED8"/>
    <w:rsid w:val="000D717B"/>
    <w:rsid w:val="00100B28"/>
    <w:rsid w:val="00117316"/>
    <w:rsid w:val="001209B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729E"/>
    <w:rsid w:val="00283366"/>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385D"/>
    <w:rsid w:val="003171AB"/>
    <w:rsid w:val="003223B2"/>
    <w:rsid w:val="00322A67"/>
    <w:rsid w:val="00330E13"/>
    <w:rsid w:val="00335A23"/>
    <w:rsid w:val="00340707"/>
    <w:rsid w:val="00341C61"/>
    <w:rsid w:val="00351841"/>
    <w:rsid w:val="0035447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009"/>
    <w:rsid w:val="004D17D8"/>
    <w:rsid w:val="004D52D8"/>
    <w:rsid w:val="004E355B"/>
    <w:rsid w:val="004F2988"/>
    <w:rsid w:val="005028E5"/>
    <w:rsid w:val="00503735"/>
    <w:rsid w:val="00515ACC"/>
    <w:rsid w:val="00516A88"/>
    <w:rsid w:val="00522065"/>
    <w:rsid w:val="005224F2"/>
    <w:rsid w:val="00525BC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2591"/>
    <w:rsid w:val="005E4E40"/>
    <w:rsid w:val="005E674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354"/>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E31"/>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B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60A"/>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541"/>
    <w:rsid w:val="00B43676"/>
    <w:rsid w:val="00B53328"/>
    <w:rsid w:val="00B5602D"/>
    <w:rsid w:val="00B60125"/>
    <w:rsid w:val="00B6656B"/>
    <w:rsid w:val="00B71625"/>
    <w:rsid w:val="00B75C54"/>
    <w:rsid w:val="00B8710E"/>
    <w:rsid w:val="00B92A93"/>
    <w:rsid w:val="00BA17A8"/>
    <w:rsid w:val="00BA3C33"/>
    <w:rsid w:val="00BA3FEF"/>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7D0"/>
    <w:rsid w:val="00CA013C"/>
    <w:rsid w:val="00CA6D6D"/>
    <w:rsid w:val="00CB537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A16"/>
    <w:rsid w:val="00D61A4E"/>
    <w:rsid w:val="00D634EA"/>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C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50C55"/>
    <w:rsid w:val="00F57FFB"/>
    <w:rsid w:val="00F601E6"/>
    <w:rsid w:val="00F73954"/>
    <w:rsid w:val="00F94060"/>
    <w:rsid w:val="00FA56F6"/>
    <w:rsid w:val="00FB329D"/>
    <w:rsid w:val="00FB623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7C0197"/>
  <w14:defaultImageDpi w14:val="300"/>
  <w15:docId w15:val="{CCE3CB88-15FA-5A49-B1E3-F0B88C54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660A"/>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9466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66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660A"/>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94660A"/>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9466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60A"/>
  </w:style>
  <w:style w:type="character" w:customStyle="1" w:styleId="Heading1Char">
    <w:name w:val="Heading 1 Char"/>
    <w:aliases w:val="Pocket Char"/>
    <w:basedOn w:val="DefaultParagraphFont"/>
    <w:link w:val="Heading1"/>
    <w:uiPriority w:val="9"/>
    <w:rsid w:val="0094660A"/>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94660A"/>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9"/>
    <w:rsid w:val="0094660A"/>
    <w:rPr>
      <w:rFonts w:ascii="Georgia" w:eastAsiaTheme="majorEastAsia" w:hAnsi="Georgia" w:cstheme="majorBidi"/>
      <w:b/>
      <w:bCs/>
      <w:sz w:val="28"/>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94660A"/>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660A"/>
    <w:rPr>
      <w:b/>
      <w:sz w:val="28"/>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94660A"/>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s"/>
    <w:basedOn w:val="DefaultParagraphFont"/>
    <w:link w:val="textbold"/>
    <w:uiPriority w:val="20"/>
    <w:qFormat/>
    <w:rsid w:val="0094660A"/>
    <w:rPr>
      <w:rFonts w:ascii="Georgia" w:hAnsi="Georgia" w:cs="Calibri"/>
      <w:b/>
      <w:i w:val="0"/>
      <w:iCs/>
      <w:sz w:val="22"/>
      <w:u w:val="single"/>
      <w:bdr w:val="none" w:sz="0" w:space="0" w:color="auto"/>
    </w:rPr>
  </w:style>
  <w:style w:type="character" w:styleId="FollowedHyperlink">
    <w:name w:val="FollowedHyperlink"/>
    <w:basedOn w:val="DefaultParagraphFont"/>
    <w:uiPriority w:val="99"/>
    <w:semiHidden/>
    <w:unhideWhenUsed/>
    <w:rsid w:val="0094660A"/>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94660A"/>
    <w:rPr>
      <w:color w:val="auto"/>
      <w:u w:val="none"/>
    </w:rPr>
  </w:style>
  <w:style w:type="paragraph" w:styleId="DocumentMap">
    <w:name w:val="Document Map"/>
    <w:basedOn w:val="Normal"/>
    <w:link w:val="DocumentMapChar"/>
    <w:uiPriority w:val="99"/>
    <w:semiHidden/>
    <w:unhideWhenUsed/>
    <w:rsid w:val="0094660A"/>
    <w:rPr>
      <w:rFonts w:ascii="Lucida Grande" w:hAnsi="Lucida Grande" w:cs="Lucida Grande"/>
    </w:rPr>
  </w:style>
  <w:style w:type="character" w:customStyle="1" w:styleId="DocumentMapChar">
    <w:name w:val="Document Map Char"/>
    <w:basedOn w:val="DefaultParagraphFont"/>
    <w:link w:val="DocumentMap"/>
    <w:uiPriority w:val="99"/>
    <w:semiHidden/>
    <w:rsid w:val="0094660A"/>
    <w:rPr>
      <w:rFonts w:ascii="Lucida Grande" w:hAnsi="Lucida Grande" w:cs="Lucida Grande"/>
      <w:sz w:val="22"/>
    </w:rPr>
  </w:style>
  <w:style w:type="paragraph" w:customStyle="1" w:styleId="textbold">
    <w:name w:val="text bold"/>
    <w:basedOn w:val="Normal"/>
    <w:link w:val="Emphasis"/>
    <w:uiPriority w:val="20"/>
    <w:qFormat/>
    <w:rsid w:val="0094660A"/>
    <w:pPr>
      <w:ind w:left="720"/>
      <w:jc w:val="both"/>
    </w:pPr>
    <w:rPr>
      <w:b/>
      <w:iCs/>
      <w:u w:val="single"/>
    </w:rPr>
  </w:style>
  <w:style w:type="paragraph" w:customStyle="1" w:styleId="card">
    <w:name w:val="card"/>
    <w:aliases w:val="Medium Grid 21"/>
    <w:basedOn w:val="Normal"/>
    <w:next w:val="Normal"/>
    <w:link w:val="StyleUnderline"/>
    <w:uiPriority w:val="1"/>
    <w:qFormat/>
    <w:rsid w:val="0094660A"/>
    <w:pPr>
      <w:ind w:left="288" w:right="288"/>
    </w:pPr>
    <w:rPr>
      <w:rFonts w:asciiTheme="minorHAnsi" w:hAnsiTheme="minorHAnsi" w:cstheme="minorBidi"/>
      <w:u w:val="single"/>
    </w:rPr>
  </w:style>
  <w:style w:type="paragraph" w:customStyle="1" w:styleId="Emphasis1">
    <w:name w:val="Emphasis1"/>
    <w:basedOn w:val="Normal"/>
    <w:uiPriority w:val="20"/>
    <w:qFormat/>
    <w:rsid w:val="00D54A1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Header">
    <w:name w:val="header"/>
    <w:basedOn w:val="Normal"/>
    <w:link w:val="HeaderChar"/>
    <w:uiPriority w:val="99"/>
    <w:unhideWhenUsed/>
    <w:rsid w:val="00FB62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230"/>
    <w:rPr>
      <w:rFonts w:ascii="Georgia" w:hAnsi="Georgia" w:cs="Calibri"/>
      <w:sz w:val="22"/>
    </w:rPr>
  </w:style>
  <w:style w:type="paragraph" w:styleId="Footer">
    <w:name w:val="footer"/>
    <w:basedOn w:val="Normal"/>
    <w:link w:val="FooterChar"/>
    <w:uiPriority w:val="99"/>
    <w:unhideWhenUsed/>
    <w:rsid w:val="00FB62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230"/>
    <w:rPr>
      <w:rFonts w:ascii="Georgia" w:hAnsi="Georgia"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391814">
      <w:bodyDiv w:val="1"/>
      <w:marLeft w:val="0"/>
      <w:marRight w:val="0"/>
      <w:marTop w:val="0"/>
      <w:marBottom w:val="0"/>
      <w:divBdr>
        <w:top w:val="none" w:sz="0" w:space="0" w:color="auto"/>
        <w:left w:val="none" w:sz="0" w:space="0" w:color="auto"/>
        <w:bottom w:val="none" w:sz="0" w:space="0" w:color="auto"/>
        <w:right w:val="none" w:sz="0" w:space="0" w:color="auto"/>
      </w:divBdr>
    </w:div>
    <w:div w:id="791901234">
      <w:bodyDiv w:val="1"/>
      <w:marLeft w:val="0"/>
      <w:marRight w:val="0"/>
      <w:marTop w:val="0"/>
      <w:marBottom w:val="0"/>
      <w:divBdr>
        <w:top w:val="none" w:sz="0" w:space="0" w:color="auto"/>
        <w:left w:val="none" w:sz="0" w:space="0" w:color="auto"/>
        <w:bottom w:val="none" w:sz="0" w:space="0" w:color="auto"/>
        <w:right w:val="none" w:sz="0" w:space="0" w:color="auto"/>
      </w:divBdr>
      <w:divsChild>
        <w:div w:id="1171410721">
          <w:marLeft w:val="0"/>
          <w:marRight w:val="0"/>
          <w:marTop w:val="0"/>
          <w:marBottom w:val="0"/>
          <w:divBdr>
            <w:top w:val="none" w:sz="0" w:space="0" w:color="auto"/>
            <w:left w:val="none" w:sz="0" w:space="0" w:color="auto"/>
            <w:bottom w:val="none" w:sz="0" w:space="0" w:color="auto"/>
            <w:right w:val="none" w:sz="0" w:space="0" w:color="auto"/>
          </w:divBdr>
          <w:divsChild>
            <w:div w:id="12807141">
              <w:marLeft w:val="-240"/>
              <w:marRight w:val="-120"/>
              <w:marTop w:val="0"/>
              <w:marBottom w:val="0"/>
              <w:divBdr>
                <w:top w:val="none" w:sz="0" w:space="0" w:color="auto"/>
                <w:left w:val="none" w:sz="0" w:space="0" w:color="auto"/>
                <w:bottom w:val="none" w:sz="0" w:space="0" w:color="auto"/>
                <w:right w:val="none" w:sz="0" w:space="0" w:color="auto"/>
              </w:divBdr>
              <w:divsChild>
                <w:div w:id="519974802">
                  <w:marLeft w:val="0"/>
                  <w:marRight w:val="0"/>
                  <w:marTop w:val="0"/>
                  <w:marBottom w:val="60"/>
                  <w:divBdr>
                    <w:top w:val="none" w:sz="0" w:space="0" w:color="auto"/>
                    <w:left w:val="none" w:sz="0" w:space="0" w:color="auto"/>
                    <w:bottom w:val="none" w:sz="0" w:space="0" w:color="auto"/>
                    <w:right w:val="none" w:sz="0" w:space="0" w:color="auto"/>
                  </w:divBdr>
                  <w:divsChild>
                    <w:div w:id="1146240615">
                      <w:marLeft w:val="0"/>
                      <w:marRight w:val="0"/>
                      <w:marTop w:val="0"/>
                      <w:marBottom w:val="0"/>
                      <w:divBdr>
                        <w:top w:val="none" w:sz="0" w:space="0" w:color="auto"/>
                        <w:left w:val="none" w:sz="0" w:space="0" w:color="auto"/>
                        <w:bottom w:val="none" w:sz="0" w:space="0" w:color="auto"/>
                        <w:right w:val="none" w:sz="0" w:space="0" w:color="auto"/>
                      </w:divBdr>
                      <w:divsChild>
                        <w:div w:id="1882352729">
                          <w:marLeft w:val="0"/>
                          <w:marRight w:val="0"/>
                          <w:marTop w:val="0"/>
                          <w:marBottom w:val="0"/>
                          <w:divBdr>
                            <w:top w:val="none" w:sz="0" w:space="0" w:color="auto"/>
                            <w:left w:val="none" w:sz="0" w:space="0" w:color="auto"/>
                            <w:bottom w:val="none" w:sz="0" w:space="0" w:color="auto"/>
                            <w:right w:val="none" w:sz="0" w:space="0" w:color="auto"/>
                          </w:divBdr>
                          <w:divsChild>
                            <w:div w:id="520968918">
                              <w:marLeft w:val="0"/>
                              <w:marRight w:val="0"/>
                              <w:marTop w:val="0"/>
                              <w:marBottom w:val="0"/>
                              <w:divBdr>
                                <w:top w:val="none" w:sz="0" w:space="0" w:color="auto"/>
                                <w:left w:val="none" w:sz="0" w:space="0" w:color="auto"/>
                                <w:bottom w:val="none" w:sz="0" w:space="0" w:color="auto"/>
                                <w:right w:val="none" w:sz="0" w:space="0" w:color="auto"/>
                              </w:divBdr>
                              <w:divsChild>
                                <w:div w:id="40973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9471895">
          <w:marLeft w:val="0"/>
          <w:marRight w:val="0"/>
          <w:marTop w:val="0"/>
          <w:marBottom w:val="0"/>
          <w:divBdr>
            <w:top w:val="none" w:sz="0" w:space="0" w:color="auto"/>
            <w:left w:val="none" w:sz="0" w:space="0" w:color="auto"/>
            <w:bottom w:val="none" w:sz="0" w:space="0" w:color="auto"/>
            <w:right w:val="none" w:sz="0" w:space="0" w:color="auto"/>
          </w:divBdr>
          <w:divsChild>
            <w:div w:id="142141122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9245585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s.org.au/app/uploads/2017/09/33-3-bowman-sam.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12623</Words>
  <Characters>71955</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10</cp:revision>
  <dcterms:created xsi:type="dcterms:W3CDTF">2022-01-16T18:29:00Z</dcterms:created>
  <dcterms:modified xsi:type="dcterms:W3CDTF">2022-01-16T19:19:00Z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