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3C8D4" w14:textId="35BFA894" w:rsidR="00312988" w:rsidRDefault="00312988" w:rsidP="00312988">
      <w:pPr>
        <w:pStyle w:val="Heading1"/>
      </w:pPr>
      <w:r>
        <w:t>Case</w:t>
      </w:r>
    </w:p>
    <w:p w14:paraId="14B302CB" w14:textId="6D3B8D24" w:rsidR="008F4428" w:rsidRDefault="008F4428" w:rsidP="008F4428">
      <w:pPr>
        <w:pStyle w:val="Heading2"/>
      </w:pPr>
      <w:r>
        <w:lastRenderedPageBreak/>
        <w:t>OFF</w:t>
      </w:r>
    </w:p>
    <w:p w14:paraId="16A8240C" w14:textId="77777777" w:rsidR="008F4428" w:rsidRDefault="008F4428" w:rsidP="008F4428">
      <w:pPr>
        <w:pStyle w:val="Heading4"/>
      </w:pPr>
      <w:r w:rsidRPr="00C37F29">
        <w:t xml:space="preserve">Interpretation – the affirmative must defend </w:t>
      </w:r>
      <w:r>
        <w:t>that t</w:t>
      </w:r>
      <w:r w:rsidRPr="007D6D03">
        <w:t>he appropriation of outer space by private entities is unjust.</w:t>
      </w:r>
    </w:p>
    <w:p w14:paraId="4B7BA824" w14:textId="4AC6E8DF" w:rsidR="008F4428" w:rsidRDefault="008F4428" w:rsidP="008F4428">
      <w:pPr>
        <w:pStyle w:val="Heading4"/>
      </w:pPr>
      <w:r>
        <w:t xml:space="preserve">Violation – they also defend the </w:t>
      </w:r>
      <w:r w:rsidR="00E1532D">
        <w:t>c</w:t>
      </w:r>
    </w:p>
    <w:p w14:paraId="61EE475D" w14:textId="77777777" w:rsidR="008F4428" w:rsidRDefault="008F4428" w:rsidP="008F4428"/>
    <w:p w14:paraId="0D34B645" w14:textId="77777777" w:rsidR="008F4428" w:rsidRDefault="008F4428" w:rsidP="008F4428">
      <w:pPr>
        <w:pStyle w:val="Heading4"/>
        <w:rPr>
          <w:u w:val="single"/>
        </w:rPr>
      </w:pPr>
      <w:r>
        <w:t xml:space="preserve">Extra-T is a </w:t>
      </w:r>
      <w:r>
        <w:rPr>
          <w:u w:val="single"/>
        </w:rPr>
        <w:t>voting issue</w:t>
      </w:r>
      <w:r>
        <w:t xml:space="preserve"> for </w:t>
      </w:r>
      <w:r>
        <w:rPr>
          <w:u w:val="single"/>
        </w:rPr>
        <w:t>fairness</w:t>
      </w:r>
      <w:r>
        <w:t xml:space="preserve"> and </w:t>
      </w:r>
      <w:r>
        <w:rPr>
          <w:u w:val="single"/>
        </w:rPr>
        <w:t>education</w:t>
      </w:r>
      <w:r>
        <w:t xml:space="preserve"> it makes being negative </w:t>
      </w:r>
      <w:r w:rsidRPr="007D6D03">
        <w:rPr>
          <w:u w:val="single"/>
        </w:rPr>
        <w:t xml:space="preserve">impossible </w:t>
      </w:r>
    </w:p>
    <w:p w14:paraId="3A4135BB" w14:textId="77777777" w:rsidR="008F4428" w:rsidRPr="007D6D03" w:rsidRDefault="008F4428" w:rsidP="008F4428"/>
    <w:p w14:paraId="72B71767" w14:textId="77777777" w:rsidR="008F4428" w:rsidRDefault="008F4428" w:rsidP="008F4428">
      <w:pPr>
        <w:pStyle w:val="Heading4"/>
      </w:pPr>
      <w:r>
        <w:t xml:space="preserve">A) Infinitely regressive – they can attach literally anything onto the resolution – that lets them fiat out of </w:t>
      </w:r>
      <w:proofErr w:type="spellStart"/>
      <w:r>
        <w:t>Kritik</w:t>
      </w:r>
      <w:proofErr w:type="spellEnd"/>
      <w:r>
        <w:t xml:space="preserve"> links and any </w:t>
      </w:r>
      <w:proofErr w:type="spellStart"/>
      <w:r>
        <w:t>disad</w:t>
      </w:r>
      <w:proofErr w:type="spellEnd"/>
      <w:r>
        <w:t xml:space="preserve"> by attaching as many words onto the plan as they want </w:t>
      </w:r>
    </w:p>
    <w:p w14:paraId="7509CDC4" w14:textId="77777777" w:rsidR="008F4428" w:rsidRDefault="008F4428" w:rsidP="008F4428">
      <w:pPr>
        <w:pStyle w:val="Heading4"/>
      </w:pPr>
      <w:r>
        <w:t xml:space="preserve">B) Predictable limits – infinite options </w:t>
      </w:r>
      <w:proofErr w:type="gramStart"/>
      <w:r>
        <w:t>means</w:t>
      </w:r>
      <w:proofErr w:type="gramEnd"/>
      <w:r>
        <w:t xml:space="preserve"> we can’t predict advantage areas – this leads to terrible debates where we’re forced to go for generics – that </w:t>
      </w:r>
      <w:r>
        <w:rPr>
          <w:u w:val="single"/>
        </w:rPr>
        <w:t>crushes</w:t>
      </w:r>
      <w:r>
        <w:t xml:space="preserve"> topic education </w:t>
      </w:r>
    </w:p>
    <w:p w14:paraId="20A28A80" w14:textId="312EC319" w:rsidR="008F4428" w:rsidRDefault="008F4428" w:rsidP="00FE2DD0">
      <w:pPr>
        <w:pStyle w:val="Heading4"/>
      </w:pPr>
      <w:r>
        <w:t xml:space="preserve">C) Clash – they </w:t>
      </w:r>
      <w:r>
        <w:rPr>
          <w:u w:val="single"/>
        </w:rPr>
        <w:t>circumvent</w:t>
      </w:r>
      <w:r>
        <w:t xml:space="preserve"> clash by justifying adding on anything onto the resolution – </w:t>
      </w:r>
      <w:proofErr w:type="spellStart"/>
      <w:r>
        <w:t>its</w:t>
      </w:r>
      <w:proofErr w:type="spellEnd"/>
      <w:r>
        <w:t xml:space="preserve"> not what they do </w:t>
      </w:r>
      <w:proofErr w:type="spellStart"/>
      <w:r>
        <w:t>its</w:t>
      </w:r>
      <w:proofErr w:type="spellEnd"/>
      <w:r>
        <w:t xml:space="preserve"> what they </w:t>
      </w:r>
      <w:r>
        <w:rPr>
          <w:u w:val="single"/>
        </w:rPr>
        <w:t>justify</w:t>
      </w:r>
      <w:r>
        <w:t xml:space="preserve"> – clash is the </w:t>
      </w:r>
      <w:r>
        <w:rPr>
          <w:u w:val="single"/>
        </w:rPr>
        <w:t>most</w:t>
      </w:r>
      <w:r>
        <w:t xml:space="preserve"> portable skill in debate because it’s the only </w:t>
      </w:r>
      <w:r>
        <w:rPr>
          <w:u w:val="single"/>
        </w:rPr>
        <w:t>unique</w:t>
      </w:r>
      <w:r>
        <w:t xml:space="preserve"> advantage to the activity that can’t be solved anywhere else. Our interp is key to </w:t>
      </w:r>
      <w:r>
        <w:rPr>
          <w:u w:val="single"/>
        </w:rPr>
        <w:t>third</w:t>
      </w:r>
      <w:r>
        <w:t xml:space="preserve"> and </w:t>
      </w:r>
      <w:r>
        <w:rPr>
          <w:u w:val="single"/>
        </w:rPr>
        <w:t>fourth</w:t>
      </w:r>
      <w:r>
        <w:t xml:space="preserve"> level testing of the aff which results in more </w:t>
      </w:r>
      <w:r>
        <w:rPr>
          <w:u w:val="single"/>
        </w:rPr>
        <w:t>rigorous</w:t>
      </w:r>
      <w:r>
        <w:t xml:space="preserve"> and </w:t>
      </w:r>
      <w:r>
        <w:rPr>
          <w:u w:val="single"/>
        </w:rPr>
        <w:t>nuanced</w:t>
      </w:r>
      <w:r>
        <w:t xml:space="preserve"> debates</w:t>
      </w:r>
    </w:p>
    <w:p w14:paraId="69FF6FD8" w14:textId="45E09EA3" w:rsidR="008F4428" w:rsidRDefault="008F4428" w:rsidP="00FE2DD0">
      <w:pPr>
        <w:pStyle w:val="Heading4"/>
      </w:pPr>
      <w:r>
        <w:t>c/</w:t>
      </w:r>
      <w:proofErr w:type="spellStart"/>
      <w:r>
        <w:t>i</w:t>
      </w:r>
      <w:proofErr w:type="spellEnd"/>
      <w:r>
        <w:t xml:space="preserve"> </w:t>
      </w:r>
    </w:p>
    <w:p w14:paraId="5532B525" w14:textId="67FC5C64" w:rsidR="008F4428" w:rsidRDefault="008F4428" w:rsidP="00FE2DD0">
      <w:pPr>
        <w:pStyle w:val="Heading4"/>
      </w:pPr>
      <w:r>
        <w:t xml:space="preserve">no </w:t>
      </w:r>
      <w:proofErr w:type="spellStart"/>
      <w:r>
        <w:t>rvis</w:t>
      </w:r>
      <w:proofErr w:type="spellEnd"/>
    </w:p>
    <w:p w14:paraId="577167DB" w14:textId="0DDCB1D9" w:rsidR="008F4428" w:rsidRDefault="008F4428" w:rsidP="008F4428">
      <w:pPr>
        <w:pStyle w:val="Heading2"/>
      </w:pPr>
      <w:r>
        <w:lastRenderedPageBreak/>
        <w:t>OFF</w:t>
      </w:r>
    </w:p>
    <w:p w14:paraId="3399F6C1" w14:textId="59B18662" w:rsidR="008F4428" w:rsidRDefault="008F4428" w:rsidP="008F4428">
      <w:pPr>
        <w:pStyle w:val="Heading4"/>
        <w:rPr>
          <w:rFonts w:asciiTheme="minorHAnsi" w:hAnsiTheme="minorHAnsi" w:cstheme="minorHAnsi"/>
        </w:rPr>
      </w:pPr>
      <w:r>
        <w:rPr>
          <w:rFonts w:asciiTheme="minorHAnsi" w:hAnsiTheme="minorHAnsi" w:cstheme="minorHAnsi"/>
        </w:rPr>
        <w:t>The standard is maximizing expected well being</w:t>
      </w:r>
    </w:p>
    <w:p w14:paraId="11AA2F49" w14:textId="118843B3" w:rsidR="008F4428" w:rsidRDefault="008F4428" w:rsidP="008F4428">
      <w:pPr>
        <w:pStyle w:val="Heading4"/>
        <w:rPr>
          <w:rFonts w:asciiTheme="minorHAnsi" w:hAnsiTheme="minorHAnsi" w:cstheme="minorHAnsi"/>
        </w:rPr>
      </w:pPr>
      <w:r>
        <w:rPr>
          <w:rFonts w:asciiTheme="minorHAnsi" w:hAnsiTheme="minorHAnsi" w:cstheme="minorHAnsi"/>
        </w:rPr>
        <w:t xml:space="preserve">Life is intrinsically and infinitely valuable because it is a prerequisite to any subjective pleasure – it should be preserved as an </w:t>
      </w:r>
      <w:proofErr w:type="spellStart"/>
      <w:r>
        <w:rPr>
          <w:rFonts w:asciiTheme="minorHAnsi" w:hAnsiTheme="minorHAnsi" w:cstheme="minorHAnsi"/>
        </w:rPr>
        <w:t>apriori</w:t>
      </w:r>
      <w:proofErr w:type="spellEnd"/>
      <w:r>
        <w:rPr>
          <w:rFonts w:asciiTheme="minorHAnsi" w:hAnsiTheme="minorHAnsi" w:cstheme="minorHAnsi"/>
        </w:rPr>
        <w:t xml:space="preserve"> issue. </w:t>
      </w:r>
    </w:p>
    <w:p w14:paraId="3ECAC5D8" w14:textId="77777777" w:rsidR="008F4428" w:rsidRDefault="008F4428" w:rsidP="008F4428">
      <w:pPr>
        <w:rPr>
          <w:rFonts w:asciiTheme="minorHAnsi" w:hAnsiTheme="minorHAnsi" w:cstheme="minorHAnsi"/>
        </w:rPr>
      </w:pPr>
      <w:proofErr w:type="spellStart"/>
      <w:r>
        <w:rPr>
          <w:rStyle w:val="Style13ptBold"/>
          <w:rFonts w:asciiTheme="minorHAnsi" w:hAnsiTheme="minorHAnsi" w:cstheme="minorHAnsi"/>
        </w:rPr>
        <w:t>Kacou</w:t>
      </w:r>
      <w:proofErr w:type="spellEnd"/>
      <w:r>
        <w:rPr>
          <w:rStyle w:val="Style13ptBold"/>
          <w:rFonts w:asciiTheme="minorHAnsi" w:hAnsiTheme="minorHAnsi" w:cstheme="minorHAnsi"/>
        </w:rPr>
        <w:t xml:space="preserve"> 08</w:t>
      </w:r>
      <w:r>
        <w:rPr>
          <w:rFonts w:asciiTheme="minorHAnsi" w:hAnsiTheme="minorHAnsi" w:cstheme="minorHAnsi"/>
        </w:rPr>
        <w:t xml:space="preserve"> [</w:t>
      </w:r>
      <w:proofErr w:type="spellStart"/>
      <w:r>
        <w:rPr>
          <w:rFonts w:asciiTheme="minorHAnsi" w:hAnsiTheme="minorHAnsi" w:cstheme="minorHAnsi"/>
        </w:rPr>
        <w:t>Amien</w:t>
      </w:r>
      <w:proofErr w:type="spellEnd"/>
      <w:r>
        <w:rPr>
          <w:rFonts w:asciiTheme="minorHAnsi" w:hAnsiTheme="minorHAnsi" w:cstheme="minorHAnsi"/>
        </w:rPr>
        <w:t>, “Why Even Mind? On The A Priori Value Of “Life”, Cosmos and History: The Journal of Natural and Social Philosophy, Vol 4, No 1-2, 2008, cosmosandhistory.org/</w:t>
      </w:r>
      <w:proofErr w:type="spellStart"/>
      <w:r>
        <w:rPr>
          <w:rFonts w:asciiTheme="minorHAnsi" w:hAnsiTheme="minorHAnsi" w:cstheme="minorHAnsi"/>
        </w:rPr>
        <w:t>index.php</w:t>
      </w:r>
      <w:proofErr w:type="spellEnd"/>
      <w:r>
        <w:rPr>
          <w:rFonts w:asciiTheme="minorHAnsi" w:hAnsiTheme="minorHAnsi" w:cstheme="minorHAnsi"/>
        </w:rPr>
        <w:t>/journal/article/view/92/184]//JIH</w:t>
      </w:r>
    </w:p>
    <w:p w14:paraId="669F8B26" w14:textId="2C702DE4" w:rsidR="008F4428" w:rsidRPr="008F4428" w:rsidRDefault="008F4428" w:rsidP="008F4428">
      <w:pPr>
        <w:rPr>
          <w:rFonts w:asciiTheme="minorHAnsi" w:hAnsiTheme="minorHAnsi" w:cstheme="minorHAnsi"/>
        </w:rPr>
      </w:pPr>
      <w:r>
        <w:rPr>
          <w:rFonts w:asciiTheme="minorHAnsi" w:hAnsiTheme="minorHAnsi" w:cstheme="minorHAnsi"/>
          <w:sz w:val="16"/>
        </w:rPr>
        <w:t xml:space="preserve">Furthermore, that manner of finding things good that is in </w:t>
      </w:r>
      <w:r w:rsidRPr="00107C42">
        <w:rPr>
          <w:rStyle w:val="StyleUnderline"/>
          <w:rFonts w:asciiTheme="minorHAnsi" w:hAnsiTheme="minorHAnsi" w:cstheme="minorHAnsi"/>
          <w:highlight w:val="green"/>
        </w:rPr>
        <w:t>pleasure can</w:t>
      </w:r>
      <w:r>
        <w:rPr>
          <w:rStyle w:val="StyleUnderline"/>
          <w:rFonts w:asciiTheme="minorHAnsi" w:hAnsiTheme="minorHAnsi" w:cstheme="minorHAnsi"/>
        </w:rPr>
        <w:t xml:space="preserve"> certainly </w:t>
      </w:r>
      <w:r w:rsidRPr="00107C42">
        <w:rPr>
          <w:rStyle w:val="StyleUnderline"/>
          <w:rFonts w:asciiTheme="minorHAnsi" w:hAnsiTheme="minorHAnsi" w:cstheme="minorHAnsi"/>
          <w:highlight w:val="green"/>
        </w:rPr>
        <w:t>not exist</w:t>
      </w:r>
      <w:r>
        <w:rPr>
          <w:rStyle w:val="StyleUnderline"/>
          <w:rFonts w:asciiTheme="minorHAnsi" w:hAnsiTheme="minorHAnsi" w:cstheme="minorHAnsi"/>
        </w:rPr>
        <w:t xml:space="preserve"> in any world </w:t>
      </w:r>
      <w:r w:rsidRPr="00107C42">
        <w:rPr>
          <w:rStyle w:val="StyleUnderline"/>
          <w:rFonts w:asciiTheme="minorHAnsi" w:hAnsiTheme="minorHAnsi" w:cstheme="minorHAnsi"/>
          <w:highlight w:val="green"/>
        </w:rPr>
        <w:t>without consciousness</w:t>
      </w:r>
      <w:r>
        <w:rPr>
          <w:rStyle w:val="StyleUnderline"/>
          <w:rFonts w:asciiTheme="minorHAnsi" w:hAnsiTheme="minorHAnsi" w:cstheme="minorHAnsi"/>
        </w:rPr>
        <w:t xml:space="preserve"> (i.e., without “life,”</w:t>
      </w:r>
      <w:r>
        <w:rPr>
          <w:rFonts w:asciiTheme="minorHAnsi" w:hAnsiTheme="minorHAnsi" w:cstheme="minorHAnsi"/>
          <w:sz w:val="16"/>
        </w:rPr>
        <w:t xml:space="preserve"> as we now understand the word)—slight analogies put aside. In fact, </w:t>
      </w:r>
      <w:r>
        <w:rPr>
          <w:rStyle w:val="StyleUnderline"/>
          <w:rFonts w:asciiTheme="minorHAnsi" w:hAnsiTheme="minorHAnsi" w:cstheme="minorHAnsi"/>
        </w:rPr>
        <w:t>we can begin to develop a more sophisticated definition of the concept of “pleasure,” in the broadest possible sense of the word, as follows: it is the common psychological element in all psychological experience of goodness</w:t>
      </w:r>
      <w:r>
        <w:rPr>
          <w:rFonts w:asciiTheme="minorHAnsi" w:hAnsiTheme="minorHAnsi" w:cstheme="minorHAnsi"/>
          <w:sz w:val="16"/>
        </w:rPr>
        <w:t xml:space="preserve"> (be it in joy, admiration, or whatever else). In this sense, </w:t>
      </w:r>
      <w:r w:rsidRPr="00107C42">
        <w:rPr>
          <w:rStyle w:val="StyleUnderline"/>
          <w:rFonts w:asciiTheme="minorHAnsi" w:hAnsiTheme="minorHAnsi" w:cstheme="minorHAnsi"/>
          <w:highlight w:val="green"/>
        </w:rPr>
        <w:t>pleasure can</w:t>
      </w:r>
      <w:r>
        <w:rPr>
          <w:rStyle w:val="StyleUnderline"/>
          <w:rFonts w:asciiTheme="minorHAnsi" w:hAnsiTheme="minorHAnsi" w:cstheme="minorHAnsi"/>
        </w:rPr>
        <w:t xml:space="preserve"> always be pictured to “</w:t>
      </w:r>
      <w:r w:rsidRPr="00107C42">
        <w:rPr>
          <w:rStyle w:val="StyleUnderline"/>
          <w:rFonts w:asciiTheme="minorHAnsi" w:hAnsiTheme="minorHAnsi" w:cstheme="minorHAnsi"/>
          <w:highlight w:val="green"/>
        </w:rPr>
        <w:t>mediate</w:t>
      </w:r>
      <w:r>
        <w:rPr>
          <w:rStyle w:val="StyleUnderline"/>
          <w:rFonts w:asciiTheme="minorHAnsi" w:hAnsiTheme="minorHAnsi" w:cstheme="minorHAnsi"/>
        </w:rPr>
        <w:t xml:space="preserve">” all awareness or perception or judgment of </w:t>
      </w:r>
      <w:r w:rsidRPr="00107C42">
        <w:rPr>
          <w:rStyle w:val="StyleUnderline"/>
          <w:rFonts w:asciiTheme="minorHAnsi" w:hAnsiTheme="minorHAnsi" w:cstheme="minorHAnsi"/>
          <w:highlight w:val="green"/>
        </w:rPr>
        <w:t>goodness</w:t>
      </w:r>
      <w:r>
        <w:rPr>
          <w:rStyle w:val="StyleUnderline"/>
          <w:rFonts w:asciiTheme="minorHAnsi" w:hAnsiTheme="minorHAnsi" w:cstheme="minorHAnsi"/>
        </w:rPr>
        <w:t xml:space="preserve">: </w:t>
      </w:r>
      <w:r w:rsidRPr="00107C42">
        <w:rPr>
          <w:rStyle w:val="StyleUnderline"/>
          <w:rFonts w:asciiTheme="minorHAnsi" w:hAnsiTheme="minorHAnsi" w:cstheme="minorHAnsi"/>
          <w:highlight w:val="green"/>
        </w:rPr>
        <w:t>there is pleasure in all consciousness</w:t>
      </w:r>
      <w:r>
        <w:rPr>
          <w:rStyle w:val="StyleUnderline"/>
          <w:rFonts w:asciiTheme="minorHAnsi" w:hAnsiTheme="minorHAnsi" w:cstheme="minorHAnsi"/>
        </w:rPr>
        <w:t xml:space="preserve"> of things good; pleasure is the common element of all conscious satisfaction.</w:t>
      </w:r>
      <w:r>
        <w:rPr>
          <w:rFonts w:asciiTheme="minorHAnsi" w:hAnsiTheme="minorHAnsi" w:cstheme="minorHAnsi"/>
          <w:sz w:val="16"/>
        </w:rPr>
        <w:t xml:space="preserve"> In short, </w:t>
      </w:r>
      <w:r>
        <w:rPr>
          <w:rStyle w:val="StyleUnderline"/>
          <w:rFonts w:asciiTheme="minorHAnsi" w:hAnsiTheme="minorHAnsi" w:cstheme="minorHAnsi"/>
        </w:rPr>
        <w:t>it is simply the very experience of liking things, or the liking of experience</w:t>
      </w:r>
      <w:r>
        <w:rPr>
          <w:rFonts w:asciiTheme="minorHAnsi" w:hAnsiTheme="minorHAnsi" w:cstheme="minorHAnsi"/>
          <w:sz w:val="16"/>
        </w:rPr>
        <w:t xml:space="preserve">, in general. In this sense, </w:t>
      </w:r>
      <w:r>
        <w:rPr>
          <w:rStyle w:val="StyleUnderline"/>
          <w:rFonts w:asciiTheme="minorHAnsi" w:hAnsiTheme="minorHAnsi" w:cstheme="minorHAnsi"/>
        </w:rPr>
        <w:t>pleasure is, not only uniquely characteristic of life but also, the core expression of goodness in life—the most general sign or phenomenon for favorable conscious valuation</w:t>
      </w:r>
      <w:r>
        <w:rPr>
          <w:rFonts w:asciiTheme="minorHAnsi" w:hAnsiTheme="minorHAnsi" w:cstheme="minorHAnsi"/>
          <w:sz w:val="16"/>
        </w:rPr>
        <w:t xml:space="preserve">, in other words. </w:t>
      </w:r>
      <w:r>
        <w:rPr>
          <w:rStyle w:val="StyleUnderline"/>
          <w:rFonts w:asciiTheme="minorHAnsi" w:hAnsiTheme="minorHAnsi" w:cstheme="minorHAnsi"/>
        </w:rPr>
        <w:t xml:space="preserve">This does not mean that “good” is absolutely synonymous with “pleasant”—what we value may well go beyond pleasure. </w:t>
      </w:r>
      <w:r>
        <w:rPr>
          <w:rFonts w:asciiTheme="minorHAnsi" w:hAnsiTheme="minorHAnsi" w:cstheme="minorHAnsi"/>
          <w:sz w:val="16"/>
        </w:rPr>
        <w:t xml:space="preserve">(The fact that we value things needs not be reduced to the experience of liking things.) However, </w:t>
      </w:r>
      <w:r>
        <w:rPr>
          <w:rStyle w:val="StyleUnderline"/>
          <w:rFonts w:asciiTheme="minorHAnsi" w:hAnsiTheme="minorHAnsi" w:cstheme="minorHAnsi"/>
        </w:rPr>
        <w:t xml:space="preserve">what we value beyond pleasure remains a matter of speculation or theory. </w:t>
      </w:r>
      <w:r>
        <w:rPr>
          <w:rFonts w:asciiTheme="minorHAnsi" w:hAnsiTheme="minorHAnsi" w:cstheme="minorHAnsi"/>
          <w:sz w:val="16"/>
        </w:rPr>
        <w:t xml:space="preserve">Moreover, we note that </w:t>
      </w:r>
      <w:r>
        <w:rPr>
          <w:rStyle w:val="StyleUnderline"/>
          <w:rFonts w:asciiTheme="minorHAnsi" w:hAnsiTheme="minorHAnsi" w:cstheme="minorHAnsi"/>
        </w:rPr>
        <w:t>a variety of things that may seem otherwise unrelated are correlated with pleasure</w:t>
      </w:r>
      <w:r>
        <w:rPr>
          <w:rFonts w:asciiTheme="minorHAnsi" w:hAnsiTheme="minorHAnsi" w:cstheme="minorHAnsi"/>
          <w:sz w:val="16"/>
        </w:rPr>
        <w:t xml:space="preserve">—some more strongly than others. In other words, </w:t>
      </w:r>
      <w:r>
        <w:rPr>
          <w:rStyle w:val="StyleUnderline"/>
          <w:rFonts w:asciiTheme="minorHAnsi" w:hAnsiTheme="minorHAnsi" w:cstheme="minorHAnsi"/>
        </w:rPr>
        <w:t>there are many things the experience of which we like. For example: the admiration of others; sex; or rock-paper-scissors.</w:t>
      </w:r>
      <w:r>
        <w:rPr>
          <w:rFonts w:asciiTheme="minorHAnsi" w:hAnsiTheme="minorHAnsi" w:cstheme="minorHAnsi"/>
          <w:sz w:val="16"/>
        </w:rPr>
        <w:t xml:space="preserve"> But, again, </w:t>
      </w:r>
      <w:r>
        <w:rPr>
          <w:rStyle w:val="StyleUnderline"/>
          <w:rFonts w:asciiTheme="minorHAnsi" w:hAnsiTheme="minorHAnsi" w:cstheme="minorHAnsi"/>
        </w:rPr>
        <w:t xml:space="preserve">what they are is irrelevant in an inquiry on a priori value—what gives us pleasure is a matter for empirical investigation. </w:t>
      </w:r>
      <w:r>
        <w:rPr>
          <w:rFonts w:asciiTheme="minorHAnsi" w:hAnsiTheme="minorHAnsi" w:cstheme="minorHAnsi"/>
          <w:sz w:val="16"/>
        </w:rPr>
        <w:t xml:space="preserve">Thus, </w:t>
      </w:r>
      <w:proofErr w:type="gramStart"/>
      <w:r>
        <w:rPr>
          <w:rFonts w:asciiTheme="minorHAnsi" w:hAnsiTheme="minorHAnsi" w:cstheme="minorHAnsi"/>
          <w:sz w:val="16"/>
        </w:rPr>
        <w:t>we can see now</w:t>
      </w:r>
      <w:proofErr w:type="gramEnd"/>
      <w:r>
        <w:rPr>
          <w:rFonts w:asciiTheme="minorHAnsi" w:hAnsiTheme="minorHAnsi" w:cstheme="minorHAnsi"/>
          <w:sz w:val="16"/>
        </w:rPr>
        <w:t xml:space="preserve"> that, in general, </w:t>
      </w:r>
      <w:r w:rsidRPr="00107C42">
        <w:rPr>
          <w:rStyle w:val="StyleUnderline"/>
          <w:rFonts w:asciiTheme="minorHAnsi" w:hAnsiTheme="minorHAnsi" w:cstheme="minorHAnsi"/>
          <w:highlight w:val="green"/>
        </w:rPr>
        <w:t>something primitively valuable is attainable in living</w:t>
      </w:r>
      <w:r>
        <w:rPr>
          <w:rStyle w:val="StyleUnderline"/>
          <w:rFonts w:asciiTheme="minorHAnsi" w:hAnsiTheme="minorHAnsi" w:cstheme="minorHAnsi"/>
        </w:rPr>
        <w:t xml:space="preserve">—that is, </w:t>
      </w:r>
      <w:r w:rsidRPr="00107C42">
        <w:rPr>
          <w:rStyle w:val="StyleUnderline"/>
          <w:rFonts w:asciiTheme="minorHAnsi" w:hAnsiTheme="minorHAnsi" w:cstheme="minorHAnsi"/>
          <w:highlight w:val="green"/>
        </w:rPr>
        <w:t>pleasure</w:t>
      </w:r>
      <w:r>
        <w:rPr>
          <w:rStyle w:val="StyleUnderline"/>
          <w:rFonts w:asciiTheme="minorHAnsi" w:hAnsiTheme="minorHAnsi" w:cstheme="minorHAnsi"/>
        </w:rPr>
        <w:t xml:space="preserve"> itself.</w:t>
      </w:r>
      <w:r>
        <w:rPr>
          <w:rFonts w:asciiTheme="minorHAnsi" w:hAnsiTheme="minorHAnsi" w:cstheme="minorHAnsi"/>
          <w:sz w:val="16"/>
        </w:rPr>
        <w:t xml:space="preserve"> And it seems equally clear that </w:t>
      </w:r>
      <w:r w:rsidRPr="00107C42">
        <w:rPr>
          <w:rStyle w:val="StyleUnderline"/>
          <w:rFonts w:asciiTheme="minorHAnsi" w:hAnsiTheme="minorHAnsi" w:cstheme="minorHAnsi"/>
          <w:highlight w:val="green"/>
        </w:rPr>
        <w:t>we have a</w:t>
      </w:r>
      <w:r>
        <w:rPr>
          <w:rStyle w:val="StyleUnderline"/>
          <w:rFonts w:asciiTheme="minorHAnsi" w:hAnsiTheme="minorHAnsi" w:cstheme="minorHAnsi"/>
        </w:rPr>
        <w:t xml:space="preserve"> priori </w:t>
      </w:r>
      <w:r w:rsidRPr="00107C42">
        <w:rPr>
          <w:rStyle w:val="StyleUnderline"/>
          <w:rFonts w:asciiTheme="minorHAnsi" w:hAnsiTheme="minorHAnsi" w:cstheme="minorHAnsi"/>
          <w:highlight w:val="green"/>
        </w:rPr>
        <w:t>logical reason to pay attention to the world</w:t>
      </w:r>
      <w:r>
        <w:rPr>
          <w:rStyle w:val="StyleUnderline"/>
          <w:rFonts w:asciiTheme="minorHAnsi" w:hAnsiTheme="minorHAnsi" w:cstheme="minorHAnsi"/>
        </w:rPr>
        <w:t xml:space="preserve"> in any world where pleasure exists.</w:t>
      </w:r>
      <w:r>
        <w:rPr>
          <w:rFonts w:asciiTheme="minorHAnsi" w:hAnsiTheme="minorHAnsi" w:cstheme="minorHAnsi"/>
          <w:sz w:val="16"/>
        </w:rPr>
        <w:t xml:space="preserve"> Moreover, </w:t>
      </w:r>
      <w:r>
        <w:rPr>
          <w:rStyle w:val="StyleUnderline"/>
          <w:rFonts w:asciiTheme="minorHAnsi" w:hAnsiTheme="minorHAnsi" w:cstheme="minorHAnsi"/>
        </w:rPr>
        <w:t>we can now also articulate a foundation for a security interest in our life: since the good of pleasure can be found in living</w:t>
      </w:r>
      <w:r>
        <w:rPr>
          <w:rFonts w:asciiTheme="minorHAnsi" w:hAnsiTheme="minorHAnsi" w:cstheme="minorHAnsi"/>
          <w:sz w:val="16"/>
        </w:rPr>
        <w:t xml:space="preserve"> (to the extent pleasure remains attainable),[17] </w:t>
      </w:r>
      <w:r>
        <w:rPr>
          <w:rStyle w:val="StyleUnderline"/>
          <w:rFonts w:asciiTheme="minorHAnsi" w:hAnsiTheme="minorHAnsi" w:cstheme="minorHAnsi"/>
        </w:rPr>
        <w:t>and only in living, therefore, a priori, life ought to be continuously</w:t>
      </w:r>
      <w:r>
        <w:rPr>
          <w:rFonts w:asciiTheme="minorHAnsi" w:hAnsiTheme="minorHAnsi" w:cstheme="minorHAnsi"/>
          <w:sz w:val="16"/>
        </w:rPr>
        <w:t xml:space="preserve"> (and indefinitely) </w:t>
      </w:r>
      <w:r>
        <w:rPr>
          <w:rStyle w:val="StyleUnderline"/>
          <w:rFonts w:asciiTheme="minorHAnsi" w:hAnsiTheme="minorHAnsi" w:cstheme="minorHAnsi"/>
        </w:rPr>
        <w:t xml:space="preserve">pursued at least for the sake of preserving the possibility of finding that good. </w:t>
      </w:r>
      <w:r>
        <w:rPr>
          <w:rFonts w:asciiTheme="minorHAnsi" w:hAnsiTheme="minorHAnsi" w:cstheme="minorHAnsi"/>
          <w:sz w:val="16"/>
        </w:rPr>
        <w:t xml:space="preserve">However, this platitude about the value that can be found in life turns out to be, at this point, insufficient for our purposes. It seems to amount to very little more than recognizing that our subjective desire for life in and of itself shows that life has some objective value. For what difference is there between saying, “living is unique in benefiting something I value (namely, my pleasure); therefore, I should desire to go on living,” and saying, “I have a unique desire to go on living; </w:t>
      </w:r>
      <w:proofErr w:type="gramStart"/>
      <w:r>
        <w:rPr>
          <w:rFonts w:asciiTheme="minorHAnsi" w:hAnsiTheme="minorHAnsi" w:cstheme="minorHAnsi"/>
          <w:sz w:val="16"/>
        </w:rPr>
        <w:t>therefore</w:t>
      </w:r>
      <w:proofErr w:type="gramEnd"/>
      <w:r>
        <w:rPr>
          <w:rFonts w:asciiTheme="minorHAnsi" w:hAnsiTheme="minorHAnsi" w:cstheme="minorHAnsi"/>
          <w:sz w:val="16"/>
        </w:rPr>
        <w:t xml:space="preserve"> I should have a desire to go on living,” whereas the latter proposition immediately seems senseless? In other words, “life gives me pleasure,” says little more than, “I like life.” Thus, we seem to have arrived at the conclusion that </w:t>
      </w:r>
      <w:r w:rsidRPr="00107C42">
        <w:rPr>
          <w:rStyle w:val="StyleUnderline"/>
          <w:rFonts w:asciiTheme="minorHAnsi" w:hAnsiTheme="minorHAnsi" w:cstheme="minorHAnsi"/>
          <w:highlight w:val="green"/>
        </w:rPr>
        <w:t>the fact that we</w:t>
      </w:r>
      <w:r>
        <w:rPr>
          <w:rStyle w:val="StyleUnderline"/>
          <w:rFonts w:asciiTheme="minorHAnsi" w:hAnsiTheme="minorHAnsi" w:cstheme="minorHAnsi"/>
        </w:rPr>
        <w:t xml:space="preserve"> already </w:t>
      </w:r>
      <w:r w:rsidRPr="00107C42">
        <w:rPr>
          <w:rStyle w:val="StyleUnderline"/>
          <w:rFonts w:asciiTheme="minorHAnsi" w:hAnsiTheme="minorHAnsi" w:cstheme="minorHAnsi"/>
          <w:highlight w:val="green"/>
        </w:rPr>
        <w:t>have</w:t>
      </w:r>
      <w:r>
        <w:rPr>
          <w:rStyle w:val="StyleUnderline"/>
          <w:rFonts w:asciiTheme="minorHAnsi" w:hAnsiTheme="minorHAnsi" w:cstheme="minorHAnsi"/>
        </w:rPr>
        <w:t xml:space="preserve"> some (</w:t>
      </w:r>
      <w:r w:rsidRPr="00107C42">
        <w:rPr>
          <w:rStyle w:val="StyleUnderline"/>
          <w:rFonts w:asciiTheme="minorHAnsi" w:hAnsiTheme="minorHAnsi" w:cstheme="minorHAnsi"/>
          <w:highlight w:val="green"/>
        </w:rPr>
        <w:t>subjective) desire</w:t>
      </w:r>
      <w:r>
        <w:rPr>
          <w:rStyle w:val="StyleUnderline"/>
          <w:rFonts w:asciiTheme="minorHAnsi" w:hAnsiTheme="minorHAnsi" w:cstheme="minorHAnsi"/>
        </w:rPr>
        <w:t xml:space="preserve"> for life </w:t>
      </w:r>
      <w:r w:rsidRPr="00107C42">
        <w:rPr>
          <w:rStyle w:val="StyleUnderline"/>
          <w:rFonts w:asciiTheme="minorHAnsi" w:hAnsiTheme="minorHAnsi" w:cstheme="minorHAnsi"/>
          <w:highlight w:val="green"/>
        </w:rPr>
        <w:t>shows life</w:t>
      </w:r>
      <w:r>
        <w:rPr>
          <w:rStyle w:val="StyleUnderline"/>
          <w:rFonts w:asciiTheme="minorHAnsi" w:hAnsiTheme="minorHAnsi" w:cstheme="minorHAnsi"/>
        </w:rPr>
        <w:t xml:space="preserve"> to </w:t>
      </w:r>
      <w:r w:rsidRPr="00107C42">
        <w:rPr>
          <w:rStyle w:val="StyleUnderline"/>
          <w:rFonts w:asciiTheme="minorHAnsi" w:hAnsiTheme="minorHAnsi" w:cstheme="minorHAnsi"/>
          <w:highlight w:val="green"/>
        </w:rPr>
        <w:t>have</w:t>
      </w:r>
      <w:r>
        <w:rPr>
          <w:rStyle w:val="StyleUnderline"/>
          <w:rFonts w:asciiTheme="minorHAnsi" w:hAnsiTheme="minorHAnsi" w:cstheme="minorHAnsi"/>
        </w:rPr>
        <w:t xml:space="preserve"> some (</w:t>
      </w:r>
      <w:r w:rsidRPr="00107C42">
        <w:rPr>
          <w:rStyle w:val="StyleUnderline"/>
          <w:rFonts w:asciiTheme="minorHAnsi" w:hAnsiTheme="minorHAnsi" w:cstheme="minorHAnsi"/>
          <w:highlight w:val="green"/>
        </w:rPr>
        <w:t>objective) value</w:t>
      </w:r>
      <w:r>
        <w:rPr>
          <w:rStyle w:val="StyleUnderline"/>
          <w:rFonts w:asciiTheme="minorHAnsi" w:hAnsiTheme="minorHAnsi" w:cstheme="minorHAnsi"/>
        </w:rPr>
        <w:t>.</w:t>
      </w:r>
      <w:r>
        <w:rPr>
          <w:rFonts w:asciiTheme="minorHAnsi" w:hAnsiTheme="minorHAnsi" w:cstheme="minorHAnsi"/>
          <w:sz w:val="16"/>
        </w:rPr>
        <w:t xml:space="preserve"> But, if that is the most we can say, then it seems our enterprise of justification was quite superficial, and the subjective/objective distinction was useless—for all we have really done is highlight the correspondence between value and desire. Perhaps, our inquiry should be a bit more complex. </w:t>
      </w:r>
      <w:r>
        <w:rPr>
          <w:rStyle w:val="StyleUnderline"/>
          <w:rFonts w:asciiTheme="minorHAnsi" w:hAnsiTheme="minorHAnsi" w:cstheme="minorHAnsi"/>
        </w:rPr>
        <w:t>We may have to think beyond the fact that bare life has some value a priori</w:t>
      </w:r>
      <w:r>
        <w:rPr>
          <w:rFonts w:asciiTheme="minorHAnsi" w:hAnsiTheme="minorHAnsi" w:cstheme="minorHAnsi"/>
          <w:sz w:val="16"/>
        </w:rPr>
        <w:t xml:space="preserve">—the fact that there is some value in any life—(which basically gets us back to the fact that we already have some desire for it or that we can have pleasure in it), </w:t>
      </w:r>
      <w:r>
        <w:rPr>
          <w:rStyle w:val="StyleUnderline"/>
          <w:rFonts w:asciiTheme="minorHAnsi" w:hAnsiTheme="minorHAnsi" w:cstheme="minorHAnsi"/>
        </w:rPr>
        <w:t xml:space="preserve">and consider the possibility that there might be some value in not living also, and that it might be greater than or cancel out the value we find to be primitively characteristic of life. </w:t>
      </w:r>
      <w:r>
        <w:rPr>
          <w:rFonts w:asciiTheme="minorHAnsi" w:hAnsiTheme="minorHAnsi" w:cstheme="minorHAnsi"/>
          <w:sz w:val="16"/>
        </w:rPr>
        <w:lastRenderedPageBreak/>
        <w:t xml:space="preserve">(This would not be an a posteriori or circumstantial comparison, nonetheless, because life and death are basically logical extensions of one another—like “p” and “not-p.”) </w:t>
      </w:r>
      <w:r>
        <w:rPr>
          <w:rStyle w:val="StyleUnderline"/>
          <w:rFonts w:asciiTheme="minorHAnsi" w:hAnsiTheme="minorHAnsi" w:cstheme="minorHAnsi"/>
        </w:rPr>
        <w:t>This last question invites two approaches</w:t>
      </w:r>
      <w:r>
        <w:rPr>
          <w:rFonts w:asciiTheme="minorHAnsi" w:hAnsiTheme="minorHAnsi" w:cstheme="minorHAnsi"/>
          <w:sz w:val="16"/>
        </w:rPr>
        <w:t xml:space="preserve">—perhaps only nominally distinct. </w:t>
      </w:r>
      <w:r>
        <w:rPr>
          <w:rStyle w:val="StyleUnderline"/>
          <w:rFonts w:asciiTheme="minorHAnsi" w:hAnsiTheme="minorHAnsi" w:cstheme="minorHAnsi"/>
        </w:rPr>
        <w:t>One is to ask whether, where life</w:t>
      </w:r>
      <w:r>
        <w:rPr>
          <w:rFonts w:asciiTheme="minorHAnsi" w:hAnsiTheme="minorHAnsi" w:cstheme="minorHAnsi"/>
          <w:sz w:val="16"/>
        </w:rPr>
        <w:t xml:space="preserve"> (with the desire for life) </w:t>
      </w:r>
      <w:r>
        <w:rPr>
          <w:rStyle w:val="StyleUnderline"/>
          <w:rFonts w:asciiTheme="minorHAnsi" w:hAnsiTheme="minorHAnsi" w:cstheme="minorHAnsi"/>
        </w:rPr>
        <w:t>already exists, there is also something primitively, and then relatively, desirable about dying: something that would be a priori preferable to that which we already desire in staying alive.</w:t>
      </w:r>
      <w:r>
        <w:rPr>
          <w:rFonts w:asciiTheme="minorHAnsi" w:hAnsiTheme="minorHAnsi" w:cstheme="minorHAnsi"/>
          <w:sz w:val="16"/>
        </w:rPr>
        <w:t xml:space="preserve"> Simply put: in general, </w:t>
      </w:r>
      <w:r>
        <w:rPr>
          <w:rStyle w:val="StyleUnderline"/>
          <w:rFonts w:asciiTheme="minorHAnsi" w:hAnsiTheme="minorHAnsi" w:cstheme="minorHAnsi"/>
        </w:rPr>
        <w:t>would dying be better than living?</w:t>
      </w:r>
      <w:r>
        <w:rPr>
          <w:rFonts w:asciiTheme="minorHAnsi" w:hAnsiTheme="minorHAnsi" w:cstheme="minorHAnsi"/>
          <w:sz w:val="16"/>
        </w:rPr>
        <w:t xml:space="preserve"> (This concerns the value of our survival.) Just as we have assumed pleasure to be something primitively desirable attainable in living, we can assume the absence of pain (of displeasure) to be something primitively desirable attainable in death. (On the model of pleasure, we adopt a broad definition of pain: it is dissatisfaction with consciousness, or the experience of disliking things.) Ideally, we would be able to answer any call to judge the value of life (a priori or a posteriori) by simply balancing the good and bad it involves as follows: (1) the “amount” of present bad plus the odds of future bad, against (2) the “amount” of present good plus the odds of future good. This comparison would require two assumptions: (1) equal amounts of good and bad neutralize each other, and (2) any moment in life (outside of “heaven” or “hell” at least) always preserves the possibility of both future good and future bad. Accordingly, in terms of pleasure and pain, our question on the value of life over death could be reframed as follows: whether the absence of pain (present and future) guaranteed by death is worth losing all access to pleasure (present and future) included in life a priori when such access also involves access to pain.[18] The other approach is to consider whether it can ever make sense to say that it would have been better, or even “just as well,” if we had never come to life in the first place—if experience had never appeared. (This concerns the value of our birth.) According to </w:t>
      </w:r>
      <w:proofErr w:type="spellStart"/>
      <w:r>
        <w:rPr>
          <w:rFonts w:asciiTheme="minorHAnsi" w:hAnsiTheme="minorHAnsi" w:cstheme="minorHAnsi"/>
          <w:sz w:val="16"/>
        </w:rPr>
        <w:t>Cioran</w:t>
      </w:r>
      <w:proofErr w:type="spellEnd"/>
      <w:r>
        <w:rPr>
          <w:rFonts w:asciiTheme="minorHAnsi" w:hAnsiTheme="minorHAnsi" w:cstheme="minorHAnsi"/>
          <w:sz w:val="16"/>
        </w:rPr>
        <w:t>, “not to be born is undoubtedly the best plan of all. Unfortunately it is within no one’s reach</w:t>
      </w:r>
      <w:proofErr w:type="gramStart"/>
      <w:r>
        <w:rPr>
          <w:rFonts w:asciiTheme="minorHAnsi" w:hAnsiTheme="minorHAnsi" w:cstheme="minorHAnsi"/>
          <w:sz w:val="16"/>
        </w:rPr>
        <w:t>.”[</w:t>
      </w:r>
      <w:proofErr w:type="gramEnd"/>
      <w:r>
        <w:rPr>
          <w:rFonts w:asciiTheme="minorHAnsi" w:hAnsiTheme="minorHAnsi" w:cstheme="minorHAnsi"/>
          <w:sz w:val="16"/>
        </w:rPr>
        <w:t xml:space="preserve">19] But can his point be disputed in a reasoned manner? The issue can be framed as follows: whether the mere fact that experience exists can be said to be a good or a bad thing. Before we can tackle these questions properly, however, we must return to the sense of Heidegger’s remark (in the epigraph above). What Heidegger was emphasizing is that consciousness does not merely incidentally support value, as if it were an external (incidental) agent—like a rock may serve the one who throws it. Since it does not necessarily follow that there is no consciousness without pleasure from the fact there is no pleasure without consciousness, we might be tempted to infer that value in general might be only an occasional “entertainment” of consciousness. Instead, Heidegger points out that </w:t>
      </w:r>
      <w:r w:rsidRPr="00107C42">
        <w:rPr>
          <w:rStyle w:val="StyleUnderline"/>
          <w:rFonts w:asciiTheme="minorHAnsi" w:hAnsiTheme="minorHAnsi" w:cstheme="minorHAnsi"/>
          <w:highlight w:val="green"/>
        </w:rPr>
        <w:t>consciousness</w:t>
      </w:r>
      <w:r>
        <w:rPr>
          <w:rStyle w:val="StyleUnderline"/>
          <w:rFonts w:asciiTheme="minorHAnsi" w:hAnsiTheme="minorHAnsi" w:cstheme="minorHAnsi"/>
        </w:rPr>
        <w:t xml:space="preserve">, in and of itself, </w:t>
      </w:r>
      <w:r w:rsidRPr="00107C42">
        <w:rPr>
          <w:rStyle w:val="StyleUnderline"/>
          <w:rFonts w:asciiTheme="minorHAnsi" w:hAnsiTheme="minorHAnsi" w:cstheme="minorHAnsi"/>
          <w:highlight w:val="green"/>
        </w:rPr>
        <w:t>presupposes</w:t>
      </w:r>
      <w:r>
        <w:rPr>
          <w:rStyle w:val="StyleUnderline"/>
          <w:rFonts w:asciiTheme="minorHAnsi" w:hAnsiTheme="minorHAnsi" w:cstheme="minorHAnsi"/>
        </w:rPr>
        <w:t xml:space="preserve"> and always is an expression</w:t>
      </w:r>
      <w:r>
        <w:rPr>
          <w:rFonts w:asciiTheme="minorHAnsi" w:hAnsiTheme="minorHAnsi" w:cstheme="minorHAnsi"/>
          <w:sz w:val="16"/>
        </w:rPr>
        <w:t>—not a detached medium—</w:t>
      </w:r>
      <w:r>
        <w:rPr>
          <w:rStyle w:val="StyleUnderline"/>
          <w:rFonts w:asciiTheme="minorHAnsi" w:hAnsiTheme="minorHAnsi" w:cstheme="minorHAnsi"/>
        </w:rPr>
        <w:t xml:space="preserve">of </w:t>
      </w:r>
      <w:r w:rsidRPr="00107C42">
        <w:rPr>
          <w:rStyle w:val="StyleUnderline"/>
          <w:rFonts w:asciiTheme="minorHAnsi" w:hAnsiTheme="minorHAnsi" w:cstheme="minorHAnsi"/>
          <w:highlight w:val="green"/>
        </w:rPr>
        <w:t>value</w:t>
      </w:r>
      <w:r>
        <w:rPr>
          <w:rStyle w:val="StyleUnderline"/>
          <w:rFonts w:asciiTheme="minorHAnsi" w:hAnsiTheme="minorHAnsi" w:cstheme="minorHAnsi"/>
        </w:rPr>
        <w:t>, or “care”</w:t>
      </w:r>
      <w:r>
        <w:rPr>
          <w:rFonts w:asciiTheme="minorHAnsi" w:hAnsiTheme="minorHAnsi" w:cstheme="minorHAnsi"/>
          <w:sz w:val="16"/>
        </w:rPr>
        <w:t xml:space="preserve"> (i.e., an expression of “interest in things,” one might say). </w:t>
      </w:r>
      <w:r>
        <w:rPr>
          <w:rStyle w:val="StyleUnderline"/>
          <w:rFonts w:asciiTheme="minorHAnsi" w:hAnsiTheme="minorHAnsi" w:cstheme="minorHAnsi"/>
        </w:rPr>
        <w:t>Let us elucidate what “care” signifies (for our purposes, at least) and how consciousness expresses it.</w:t>
      </w:r>
      <w:r>
        <w:rPr>
          <w:rFonts w:asciiTheme="minorHAnsi" w:hAnsiTheme="minorHAnsi" w:cstheme="minorHAnsi"/>
          <w:sz w:val="16"/>
        </w:rPr>
        <w:t xml:space="preserve"> III. Axiology </w:t>
      </w:r>
      <w:r>
        <w:rPr>
          <w:rStyle w:val="StyleUnderline"/>
          <w:rFonts w:asciiTheme="minorHAnsi" w:hAnsiTheme="minorHAnsi" w:cstheme="minorHAnsi"/>
        </w:rPr>
        <w:t xml:space="preserve">It is not only the case that all desire invokes a question of value, but also that only desire creates value: </w:t>
      </w:r>
      <w:r w:rsidRPr="00107C42">
        <w:rPr>
          <w:rStyle w:val="StyleUnderline"/>
          <w:rFonts w:asciiTheme="minorHAnsi" w:hAnsiTheme="minorHAnsi" w:cstheme="minorHAnsi"/>
          <w:highlight w:val="green"/>
        </w:rPr>
        <w:t>there is no value beyond the desirable</w:t>
      </w:r>
      <w:r>
        <w:rPr>
          <w:rStyle w:val="StyleUnderline"/>
          <w:rFonts w:asciiTheme="minorHAnsi" w:hAnsiTheme="minorHAnsi" w:cstheme="minorHAnsi"/>
        </w:rPr>
        <w:t>; all value is a function of some desire.</w:t>
      </w:r>
      <w:r>
        <w:rPr>
          <w:rFonts w:asciiTheme="minorHAnsi" w:hAnsiTheme="minorHAnsi" w:cstheme="minorHAnsi"/>
          <w:sz w:val="16"/>
        </w:rPr>
        <w:t xml:space="preserve"> For instance, </w:t>
      </w:r>
      <w:r>
        <w:rPr>
          <w:rStyle w:val="StyleUnderline"/>
          <w:rFonts w:asciiTheme="minorHAnsi" w:hAnsiTheme="minorHAnsi" w:cstheme="minorHAnsi"/>
        </w:rPr>
        <w:t>the value of health comes from the fact that we desire survival, and pleasure, and offspring</w:t>
      </w:r>
      <w:r>
        <w:rPr>
          <w:rFonts w:asciiTheme="minorHAnsi" w:hAnsiTheme="minorHAnsi" w:cstheme="minorHAnsi"/>
          <w:sz w:val="16"/>
        </w:rPr>
        <w:t xml:space="preserve">, </w:t>
      </w:r>
      <w:proofErr w:type="spellStart"/>
      <w:r>
        <w:rPr>
          <w:rFonts w:asciiTheme="minorHAnsi" w:hAnsiTheme="minorHAnsi" w:cstheme="minorHAnsi"/>
          <w:sz w:val="16"/>
        </w:rPr>
        <w:t>etc</w:t>
      </w:r>
      <w:proofErr w:type="spellEnd"/>
      <w:r>
        <w:rPr>
          <w:rFonts w:asciiTheme="minorHAnsi" w:hAnsiTheme="minorHAnsi" w:cstheme="minorHAnsi"/>
          <w:sz w:val="16"/>
        </w:rPr>
        <w:t xml:space="preserve">… Consider: although what is desirable may sometimes require elucidation, </w:t>
      </w:r>
      <w:r>
        <w:rPr>
          <w:rStyle w:val="StyleUnderline"/>
          <w:rFonts w:asciiTheme="minorHAnsi" w:hAnsiTheme="minorHAnsi" w:cstheme="minorHAnsi"/>
        </w:rPr>
        <w:t>what we cannot recognize in any way to be</w:t>
      </w:r>
      <w:r>
        <w:rPr>
          <w:rFonts w:asciiTheme="minorHAnsi" w:hAnsiTheme="minorHAnsi" w:cstheme="minorHAnsi"/>
          <w:sz w:val="16"/>
        </w:rPr>
        <w:t xml:space="preserve"> (or to further) </w:t>
      </w:r>
      <w:r>
        <w:rPr>
          <w:rStyle w:val="StyleUnderline"/>
          <w:rFonts w:asciiTheme="minorHAnsi" w:hAnsiTheme="minorHAnsi" w:cstheme="minorHAnsi"/>
        </w:rPr>
        <w:t>something desirable, we simply cannot recognize as being valuable.</w:t>
      </w:r>
      <w:r>
        <w:rPr>
          <w:rFonts w:asciiTheme="minorHAnsi" w:hAnsiTheme="minorHAnsi" w:cstheme="minorHAnsi"/>
          <w:sz w:val="16"/>
        </w:rPr>
        <w:t xml:space="preserve">[20] a. The importance of difference </w:t>
      </w:r>
      <w:proofErr w:type="gramStart"/>
      <w:r>
        <w:rPr>
          <w:rStyle w:val="StyleUnderline"/>
          <w:rFonts w:asciiTheme="minorHAnsi" w:hAnsiTheme="minorHAnsi" w:cstheme="minorHAnsi"/>
        </w:rPr>
        <w:t>To</w:t>
      </w:r>
      <w:proofErr w:type="gramEnd"/>
      <w:r>
        <w:rPr>
          <w:rStyle w:val="StyleUnderline"/>
          <w:rFonts w:asciiTheme="minorHAnsi" w:hAnsiTheme="minorHAnsi" w:cstheme="minorHAnsi"/>
        </w:rPr>
        <w:t xml:space="preserve"> value anything is to care about something</w:t>
      </w:r>
      <w:r>
        <w:rPr>
          <w:rFonts w:asciiTheme="minorHAnsi" w:hAnsiTheme="minorHAnsi" w:cstheme="minorHAnsi"/>
          <w:sz w:val="16"/>
        </w:rPr>
        <w:t xml:space="preserve">, to have desires (wants) for things, to have preferences over things; </w:t>
      </w:r>
      <w:r>
        <w:rPr>
          <w:rStyle w:val="StyleUnderline"/>
          <w:rFonts w:asciiTheme="minorHAnsi" w:hAnsiTheme="minorHAnsi" w:cstheme="minorHAnsi"/>
        </w:rPr>
        <w:t>and to have a preference entails caring about a difference in the way things can be—favoring one contingent way for things to be over another.</w:t>
      </w:r>
      <w:r>
        <w:rPr>
          <w:rFonts w:asciiTheme="minorHAnsi" w:hAnsiTheme="minorHAnsi" w:cstheme="minorHAnsi"/>
          <w:sz w:val="16"/>
        </w:rPr>
        <w:t xml:space="preserve"> (This reflects the essential axiological dichotomy between good and bad.) Where there is no difference in the way things can be (no contingency), there also can be no preference one way or another—there can only be indifference. Note that this seems to entail that a “heaven” where nothing bad can occur is impossible—and the same for a “hell” where nothing good can occur. (Certainly, the notion of a heaven or hell leaving its inhabitants in indifference is oxymoronic.) b. Awareness Loosely speaking, care manifests itself either in what one “undergoes” or in what one “does”—it has both passive and active expressions. More explicitly, the capacity for caring consists in being disposed to feel or sense or otherwise behave with preference—again, regardless of </w:t>
      </w:r>
      <w:proofErr w:type="gramStart"/>
      <w:r>
        <w:rPr>
          <w:rFonts w:asciiTheme="minorHAnsi" w:hAnsiTheme="minorHAnsi" w:cstheme="minorHAnsi"/>
          <w:sz w:val="16"/>
        </w:rPr>
        <w:t>whether or not</w:t>
      </w:r>
      <w:proofErr w:type="gramEnd"/>
      <w:r>
        <w:rPr>
          <w:rFonts w:asciiTheme="minorHAnsi" w:hAnsiTheme="minorHAnsi" w:cstheme="minorHAnsi"/>
          <w:sz w:val="16"/>
        </w:rPr>
        <w:t xml:space="preserve"> we “know” our own preference (that is, whether or not as bearers of particular preferences we have a clear and distinct, definite and accurate concept or understanding of them).[21] </w:t>
      </w:r>
      <w:r>
        <w:rPr>
          <w:rStyle w:val="StyleUnderline"/>
          <w:rFonts w:asciiTheme="minorHAnsi" w:hAnsiTheme="minorHAnsi" w:cstheme="minorHAnsi"/>
        </w:rPr>
        <w:t>Feeling and sensing are ways of behaving with preference.</w:t>
      </w:r>
      <w:r>
        <w:rPr>
          <w:rFonts w:asciiTheme="minorHAnsi" w:hAnsiTheme="minorHAnsi" w:cstheme="minorHAnsi"/>
          <w:sz w:val="16"/>
        </w:rPr>
        <w:t xml:space="preserve"> (Thus, speaking of one’s having “feelings of preference” for something would be redundant, at least strictly speaking.) </w:t>
      </w:r>
      <w:r w:rsidRPr="00107C42">
        <w:rPr>
          <w:rStyle w:val="StyleUnderline"/>
          <w:rFonts w:asciiTheme="minorHAnsi" w:hAnsiTheme="minorHAnsi" w:cstheme="minorHAnsi"/>
          <w:highlight w:val="green"/>
        </w:rPr>
        <w:t>All feeling is a sign of caring</w:t>
      </w:r>
      <w:r>
        <w:rPr>
          <w:rStyle w:val="StyleUnderline"/>
          <w:rFonts w:asciiTheme="minorHAnsi" w:hAnsiTheme="minorHAnsi" w:cstheme="minorHAnsi"/>
        </w:rPr>
        <w:t>; it is or carries an expression of preference. All awareness presupposes caring about the way things are or can be</w:t>
      </w:r>
      <w:r>
        <w:rPr>
          <w:rFonts w:asciiTheme="minorHAnsi" w:hAnsiTheme="minorHAnsi" w:cstheme="minorHAnsi"/>
          <w:sz w:val="16"/>
        </w:rPr>
        <w:t xml:space="preserve">.[22] In Heidegger’s words: “care lies ‘before’ every </w:t>
      </w:r>
      <w:proofErr w:type="spellStart"/>
      <w:r>
        <w:rPr>
          <w:rFonts w:asciiTheme="minorHAnsi" w:hAnsiTheme="minorHAnsi" w:cstheme="minorHAnsi"/>
          <w:sz w:val="16"/>
        </w:rPr>
        <w:t>factical</w:t>
      </w:r>
      <w:proofErr w:type="spellEnd"/>
      <w:r>
        <w:rPr>
          <w:rFonts w:asciiTheme="minorHAnsi" w:hAnsiTheme="minorHAnsi" w:cstheme="minorHAnsi"/>
          <w:sz w:val="16"/>
        </w:rPr>
        <w:t xml:space="preserve"> ‘attitude’ and ‘position’ of </w:t>
      </w:r>
      <w:proofErr w:type="spellStart"/>
      <w:r>
        <w:rPr>
          <w:rFonts w:asciiTheme="minorHAnsi" w:hAnsiTheme="minorHAnsi" w:cstheme="minorHAnsi"/>
          <w:sz w:val="16"/>
        </w:rPr>
        <w:t>dasein</w:t>
      </w:r>
      <w:proofErr w:type="spellEnd"/>
      <w:r>
        <w:rPr>
          <w:rFonts w:asciiTheme="minorHAnsi" w:hAnsiTheme="minorHAnsi" w:cstheme="minorHAnsi"/>
          <w:sz w:val="16"/>
        </w:rPr>
        <w:t xml:space="preserve">, that is, it is always already in them as an existential a priori.”[23] In other words, we could say that </w:t>
      </w:r>
      <w:r>
        <w:rPr>
          <w:rStyle w:val="StyleUnderline"/>
          <w:rFonts w:asciiTheme="minorHAnsi" w:hAnsiTheme="minorHAnsi" w:cstheme="minorHAnsi"/>
        </w:rPr>
        <w:t>interest in things “precedes”</w:t>
      </w:r>
      <w:r>
        <w:rPr>
          <w:rFonts w:asciiTheme="minorHAnsi" w:hAnsiTheme="minorHAnsi" w:cstheme="minorHAnsi"/>
          <w:sz w:val="16"/>
        </w:rPr>
        <w:t xml:space="preserve"> (to use a </w:t>
      </w:r>
      <w:proofErr w:type="spellStart"/>
      <w:r>
        <w:rPr>
          <w:rFonts w:asciiTheme="minorHAnsi" w:hAnsiTheme="minorHAnsi" w:cstheme="minorHAnsi"/>
          <w:sz w:val="16"/>
        </w:rPr>
        <w:t>Sartrian</w:t>
      </w:r>
      <w:proofErr w:type="spellEnd"/>
      <w:r>
        <w:rPr>
          <w:rFonts w:asciiTheme="minorHAnsi" w:hAnsiTheme="minorHAnsi" w:cstheme="minorHAnsi"/>
          <w:sz w:val="16"/>
        </w:rPr>
        <w:t xml:space="preserve"> term) </w:t>
      </w:r>
      <w:r>
        <w:rPr>
          <w:rStyle w:val="StyleUnderline"/>
          <w:rFonts w:asciiTheme="minorHAnsi" w:hAnsiTheme="minorHAnsi" w:cstheme="minorHAnsi"/>
        </w:rPr>
        <w:t>awareness of things—and the attendant formation of propositional attitudes.</w:t>
      </w:r>
      <w:r>
        <w:rPr>
          <w:rFonts w:asciiTheme="minorHAnsi" w:hAnsiTheme="minorHAnsi" w:cstheme="minorHAnsi"/>
          <w:sz w:val="16"/>
        </w:rPr>
        <w:t xml:space="preserve"> Better yet, </w:t>
      </w:r>
      <w:r>
        <w:rPr>
          <w:rStyle w:val="StyleUnderline"/>
          <w:rFonts w:asciiTheme="minorHAnsi" w:hAnsiTheme="minorHAnsi" w:cstheme="minorHAnsi"/>
        </w:rPr>
        <w:t>it engenders those other kinds of phenomena. All belief</w:t>
      </w:r>
      <w:r>
        <w:rPr>
          <w:rFonts w:asciiTheme="minorHAnsi" w:hAnsiTheme="minorHAnsi" w:cstheme="minorHAnsi"/>
          <w:sz w:val="16"/>
        </w:rPr>
        <w:t xml:space="preserve">, for instance, as a species of propositional attitude, </w:t>
      </w:r>
      <w:r>
        <w:rPr>
          <w:rStyle w:val="StyleUnderline"/>
          <w:rFonts w:asciiTheme="minorHAnsi" w:hAnsiTheme="minorHAnsi" w:cstheme="minorHAnsi"/>
        </w:rPr>
        <w:t>is produced ultimately for the business of some desire.</w:t>
      </w:r>
      <w:r>
        <w:rPr>
          <w:rFonts w:asciiTheme="minorHAnsi" w:hAnsiTheme="minorHAnsi" w:cstheme="minorHAnsi"/>
          <w:sz w:val="16"/>
        </w:rPr>
        <w:t xml:space="preserve"> In sum, </w:t>
      </w:r>
      <w:r>
        <w:rPr>
          <w:rStyle w:val="StyleUnderline"/>
          <w:rFonts w:asciiTheme="minorHAnsi" w:hAnsiTheme="minorHAnsi" w:cstheme="minorHAnsi"/>
        </w:rPr>
        <w:t>the existence of desire generally explains the existence of consciousness and attitudes—desire goes beyond experience.</w:t>
      </w:r>
      <w:r>
        <w:rPr>
          <w:rFonts w:asciiTheme="minorHAnsi" w:hAnsiTheme="minorHAnsi" w:cstheme="minorHAnsi"/>
          <w:sz w:val="16"/>
        </w:rPr>
        <w:t xml:space="preserve"> Hence, it </w:t>
      </w:r>
      <w:r>
        <w:rPr>
          <w:rStyle w:val="StyleUnderline"/>
          <w:rFonts w:asciiTheme="minorHAnsi" w:hAnsiTheme="minorHAnsi" w:cstheme="minorHAnsi"/>
        </w:rPr>
        <w:t xml:space="preserve">would be impossible to </w:t>
      </w:r>
      <w:r>
        <w:rPr>
          <w:rStyle w:val="StyleUnderline"/>
          <w:rFonts w:asciiTheme="minorHAnsi" w:hAnsiTheme="minorHAnsi" w:cstheme="minorHAnsi"/>
        </w:rPr>
        <w:lastRenderedPageBreak/>
        <w:t xml:space="preserve">have consciousness without a sense of good and bad: a perfectly axiologically indifferent state of consciousness is perfectly impossible. </w:t>
      </w:r>
      <w:r>
        <w:rPr>
          <w:rFonts w:asciiTheme="minorHAnsi" w:hAnsiTheme="minorHAnsi" w:cstheme="minorHAnsi"/>
          <w:sz w:val="16"/>
        </w:rPr>
        <w:t xml:space="preserve">Hence, </w:t>
      </w:r>
      <w:r>
        <w:rPr>
          <w:rStyle w:val="StyleUnderline"/>
          <w:rFonts w:asciiTheme="minorHAnsi" w:hAnsiTheme="minorHAnsi" w:cstheme="minorHAnsi"/>
        </w:rPr>
        <w:t>awareness can be thought of as part of a simply inestimably larger condition of interest in things.</w:t>
      </w:r>
      <w:r>
        <w:rPr>
          <w:rFonts w:asciiTheme="minorHAnsi" w:hAnsiTheme="minorHAnsi" w:cstheme="minorHAnsi"/>
          <w:sz w:val="16"/>
        </w:rPr>
        <w:t xml:space="preserve"> (Again: the fact that we value things needs not be reduced to the experience of liking things.) From the restrictive point of view of a reductionist materialist (if she is also a functionalist perhaps), </w:t>
      </w:r>
      <w:r>
        <w:rPr>
          <w:rStyle w:val="StyleUnderline"/>
          <w:rFonts w:asciiTheme="minorHAnsi" w:hAnsiTheme="minorHAnsi" w:cstheme="minorHAnsi"/>
        </w:rPr>
        <w:t xml:space="preserve">this condition could be distinguished as merely a way that organic entities distinguish themselves from the rest of Nature. </w:t>
      </w:r>
      <w:r>
        <w:rPr>
          <w:rFonts w:asciiTheme="minorHAnsi" w:hAnsiTheme="minorHAnsi" w:cstheme="minorHAnsi"/>
          <w:sz w:val="16"/>
        </w:rPr>
        <w:t xml:space="preserve">(One could say that </w:t>
      </w:r>
      <w:r>
        <w:rPr>
          <w:rStyle w:val="StyleUnderline"/>
          <w:rFonts w:asciiTheme="minorHAnsi" w:hAnsiTheme="minorHAnsi" w:cstheme="minorHAnsi"/>
        </w:rPr>
        <w:t>awareness is for those entities a device favored through evolution for bettering their chances of biological “success”</w:t>
      </w:r>
      <w:r>
        <w:rPr>
          <w:rFonts w:asciiTheme="minorHAnsi" w:hAnsiTheme="minorHAnsi" w:cstheme="minorHAnsi"/>
          <w:sz w:val="16"/>
        </w:rPr>
        <w:t xml:space="preserve">—notably, by ameliorating their capacity for spatial orientation, as suggested earlier.) Alternatively, </w:t>
      </w:r>
      <w:r>
        <w:rPr>
          <w:rStyle w:val="StyleUnderline"/>
          <w:rFonts w:asciiTheme="minorHAnsi" w:hAnsiTheme="minorHAnsi" w:cstheme="minorHAnsi"/>
        </w:rPr>
        <w:t>the condition could be that of a larger, more comprehensive entity for which organic life represents nothing but one avatar</w:t>
      </w:r>
      <w:r>
        <w:rPr>
          <w:rFonts w:asciiTheme="minorHAnsi" w:hAnsiTheme="minorHAnsi" w:cstheme="minorHAnsi"/>
          <w:sz w:val="16"/>
        </w:rPr>
        <w:t xml:space="preserve">—e.g., Schopenhauer’s “Will,” or a pantheist’s “God.” These explanatory speculations, however, are still beyond our inquiry. Overall, it now appears that </w:t>
      </w:r>
      <w:r>
        <w:rPr>
          <w:rStyle w:val="StyleUnderline"/>
          <w:rFonts w:asciiTheme="minorHAnsi" w:hAnsiTheme="minorHAnsi" w:cstheme="minorHAnsi"/>
        </w:rPr>
        <w:t>consciousness is inherently</w:t>
      </w:r>
      <w:r>
        <w:rPr>
          <w:rFonts w:asciiTheme="minorHAnsi" w:hAnsiTheme="minorHAnsi" w:cstheme="minorHAnsi"/>
          <w:sz w:val="16"/>
        </w:rPr>
        <w:t>, always,</w:t>
      </w:r>
      <w:r>
        <w:rPr>
          <w:rStyle w:val="StyleUnderline"/>
          <w:rFonts w:asciiTheme="minorHAnsi" w:hAnsiTheme="minorHAnsi" w:cstheme="minorHAnsi"/>
        </w:rPr>
        <w:t xml:space="preserve"> “value-entertaining,”</w:t>
      </w:r>
      <w:r>
        <w:rPr>
          <w:rFonts w:asciiTheme="minorHAnsi" w:hAnsiTheme="minorHAnsi" w:cstheme="minorHAnsi"/>
          <w:sz w:val="16"/>
        </w:rPr>
        <w:t xml:space="preserve"> so to </w:t>
      </w:r>
      <w:proofErr w:type="gramStart"/>
      <w:r>
        <w:rPr>
          <w:rFonts w:asciiTheme="minorHAnsi" w:hAnsiTheme="minorHAnsi" w:cstheme="minorHAnsi"/>
          <w:sz w:val="16"/>
        </w:rPr>
        <w:t>speak:</w:t>
      </w:r>
      <w:proofErr w:type="gramEnd"/>
      <w:r>
        <w:rPr>
          <w:rFonts w:asciiTheme="minorHAnsi" w:hAnsiTheme="minorHAnsi" w:cstheme="minorHAnsi"/>
          <w:sz w:val="16"/>
        </w:rPr>
        <w:t xml:space="preserve"> </w:t>
      </w:r>
      <w:r>
        <w:rPr>
          <w:rStyle w:val="StyleUnderline"/>
          <w:rFonts w:asciiTheme="minorHAnsi" w:hAnsiTheme="minorHAnsi" w:cstheme="minorHAnsi"/>
        </w:rPr>
        <w:t>there is no state of consciousness that is not value-laden.</w:t>
      </w:r>
      <w:r>
        <w:rPr>
          <w:rFonts w:asciiTheme="minorHAnsi" w:hAnsiTheme="minorHAnsi" w:cstheme="minorHAnsi"/>
          <w:sz w:val="16"/>
        </w:rPr>
        <w:t xml:space="preserve"> In other words, </w:t>
      </w:r>
      <w:r>
        <w:rPr>
          <w:rStyle w:val="StyleUnderline"/>
          <w:rFonts w:asciiTheme="minorHAnsi" w:hAnsiTheme="minorHAnsi" w:cstheme="minorHAnsi"/>
        </w:rPr>
        <w:t>consciousness is</w:t>
      </w:r>
      <w:r>
        <w:rPr>
          <w:rFonts w:asciiTheme="minorHAnsi" w:hAnsiTheme="minorHAnsi" w:cstheme="minorHAnsi"/>
          <w:sz w:val="16"/>
        </w:rPr>
        <w:t xml:space="preserve">, in every moment, </w:t>
      </w:r>
      <w:r>
        <w:rPr>
          <w:rStyle w:val="StyleUnderline"/>
          <w:rFonts w:asciiTheme="minorHAnsi" w:hAnsiTheme="minorHAnsi" w:cstheme="minorHAnsi"/>
        </w:rPr>
        <w:t xml:space="preserve">either a satisfaction of a desire or another event within the quest for the satisfaction of a desire; experience is always “motivated.” </w:t>
      </w:r>
      <w:r>
        <w:rPr>
          <w:rFonts w:asciiTheme="minorHAnsi" w:hAnsiTheme="minorHAnsi" w:cstheme="minorHAnsi"/>
          <w:sz w:val="16"/>
        </w:rPr>
        <w:t xml:space="preserve">At the same time, we repeat, it is also clear that </w:t>
      </w:r>
      <w:r>
        <w:rPr>
          <w:rStyle w:val="StyleUnderline"/>
          <w:rFonts w:asciiTheme="minorHAnsi" w:hAnsiTheme="minorHAnsi" w:cstheme="minorHAnsi"/>
        </w:rPr>
        <w:t xml:space="preserve">what we desire is not always something we conceive of distinctly in consciousness. </w:t>
      </w:r>
      <w:r>
        <w:rPr>
          <w:rFonts w:asciiTheme="minorHAnsi" w:hAnsiTheme="minorHAnsi" w:cstheme="minorHAnsi"/>
          <w:sz w:val="16"/>
        </w:rPr>
        <w:t xml:space="preserve">In fact, </w:t>
      </w:r>
      <w:r w:rsidRPr="00107C42">
        <w:rPr>
          <w:rStyle w:val="StyleUnderline"/>
          <w:rFonts w:asciiTheme="minorHAnsi" w:hAnsiTheme="minorHAnsi" w:cstheme="minorHAnsi"/>
          <w:highlight w:val="green"/>
        </w:rPr>
        <w:t>what we think we desire is a function of capacities and circumstances</w:t>
      </w:r>
      <w:r>
        <w:rPr>
          <w:rStyle w:val="StyleUnderline"/>
          <w:rFonts w:asciiTheme="minorHAnsi" w:hAnsiTheme="minorHAnsi" w:cstheme="minorHAnsi"/>
        </w:rPr>
        <w:t>—robust thinking or analysis, information, reaction under stress, and so on—that could make us think we want what we do not want.</w:t>
      </w:r>
      <w:r>
        <w:rPr>
          <w:rFonts w:asciiTheme="minorHAnsi" w:hAnsiTheme="minorHAnsi" w:cstheme="minorHAnsi"/>
          <w:sz w:val="16"/>
        </w:rPr>
        <w:t xml:space="preserve"> (Consider, e.g., Oedipus’ case.) c. The logic of desire It is impossible a priori to both </w:t>
      </w:r>
      <w:proofErr w:type="gramStart"/>
      <w:r>
        <w:rPr>
          <w:rFonts w:asciiTheme="minorHAnsi" w:hAnsiTheme="minorHAnsi" w:cstheme="minorHAnsi"/>
          <w:sz w:val="16"/>
        </w:rPr>
        <w:t>actually want</w:t>
      </w:r>
      <w:proofErr w:type="gramEnd"/>
      <w:r>
        <w:rPr>
          <w:rFonts w:asciiTheme="minorHAnsi" w:hAnsiTheme="minorHAnsi" w:cstheme="minorHAnsi"/>
          <w:sz w:val="16"/>
        </w:rPr>
        <w:t xml:space="preserve"> something to be the case and at the same time want it not to be the case: it is impossible to simply desire that any desire that we presently have not be satisfied (in which case it would not be desired). This is not withstanding the possibility of having, a posteriori, different, independent, circumstantial desires simultaneously, therefore potentially conflicting. (Such conflicts of desires may occur on account of problems and dilemmas imposed by external circumstances, including defective judgment or insufficient information.) It is therefore also impossible to desire that our present generally consistent desires be extinguished before they are satisfied—regardless of </w:t>
      </w:r>
      <w:proofErr w:type="gramStart"/>
      <w:r>
        <w:rPr>
          <w:rFonts w:asciiTheme="minorHAnsi" w:hAnsiTheme="minorHAnsi" w:cstheme="minorHAnsi"/>
          <w:sz w:val="16"/>
        </w:rPr>
        <w:t>whether or not</w:t>
      </w:r>
      <w:proofErr w:type="gramEnd"/>
      <w:r>
        <w:rPr>
          <w:rFonts w:asciiTheme="minorHAnsi" w:hAnsiTheme="minorHAnsi" w:cstheme="minorHAnsi"/>
          <w:sz w:val="16"/>
        </w:rPr>
        <w:t xml:space="preserve"> our dispositions for them can crumble (from death, illness…). </w:t>
      </w:r>
      <w:r>
        <w:rPr>
          <w:rStyle w:val="StyleUnderline"/>
          <w:rFonts w:asciiTheme="minorHAnsi" w:hAnsiTheme="minorHAnsi" w:cstheme="minorHAnsi"/>
        </w:rPr>
        <w:t>Two approaches remain</w:t>
      </w:r>
      <w:r>
        <w:rPr>
          <w:rFonts w:asciiTheme="minorHAnsi" w:hAnsiTheme="minorHAnsi" w:cstheme="minorHAnsi"/>
          <w:sz w:val="16"/>
        </w:rPr>
        <w:t xml:space="preserve">—again, perhaps only nominally distinct: </w:t>
      </w:r>
      <w:r>
        <w:rPr>
          <w:rStyle w:val="StyleUnderline"/>
          <w:rFonts w:asciiTheme="minorHAnsi" w:hAnsiTheme="minorHAnsi" w:cstheme="minorHAnsi"/>
        </w:rPr>
        <w:t>(1) whether it is also impossible ever to desire (a priori) no longer to desire anything in the future</w:t>
      </w:r>
      <w:r>
        <w:rPr>
          <w:rFonts w:asciiTheme="minorHAnsi" w:hAnsiTheme="minorHAnsi" w:cstheme="minorHAnsi"/>
          <w:sz w:val="16"/>
        </w:rPr>
        <w:t xml:space="preserve"> (which may depend on the kind of satisfaction involved, as discussed below),</w:t>
      </w:r>
      <w:r>
        <w:rPr>
          <w:rStyle w:val="StyleUnderline"/>
          <w:rFonts w:asciiTheme="minorHAnsi" w:hAnsiTheme="minorHAnsi" w:cstheme="minorHAnsi"/>
        </w:rPr>
        <w:t xml:space="preserve"> and (2) whether desire-as-such implicates a satisfaction with its own existence</w:t>
      </w:r>
      <w:r>
        <w:rPr>
          <w:rFonts w:asciiTheme="minorHAnsi" w:hAnsiTheme="minorHAnsi" w:cstheme="minorHAnsi"/>
          <w:sz w:val="16"/>
        </w:rPr>
        <w:t xml:space="preserve"> (which is another way of asking whether the mere fact that value exists can be said to be itself valuable). </w:t>
      </w:r>
      <w:r>
        <w:rPr>
          <w:rStyle w:val="StyleUnderline"/>
          <w:rFonts w:asciiTheme="minorHAnsi" w:hAnsiTheme="minorHAnsi" w:cstheme="minorHAnsi"/>
        </w:rPr>
        <w:t xml:space="preserve">The first approach aims at determining the value of the survival of value or </w:t>
      </w:r>
      <w:proofErr w:type="gramStart"/>
      <w:r>
        <w:rPr>
          <w:rStyle w:val="StyleUnderline"/>
          <w:rFonts w:asciiTheme="minorHAnsi" w:hAnsiTheme="minorHAnsi" w:cstheme="minorHAnsi"/>
        </w:rPr>
        <w:t>desire</w:t>
      </w:r>
      <w:r>
        <w:rPr>
          <w:rFonts w:asciiTheme="minorHAnsi" w:hAnsiTheme="minorHAnsi" w:cstheme="minorHAnsi"/>
          <w:sz w:val="16"/>
        </w:rPr>
        <w:t>, and</w:t>
      </w:r>
      <w:proofErr w:type="gramEnd"/>
      <w:r>
        <w:rPr>
          <w:rFonts w:asciiTheme="minorHAnsi" w:hAnsiTheme="minorHAnsi" w:cstheme="minorHAnsi"/>
          <w:sz w:val="16"/>
        </w:rPr>
        <w:t xml:space="preserve"> will be addressed below; </w:t>
      </w:r>
      <w:r>
        <w:rPr>
          <w:rStyle w:val="StyleUnderline"/>
          <w:rFonts w:asciiTheme="minorHAnsi" w:hAnsiTheme="minorHAnsi" w:cstheme="minorHAnsi"/>
        </w:rPr>
        <w:t>the second approach aims at the value of the birth or mere existence of value</w:t>
      </w:r>
      <w:r>
        <w:rPr>
          <w:rFonts w:asciiTheme="minorHAnsi" w:hAnsiTheme="minorHAnsi" w:cstheme="minorHAnsi"/>
          <w:sz w:val="16"/>
        </w:rPr>
        <w:t xml:space="preserve">, and needs not be addressed separately in the present inquiry. d. Metaphysics of desire </w:t>
      </w:r>
      <w:r>
        <w:rPr>
          <w:rStyle w:val="StyleUnderline"/>
          <w:rFonts w:asciiTheme="minorHAnsi" w:hAnsiTheme="minorHAnsi" w:cstheme="minorHAnsi"/>
        </w:rPr>
        <w:t>There are two fundamental general forms of desire: we can call them finite desire and infinite desire.</w:t>
      </w:r>
      <w:r>
        <w:rPr>
          <w:rFonts w:asciiTheme="minorHAnsi" w:hAnsiTheme="minorHAnsi" w:cstheme="minorHAnsi"/>
          <w:sz w:val="16"/>
        </w:rPr>
        <w:t xml:space="preserve"> A finite desire can only be satisfied with a limit: it is to be definitively satisfied by a specific numerical value or a finite event in space-time—for example: going to the beach, or reaching sexual orgasm, or passing the bar exam, or ending a particular pain, </w:t>
      </w:r>
      <w:proofErr w:type="spellStart"/>
      <w:r>
        <w:rPr>
          <w:rFonts w:asciiTheme="minorHAnsi" w:hAnsiTheme="minorHAnsi" w:cstheme="minorHAnsi"/>
          <w:sz w:val="16"/>
        </w:rPr>
        <w:t>etc</w:t>
      </w:r>
      <w:proofErr w:type="spellEnd"/>
      <w:r>
        <w:rPr>
          <w:rFonts w:asciiTheme="minorHAnsi" w:hAnsiTheme="minorHAnsi" w:cstheme="minorHAnsi"/>
          <w:sz w:val="16"/>
        </w:rPr>
        <w:t xml:space="preserve">… </w:t>
      </w:r>
      <w:r>
        <w:rPr>
          <w:rStyle w:val="StyleUnderline"/>
          <w:rFonts w:asciiTheme="minorHAnsi" w:hAnsiTheme="minorHAnsi" w:cstheme="minorHAnsi"/>
        </w:rPr>
        <w:t xml:space="preserve">A finite desire is essentially circumstantial: the meeting of circumstances produces its </w:t>
      </w:r>
      <w:proofErr w:type="gramStart"/>
      <w:r>
        <w:rPr>
          <w:rStyle w:val="StyleUnderline"/>
          <w:rFonts w:asciiTheme="minorHAnsi" w:hAnsiTheme="minorHAnsi" w:cstheme="minorHAnsi"/>
        </w:rPr>
        <w:t>terms</w:t>
      </w:r>
      <w:proofErr w:type="gramEnd"/>
      <w:r>
        <w:rPr>
          <w:rStyle w:val="StyleUnderline"/>
          <w:rFonts w:asciiTheme="minorHAnsi" w:hAnsiTheme="minorHAnsi" w:cstheme="minorHAnsi"/>
        </w:rPr>
        <w:t xml:space="preserve"> and it reflects the limits that this meeting creates. An infinite desire, on the other hand, has no definitive satisfaction in number, </w:t>
      </w:r>
      <w:proofErr w:type="gramStart"/>
      <w:r>
        <w:rPr>
          <w:rStyle w:val="StyleUnderline"/>
          <w:rFonts w:asciiTheme="minorHAnsi" w:hAnsiTheme="minorHAnsi" w:cstheme="minorHAnsi"/>
        </w:rPr>
        <w:t>space</w:t>
      </w:r>
      <w:proofErr w:type="gramEnd"/>
      <w:r>
        <w:rPr>
          <w:rStyle w:val="StyleUnderline"/>
          <w:rFonts w:asciiTheme="minorHAnsi" w:hAnsiTheme="minorHAnsi" w:cstheme="minorHAnsi"/>
        </w:rPr>
        <w:t xml:space="preserve"> or time. </w:t>
      </w:r>
      <w:r>
        <w:rPr>
          <w:rFonts w:asciiTheme="minorHAnsi" w:hAnsiTheme="minorHAnsi" w:cstheme="minorHAnsi"/>
          <w:sz w:val="16"/>
        </w:rPr>
        <w:t xml:space="preserve">For example, </w:t>
      </w:r>
      <w:r>
        <w:rPr>
          <w:rStyle w:val="StyleUnderline"/>
          <w:rFonts w:asciiTheme="minorHAnsi" w:hAnsiTheme="minorHAnsi" w:cstheme="minorHAnsi"/>
        </w:rPr>
        <w:t>the desire for general pleasure</w:t>
      </w:r>
      <w:r>
        <w:rPr>
          <w:rFonts w:asciiTheme="minorHAnsi" w:hAnsiTheme="minorHAnsi" w:cstheme="minorHAnsi"/>
          <w:sz w:val="16"/>
        </w:rPr>
        <w:t xml:space="preserve"> (the desire to like how we feel) </w:t>
      </w:r>
      <w:r>
        <w:rPr>
          <w:rStyle w:val="StyleUnderline"/>
          <w:rFonts w:asciiTheme="minorHAnsi" w:hAnsiTheme="minorHAnsi" w:cstheme="minorHAnsi"/>
        </w:rPr>
        <w:t xml:space="preserve">has clearly no temporal limit: it is constant; it aims at no </w:t>
      </w:r>
      <w:proofErr w:type="gramStart"/>
      <w:r>
        <w:rPr>
          <w:rStyle w:val="StyleUnderline"/>
          <w:rFonts w:asciiTheme="minorHAnsi" w:hAnsiTheme="minorHAnsi" w:cstheme="minorHAnsi"/>
        </w:rPr>
        <w:t>final end</w:t>
      </w:r>
      <w:proofErr w:type="gramEnd"/>
      <w:r>
        <w:rPr>
          <w:rStyle w:val="StyleUnderline"/>
          <w:rFonts w:asciiTheme="minorHAnsi" w:hAnsiTheme="minorHAnsi" w:cstheme="minorHAnsi"/>
        </w:rPr>
        <w:t>.</w:t>
      </w:r>
      <w:r>
        <w:rPr>
          <w:rFonts w:asciiTheme="minorHAnsi" w:hAnsiTheme="minorHAnsi" w:cstheme="minorHAnsi"/>
          <w:sz w:val="16"/>
        </w:rPr>
        <w:t>[24] (Strictly speaking, nobody would like not to like how he or she feels at any time—including masochists.) Accordingly</w:t>
      </w:r>
      <w:r>
        <w:rPr>
          <w:rStyle w:val="StyleUnderline"/>
          <w:rFonts w:asciiTheme="minorHAnsi" w:hAnsiTheme="minorHAnsi" w:cstheme="minorHAnsi"/>
        </w:rPr>
        <w:t>, there can be no such thing as a particular pleasure that could satisfy all desire for pleasure “once for all.”</w:t>
      </w:r>
      <w:r>
        <w:rPr>
          <w:rFonts w:asciiTheme="minorHAnsi" w:hAnsiTheme="minorHAnsi" w:cstheme="minorHAnsi"/>
          <w:sz w:val="16"/>
        </w:rPr>
        <w:t xml:space="preserve"> In other words, </w:t>
      </w:r>
      <w:r>
        <w:rPr>
          <w:rStyle w:val="StyleUnderline"/>
          <w:rFonts w:asciiTheme="minorHAnsi" w:hAnsiTheme="minorHAnsi" w:cstheme="minorHAnsi"/>
        </w:rPr>
        <w:t>the infinite desire for pleasure finds its highest satisfaction in continuity</w:t>
      </w:r>
      <w:r>
        <w:rPr>
          <w:rFonts w:asciiTheme="minorHAnsi" w:hAnsiTheme="minorHAnsi" w:cstheme="minorHAnsi"/>
          <w:sz w:val="16"/>
        </w:rPr>
        <w:t xml:space="preserve"> (or perpetuity). The greatness of Baudelaire’s poetry, when in The Bad Glazier (1862) he says, “what does an eternity of damnation matter to someone who has found in one second the infinity of pleasure?” is to be found precisely in the paroxysm that seems to make logic irrelevant.[25] But it is, strictly speaking, impossible to find in finite time an infinity of pleasure, because finite time always entails finite space. </w:t>
      </w:r>
      <w:r>
        <w:rPr>
          <w:rStyle w:val="StyleUnderline"/>
          <w:rFonts w:asciiTheme="minorHAnsi" w:hAnsiTheme="minorHAnsi" w:cstheme="minorHAnsi"/>
        </w:rPr>
        <w:t>Within any particular moment of consciousness, both aspects of desire are present</w:t>
      </w:r>
      <w:proofErr w:type="gramStart"/>
      <w:r>
        <w:rPr>
          <w:rFonts w:asciiTheme="minorHAnsi" w:hAnsiTheme="minorHAnsi" w:cstheme="minorHAnsi"/>
          <w:sz w:val="16"/>
        </w:rPr>
        <w:t>—“</w:t>
      </w:r>
      <w:proofErr w:type="gramEnd"/>
      <w:r>
        <w:rPr>
          <w:rFonts w:asciiTheme="minorHAnsi" w:hAnsiTheme="minorHAnsi" w:cstheme="minorHAnsi"/>
          <w:sz w:val="16"/>
        </w:rPr>
        <w:t xml:space="preserve">perpendicular” to one another, as it were (like, say, particle and wave, or space and time). </w:t>
      </w:r>
      <w:r>
        <w:rPr>
          <w:rStyle w:val="StyleUnderline"/>
          <w:rFonts w:asciiTheme="minorHAnsi" w:hAnsiTheme="minorHAnsi" w:cstheme="minorHAnsi"/>
        </w:rPr>
        <w:t xml:space="preserve">There is no one moment when we are awake when we do not entertain a finite desire, and there is no moment when we are awake when we do not have the infinite desire for pleasure. </w:t>
      </w:r>
      <w:r>
        <w:rPr>
          <w:rFonts w:asciiTheme="minorHAnsi" w:hAnsiTheme="minorHAnsi" w:cstheme="minorHAnsi"/>
          <w:sz w:val="16"/>
        </w:rPr>
        <w:t xml:space="preserve">e. The essential form of desire </w:t>
      </w:r>
      <w:r>
        <w:rPr>
          <w:rFonts w:asciiTheme="minorHAnsi" w:hAnsiTheme="minorHAnsi" w:cstheme="minorHAnsi"/>
          <w:sz w:val="16"/>
        </w:rPr>
        <w:lastRenderedPageBreak/>
        <w:t>According to Schopenhauer, “all endeavor springs from deprivation—from discontent with one’s condition—and is thus suffering as long as it is not satisfied</w:t>
      </w:r>
      <w:proofErr w:type="gramStart"/>
      <w:r>
        <w:rPr>
          <w:rFonts w:asciiTheme="minorHAnsi" w:hAnsiTheme="minorHAnsi" w:cstheme="minorHAnsi"/>
          <w:sz w:val="16"/>
        </w:rPr>
        <w:t>.”[</w:t>
      </w:r>
      <w:proofErr w:type="gramEnd"/>
      <w:r>
        <w:rPr>
          <w:rFonts w:asciiTheme="minorHAnsi" w:hAnsiTheme="minorHAnsi" w:cstheme="minorHAnsi"/>
          <w:sz w:val="16"/>
        </w:rPr>
        <w:t xml:space="preserve">26] One might imagine that “need” (in a sense implying imperfection, lack, deficiency, dependency, oppression, unsettlement) is the fundamental form of desire. And, accordingly, just as the absence of such “need” is easily thought of as a state of “freedom” or “peace,” one could imagine that the disposition to care about things is essentially the expression of some kind of original, genetic “disturbance” from an ideal state of axiological indifference (which could be the fundamental state of Nature, notwithstanding Schopenhauer’s theory of the Will as “thing-in-itself”), and that the foundation of all moral concern is really a constant attempt to escape, or do away with, the oppression of having to care in the first place—and to near or return or otherwise reach that state of indifference (i.e., to die, if we assume that death is the end of experience). In other words, </w:t>
      </w:r>
      <w:r>
        <w:rPr>
          <w:rStyle w:val="StyleUnderline"/>
          <w:rFonts w:asciiTheme="minorHAnsi" w:hAnsiTheme="minorHAnsi" w:cstheme="minorHAnsi"/>
        </w:rPr>
        <w:t>all desire would be traced back to a fundamental desire to stop desiring. Our not letting ourselves die easily</w:t>
      </w:r>
      <w:r>
        <w:rPr>
          <w:rFonts w:asciiTheme="minorHAnsi" w:hAnsiTheme="minorHAnsi" w:cstheme="minorHAnsi"/>
          <w:sz w:val="16"/>
        </w:rPr>
        <w:t xml:space="preserve"> (or killing ourselves), however, </w:t>
      </w:r>
      <w:r>
        <w:rPr>
          <w:rStyle w:val="StyleUnderline"/>
          <w:rFonts w:asciiTheme="minorHAnsi" w:hAnsiTheme="minorHAnsi" w:cstheme="minorHAnsi"/>
        </w:rPr>
        <w:t>might then be explained by the difficulty of overcoming so sophisticated a form of oppression as to have befuddled us so dramatically or to have buried our behavioral capabilities under ranges and ranges of obstacles</w:t>
      </w:r>
      <w:r>
        <w:rPr>
          <w:rFonts w:asciiTheme="minorHAnsi" w:hAnsiTheme="minorHAnsi" w:cstheme="minorHAnsi"/>
          <w:sz w:val="16"/>
        </w:rPr>
        <w:t xml:space="preserve"> (in the form of our body’s reflexes, social norms, theologies, </w:t>
      </w:r>
      <w:proofErr w:type="spellStart"/>
      <w:r>
        <w:rPr>
          <w:rFonts w:asciiTheme="minorHAnsi" w:hAnsiTheme="minorHAnsi" w:cstheme="minorHAnsi"/>
          <w:sz w:val="16"/>
        </w:rPr>
        <w:t>etc</w:t>
      </w:r>
      <w:proofErr w:type="spellEnd"/>
      <w:r>
        <w:rPr>
          <w:rFonts w:asciiTheme="minorHAnsi" w:hAnsiTheme="minorHAnsi" w:cstheme="minorHAnsi"/>
          <w:sz w:val="16"/>
        </w:rPr>
        <w:t xml:space="preserve">…). Hence, in this context, </w:t>
      </w:r>
      <w:r>
        <w:rPr>
          <w:rStyle w:val="StyleUnderline"/>
          <w:rFonts w:asciiTheme="minorHAnsi" w:hAnsiTheme="minorHAnsi" w:cstheme="minorHAnsi"/>
        </w:rPr>
        <w:t>our survival instinct would</w:t>
      </w:r>
      <w:r>
        <w:rPr>
          <w:rFonts w:asciiTheme="minorHAnsi" w:hAnsiTheme="minorHAnsi" w:cstheme="minorHAnsi"/>
          <w:sz w:val="16"/>
        </w:rPr>
        <w:t xml:space="preserve">, at best, </w:t>
      </w:r>
      <w:r>
        <w:rPr>
          <w:rStyle w:val="StyleUnderline"/>
          <w:rFonts w:asciiTheme="minorHAnsi" w:hAnsiTheme="minorHAnsi" w:cstheme="minorHAnsi"/>
        </w:rPr>
        <w:t>appear essentially a psychological restraint reflecting the intricacy of our conditioning and</w:t>
      </w:r>
      <w:r>
        <w:rPr>
          <w:rFonts w:asciiTheme="minorHAnsi" w:hAnsiTheme="minorHAnsi" w:cstheme="minorHAnsi"/>
          <w:sz w:val="16"/>
        </w:rPr>
        <w:t xml:space="preserve">, in effect, the depth of our </w:t>
      </w:r>
      <w:r>
        <w:rPr>
          <w:rStyle w:val="StyleUnderline"/>
          <w:rFonts w:asciiTheme="minorHAnsi" w:hAnsiTheme="minorHAnsi" w:cstheme="minorHAnsi"/>
        </w:rPr>
        <w:t>captivity under the “bio-regime</w:t>
      </w:r>
      <w:r>
        <w:rPr>
          <w:rFonts w:asciiTheme="minorHAnsi" w:hAnsiTheme="minorHAnsi" w:cstheme="minorHAnsi"/>
          <w:sz w:val="16"/>
        </w:rPr>
        <w:t xml:space="preserve">.” </w:t>
      </w:r>
      <w:r w:rsidRPr="00107C42">
        <w:rPr>
          <w:rStyle w:val="StyleUnderline"/>
          <w:rFonts w:asciiTheme="minorHAnsi" w:hAnsiTheme="minorHAnsi" w:cstheme="minorHAnsi"/>
          <w:highlight w:val="green"/>
        </w:rPr>
        <w:t>There is a critical problem with this reductive picture</w:t>
      </w:r>
      <w:r>
        <w:rPr>
          <w:rStyle w:val="StyleUnderline"/>
          <w:rFonts w:asciiTheme="minorHAnsi" w:hAnsiTheme="minorHAnsi" w:cstheme="minorHAnsi"/>
        </w:rPr>
        <w:t>, however: it is based on a subtle misunderstanding of the form of desire</w:t>
      </w:r>
      <w:r>
        <w:rPr>
          <w:rFonts w:asciiTheme="minorHAnsi" w:hAnsiTheme="minorHAnsi" w:cstheme="minorHAnsi"/>
          <w:sz w:val="16"/>
        </w:rPr>
        <w:t xml:space="preserve"> (by Schopenhauer and others). We could approach this problem by noticing that </w:t>
      </w:r>
      <w:r>
        <w:rPr>
          <w:rStyle w:val="StyleUnderline"/>
          <w:rFonts w:asciiTheme="minorHAnsi" w:hAnsiTheme="minorHAnsi" w:cstheme="minorHAnsi"/>
        </w:rPr>
        <w:t>the notion of desire as being</w:t>
      </w:r>
      <w:r>
        <w:rPr>
          <w:rFonts w:asciiTheme="minorHAnsi" w:hAnsiTheme="minorHAnsi" w:cstheme="minorHAnsi"/>
          <w:sz w:val="16"/>
        </w:rPr>
        <w:t>, fundamentally, a disturbance—a problem—</w:t>
      </w:r>
      <w:r>
        <w:rPr>
          <w:rStyle w:val="StyleUnderline"/>
          <w:rFonts w:asciiTheme="minorHAnsi" w:hAnsiTheme="minorHAnsi" w:cstheme="minorHAnsi"/>
        </w:rPr>
        <w:t>implies that all desires must be consistent with a preference that they could end “once for all” or had never existed. Pain, or suffering, is a problem precisely because we want it to disappear.</w:t>
      </w:r>
      <w:r>
        <w:rPr>
          <w:rFonts w:asciiTheme="minorHAnsi" w:hAnsiTheme="minorHAnsi" w:cstheme="minorHAnsi"/>
          <w:sz w:val="16"/>
        </w:rPr>
        <w:t xml:space="preserve"> (The “essential problem” in all problems, we could say, is that they exist.) </w:t>
      </w:r>
      <w:r>
        <w:rPr>
          <w:rStyle w:val="StyleUnderline"/>
          <w:rFonts w:asciiTheme="minorHAnsi" w:hAnsiTheme="minorHAnsi" w:cstheme="minorHAnsi"/>
        </w:rPr>
        <w:t>Under this logic, for all desires, one single great definitive satisfaction (end) would have to be superior to several satisfactions</w:t>
      </w:r>
      <w:r>
        <w:rPr>
          <w:rFonts w:asciiTheme="minorHAnsi" w:hAnsiTheme="minorHAnsi" w:cstheme="minorHAnsi"/>
          <w:sz w:val="16"/>
        </w:rPr>
        <w:t xml:space="preserve">. Just as, by analogy, vaccines are superior to cures or therapies. </w:t>
      </w:r>
      <w:r>
        <w:rPr>
          <w:rStyle w:val="StyleUnderline"/>
          <w:rFonts w:asciiTheme="minorHAnsi" w:hAnsiTheme="minorHAnsi" w:cstheme="minorHAnsi"/>
        </w:rPr>
        <w:t xml:space="preserve">Accordingly, pleasure might have to be seen as a sort of consolation we reach for </w:t>
      </w:r>
      <w:proofErr w:type="spellStart"/>
      <w:r>
        <w:rPr>
          <w:rStyle w:val="StyleUnderline"/>
          <w:rFonts w:asciiTheme="minorHAnsi" w:hAnsiTheme="minorHAnsi" w:cstheme="minorHAnsi"/>
        </w:rPr>
        <w:t>faute</w:t>
      </w:r>
      <w:proofErr w:type="spellEnd"/>
      <w:r>
        <w:rPr>
          <w:rStyle w:val="StyleUnderline"/>
          <w:rFonts w:asciiTheme="minorHAnsi" w:hAnsiTheme="minorHAnsi" w:cstheme="minorHAnsi"/>
        </w:rPr>
        <w:t xml:space="preserve"> de </w:t>
      </w:r>
      <w:proofErr w:type="spellStart"/>
      <w:r>
        <w:rPr>
          <w:rStyle w:val="StyleUnderline"/>
          <w:rFonts w:asciiTheme="minorHAnsi" w:hAnsiTheme="minorHAnsi" w:cstheme="minorHAnsi"/>
        </w:rPr>
        <w:t>mieux</w:t>
      </w:r>
      <w:proofErr w:type="spellEnd"/>
      <w:r>
        <w:rPr>
          <w:rStyle w:val="StyleUnderline"/>
          <w:rFonts w:asciiTheme="minorHAnsi" w:hAnsiTheme="minorHAnsi" w:cstheme="minorHAnsi"/>
        </w:rPr>
        <w:t xml:space="preserve">, while hoping for the coming of that ideal eschatological liberation that is death—even if we cannot normally think of it so straightforwardly. </w:t>
      </w:r>
      <w:r w:rsidRPr="00107C42">
        <w:rPr>
          <w:rStyle w:val="StyleUnderline"/>
          <w:rFonts w:asciiTheme="minorHAnsi" w:hAnsiTheme="minorHAnsi" w:cstheme="minorHAnsi"/>
          <w:highlight w:val="green"/>
        </w:rPr>
        <w:t>Pleasure would be</w:t>
      </w:r>
      <w:r>
        <w:rPr>
          <w:rStyle w:val="StyleUnderline"/>
          <w:rFonts w:asciiTheme="minorHAnsi" w:hAnsiTheme="minorHAnsi" w:cstheme="minorHAnsi"/>
        </w:rPr>
        <w:t xml:space="preserve"> basically </w:t>
      </w:r>
      <w:r w:rsidRPr="00107C42">
        <w:rPr>
          <w:rStyle w:val="StyleUnderline"/>
          <w:rFonts w:asciiTheme="minorHAnsi" w:hAnsiTheme="minorHAnsi" w:cstheme="minorHAnsi"/>
          <w:highlight w:val="green"/>
        </w:rPr>
        <w:t>indistinct from pain-relief</w:t>
      </w:r>
      <w:r>
        <w:rPr>
          <w:rStyle w:val="StyleUnderline"/>
          <w:rFonts w:asciiTheme="minorHAnsi" w:hAnsiTheme="minorHAnsi" w:cstheme="minorHAnsi"/>
        </w:rPr>
        <w:t xml:space="preserve">. </w:t>
      </w:r>
      <w:r>
        <w:rPr>
          <w:rFonts w:asciiTheme="minorHAnsi" w:hAnsiTheme="minorHAnsi" w:cstheme="minorHAnsi"/>
          <w:sz w:val="16"/>
        </w:rPr>
        <w:t xml:space="preserve">We have seen, however, that (1) it is impossible to desire that our present generally consistent desires be extinguished before they are satisfied, and (2) the general desire for pleasure naturally aspires a priori to continuous (or continual) satisfaction across time.[27] There can be no such thing as an ultimate pleasure that could satisfy all desire for pleasure “once for all,” regardless of its nature or “intensity:” again, the desire for pleasure finds its highest satisfaction in continuity (or perpetuity). Accordingly, the desire for pleasure cannot be squarely reduced to a desire for the resolution of a problem—it is not merely the desire for the end of pain. The first is an infinite desire, and the second a finite desire (i.e., the desire for the end of pain would ideally be satisfied by a single event, such as the end of experience, but the desire for the continuation of pleasure could not). Therefore, it could not be the case that, for all desires, one single great definitive satisfaction would be superior to several satisfactions. This should already suggest that the form of problems is not the essential form of all desire. Yet we can go further. The general form of desire is not that of a problem, but that of a stake (in </w:t>
      </w:r>
      <w:proofErr w:type="spellStart"/>
      <w:r>
        <w:rPr>
          <w:rFonts w:asciiTheme="minorHAnsi" w:hAnsiTheme="minorHAnsi" w:cstheme="minorHAnsi"/>
          <w:sz w:val="16"/>
        </w:rPr>
        <w:t>french</w:t>
      </w:r>
      <w:proofErr w:type="spellEnd"/>
      <w:r>
        <w:rPr>
          <w:rFonts w:asciiTheme="minorHAnsi" w:hAnsiTheme="minorHAnsi" w:cstheme="minorHAnsi"/>
          <w:sz w:val="16"/>
        </w:rPr>
        <w:t xml:space="preserve">: </w:t>
      </w:r>
      <w:proofErr w:type="spellStart"/>
      <w:r>
        <w:rPr>
          <w:rFonts w:asciiTheme="minorHAnsi" w:hAnsiTheme="minorHAnsi" w:cstheme="minorHAnsi"/>
          <w:sz w:val="16"/>
        </w:rPr>
        <w:t>enjeu</w:t>
      </w:r>
      <w:proofErr w:type="spellEnd"/>
      <w:r>
        <w:rPr>
          <w:rFonts w:asciiTheme="minorHAnsi" w:hAnsiTheme="minorHAnsi" w:cstheme="minorHAnsi"/>
          <w:sz w:val="16"/>
        </w:rPr>
        <w:t>). On the one hand, the general form of problems could be expressed as follows: “something is wrong.” Since it aims at an end, it does not entail definitive dissatisfaction; it entails hardship (which, sometimes at least, means the worsening of the conditions for satisfaction of a desire). In other words, a problem presents an obstacle that is not inherent to desire. It implicates, not only the elements of all quests (mainly, a consideration of time) but also, an additional element—a circumstance beyond the mere delay that time imposes. This entails that “lack of satisfaction” needs not be synonymous with “hardship,” or “dissatisfaction” for that matter. For example, suppose that I want to eat some ice cream tonight, and there is only one ice cream shop in town. If I drive to the shop and it is closed, then I am dissatisfied. If on my way to the shop I encounter a traffic jam just minutes before it is set to close, then I am experiencing hardship. Merely driving to the shop (initially), however, neither dissatisfies me nor makes my dissatisfaction more likely, in the relevant sense. On the other hand, the general form of stakes could be expressed as follows: “something can go wrong.” (As suggested earlier, contingency is essential to desire.) The essential form of desire is not that of problems or obstacles, but that of the possibility of problems or obstacles. Schopenhauer’s understanding of the notion stems from a confusion between the two—a confusion of modalities. “We feel as if we had to penetrate phenomena: our investigation, however, is directed not towards phenomena, but, as one might say, towards the ‘possibilities’ of phenomena</w:t>
      </w:r>
      <w:proofErr w:type="gramStart"/>
      <w:r>
        <w:rPr>
          <w:rFonts w:asciiTheme="minorHAnsi" w:hAnsiTheme="minorHAnsi" w:cstheme="minorHAnsi"/>
          <w:sz w:val="16"/>
        </w:rPr>
        <w:t>.”[</w:t>
      </w:r>
      <w:proofErr w:type="gramEnd"/>
      <w:r>
        <w:rPr>
          <w:rFonts w:asciiTheme="minorHAnsi" w:hAnsiTheme="minorHAnsi" w:cstheme="minorHAnsi"/>
          <w:sz w:val="16"/>
        </w:rPr>
        <w:t>28] It seems that a misleading analogy makes this confusion more likely. (“Philosophy points out the misleading analogies in the use of our language</w:t>
      </w:r>
      <w:proofErr w:type="gramStart"/>
      <w:r>
        <w:rPr>
          <w:rFonts w:asciiTheme="minorHAnsi" w:hAnsiTheme="minorHAnsi" w:cstheme="minorHAnsi"/>
          <w:sz w:val="16"/>
        </w:rPr>
        <w:t>.”[</w:t>
      </w:r>
      <w:proofErr w:type="gramEnd"/>
      <w:r>
        <w:rPr>
          <w:rFonts w:asciiTheme="minorHAnsi" w:hAnsiTheme="minorHAnsi" w:cstheme="minorHAnsi"/>
          <w:sz w:val="16"/>
        </w:rPr>
        <w:t xml:space="preserve">29]) The analogy is based on facts such as that, as suggested earlier, vaccines are superior to cures or therapies—in other words, it is better to be inoculated from a disease than it is to be cured of, or treated for, the disease. What escapes notice in this case is that what makes vaccines superior is not that they may end the general possibility of disease (which they may not); it is that they may end (or reduce) some specific possibility (or likelihood) of disease. This distinction can be highlighted, for instance, in the fact that an actual measurement of risk could conceivably be assigned to the latter, whereas no such measurement could be assigned to the former. What makes us susceptible to the confusion is the same thing (whether shallow error in thinking or deep irrational paroxysm of desire) as what makes us believe that a “heaven” where nothing bad can occur is possible. IV. Is life “better than” death a priori? a. The </w:t>
      </w:r>
      <w:r>
        <w:rPr>
          <w:rFonts w:asciiTheme="minorHAnsi" w:hAnsiTheme="minorHAnsi" w:cstheme="minorHAnsi"/>
          <w:sz w:val="16"/>
        </w:rPr>
        <w:lastRenderedPageBreak/>
        <w:t xml:space="preserve">value of survival We are now </w:t>
      </w:r>
      <w:proofErr w:type="gramStart"/>
      <w:r>
        <w:rPr>
          <w:rFonts w:asciiTheme="minorHAnsi" w:hAnsiTheme="minorHAnsi" w:cstheme="minorHAnsi"/>
          <w:sz w:val="16"/>
        </w:rPr>
        <w:t>in a position</w:t>
      </w:r>
      <w:proofErr w:type="gramEnd"/>
      <w:r>
        <w:rPr>
          <w:rFonts w:asciiTheme="minorHAnsi" w:hAnsiTheme="minorHAnsi" w:cstheme="minorHAnsi"/>
          <w:sz w:val="16"/>
        </w:rPr>
        <w:t xml:space="preserve"> to state an answer to our main question. As we have shown, </w:t>
      </w:r>
      <w:r w:rsidRPr="00107C42">
        <w:rPr>
          <w:rStyle w:val="StyleUnderline"/>
          <w:rFonts w:asciiTheme="minorHAnsi" w:hAnsiTheme="minorHAnsi" w:cstheme="minorHAnsi"/>
          <w:highlight w:val="green"/>
        </w:rPr>
        <w:t>we are animated</w:t>
      </w:r>
      <w:r>
        <w:rPr>
          <w:rFonts w:asciiTheme="minorHAnsi" w:hAnsiTheme="minorHAnsi" w:cstheme="minorHAnsi"/>
          <w:sz w:val="16"/>
        </w:rPr>
        <w:t xml:space="preserve"> (at the very least) </w:t>
      </w:r>
      <w:r w:rsidRPr="00107C42">
        <w:rPr>
          <w:rStyle w:val="StyleUnderline"/>
          <w:rFonts w:asciiTheme="minorHAnsi" w:hAnsiTheme="minorHAnsi" w:cstheme="minorHAnsi"/>
          <w:highlight w:val="green"/>
        </w:rPr>
        <w:t xml:space="preserve">by an infinite desire for </w:t>
      </w:r>
      <w:proofErr w:type="gramStart"/>
      <w:r w:rsidRPr="00107C42">
        <w:rPr>
          <w:rStyle w:val="StyleUnderline"/>
          <w:rFonts w:asciiTheme="minorHAnsi" w:hAnsiTheme="minorHAnsi" w:cstheme="minorHAnsi"/>
          <w:highlight w:val="green"/>
        </w:rPr>
        <w:t>pleasure</w:t>
      </w:r>
      <w:proofErr w:type="gramEnd"/>
      <w:r>
        <w:rPr>
          <w:rStyle w:val="StyleUnderline"/>
          <w:rFonts w:asciiTheme="minorHAnsi" w:hAnsiTheme="minorHAnsi" w:cstheme="minorHAnsi"/>
        </w:rPr>
        <w:t xml:space="preserve"> and it is impossible to desire that our present generally consistent desires be extinguished before they are satisfied. Therefore, </w:t>
      </w:r>
      <w:r w:rsidRPr="00107C42">
        <w:rPr>
          <w:rStyle w:val="StyleUnderline"/>
          <w:rFonts w:asciiTheme="minorHAnsi" w:hAnsiTheme="minorHAnsi" w:cstheme="minorHAnsi"/>
          <w:highlight w:val="green"/>
        </w:rPr>
        <w:t>it is impossible to desire the end of what makes pleasure possible</w:t>
      </w:r>
      <w:r>
        <w:rPr>
          <w:rStyle w:val="StyleUnderline"/>
          <w:rFonts w:asciiTheme="minorHAnsi" w:hAnsiTheme="minorHAnsi" w:cstheme="minorHAnsi"/>
        </w:rPr>
        <w:t xml:space="preserve"> (namely, experience, “life”) unless perhaps pain is a constant of that condition</w:t>
      </w:r>
      <w:r>
        <w:rPr>
          <w:rFonts w:asciiTheme="minorHAnsi" w:hAnsiTheme="minorHAnsi" w:cstheme="minorHAnsi"/>
          <w:sz w:val="16"/>
        </w:rPr>
        <w:t>—that is, unless life presents a constant problem. Indeed, according to Schopenhauer, “essentially all life is suffering</w:t>
      </w:r>
      <w:proofErr w:type="gramStart"/>
      <w:r>
        <w:rPr>
          <w:rFonts w:asciiTheme="minorHAnsi" w:hAnsiTheme="minorHAnsi" w:cstheme="minorHAnsi"/>
          <w:sz w:val="16"/>
        </w:rPr>
        <w:t>.”[</w:t>
      </w:r>
      <w:proofErr w:type="gramEnd"/>
      <w:r>
        <w:rPr>
          <w:rFonts w:asciiTheme="minorHAnsi" w:hAnsiTheme="minorHAnsi" w:cstheme="minorHAnsi"/>
          <w:sz w:val="16"/>
        </w:rPr>
        <w:t xml:space="preserve">30] We have seen that pain has the form of a problem—it signals non-definitive (thus temporary!) dissatisfaction with consciousness, or hardship. In other terms: [simple pain] = [(consciousness*desire) + obstacle]. On the other hand: [consciousness*desire] = [desire for satisfaction including pleasure]. Therefore: [Simple pain] = [desire for satisfaction including pleasure + obstacle]. Since, as shown above, consciousness is always an expression of desire, then [consciousness*desire] can be simplified to [consciousness]. In this way, pain can be seen to address an additional circumstance (the obstacle it signals) seemingly outside of the essence of consciousness. Nonetheless, perhaps we could imagine that such circumstance always subsists with consciousness, or even “precedes” it in some way (in which case, we might be more inclined to relax our restriction to a priori matters). What if, for instance, we were to theorize that the birth of consciousness is explained by the circumstantial advantage it confers—say, toward organic survival, as aforesaid? (For instance, it provides a sense of orientation.) Perhaps this could be expressed by saying that, at its foundation, consciousness (“life” in the relevant sense) is an expression of a will to such power as would allow organisms to survive. It would return us to the view that consciousness is, at its essence, valuable as a security device or capacity instrumental to something else whose value could also be questioned. The issue would be whether that circumstantial advantage addresses an “obstacle” explaining the need for the advantage. If so, then the nature of the desire for pleasure could more accurately be described, not as “infinite,” but rather as “indefinite”—pleasure would have value only so long as the advantage is needed. However, such an image would also be the result of what we characterized earlier as a confusion of modalities. The fact is that the advantage, the power, which consciousness is supposed to confer, fails </w:t>
      </w:r>
      <w:proofErr w:type="gramStart"/>
      <w:r>
        <w:rPr>
          <w:rFonts w:asciiTheme="minorHAnsi" w:hAnsiTheme="minorHAnsi" w:cstheme="minorHAnsi"/>
          <w:sz w:val="16"/>
        </w:rPr>
        <w:t>as a whole to</w:t>
      </w:r>
      <w:proofErr w:type="gramEnd"/>
      <w:r>
        <w:rPr>
          <w:rFonts w:asciiTheme="minorHAnsi" w:hAnsiTheme="minorHAnsi" w:cstheme="minorHAnsi"/>
          <w:sz w:val="16"/>
        </w:rPr>
        <w:t xml:space="preserve"> correspond to any problem or obstacle. Were the fundamental value of consciousness considered to be that it furthers our security interests in general simply by ameliorating our capacity for orientation away from undesirable circumstances (relative to some desire other than that for pleasure), then the general “circumstance” that the advantage of having consciousness addresses could simply be described as follows: it is the fact that undesirable circumstances can exist. In other words, consciousness could be seen as an advantage vis-à-vis the simple fact that things can go wrong—which, as we have seen, is a condition of the existence of value itself. </w:t>
      </w:r>
      <w:proofErr w:type="gramStart"/>
      <w:r>
        <w:rPr>
          <w:rFonts w:asciiTheme="minorHAnsi" w:hAnsiTheme="minorHAnsi" w:cstheme="minorHAnsi"/>
          <w:sz w:val="16"/>
        </w:rPr>
        <w:t>Thus</w:t>
      </w:r>
      <w:proofErr w:type="gramEnd"/>
      <w:r>
        <w:rPr>
          <w:rFonts w:asciiTheme="minorHAnsi" w:hAnsiTheme="minorHAnsi" w:cstheme="minorHAnsi"/>
          <w:sz w:val="16"/>
        </w:rPr>
        <w:t xml:space="preserve"> the advantage would not be aimed at a problem or obstacle. Rather, it would be aimed at the possibility of problems and obstacles, perfectly reflecting the form of desire itself. Accordingly, desiring the end of the condition for which the advantage is needed a priori would be the same as desiring the end of the possibility of problems, which, in turn, would be the same as desiring the end of desire—the disappearance of value.[31] In sum: no problem for consciousness precedes or is inherent to consciousness, which indeed involves an infinite desire for pleasure. Therefore, it is false to say as Schopenhauer said that “essentially all life is suffering.” Whereas the end of pain can only be desired, it is impossible to desire the end of the essence of life, because it would have to involve a satisfaction with the end of an unproblematic infinite desire. In other words, we cannot help but desire the continuation of life-as-such: our survival is good a priori. Life at its essence is not </w:t>
      </w:r>
      <w:proofErr w:type="gramStart"/>
      <w:r>
        <w:rPr>
          <w:rFonts w:asciiTheme="minorHAnsi" w:hAnsiTheme="minorHAnsi" w:cstheme="minorHAnsi"/>
          <w:sz w:val="16"/>
        </w:rPr>
        <w:t>suffering—pain</w:t>
      </w:r>
      <w:proofErr w:type="gramEnd"/>
      <w:r>
        <w:rPr>
          <w:rFonts w:asciiTheme="minorHAnsi" w:hAnsiTheme="minorHAnsi" w:cstheme="minorHAnsi"/>
          <w:sz w:val="16"/>
        </w:rPr>
        <w:t xml:space="preserve"> is an a posteriori (i.e., circumstantial) phenomenon of consciousness. Furthermore, since, as we have seen, life is an expression of desire (and no state of desire can be one of indifference), then life “at its essence” cannot be indifference. The value of our situated (i.e., a posteriori) experiences can be assumed to be entirely variable. For instance, anyone of us could imaginably be born with a health condition that causes chronic headaches, or instead with a tendency for joyful reverie, or something else. However, the initial value of experience (to the extent we can distinguish experience from its objects—to the extent we commit to assign a value to all life in general) is the same for all. It follows that </w:t>
      </w:r>
      <w:r>
        <w:rPr>
          <w:rStyle w:val="StyleUnderline"/>
          <w:rFonts w:asciiTheme="minorHAnsi" w:hAnsiTheme="minorHAnsi" w:cstheme="minorHAnsi"/>
        </w:rPr>
        <w:t>life at its essence is pleasure. Life inherently, initially, “produces” pleasure. It “begins” as pleasu</w:t>
      </w:r>
      <w:r>
        <w:rPr>
          <w:rFonts w:asciiTheme="minorHAnsi" w:hAnsiTheme="minorHAnsi" w:cstheme="minorHAnsi"/>
          <w:sz w:val="16"/>
        </w:rPr>
        <w:t>re, so to speak, only to be countered, frustrated, a posteriori, by pain. (We can think of pain as thwarted pleasure—but not of pleasure as thwarted pain</w:t>
      </w:r>
      <w:proofErr w:type="gramStart"/>
      <w:r>
        <w:rPr>
          <w:rFonts w:asciiTheme="minorHAnsi" w:hAnsiTheme="minorHAnsi" w:cstheme="minorHAnsi"/>
          <w:sz w:val="16"/>
        </w:rPr>
        <w:t>.)[</w:t>
      </w:r>
      <w:proofErr w:type="gramEnd"/>
      <w:r>
        <w:rPr>
          <w:rFonts w:asciiTheme="minorHAnsi" w:hAnsiTheme="minorHAnsi" w:cstheme="minorHAnsi"/>
          <w:sz w:val="16"/>
        </w:rPr>
        <w:t xml:space="preserve">32] And </w:t>
      </w:r>
      <w:r>
        <w:rPr>
          <w:rStyle w:val="StyleUnderline"/>
          <w:rFonts w:asciiTheme="minorHAnsi" w:hAnsiTheme="minorHAnsi" w:cstheme="minorHAnsi"/>
        </w:rPr>
        <w:t>the desire for pleasure appears</w:t>
      </w:r>
      <w:r>
        <w:rPr>
          <w:rFonts w:asciiTheme="minorHAnsi" w:hAnsiTheme="minorHAnsi" w:cstheme="minorHAnsi"/>
          <w:sz w:val="16"/>
        </w:rPr>
        <w:t xml:space="preserve"> more precisely as a quest, not really to find or discover pleasure,[33] but rather </w:t>
      </w:r>
      <w:r>
        <w:rPr>
          <w:rStyle w:val="StyleUnderline"/>
          <w:rFonts w:asciiTheme="minorHAnsi" w:hAnsiTheme="minorHAnsi" w:cstheme="minorHAnsi"/>
        </w:rPr>
        <w:t>to sustain</w:t>
      </w:r>
      <w:r>
        <w:rPr>
          <w:rFonts w:asciiTheme="minorHAnsi" w:hAnsiTheme="minorHAnsi" w:cstheme="minorHAnsi"/>
          <w:sz w:val="16"/>
        </w:rPr>
        <w:t xml:space="preserve"> (continue), and then augment (intensify) or expand (diversify) </w:t>
      </w:r>
      <w:r>
        <w:rPr>
          <w:rStyle w:val="StyleUnderline"/>
          <w:rFonts w:asciiTheme="minorHAnsi" w:hAnsiTheme="minorHAnsi" w:cstheme="minorHAnsi"/>
        </w:rPr>
        <w:t>pleasure.</w:t>
      </w:r>
      <w:r>
        <w:rPr>
          <w:rFonts w:asciiTheme="minorHAnsi" w:hAnsiTheme="minorHAnsi" w:cstheme="minorHAnsi"/>
          <w:sz w:val="16"/>
        </w:rPr>
        <w:t xml:space="preserve"> In conclusion, since the infinite desire for pleasure finds its greatest satisfaction a priori in its own perpetuation, </w:t>
      </w:r>
      <w:r>
        <w:rPr>
          <w:rStyle w:val="StyleUnderline"/>
          <w:rFonts w:asciiTheme="minorHAnsi" w:hAnsiTheme="minorHAnsi" w:cstheme="minorHAnsi"/>
        </w:rPr>
        <w:t xml:space="preserve">then </w:t>
      </w:r>
      <w:r w:rsidRPr="00107C42">
        <w:rPr>
          <w:rStyle w:val="StyleUnderline"/>
          <w:rFonts w:asciiTheme="minorHAnsi" w:hAnsiTheme="minorHAnsi" w:cstheme="minorHAnsi"/>
          <w:highlight w:val="green"/>
        </w:rPr>
        <w:t>life finds its greatest satisfaction</w:t>
      </w:r>
      <w:r>
        <w:rPr>
          <w:rStyle w:val="StyleUnderline"/>
          <w:rFonts w:asciiTheme="minorHAnsi" w:hAnsiTheme="minorHAnsi" w:cstheme="minorHAnsi"/>
        </w:rPr>
        <w:t xml:space="preserve"> a priori </w:t>
      </w:r>
      <w:r w:rsidRPr="00107C42">
        <w:rPr>
          <w:rStyle w:val="StyleUnderline"/>
          <w:rFonts w:asciiTheme="minorHAnsi" w:hAnsiTheme="minorHAnsi" w:cstheme="minorHAnsi"/>
          <w:highlight w:val="green"/>
        </w:rPr>
        <w:t>in its own perpetuation</w:t>
      </w:r>
      <w:r>
        <w:rPr>
          <w:rStyle w:val="StyleUnderline"/>
          <w:rFonts w:asciiTheme="minorHAnsi" w:hAnsiTheme="minorHAnsi" w:cstheme="minorHAnsi"/>
        </w:rPr>
        <w:t>. The fact that the circumstances of life</w:t>
      </w:r>
      <w:r>
        <w:rPr>
          <w:rFonts w:asciiTheme="minorHAnsi" w:hAnsiTheme="minorHAnsi" w:cstheme="minorHAnsi"/>
          <w:sz w:val="16"/>
        </w:rPr>
        <w:t xml:space="preserve"> (limited life expectancy, torture, </w:t>
      </w:r>
      <w:proofErr w:type="spellStart"/>
      <w:r>
        <w:rPr>
          <w:rFonts w:asciiTheme="minorHAnsi" w:hAnsiTheme="minorHAnsi" w:cstheme="minorHAnsi"/>
          <w:sz w:val="16"/>
        </w:rPr>
        <w:t>etc</w:t>
      </w:r>
      <w:proofErr w:type="spellEnd"/>
      <w:r>
        <w:rPr>
          <w:rFonts w:asciiTheme="minorHAnsi" w:hAnsiTheme="minorHAnsi" w:cstheme="minorHAnsi"/>
          <w:sz w:val="16"/>
        </w:rPr>
        <w:t xml:space="preserve">…) </w:t>
      </w:r>
      <w:r>
        <w:rPr>
          <w:rStyle w:val="StyleUnderline"/>
          <w:rFonts w:asciiTheme="minorHAnsi" w:hAnsiTheme="minorHAnsi" w:cstheme="minorHAnsi"/>
        </w:rPr>
        <w:t xml:space="preserve">do not allow, or frustrate, such perpetuation, however, forces us to reevaluate our death. </w:t>
      </w:r>
      <w:r>
        <w:rPr>
          <w:rFonts w:asciiTheme="minorHAnsi" w:hAnsiTheme="minorHAnsi" w:cstheme="minorHAnsi"/>
          <w:sz w:val="16"/>
        </w:rPr>
        <w:t>But this issue belongs to another type of inquiry—on the subjective or circumstantial or a posteriori value of life.</w:t>
      </w:r>
    </w:p>
    <w:p w14:paraId="79D27A87" w14:textId="77777777" w:rsidR="008F4428" w:rsidRPr="00467FC5" w:rsidRDefault="008F4428" w:rsidP="008F4428">
      <w:pPr>
        <w:pStyle w:val="Heading4"/>
      </w:pPr>
      <w:r w:rsidRPr="00467FC5">
        <w:t xml:space="preserve">Reducing existential risks is the top priority in any coherent moral theory </w:t>
      </w:r>
    </w:p>
    <w:p w14:paraId="1AB381DC" w14:textId="77777777" w:rsidR="008F4428" w:rsidRPr="0049560F" w:rsidRDefault="008F4428" w:rsidP="008F4428">
      <w:pPr>
        <w:rPr>
          <w:rStyle w:val="Style13ptBold"/>
        </w:rPr>
      </w:pPr>
      <w:r w:rsidRPr="0049560F">
        <w:rPr>
          <w:rStyle w:val="Style13ptBold"/>
        </w:rPr>
        <w:t>Plummer, PhD, 15</w:t>
      </w:r>
    </w:p>
    <w:p w14:paraId="73898F4A" w14:textId="77777777" w:rsidR="008F4428" w:rsidRPr="00467FC5" w:rsidRDefault="008F4428" w:rsidP="008F4428">
      <w:pPr>
        <w:rPr>
          <w:rFonts w:eastAsia="Calibri"/>
          <w:sz w:val="16"/>
        </w:rPr>
      </w:pPr>
      <w:r w:rsidRPr="00467FC5">
        <w:rPr>
          <w:rFonts w:eastAsia="Calibri"/>
          <w:sz w:val="16"/>
        </w:rPr>
        <w:t>(Theron, Philosophy @St. Andrews http://blog.practicalethics.ox.ac.uk/2015/05/moral-agreement-on-saving-the-world/)</w:t>
      </w:r>
    </w:p>
    <w:p w14:paraId="7F4AF6D3" w14:textId="77777777" w:rsidR="008F4428" w:rsidRPr="00467FC5" w:rsidRDefault="008F4428" w:rsidP="008F4428">
      <w:pPr>
        <w:rPr>
          <w:rFonts w:eastAsia="Calibri"/>
          <w:sz w:val="16"/>
        </w:rPr>
      </w:pPr>
      <w:r w:rsidRPr="00467FC5">
        <w:rPr>
          <w:rFonts w:eastAsia="Calibri"/>
          <w:sz w:val="16"/>
        </w:rPr>
        <w:lastRenderedPageBreak/>
        <w:t xml:space="preserve">There appears to be lot of disagreement in moral philosophy. Whether these many apparent disagreements are deep and irresolvable, I believe </w:t>
      </w:r>
      <w:r w:rsidRPr="00467FC5">
        <w:rPr>
          <w:rFonts w:eastAsia="Calibri"/>
          <w:b/>
          <w:u w:val="single"/>
        </w:rPr>
        <w:t>there is</w:t>
      </w:r>
      <w:r w:rsidRPr="00467FC5">
        <w:rPr>
          <w:rFonts w:eastAsia="Calibri"/>
          <w:sz w:val="16"/>
        </w:rPr>
        <w:t xml:space="preserve"> at least </w:t>
      </w:r>
      <w:r w:rsidRPr="00467FC5">
        <w:rPr>
          <w:rFonts w:eastAsia="Calibri"/>
          <w:b/>
          <w:u w:val="single"/>
        </w:rPr>
        <w:t>one thing</w:t>
      </w:r>
      <w:r w:rsidRPr="00467FC5">
        <w:rPr>
          <w:rFonts w:eastAsia="Calibri"/>
          <w:sz w:val="16"/>
        </w:rPr>
        <w:t xml:space="preserve"> </w:t>
      </w:r>
      <w:r w:rsidRPr="00467FC5">
        <w:rPr>
          <w:rFonts w:eastAsia="Calibri"/>
          <w:b/>
          <w:u w:val="single"/>
        </w:rPr>
        <w:t>it is reasonable to agree on</w:t>
      </w:r>
      <w:r w:rsidRPr="00467FC5">
        <w:rPr>
          <w:rFonts w:eastAsia="Calibri"/>
          <w:sz w:val="16"/>
        </w:rPr>
        <w:t xml:space="preserve"> right now, </w:t>
      </w:r>
      <w:r w:rsidRPr="00467FC5">
        <w:rPr>
          <w:rFonts w:eastAsia="Calibri"/>
          <w:b/>
          <w:iCs/>
          <w:highlight w:val="green"/>
          <w:u w:val="single"/>
          <w:bdr w:val="single" w:sz="8" w:space="0" w:color="auto"/>
        </w:rPr>
        <w:t>whatever</w:t>
      </w:r>
      <w:r w:rsidRPr="00467FC5">
        <w:rPr>
          <w:rFonts w:eastAsia="Calibri"/>
          <w:sz w:val="16"/>
          <w:highlight w:val="green"/>
        </w:rPr>
        <w:t xml:space="preserve"> </w:t>
      </w:r>
      <w:r w:rsidRPr="00467FC5">
        <w:rPr>
          <w:rFonts w:eastAsia="Calibri"/>
          <w:sz w:val="16"/>
        </w:rPr>
        <w:t xml:space="preserve">general </w:t>
      </w:r>
      <w:r w:rsidRPr="00467FC5">
        <w:rPr>
          <w:rFonts w:eastAsia="Calibri"/>
          <w:b/>
          <w:iCs/>
          <w:u w:val="single"/>
          <w:bdr w:val="single" w:sz="8" w:space="0" w:color="auto"/>
        </w:rPr>
        <w:t xml:space="preserve">moral </w:t>
      </w:r>
      <w:r w:rsidRPr="00467FC5">
        <w:rPr>
          <w:rFonts w:eastAsia="Calibri"/>
          <w:b/>
          <w:iCs/>
          <w:highlight w:val="green"/>
          <w:u w:val="single"/>
          <w:bdr w:val="single" w:sz="8" w:space="0" w:color="auto"/>
        </w:rPr>
        <w:t>view we adopt</w:t>
      </w:r>
      <w:r w:rsidRPr="00467FC5">
        <w:rPr>
          <w:rFonts w:eastAsia="Calibri"/>
          <w:sz w:val="16"/>
        </w:rPr>
        <w:t xml:space="preserve">: that </w:t>
      </w:r>
      <w:r w:rsidRPr="00467FC5">
        <w:rPr>
          <w:rFonts w:eastAsia="Calibri"/>
          <w:b/>
          <w:highlight w:val="green"/>
          <w:u w:val="single"/>
        </w:rPr>
        <w:t>it is</w:t>
      </w:r>
      <w:r w:rsidRPr="00467FC5">
        <w:rPr>
          <w:rFonts w:eastAsia="Calibri"/>
          <w:sz w:val="16"/>
          <w:highlight w:val="green"/>
        </w:rPr>
        <w:t xml:space="preserve"> </w:t>
      </w:r>
      <w:r w:rsidRPr="00467FC5">
        <w:rPr>
          <w:rFonts w:eastAsia="Calibri"/>
          <w:sz w:val="16"/>
        </w:rPr>
        <w:t xml:space="preserve">very </w:t>
      </w:r>
      <w:r w:rsidRPr="00467FC5">
        <w:rPr>
          <w:rFonts w:eastAsia="Calibri"/>
          <w:b/>
          <w:highlight w:val="green"/>
          <w:u w:val="single"/>
        </w:rPr>
        <w:t>important to reduce</w:t>
      </w:r>
      <w:r w:rsidRPr="00467FC5">
        <w:rPr>
          <w:rFonts w:eastAsia="Calibri"/>
          <w:sz w:val="16"/>
          <w:highlight w:val="green"/>
        </w:rPr>
        <w:t xml:space="preserve"> </w:t>
      </w:r>
      <w:r w:rsidRPr="00467FC5">
        <w:rPr>
          <w:rFonts w:eastAsia="Calibri"/>
          <w:b/>
          <w:u w:val="single"/>
        </w:rPr>
        <w:t xml:space="preserve">the </w:t>
      </w:r>
      <w:r w:rsidRPr="00467FC5">
        <w:rPr>
          <w:rFonts w:eastAsia="Calibri"/>
          <w:b/>
          <w:highlight w:val="green"/>
          <w:u w:val="single"/>
        </w:rPr>
        <w:t>risk that</w:t>
      </w:r>
      <w:r w:rsidRPr="00467FC5">
        <w:rPr>
          <w:rFonts w:eastAsia="Calibri"/>
          <w:sz w:val="16"/>
          <w:highlight w:val="green"/>
        </w:rPr>
        <w:t xml:space="preserve"> </w:t>
      </w:r>
      <w:r w:rsidRPr="00467FC5">
        <w:rPr>
          <w:rFonts w:eastAsia="Calibri"/>
          <w:sz w:val="16"/>
        </w:rPr>
        <w:t xml:space="preserve">all intelligent </w:t>
      </w:r>
      <w:r w:rsidRPr="00467FC5">
        <w:rPr>
          <w:rFonts w:eastAsia="Calibri"/>
          <w:b/>
          <w:highlight w:val="green"/>
          <w:u w:val="single"/>
        </w:rPr>
        <w:t>beings</w:t>
      </w:r>
      <w:r w:rsidRPr="00467FC5">
        <w:rPr>
          <w:rFonts w:eastAsia="Calibri"/>
          <w:sz w:val="16"/>
          <w:highlight w:val="green"/>
        </w:rPr>
        <w:t xml:space="preserve"> </w:t>
      </w:r>
      <w:r w:rsidRPr="00467FC5">
        <w:rPr>
          <w:rFonts w:eastAsia="Calibri"/>
          <w:sz w:val="16"/>
        </w:rPr>
        <w:t xml:space="preserve">on this planet </w:t>
      </w:r>
      <w:r w:rsidRPr="00467FC5">
        <w:rPr>
          <w:rFonts w:eastAsia="Calibri"/>
          <w:b/>
          <w:highlight w:val="green"/>
          <w:u w:val="single"/>
        </w:rPr>
        <w:t>are eliminated by</w:t>
      </w:r>
      <w:r w:rsidRPr="00467FC5">
        <w:rPr>
          <w:rFonts w:eastAsia="Calibri"/>
          <w:sz w:val="16"/>
          <w:highlight w:val="green"/>
        </w:rPr>
        <w:t xml:space="preserve"> </w:t>
      </w:r>
      <w:r w:rsidRPr="00467FC5">
        <w:rPr>
          <w:rFonts w:eastAsia="Calibri"/>
          <w:sz w:val="16"/>
        </w:rPr>
        <w:t xml:space="preserve">an enormous </w:t>
      </w:r>
      <w:r w:rsidRPr="00467FC5">
        <w:rPr>
          <w:rFonts w:eastAsia="Calibri"/>
          <w:b/>
          <w:iCs/>
          <w:highlight w:val="green"/>
          <w:u w:val="single"/>
          <w:bdr w:val="single" w:sz="8" w:space="0" w:color="auto"/>
        </w:rPr>
        <w:t>catastrophe</w:t>
      </w:r>
      <w:r w:rsidRPr="00467FC5">
        <w:rPr>
          <w:rFonts w:eastAsia="Calibri"/>
          <w:sz w:val="16"/>
        </w:rPr>
        <w:t xml:space="preserve">, such as a nuclear war. How we might in fact try to reduce such existential risks is discussed elsewhere. My claim here is only that </w:t>
      </w:r>
      <w:r w:rsidRPr="00467FC5">
        <w:rPr>
          <w:rFonts w:eastAsia="Calibri"/>
          <w:b/>
          <w:highlight w:val="green"/>
          <w:u w:val="single"/>
        </w:rPr>
        <w:t xml:space="preserve">we </w:t>
      </w:r>
      <w:r w:rsidRPr="00467FC5">
        <w:rPr>
          <w:rFonts w:eastAsia="Calibri"/>
          <w:sz w:val="16"/>
        </w:rPr>
        <w:t xml:space="preserve">– </w:t>
      </w:r>
      <w:r w:rsidRPr="00467FC5">
        <w:rPr>
          <w:rFonts w:eastAsia="Calibri"/>
          <w:b/>
          <w:u w:val="single"/>
        </w:rPr>
        <w:t>whether we’re consequentialists, deontologists, or virtue ethicists</w:t>
      </w:r>
      <w:r w:rsidRPr="00467FC5">
        <w:rPr>
          <w:rFonts w:eastAsia="Calibri"/>
          <w:sz w:val="16"/>
        </w:rPr>
        <w:t xml:space="preserve"> – </w:t>
      </w:r>
      <w:r w:rsidRPr="00467FC5">
        <w:rPr>
          <w:rFonts w:eastAsia="Calibri"/>
          <w:b/>
          <w:highlight w:val="green"/>
          <w:u w:val="single"/>
        </w:rPr>
        <w:t xml:space="preserve">should all agree that we should try </w:t>
      </w:r>
      <w:r w:rsidRPr="00467FC5">
        <w:rPr>
          <w:rFonts w:eastAsia="Calibri"/>
          <w:b/>
          <w:iCs/>
          <w:highlight w:val="green"/>
          <w:u w:val="single"/>
          <w:bdr w:val="single" w:sz="8" w:space="0" w:color="auto"/>
        </w:rPr>
        <w:t>to save the world</w:t>
      </w:r>
      <w:r w:rsidRPr="00467FC5">
        <w:rPr>
          <w:rFonts w:eastAsia="Calibri"/>
          <w:b/>
          <w:iCs/>
          <w:u w:val="single"/>
          <w:bdr w:val="single" w:sz="8" w:space="0" w:color="auto"/>
        </w:rPr>
        <w:t>.</w:t>
      </w:r>
      <w:r w:rsidRPr="00467FC5">
        <w:rPr>
          <w:rFonts w:eastAsia="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467FC5">
        <w:rPr>
          <w:rFonts w:eastAsia="Calibri"/>
          <w:b/>
          <w:u w:val="single"/>
        </w:rPr>
        <w:t xml:space="preserve">There are so many possible future people that </w:t>
      </w:r>
      <w:r w:rsidRPr="00467FC5">
        <w:rPr>
          <w:rFonts w:eastAsia="Calibri"/>
          <w:b/>
          <w:highlight w:val="green"/>
          <w:u w:val="single"/>
        </w:rPr>
        <w:t xml:space="preserve">reducing existential risk is </w:t>
      </w:r>
      <w:r w:rsidRPr="00467FC5">
        <w:rPr>
          <w:rFonts w:eastAsia="Calibri"/>
          <w:b/>
          <w:u w:val="single"/>
        </w:rPr>
        <w:t xml:space="preserve">arguably </w:t>
      </w:r>
      <w:r w:rsidRPr="00467FC5">
        <w:rPr>
          <w:rFonts w:eastAsia="Calibri"/>
          <w:b/>
          <w:highlight w:val="green"/>
          <w:u w:val="single"/>
        </w:rPr>
        <w:t>the most important thing in the world</w:t>
      </w:r>
      <w:r w:rsidRPr="00467FC5">
        <w:rPr>
          <w:rFonts w:eastAsia="Calibri"/>
          <w:sz w:val="16"/>
        </w:rPr>
        <w:t xml:space="preserve">, even if the well-being of these possible people were given only 0.001% as much weight as that of existing people. </w:t>
      </w:r>
      <w:r w:rsidRPr="00467FC5">
        <w:rPr>
          <w:rFonts w:eastAsia="Calibri"/>
          <w:b/>
          <w:u w:val="single"/>
        </w:rPr>
        <w:t>Even on a wholly person-affecting view</w:t>
      </w:r>
      <w:r w:rsidRPr="00467FC5">
        <w:rPr>
          <w:rFonts w:eastAsia="Calibri"/>
          <w:sz w:val="16"/>
        </w:rPr>
        <w:t xml:space="preserve"> – according to which there’s nothing (apart from effects on existing people) to be said in favor of creating happy people – </w:t>
      </w:r>
      <w:r w:rsidRPr="00467FC5">
        <w:rPr>
          <w:rFonts w:eastAsia="Calibri"/>
          <w:b/>
          <w:u w:val="single"/>
        </w:rPr>
        <w:t>the case for reducing existential risk is very strong</w:t>
      </w:r>
      <w:r w:rsidRPr="00467FC5">
        <w:rPr>
          <w:rFonts w:eastAsia="Calibri"/>
          <w:sz w:val="16"/>
        </w:rPr>
        <w:t xml:space="preserve">. As noted in this seminal paper, this case is strengthened by the fact that there’s a good chance that many existing people will, with the aid of life-extension technology, live very long and very </w:t>
      </w:r>
      <w:proofErr w:type="gramStart"/>
      <w:r w:rsidRPr="00467FC5">
        <w:rPr>
          <w:rFonts w:eastAsia="Calibri"/>
          <w:sz w:val="16"/>
        </w:rPr>
        <w:t>high quality</w:t>
      </w:r>
      <w:proofErr w:type="gramEnd"/>
      <w:r w:rsidRPr="00467FC5">
        <w:rPr>
          <w:rFonts w:eastAsia="Calibri"/>
          <w:sz w:val="16"/>
        </w:rPr>
        <w:t xml:space="preserve"> lives. </w:t>
      </w:r>
      <w:r w:rsidRPr="00467FC5">
        <w:rPr>
          <w:rFonts w:eastAsia="Calibri"/>
          <w:b/>
          <w:highlight w:val="green"/>
          <w:u w:val="single"/>
        </w:rPr>
        <w:t>You might think what I</w:t>
      </w:r>
      <w:r w:rsidRPr="00467FC5">
        <w:rPr>
          <w:rFonts w:eastAsia="Calibri"/>
          <w:b/>
          <w:u w:val="single"/>
        </w:rPr>
        <w:t xml:space="preserve"> have just </w:t>
      </w:r>
      <w:r w:rsidRPr="00467FC5">
        <w:rPr>
          <w:rFonts w:eastAsia="Calibri"/>
          <w:b/>
          <w:highlight w:val="green"/>
          <w:u w:val="single"/>
        </w:rPr>
        <w:t>argued applies to consequentialists only</w:t>
      </w:r>
      <w:r w:rsidRPr="00467FC5">
        <w:rPr>
          <w:rFonts w:eastAsia="Calibri"/>
          <w:b/>
          <w:u w:val="single"/>
        </w:rPr>
        <w:t>.</w:t>
      </w:r>
      <w:r w:rsidRPr="00467FC5">
        <w:rPr>
          <w:rFonts w:eastAsia="Calibri"/>
          <w:sz w:val="16"/>
        </w:rPr>
        <w:t xml:space="preserve"> </w:t>
      </w:r>
      <w:r w:rsidRPr="00467FC5">
        <w:rPr>
          <w:rFonts w:eastAsia="Calibri"/>
          <w:b/>
          <w:u w:val="single"/>
        </w:rPr>
        <w:t>There is a tendency to assume that, if an argument appeals to consequentialist considerations</w:t>
      </w:r>
      <w:r w:rsidRPr="00467FC5">
        <w:rPr>
          <w:rFonts w:eastAsia="Calibri"/>
          <w:sz w:val="16"/>
        </w:rPr>
        <w:t xml:space="preserve"> (the goodness of outcomes), </w:t>
      </w:r>
      <w:r w:rsidRPr="00467FC5">
        <w:rPr>
          <w:rFonts w:eastAsia="Calibri"/>
          <w:b/>
          <w:iCs/>
          <w:u w:val="single"/>
          <w:bdr w:val="single" w:sz="8" w:space="0" w:color="auto"/>
        </w:rPr>
        <w:t>it is irrelevant to non-consequentialists</w:t>
      </w:r>
      <w:r w:rsidRPr="00467FC5">
        <w:rPr>
          <w:rFonts w:eastAsia="Calibri"/>
          <w:sz w:val="16"/>
        </w:rPr>
        <w:t xml:space="preserve">. </w:t>
      </w:r>
      <w:r w:rsidRPr="00467FC5">
        <w:rPr>
          <w:rFonts w:eastAsia="Calibri"/>
          <w:b/>
          <w:iCs/>
          <w:highlight w:val="green"/>
          <w:u w:val="single"/>
          <w:bdr w:val="single" w:sz="8" w:space="0" w:color="auto"/>
        </w:rPr>
        <w:t>But that is a huge mistake</w:t>
      </w:r>
      <w:r w:rsidRPr="00467FC5">
        <w:rPr>
          <w:rFonts w:eastAsia="Calibri"/>
          <w:sz w:val="16"/>
        </w:rPr>
        <w:t xml:space="preserve">. </w:t>
      </w:r>
      <w:r w:rsidRPr="00467FC5">
        <w:rPr>
          <w:rFonts w:eastAsia="Calibri"/>
          <w:b/>
          <w:highlight w:val="green"/>
          <w:u w:val="single"/>
        </w:rPr>
        <w:t>Non-consequentialism is the view that there’s more that determines rightness</w:t>
      </w:r>
      <w:r w:rsidRPr="00467FC5">
        <w:rPr>
          <w:rFonts w:eastAsia="Calibri"/>
          <w:sz w:val="16"/>
          <w:highlight w:val="green"/>
        </w:rPr>
        <w:t xml:space="preserve"> </w:t>
      </w:r>
      <w:r w:rsidRPr="00467FC5">
        <w:rPr>
          <w:rFonts w:eastAsia="Calibri"/>
          <w:b/>
          <w:highlight w:val="green"/>
          <w:u w:val="single"/>
        </w:rPr>
        <w:t>than</w:t>
      </w:r>
      <w:r w:rsidRPr="00467FC5">
        <w:rPr>
          <w:rFonts w:eastAsia="Calibri"/>
          <w:sz w:val="16"/>
          <w:highlight w:val="green"/>
        </w:rPr>
        <w:t xml:space="preserve"> </w:t>
      </w:r>
      <w:r w:rsidRPr="00467FC5">
        <w:rPr>
          <w:rFonts w:eastAsia="Calibri"/>
          <w:sz w:val="16"/>
        </w:rPr>
        <w:t xml:space="preserve">the goodness of </w:t>
      </w:r>
      <w:r w:rsidRPr="00467FC5">
        <w:rPr>
          <w:rFonts w:eastAsia="Calibri"/>
          <w:b/>
          <w:highlight w:val="green"/>
          <w:u w:val="single"/>
        </w:rPr>
        <w:t xml:space="preserve">consequences </w:t>
      </w:r>
      <w:r w:rsidRPr="00467FC5">
        <w:rPr>
          <w:rFonts w:eastAsia="Calibri"/>
          <w:sz w:val="16"/>
        </w:rPr>
        <w:t xml:space="preserve">or outcomes; </w:t>
      </w:r>
      <w:r w:rsidRPr="00467FC5">
        <w:rPr>
          <w:rFonts w:eastAsia="Calibri"/>
          <w:b/>
          <w:iCs/>
          <w:u w:val="single"/>
          <w:bdr w:val="single" w:sz="8" w:space="0" w:color="auto"/>
        </w:rPr>
        <w:t xml:space="preserve">it is </w:t>
      </w:r>
      <w:r w:rsidRPr="00467FC5">
        <w:rPr>
          <w:rFonts w:eastAsia="Calibri"/>
          <w:b/>
          <w:iCs/>
          <w:highlight w:val="green"/>
          <w:u w:val="single"/>
          <w:bdr w:val="single" w:sz="8" w:space="0" w:color="auto"/>
        </w:rPr>
        <w:t>not the view that the latter don’t matter</w:t>
      </w:r>
      <w:r w:rsidRPr="00467FC5">
        <w:rPr>
          <w:rFonts w:eastAsia="Calibri"/>
          <w:sz w:val="16"/>
        </w:rPr>
        <w:t xml:space="preserve">. </w:t>
      </w:r>
      <w:r w:rsidRPr="00467FC5">
        <w:rPr>
          <w:rFonts w:eastAsia="Calibri"/>
          <w:b/>
          <w:u w:val="single"/>
        </w:rPr>
        <w:t xml:space="preserve">Even </w:t>
      </w:r>
      <w:r w:rsidRPr="00467FC5">
        <w:rPr>
          <w:rFonts w:eastAsia="Calibri"/>
          <w:sz w:val="16"/>
        </w:rPr>
        <w:t xml:space="preserve">John </w:t>
      </w:r>
      <w:r w:rsidRPr="00467FC5">
        <w:rPr>
          <w:rFonts w:eastAsia="Calibri"/>
          <w:b/>
          <w:iCs/>
          <w:u w:val="single"/>
          <w:bdr w:val="single" w:sz="8" w:space="0" w:color="auto"/>
        </w:rPr>
        <w:t>Rawls wrote, “All ethical doctrines worth our attention take consequences into account</w:t>
      </w:r>
      <w:r w:rsidRPr="00467FC5">
        <w:rPr>
          <w:rFonts w:eastAsia="Calibri"/>
          <w:sz w:val="16"/>
        </w:rPr>
        <w:t xml:space="preserve"> in judging rightness. </w:t>
      </w:r>
      <w:r w:rsidRPr="00467FC5">
        <w:rPr>
          <w:rFonts w:eastAsia="Calibri"/>
          <w:b/>
          <w:u w:val="single"/>
        </w:rPr>
        <w:t>One which did not would simply be irrational</w:t>
      </w:r>
      <w:r w:rsidRPr="00467FC5">
        <w:rPr>
          <w:rFonts w:eastAsia="Calibri"/>
          <w:sz w:val="16"/>
        </w:rPr>
        <w:t xml:space="preserve">, crazy.” </w:t>
      </w:r>
      <w:r w:rsidRPr="00467FC5">
        <w:rPr>
          <w:rFonts w:eastAsia="Calibri"/>
          <w:b/>
          <w:iCs/>
          <w:highlight w:val="green"/>
          <w:u w:val="single"/>
          <w:bdr w:val="single" w:sz="8" w:space="0" w:color="auto"/>
        </w:rPr>
        <w:t xml:space="preserve">Minimally plausible versions of deontology </w:t>
      </w:r>
      <w:r w:rsidRPr="00467FC5">
        <w:rPr>
          <w:rFonts w:eastAsia="Calibri"/>
          <w:b/>
          <w:iCs/>
          <w:u w:val="single"/>
          <w:bdr w:val="single" w:sz="8" w:space="0" w:color="auto"/>
        </w:rPr>
        <w:t xml:space="preserve">and virtue ethics </w:t>
      </w:r>
      <w:r w:rsidRPr="00467FC5">
        <w:rPr>
          <w:rFonts w:eastAsia="Calibri"/>
          <w:b/>
          <w:iCs/>
          <w:highlight w:val="green"/>
          <w:u w:val="single"/>
          <w:bdr w:val="single" w:sz="8" w:space="0" w:color="auto"/>
        </w:rPr>
        <w:t xml:space="preserve">must be concerned </w:t>
      </w:r>
      <w:r w:rsidRPr="00467FC5">
        <w:rPr>
          <w:rFonts w:eastAsia="Calibri"/>
          <w:b/>
          <w:iCs/>
          <w:u w:val="single"/>
          <w:bdr w:val="single" w:sz="8" w:space="0" w:color="auto"/>
        </w:rPr>
        <w:t xml:space="preserve">in part </w:t>
      </w:r>
      <w:r w:rsidRPr="00467FC5">
        <w:rPr>
          <w:rFonts w:eastAsia="Calibri"/>
          <w:b/>
          <w:iCs/>
          <w:highlight w:val="green"/>
          <w:u w:val="single"/>
          <w:bdr w:val="single" w:sz="8" w:space="0" w:color="auto"/>
        </w:rPr>
        <w:t>with promoting the good</w:t>
      </w:r>
      <w:r w:rsidRPr="00467FC5">
        <w:rPr>
          <w:rFonts w:eastAsia="Calibri"/>
          <w:b/>
          <w:iCs/>
          <w:u w:val="single"/>
          <w:bdr w:val="single" w:sz="8" w:space="0" w:color="auto"/>
        </w:rPr>
        <w:t>, from an impartial point of view</w:t>
      </w:r>
      <w:r w:rsidRPr="00467FC5">
        <w:rPr>
          <w:rFonts w:eastAsia="Calibri"/>
          <w:sz w:val="16"/>
        </w:rPr>
        <w:t xml:space="preserve">. </w:t>
      </w:r>
      <w:r w:rsidRPr="00467FC5">
        <w:rPr>
          <w:rFonts w:eastAsia="Calibri"/>
          <w:b/>
          <w:u w:val="single"/>
        </w:rPr>
        <w:t xml:space="preserve">They’d thus imply </w:t>
      </w:r>
      <w:r w:rsidRPr="00467FC5">
        <w:rPr>
          <w:rFonts w:eastAsia="Calibri"/>
          <w:b/>
          <w:iCs/>
          <w:u w:val="single"/>
          <w:bdr w:val="single" w:sz="8" w:space="0" w:color="auto"/>
        </w:rPr>
        <w:t>very strong reasons</w:t>
      </w:r>
      <w:r w:rsidRPr="00467FC5">
        <w:rPr>
          <w:rFonts w:eastAsia="Calibri"/>
          <w:b/>
          <w:u w:val="single"/>
        </w:rPr>
        <w:t xml:space="preserve"> to reduce existential risk</w:t>
      </w:r>
      <w:r w:rsidRPr="00467FC5">
        <w:rPr>
          <w:rFonts w:eastAsia="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7FC5">
        <w:rPr>
          <w:rFonts w:eastAsia="Calibri"/>
          <w:b/>
          <w:u w:val="single"/>
        </w:rPr>
        <w:t>Even egoism</w:t>
      </w:r>
      <w:r w:rsidRPr="00467FC5">
        <w:rPr>
          <w:rFonts w:eastAsia="Calibri"/>
          <w:sz w:val="16"/>
        </w:rPr>
        <w:t xml:space="preserve">, the view that each agent should maximize her own good, </w:t>
      </w:r>
      <w:r w:rsidRPr="00467FC5">
        <w:rPr>
          <w:rFonts w:eastAsia="Calibri"/>
          <w:b/>
          <w:u w:val="single"/>
        </w:rPr>
        <w:t xml:space="preserve">might imply strong reasons to reduce existential risk. </w:t>
      </w:r>
      <w:r w:rsidRPr="00467FC5">
        <w:rPr>
          <w:rFonts w:eastAsia="Calibri"/>
          <w:sz w:val="16"/>
        </w:rPr>
        <w:t xml:space="preserve">It will depend, among other things, on what one’s own good </w:t>
      </w:r>
      <w:proofErr w:type="gramStart"/>
      <w:r w:rsidRPr="00467FC5">
        <w:rPr>
          <w:rFonts w:eastAsia="Calibri"/>
          <w:sz w:val="16"/>
        </w:rPr>
        <w:t>consists</w:t>
      </w:r>
      <w:proofErr w:type="gramEnd"/>
      <w:r w:rsidRPr="00467FC5">
        <w:rPr>
          <w:rFonts w:eastAsia="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7FC5">
        <w:rPr>
          <w:rFonts w:eastAsia="Calibri"/>
          <w:sz w:val="16"/>
        </w:rPr>
        <w:t>actually desires</w:t>
      </w:r>
      <w:proofErr w:type="gramEnd"/>
      <w:r w:rsidRPr="00467FC5">
        <w:rPr>
          <w:rFonts w:eastAsia="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467FC5">
        <w:rPr>
          <w:rFonts w:eastAsia="Calibri"/>
          <w:sz w:val="16"/>
        </w:rPr>
        <w:t>all of</w:t>
      </w:r>
      <w:proofErr w:type="gramEnd"/>
      <w:r w:rsidRPr="00467FC5">
        <w:rPr>
          <w:rFonts w:eastAsia="Calibri"/>
          <w:sz w:val="16"/>
        </w:rPr>
        <w:t xml:space="preserve"> this Samuel Scheffler’s recent intriguing arguments (quick podcast version available here) that </w:t>
      </w:r>
      <w:r w:rsidRPr="00CB6F1A">
        <w:rPr>
          <w:rFonts w:eastAsia="Calibri"/>
          <w:b/>
          <w:iCs/>
          <w:u w:val="single"/>
          <w:bdr w:val="single" w:sz="8" w:space="0" w:color="auto"/>
        </w:rPr>
        <w:t>most of what makes our lives go well would be undermined if there were no future generations</w:t>
      </w:r>
      <w:r w:rsidRPr="00467FC5">
        <w:rPr>
          <w:rFonts w:eastAsia="Calibri"/>
          <w:sz w:val="16"/>
        </w:rPr>
        <w:t xml:space="preserve"> of intelligent persons. On his view, my life would contain vastly less well-being if (say) a year after my death the world came to an end. </w:t>
      </w:r>
      <w:r w:rsidRPr="00467FC5">
        <w:rPr>
          <w:rFonts w:eastAsia="Calibri"/>
          <w:b/>
          <w:u w:val="single"/>
        </w:rPr>
        <w:t>So obviously</w:t>
      </w:r>
      <w:r w:rsidRPr="00467FC5">
        <w:rPr>
          <w:rFonts w:eastAsia="Calibri"/>
          <w:sz w:val="16"/>
        </w:rPr>
        <w:t xml:space="preserve"> if Scheffler were right </w:t>
      </w:r>
      <w:r w:rsidRPr="00467FC5">
        <w:rPr>
          <w:rFonts w:eastAsia="Calibri"/>
          <w:b/>
          <w:u w:val="single"/>
        </w:rPr>
        <w:t xml:space="preserve">I’d have very strong </w:t>
      </w:r>
      <w:r w:rsidRPr="00467FC5">
        <w:rPr>
          <w:rFonts w:eastAsia="Calibri"/>
          <w:b/>
          <w:u w:val="single"/>
        </w:rPr>
        <w:lastRenderedPageBreak/>
        <w:t>reason to reduce existential risk</w:t>
      </w:r>
      <w:r w:rsidRPr="00467FC5">
        <w:rPr>
          <w:rFonts w:eastAsia="Calibri"/>
          <w:sz w:val="16"/>
        </w:rPr>
        <w:t xml:space="preserve">. </w:t>
      </w:r>
      <w:r w:rsidRPr="00467FC5">
        <w:rPr>
          <w:rFonts w:eastAsia="Calibri"/>
          <w:b/>
          <w:iCs/>
          <w:highlight w:val="green"/>
          <w:u w:val="single"/>
          <w:bdr w:val="single" w:sz="8" w:space="0" w:color="auto"/>
        </w:rPr>
        <w:t xml:space="preserve">We should also </w:t>
      </w:r>
      <w:proofErr w:type="gramStart"/>
      <w:r w:rsidRPr="00467FC5">
        <w:rPr>
          <w:rFonts w:eastAsia="Calibri"/>
          <w:b/>
          <w:iCs/>
          <w:highlight w:val="green"/>
          <w:u w:val="single"/>
          <w:bdr w:val="single" w:sz="8" w:space="0" w:color="auto"/>
        </w:rPr>
        <w:t>take into account</w:t>
      </w:r>
      <w:proofErr w:type="gramEnd"/>
      <w:r w:rsidRPr="00467FC5">
        <w:rPr>
          <w:rFonts w:eastAsia="Calibri"/>
          <w:b/>
          <w:iCs/>
          <w:highlight w:val="green"/>
          <w:u w:val="single"/>
          <w:bdr w:val="single" w:sz="8" w:space="0" w:color="auto"/>
        </w:rPr>
        <w:t xml:space="preserve"> moral uncertainty</w:t>
      </w:r>
      <w:r w:rsidRPr="00467FC5">
        <w:rPr>
          <w:rFonts w:eastAsia="Calibri"/>
          <w:b/>
          <w:iCs/>
          <w:u w:val="single"/>
          <w:bdr w:val="single" w:sz="8" w:space="0" w:color="auto"/>
        </w:rPr>
        <w:t>.</w:t>
      </w:r>
      <w:r w:rsidRPr="00467FC5">
        <w:rPr>
          <w:rFonts w:eastAsia="Calibri"/>
          <w:sz w:val="16"/>
        </w:rPr>
        <w:t xml:space="preserve"> W</w:t>
      </w:r>
      <w:r w:rsidRPr="00467FC5">
        <w:rPr>
          <w:rFonts w:eastAsia="Calibri"/>
          <w:b/>
          <w:u w:val="single"/>
        </w:rPr>
        <w:t>hat is it reasonable for one to do, when one is uncertain</w:t>
      </w:r>
      <w:r w:rsidRPr="00467FC5">
        <w:rPr>
          <w:rFonts w:eastAsia="Calibri"/>
          <w:sz w:val="16"/>
        </w:rPr>
        <w:t xml:space="preserve"> not (only</w:t>
      </w:r>
      <w:r w:rsidRPr="00467FC5">
        <w:rPr>
          <w:rFonts w:eastAsia="Calibri"/>
          <w:b/>
          <w:u w:val="single"/>
        </w:rPr>
        <w:t>) about</w:t>
      </w:r>
      <w:r w:rsidRPr="00467FC5">
        <w:rPr>
          <w:rFonts w:eastAsia="Calibri"/>
          <w:sz w:val="16"/>
        </w:rPr>
        <w:t xml:space="preserve"> the empirical facts, but also about the </w:t>
      </w:r>
      <w:r w:rsidRPr="00467FC5">
        <w:rPr>
          <w:rFonts w:eastAsia="Calibri"/>
          <w:b/>
          <w:u w:val="single"/>
        </w:rPr>
        <w:t>moral facts?</w:t>
      </w:r>
      <w:r w:rsidRPr="00467FC5">
        <w:rPr>
          <w:rFonts w:eastAsia="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467FC5">
        <w:rPr>
          <w:rFonts w:eastAsia="Calibri"/>
          <w:b/>
          <w:highlight w:val="green"/>
          <w:u w:val="single"/>
        </w:rPr>
        <w:t xml:space="preserve">those </w:t>
      </w:r>
      <w:r w:rsidRPr="00467FC5">
        <w:rPr>
          <w:rFonts w:eastAsia="Calibri"/>
          <w:sz w:val="16"/>
        </w:rPr>
        <w:t xml:space="preserve">(hedonistic egoists) </w:t>
      </w:r>
      <w:r w:rsidRPr="00467FC5">
        <w:rPr>
          <w:rFonts w:eastAsia="Calibri"/>
          <w:b/>
          <w:iCs/>
          <w:highlight w:val="green"/>
          <w:u w:val="single"/>
          <w:bdr w:val="single" w:sz="8" w:space="0" w:color="auto"/>
        </w:rPr>
        <w:t>who disagree should have a significant level of confidence that they are mistaken</w:t>
      </w:r>
      <w:r w:rsidRPr="00467FC5">
        <w:rPr>
          <w:rFonts w:eastAsia="Calibri"/>
          <w:b/>
          <w:iCs/>
          <w:u w:val="single"/>
          <w:bdr w:val="single" w:sz="8" w:space="0" w:color="auto"/>
        </w:rPr>
        <w:t>,</w:t>
      </w:r>
      <w:r w:rsidRPr="00467FC5">
        <w:rPr>
          <w:rFonts w:eastAsia="Calibri"/>
          <w:sz w:val="16"/>
        </w:rPr>
        <w:t xml:space="preserve"> and that one of the above views is correct. </w:t>
      </w:r>
      <w:r w:rsidRPr="005D16FE">
        <w:rPr>
          <w:rFonts w:eastAsia="Calibri"/>
          <w:b/>
          <w:u w:val="single"/>
        </w:rPr>
        <w:t>Even if they were 90% sure that their view is the correct one</w:t>
      </w:r>
      <w:r w:rsidRPr="005D16FE">
        <w:rPr>
          <w:rFonts w:eastAsia="Calibri"/>
          <w:sz w:val="16"/>
        </w:rPr>
        <w:t xml:space="preserve"> (and 10% sure that one of these other ones is correct), </w:t>
      </w:r>
      <w:r w:rsidRPr="005D16FE">
        <w:rPr>
          <w:rFonts w:eastAsia="Calibri"/>
          <w:b/>
          <w:iCs/>
          <w:u w:val="single"/>
          <w:bdr w:val="single" w:sz="8" w:space="0" w:color="auto"/>
        </w:rPr>
        <w:t xml:space="preserve">they would have </w:t>
      </w:r>
      <w:proofErr w:type="gramStart"/>
      <w:r w:rsidRPr="005D16FE">
        <w:rPr>
          <w:rFonts w:eastAsia="Calibri"/>
          <w:b/>
          <w:iCs/>
          <w:u w:val="single"/>
          <w:bdr w:val="single" w:sz="8" w:space="0" w:color="auto"/>
        </w:rPr>
        <w:t>pretty strong</w:t>
      </w:r>
      <w:proofErr w:type="gramEnd"/>
      <w:r w:rsidRPr="005D16FE">
        <w:rPr>
          <w:rFonts w:eastAsia="Calibri"/>
          <w:b/>
          <w:iCs/>
          <w:u w:val="single"/>
          <w:bdr w:val="single" w:sz="8" w:space="0" w:color="auto"/>
        </w:rPr>
        <w:t xml:space="preserve"> reason, from the standpoint of moral uncertainty, to reduce existential risk</w:t>
      </w:r>
      <w:r w:rsidRPr="005D16FE">
        <w:rPr>
          <w:rFonts w:eastAsia="Calibri"/>
          <w:sz w:val="16"/>
        </w:rPr>
        <w:t xml:space="preserve">. Perhaps most disturbingly still, </w:t>
      </w:r>
      <w:r w:rsidRPr="005D16FE">
        <w:rPr>
          <w:rFonts w:eastAsia="Calibri"/>
          <w:b/>
          <w:highlight w:val="green"/>
          <w:u w:val="single"/>
        </w:rPr>
        <w:t xml:space="preserve">even if we are only 1% sure that </w:t>
      </w:r>
      <w:r w:rsidRPr="005D16FE">
        <w:rPr>
          <w:rFonts w:eastAsia="Calibri"/>
          <w:b/>
          <w:u w:val="single"/>
        </w:rPr>
        <w:t xml:space="preserve">the well-being of possible </w:t>
      </w:r>
      <w:r w:rsidRPr="005D16FE">
        <w:rPr>
          <w:rFonts w:eastAsia="Calibri"/>
          <w:b/>
          <w:highlight w:val="green"/>
          <w:u w:val="single"/>
        </w:rPr>
        <w:t>future people matters</w:t>
      </w:r>
      <w:r w:rsidRPr="005D16FE">
        <w:rPr>
          <w:rFonts w:eastAsia="Calibri"/>
          <w:sz w:val="16"/>
        </w:rPr>
        <w:t xml:space="preserve">, it is at least arguable that, from the standpoint of moral uncertainty, </w:t>
      </w:r>
      <w:r w:rsidRPr="005D16FE">
        <w:rPr>
          <w:rFonts w:eastAsia="Calibri"/>
          <w:b/>
          <w:iCs/>
          <w:highlight w:val="green"/>
          <w:u w:val="single"/>
          <w:bdr w:val="single" w:sz="8" w:space="0" w:color="auto"/>
        </w:rPr>
        <w:t>reducing existential risk is the most important thing in the world</w:t>
      </w:r>
      <w:r w:rsidRPr="00467FC5">
        <w:rPr>
          <w:rFonts w:eastAsia="Calibri"/>
          <w:sz w:val="16"/>
        </w:rPr>
        <w:t xml:space="preserve">. Again, this is largely </w:t>
      </w:r>
      <w:proofErr w:type="gramStart"/>
      <w:r w:rsidRPr="00467FC5">
        <w:rPr>
          <w:rFonts w:eastAsia="Calibri"/>
          <w:b/>
          <w:u w:val="single"/>
        </w:rPr>
        <w:t>for the reason that</w:t>
      </w:r>
      <w:proofErr w:type="gramEnd"/>
      <w:r w:rsidRPr="00467FC5">
        <w:rPr>
          <w:rFonts w:eastAsia="Calibri"/>
          <w:b/>
          <w:u w:val="single"/>
        </w:rPr>
        <w:t xml:space="preserve"> </w:t>
      </w:r>
      <w:r w:rsidRPr="00467FC5">
        <w:rPr>
          <w:rFonts w:eastAsia="Calibri"/>
          <w:b/>
          <w:highlight w:val="green"/>
          <w:u w:val="single"/>
        </w:rPr>
        <w:t>there are so many people who could exist in the future</w:t>
      </w:r>
      <w:r w:rsidRPr="00467FC5">
        <w:rPr>
          <w:rFonts w:eastAsia="Calibri"/>
          <w:b/>
          <w:u w:val="single"/>
        </w:rPr>
        <w:t xml:space="preserve"> –</w:t>
      </w:r>
      <w:r w:rsidRPr="00467FC5">
        <w:rPr>
          <w:rFonts w:eastAsia="Calibri"/>
          <w:sz w:val="16"/>
        </w:rPr>
        <w:t xml:space="preserve"> there are trillions upon trillions… upon trillions. (For more on this and other related issues, see this excellent dissertation</w:t>
      </w:r>
      <w:r w:rsidRPr="00467FC5">
        <w:rPr>
          <w:rFonts w:eastAsia="Calibri"/>
          <w:b/>
          <w:u w:val="single"/>
        </w:rPr>
        <w:t>). Of course, it is uncertain whether these untold trillions would, in general, have good lives</w:t>
      </w:r>
      <w:r w:rsidRPr="00467FC5">
        <w:rPr>
          <w:rFonts w:eastAsia="Calibri"/>
          <w:sz w:val="16"/>
        </w:rPr>
        <w:t>. It’s possible they’ll be miserable</w:t>
      </w:r>
      <w:r w:rsidRPr="00467FC5">
        <w:rPr>
          <w:rFonts w:eastAsia="Calibri"/>
          <w:b/>
          <w:u w:val="single"/>
        </w:rPr>
        <w:t>. It is enough</w:t>
      </w:r>
      <w:r w:rsidRPr="00467FC5">
        <w:rPr>
          <w:rFonts w:eastAsia="Calibri"/>
          <w:sz w:val="16"/>
        </w:rPr>
        <w:t xml:space="preserve"> for my claim </w:t>
      </w:r>
      <w:r w:rsidRPr="00467FC5">
        <w:rPr>
          <w:rFonts w:eastAsia="Calibri"/>
          <w:b/>
          <w:u w:val="single"/>
        </w:rPr>
        <w:t xml:space="preserve">that there is moral agreement in the relevant sense if, at least given certain empirical claims about what future lives would most likely be like, </w:t>
      </w:r>
      <w:r w:rsidRPr="00467FC5">
        <w:rPr>
          <w:rFonts w:eastAsia="Calibri"/>
          <w:b/>
          <w:highlight w:val="green"/>
          <w:u w:val="single"/>
        </w:rPr>
        <w:t>all minimally plausible moral views would converge on the conclusion that we should try to save the world</w:t>
      </w:r>
      <w:r w:rsidRPr="00467FC5">
        <w:rPr>
          <w:rFonts w:eastAsia="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467FC5">
        <w:rPr>
          <w:rFonts w:eastAsia="Calibri"/>
          <w:sz w:val="16"/>
        </w:rPr>
        <w:t>fairly implausible</w:t>
      </w:r>
      <w:proofErr w:type="gramEnd"/>
      <w:r w:rsidRPr="00467FC5">
        <w:rPr>
          <w:rFonts w:eastAsia="Calibri"/>
          <w:sz w:val="16"/>
        </w:rPr>
        <w:t xml:space="preserve"> views. And </w:t>
      </w:r>
      <w:r w:rsidRPr="00467FC5">
        <w:rPr>
          <w:rFonts w:eastAsia="Calibri"/>
          <w:b/>
          <w:u w:val="single"/>
        </w:rPr>
        <w:t xml:space="preserve">even if things did not go well for our ancestors, I am optimistic that they will overall go fantastically well for our </w:t>
      </w:r>
      <w:proofErr w:type="gramStart"/>
      <w:r w:rsidRPr="00467FC5">
        <w:rPr>
          <w:rFonts w:eastAsia="Calibri"/>
          <w:b/>
          <w:u w:val="single"/>
        </w:rPr>
        <w:t>descendants, if</w:t>
      </w:r>
      <w:proofErr w:type="gramEnd"/>
      <w:r w:rsidRPr="00467FC5">
        <w:rPr>
          <w:rFonts w:eastAsia="Calibri"/>
          <w:b/>
          <w:u w:val="single"/>
        </w:rPr>
        <w:t xml:space="preserve"> we allow them to</w:t>
      </w:r>
      <w:r w:rsidRPr="00467FC5">
        <w:rPr>
          <w:rFonts w:eastAsia="Calibri"/>
          <w:sz w:val="16"/>
        </w:rPr>
        <w:t xml:space="preserve">. I suspect that </w:t>
      </w:r>
      <w:r w:rsidRPr="00467FC5">
        <w:rPr>
          <w:rFonts w:eastAsia="Calibri"/>
          <w:b/>
          <w:u w:val="single"/>
        </w:rPr>
        <w:t>most of us alive today</w:t>
      </w:r>
      <w:r w:rsidRPr="00467FC5">
        <w:rPr>
          <w:rFonts w:eastAsia="Calibri"/>
          <w:sz w:val="16"/>
        </w:rPr>
        <w:t xml:space="preserve"> – at least those of us not suffering from extreme illness or poverty – </w:t>
      </w:r>
      <w:r w:rsidRPr="00467FC5">
        <w:rPr>
          <w:rFonts w:eastAsia="Calibri"/>
          <w:b/>
          <w:u w:val="single"/>
        </w:rPr>
        <w:t>have lives that are well worth living, and that things will continue to improve</w:t>
      </w:r>
      <w:r w:rsidRPr="00467FC5">
        <w:rPr>
          <w:rFonts w:eastAsia="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2F820A0" w14:textId="146CDC66" w:rsidR="008F4428" w:rsidRPr="008F4428" w:rsidRDefault="008F4428" w:rsidP="008F4428">
      <w:pPr>
        <w:pStyle w:val="Heading4"/>
      </w:pPr>
      <w:r>
        <w:t>They didn't make an arg for this in the 1ac so I should get my pick</w:t>
      </w:r>
    </w:p>
    <w:p w14:paraId="0AC95228" w14:textId="728D6B91" w:rsidR="003757BA" w:rsidRDefault="003757BA" w:rsidP="003757BA">
      <w:pPr>
        <w:pStyle w:val="Heading1"/>
      </w:pPr>
      <w:r>
        <w:lastRenderedPageBreak/>
        <w:t>Case</w:t>
      </w:r>
    </w:p>
    <w:p w14:paraId="4958FF9B" w14:textId="77777777" w:rsidR="00B059B1" w:rsidRPr="00F72EC4" w:rsidRDefault="00B059B1" w:rsidP="00B059B1">
      <w:pPr>
        <w:pStyle w:val="Heading4"/>
        <w:rPr>
          <w:rFonts w:cs="Arial"/>
        </w:rPr>
      </w:pPr>
      <w:r w:rsidRPr="00F72EC4">
        <w:rPr>
          <w:rFonts w:cs="Arial"/>
        </w:rPr>
        <w:t xml:space="preserve">The world isn’t hyperreal – </w:t>
      </w:r>
    </w:p>
    <w:p w14:paraId="7652B6D8" w14:textId="77777777" w:rsidR="00B059B1" w:rsidRPr="00F72EC4" w:rsidRDefault="00B059B1" w:rsidP="00B059B1">
      <w:pPr>
        <w:pStyle w:val="ListParagraph"/>
        <w:numPr>
          <w:ilvl w:val="0"/>
          <w:numId w:val="13"/>
        </w:numPr>
        <w:rPr>
          <w:b/>
          <w:bCs/>
          <w:sz w:val="26"/>
          <w:szCs w:val="26"/>
        </w:rPr>
      </w:pPr>
      <w:r w:rsidRPr="00F72EC4">
        <w:rPr>
          <w:b/>
          <w:bCs/>
          <w:sz w:val="26"/>
          <w:szCs w:val="26"/>
        </w:rPr>
        <w:t xml:space="preserve">The ability to diagnose that system from the inside disproves that it’s not a totalizing system of power </w:t>
      </w:r>
    </w:p>
    <w:p w14:paraId="5E3D7EFE" w14:textId="77777777" w:rsidR="00B059B1" w:rsidRPr="00F72EC4" w:rsidRDefault="00B059B1" w:rsidP="00B059B1">
      <w:pPr>
        <w:pStyle w:val="ListParagraph"/>
        <w:numPr>
          <w:ilvl w:val="0"/>
          <w:numId w:val="13"/>
        </w:numPr>
        <w:rPr>
          <w:b/>
          <w:bCs/>
          <w:sz w:val="26"/>
          <w:szCs w:val="26"/>
        </w:rPr>
      </w:pPr>
      <w:r w:rsidRPr="00F72EC4">
        <w:rPr>
          <w:b/>
          <w:bCs/>
          <w:sz w:val="26"/>
          <w:szCs w:val="26"/>
        </w:rPr>
        <w:t xml:space="preserve">Every existing progressive movement disproves that gap between representation and politics </w:t>
      </w:r>
    </w:p>
    <w:p w14:paraId="783DC04B" w14:textId="77777777" w:rsidR="00B059B1" w:rsidRPr="00F72EC4" w:rsidRDefault="00B059B1" w:rsidP="00B059B1">
      <w:pPr>
        <w:pStyle w:val="ListParagraph"/>
        <w:numPr>
          <w:ilvl w:val="0"/>
          <w:numId w:val="13"/>
        </w:numPr>
        <w:rPr>
          <w:b/>
          <w:bCs/>
          <w:sz w:val="26"/>
          <w:szCs w:val="26"/>
        </w:rPr>
      </w:pPr>
      <w:r w:rsidRPr="00F72EC4">
        <w:rPr>
          <w:b/>
          <w:bCs/>
          <w:sz w:val="26"/>
          <w:szCs w:val="26"/>
        </w:rPr>
        <w:t xml:space="preserve">There isn’t a logical basis for judging their arguments that doesn’t link to itself </w:t>
      </w:r>
    </w:p>
    <w:p w14:paraId="615E2006" w14:textId="2D6DA17E" w:rsidR="001658C3" w:rsidRPr="001658C3" w:rsidRDefault="00B059B1" w:rsidP="003757BA">
      <w:pPr>
        <w:pStyle w:val="ListParagraph"/>
        <w:numPr>
          <w:ilvl w:val="0"/>
          <w:numId w:val="13"/>
        </w:numPr>
        <w:rPr>
          <w:rStyle w:val="Style13ptBold"/>
          <w:bCs/>
          <w:sz w:val="26"/>
          <w:szCs w:val="26"/>
          <w:u w:val="none"/>
        </w:rPr>
      </w:pPr>
      <w:r w:rsidRPr="00F72EC4">
        <w:rPr>
          <w:b/>
          <w:bCs/>
          <w:sz w:val="26"/>
          <w:szCs w:val="26"/>
        </w:rPr>
        <w:t>The logical conclusion of every critique of debate is to vote neg even if they win</w:t>
      </w:r>
    </w:p>
    <w:p w14:paraId="60C60599" w14:textId="394555AC" w:rsidR="001658C3" w:rsidRDefault="001658C3" w:rsidP="001658C3">
      <w:pPr>
        <w:pStyle w:val="Heading4"/>
      </w:pPr>
      <w:r w:rsidRPr="001658C3">
        <w:t xml:space="preserve">Can't solve — plan in response to private entities but they have consistently made the claim that </w:t>
      </w:r>
      <w:proofErr w:type="spellStart"/>
      <w:r w:rsidRPr="001658C3">
        <w:t>nasa</w:t>
      </w:r>
      <w:proofErr w:type="spellEnd"/>
      <w:r w:rsidRPr="001658C3">
        <w:t xml:space="preserve"> has a colonial desire to space which makes </w:t>
      </w:r>
      <w:proofErr w:type="gramStart"/>
      <w:r w:rsidRPr="001658C3">
        <w:t>all of</w:t>
      </w:r>
      <w:proofErr w:type="gramEnd"/>
      <w:r w:rsidRPr="001658C3">
        <w:t xml:space="preserve"> their impacts inevitable</w:t>
      </w:r>
    </w:p>
    <w:p w14:paraId="33F48346" w14:textId="77777777" w:rsidR="001658C3" w:rsidRPr="001658C3" w:rsidRDefault="001658C3" w:rsidP="001658C3"/>
    <w:p w14:paraId="48488E56" w14:textId="61D919F7" w:rsidR="003757BA" w:rsidRPr="001658C3" w:rsidRDefault="003757BA" w:rsidP="001658C3">
      <w:pPr>
        <w:pStyle w:val="Heading4"/>
      </w:pPr>
      <w:r w:rsidRPr="001658C3">
        <w:t xml:space="preserve">Public space tourism will fill in </w:t>
      </w:r>
    </w:p>
    <w:p w14:paraId="22894FDD" w14:textId="77777777" w:rsidR="003757BA" w:rsidRPr="00C87D1A" w:rsidRDefault="003757BA" w:rsidP="003757BA">
      <w:pPr>
        <w:rPr>
          <w:rFonts w:asciiTheme="minorHAnsi" w:hAnsiTheme="minorHAnsi" w:cstheme="minorHAnsi"/>
        </w:rPr>
      </w:pPr>
      <w:r w:rsidRPr="00C87D1A">
        <w:rPr>
          <w:rStyle w:val="Style13ptBold"/>
          <w:rFonts w:asciiTheme="minorHAnsi" w:hAnsiTheme="minorHAnsi" w:cstheme="minorHAnsi"/>
        </w:rPr>
        <w:t>Seedhouse 18</w:t>
      </w:r>
      <w:r w:rsidRPr="00C87D1A">
        <w:rPr>
          <w:rFonts w:asciiTheme="minorHAnsi" w:hAnsiTheme="minorHAnsi" w:cstheme="minorHAnsi"/>
        </w:rPr>
        <w:t xml:space="preserve"> [Erik, editor at the Encyclopedia Britannica, “Space Tourism” https://www.britannica.com/explore/space/space-tourism/]</w:t>
      </w:r>
    </w:p>
    <w:p w14:paraId="36647E28" w14:textId="496ECF75" w:rsidR="003757BA" w:rsidRDefault="003757BA" w:rsidP="003757BA">
      <w:pPr>
        <w:rPr>
          <w:rStyle w:val="StyleUnderline"/>
          <w:rFonts w:asciiTheme="minorHAnsi" w:hAnsiTheme="minorHAnsi" w:cstheme="minorHAnsi"/>
        </w:rPr>
      </w:pPr>
      <w:r w:rsidRPr="00C87D1A">
        <w:rPr>
          <w:rStyle w:val="StyleUnderline"/>
          <w:rFonts w:asciiTheme="minorHAnsi" w:hAnsiTheme="minorHAnsi" w:cstheme="minorHAnsi"/>
          <w:highlight w:val="cyan"/>
        </w:rPr>
        <w:t>Space tourism</w:t>
      </w:r>
      <w:r w:rsidRPr="00C87D1A">
        <w:rPr>
          <w:rStyle w:val="StyleUnderline"/>
          <w:rFonts w:asciiTheme="minorHAnsi" w:hAnsiTheme="minorHAnsi" w:cstheme="minorHAnsi"/>
        </w:rPr>
        <w:t>,</w:t>
      </w:r>
      <w:r w:rsidRPr="00C87D1A">
        <w:rPr>
          <w:rFonts w:asciiTheme="minorHAnsi" w:hAnsiTheme="minorHAnsi" w:cstheme="minorHAnsi"/>
          <w:sz w:val="16"/>
        </w:rPr>
        <w:t xml:space="preserve"> recreational space travel, </w:t>
      </w:r>
      <w:r w:rsidRPr="00C87D1A">
        <w:rPr>
          <w:rStyle w:val="StyleUnderline"/>
          <w:rFonts w:asciiTheme="minorHAnsi" w:hAnsiTheme="minorHAnsi" w:cstheme="minorHAnsi"/>
        </w:rPr>
        <w:t xml:space="preserve">either </w:t>
      </w:r>
      <w:r w:rsidRPr="00C87D1A">
        <w:rPr>
          <w:rStyle w:val="StyleUnderline"/>
          <w:rFonts w:asciiTheme="minorHAnsi" w:hAnsiTheme="minorHAnsi" w:cstheme="minorHAnsi"/>
          <w:highlight w:val="cyan"/>
        </w:rPr>
        <w:t xml:space="preserve">on </w:t>
      </w:r>
      <w:r w:rsidRPr="00C87D1A">
        <w:rPr>
          <w:rStyle w:val="Emphasis"/>
          <w:rFonts w:asciiTheme="minorHAnsi" w:hAnsiTheme="minorHAnsi" w:cstheme="minorHAnsi"/>
          <w:highlight w:val="cyan"/>
        </w:rPr>
        <w:t>established government-owned vehicles</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 xml:space="preserve">such as </w:t>
      </w:r>
      <w:r w:rsidRPr="00C87D1A">
        <w:rPr>
          <w:rStyle w:val="StyleUnderline"/>
          <w:rFonts w:asciiTheme="minorHAnsi" w:hAnsiTheme="minorHAnsi" w:cstheme="minorHAnsi"/>
        </w:rPr>
        <w:t xml:space="preserve">the </w:t>
      </w:r>
      <w:r w:rsidRPr="00C87D1A">
        <w:rPr>
          <w:rStyle w:val="Emphasis"/>
          <w:rFonts w:asciiTheme="minorHAnsi" w:hAnsiTheme="minorHAnsi" w:cstheme="minorHAnsi"/>
        </w:rPr>
        <w:t xml:space="preserve">Russian </w:t>
      </w:r>
      <w:r w:rsidRPr="00C87D1A">
        <w:rPr>
          <w:rStyle w:val="Emphasis"/>
          <w:rFonts w:asciiTheme="minorHAnsi" w:hAnsiTheme="minorHAnsi" w:cstheme="minorHAnsi"/>
          <w:highlight w:val="cyan"/>
        </w:rPr>
        <w:t>Soyuz</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and</w:t>
      </w:r>
      <w:r w:rsidRPr="00C87D1A">
        <w:rPr>
          <w:rStyle w:val="StyleUnderline"/>
          <w:rFonts w:asciiTheme="minorHAnsi" w:hAnsiTheme="minorHAnsi" w:cstheme="minorHAnsi"/>
        </w:rPr>
        <w:t xml:space="preserve"> the International Space Station (</w:t>
      </w:r>
      <w:r w:rsidRPr="00C87D1A">
        <w:rPr>
          <w:rStyle w:val="Emphasis"/>
          <w:rFonts w:asciiTheme="minorHAnsi" w:hAnsiTheme="minorHAnsi" w:cstheme="minorHAnsi"/>
          <w:highlight w:val="cyan"/>
        </w:rPr>
        <w:t>ISS</w:t>
      </w:r>
      <w:r w:rsidRPr="00C87D1A">
        <w:rPr>
          <w:rFonts w:asciiTheme="minorHAnsi" w:hAnsiTheme="minorHAnsi" w:cstheme="minorHAnsi"/>
          <w:sz w:val="16"/>
        </w:rPr>
        <w:t xml:space="preserve">) or on a growing number of vehicles fielded by private companies. </w:t>
      </w:r>
      <w:r w:rsidRPr="00C87D1A">
        <w:rPr>
          <w:rStyle w:val="StyleUnderline"/>
          <w:rFonts w:asciiTheme="minorHAnsi" w:hAnsiTheme="minorHAnsi" w:cstheme="minorHAnsi"/>
        </w:rPr>
        <w:t>Since the flight of the world’s first space tourist,</w:t>
      </w:r>
      <w:r w:rsidRPr="00C87D1A">
        <w:rPr>
          <w:rFonts w:asciiTheme="minorHAnsi" w:hAnsiTheme="minorHAnsi" w:cstheme="minorHAnsi"/>
          <w:sz w:val="16"/>
        </w:rPr>
        <w:t xml:space="preserve"> American businessman Dennis Tito, on April 28, 2001, </w:t>
      </w:r>
      <w:r w:rsidRPr="00C87D1A">
        <w:rPr>
          <w:rStyle w:val="StyleUnderline"/>
          <w:rFonts w:asciiTheme="minorHAnsi" w:hAnsiTheme="minorHAnsi" w:cstheme="minorHAnsi"/>
        </w:rPr>
        <w:t xml:space="preserve">space tourism </w:t>
      </w:r>
      <w:r w:rsidRPr="00C87D1A">
        <w:rPr>
          <w:rStyle w:val="StyleUnderline"/>
          <w:rFonts w:asciiTheme="minorHAnsi" w:hAnsiTheme="minorHAnsi" w:cstheme="minorHAnsi"/>
          <w:highlight w:val="cyan"/>
        </w:rPr>
        <w:t>has gained new prominence</w:t>
      </w:r>
      <w:r w:rsidRPr="00C87D1A">
        <w:rPr>
          <w:rStyle w:val="StyleUnderline"/>
          <w:rFonts w:asciiTheme="minorHAnsi" w:hAnsiTheme="minorHAnsi" w:cstheme="minorHAnsi"/>
        </w:rPr>
        <w:t xml:space="preserve"> as more suborbital and orbital tourism opportunities have become available. </w:t>
      </w:r>
      <w:r w:rsidRPr="00C87D1A">
        <w:rPr>
          <w:rFonts w:asciiTheme="minorHAnsi" w:hAnsiTheme="minorHAnsi" w:cstheme="minorHAnsi"/>
          <w:sz w:val="16"/>
        </w:rPr>
        <w:t xml:space="preserve">Orbital space tourism </w:t>
      </w:r>
      <w:proofErr w:type="gramStart"/>
      <w:r w:rsidRPr="00C87D1A">
        <w:rPr>
          <w:rStyle w:val="StyleUnderline"/>
          <w:rFonts w:asciiTheme="minorHAnsi" w:hAnsiTheme="minorHAnsi" w:cstheme="minorHAnsi"/>
        </w:rPr>
        <w:t>The</w:t>
      </w:r>
      <w:proofErr w:type="gramEnd"/>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advent of space tourism occurred</w:t>
      </w:r>
      <w:r w:rsidRPr="00C87D1A">
        <w:rPr>
          <w:rStyle w:val="StyleUnderline"/>
          <w:rFonts w:asciiTheme="minorHAnsi" w:hAnsiTheme="minorHAnsi" w:cstheme="minorHAnsi"/>
        </w:rPr>
        <w:t xml:space="preserve"> at the end of the 1990s </w:t>
      </w:r>
      <w:r w:rsidRPr="00C87D1A">
        <w:rPr>
          <w:rStyle w:val="StyleUnderline"/>
          <w:rFonts w:asciiTheme="minorHAnsi" w:hAnsiTheme="minorHAnsi" w:cstheme="minorHAnsi"/>
          <w:highlight w:val="cyan"/>
        </w:rPr>
        <w:t>with a deal between the Russian</w:t>
      </w:r>
      <w:r w:rsidRPr="00C87D1A">
        <w:rPr>
          <w:rStyle w:val="StyleUnderline"/>
          <w:rFonts w:asciiTheme="minorHAnsi" w:hAnsiTheme="minorHAnsi" w:cstheme="minorHAnsi"/>
        </w:rPr>
        <w:t xml:space="preserve"> company</w:t>
      </w:r>
      <w:r w:rsidRPr="00C87D1A">
        <w:rPr>
          <w:rFonts w:asciiTheme="minorHAnsi" w:hAnsiTheme="minorHAnsi" w:cstheme="minorHAnsi"/>
          <w:sz w:val="16"/>
        </w:rPr>
        <w:t xml:space="preserve"> </w:t>
      </w:r>
      <w:proofErr w:type="spellStart"/>
      <w:r w:rsidRPr="00C87D1A">
        <w:rPr>
          <w:rFonts w:asciiTheme="minorHAnsi" w:hAnsiTheme="minorHAnsi" w:cstheme="minorHAnsi"/>
          <w:sz w:val="16"/>
        </w:rPr>
        <w:t>MirCorp</w:t>
      </w:r>
      <w:proofErr w:type="spellEnd"/>
      <w:r w:rsidRPr="00C87D1A">
        <w:rPr>
          <w:rFonts w:asciiTheme="minorHAnsi" w:hAnsiTheme="minorHAnsi" w:cstheme="minorHAnsi"/>
          <w:sz w:val="16"/>
        </w:rPr>
        <w:t xml:space="preserve"> </w:t>
      </w:r>
      <w:r w:rsidRPr="00C87D1A">
        <w:rPr>
          <w:rStyle w:val="StyleUnderline"/>
          <w:rFonts w:asciiTheme="minorHAnsi" w:hAnsiTheme="minorHAnsi" w:cstheme="minorHAnsi"/>
          <w:highlight w:val="cyan"/>
        </w:rPr>
        <w:t>and the American company</w:t>
      </w:r>
      <w:r w:rsidRPr="00C87D1A">
        <w:rPr>
          <w:rStyle w:val="StyleUnderline"/>
          <w:rFonts w:asciiTheme="minorHAnsi" w:hAnsiTheme="minorHAnsi" w:cstheme="minorHAnsi"/>
        </w:rPr>
        <w:t xml:space="preserve"> Space Adventures</w:t>
      </w:r>
      <w:r w:rsidRPr="00C87D1A">
        <w:rPr>
          <w:rFonts w:asciiTheme="minorHAnsi" w:hAnsiTheme="minorHAnsi" w:cstheme="minorHAnsi"/>
          <w:sz w:val="16"/>
        </w:rPr>
        <w:t xml:space="preserve"> Ltd. </w:t>
      </w:r>
      <w:proofErr w:type="spellStart"/>
      <w:r w:rsidRPr="00C87D1A">
        <w:rPr>
          <w:rFonts w:asciiTheme="minorHAnsi" w:hAnsiTheme="minorHAnsi" w:cstheme="minorHAnsi"/>
          <w:sz w:val="16"/>
        </w:rPr>
        <w:t>MirCorp</w:t>
      </w:r>
      <w:proofErr w:type="spellEnd"/>
      <w:r w:rsidRPr="00C87D1A">
        <w:rPr>
          <w:rFonts w:asciiTheme="minorHAnsi" w:hAnsiTheme="minorHAnsi" w:cstheme="minorHAnsi"/>
          <w:sz w:val="16"/>
        </w:rPr>
        <w:t xml:space="preserve"> was a private venture in charge of the space station Mir. To generate income for maintenance of the aging space station, </w:t>
      </w:r>
      <w:proofErr w:type="spellStart"/>
      <w:r w:rsidRPr="00C87D1A">
        <w:rPr>
          <w:rFonts w:asciiTheme="minorHAnsi" w:hAnsiTheme="minorHAnsi" w:cstheme="minorHAnsi"/>
          <w:sz w:val="16"/>
        </w:rPr>
        <w:t>MirCorp</w:t>
      </w:r>
      <w:proofErr w:type="spellEnd"/>
      <w:r w:rsidRPr="00C87D1A">
        <w:rPr>
          <w:rFonts w:asciiTheme="minorHAnsi" w:hAnsiTheme="minorHAnsi" w:cstheme="minorHAnsi"/>
          <w:sz w:val="16"/>
        </w:rPr>
        <w:t xml:space="preserve"> decided to sell a trip to Mir, and Tito became its first paying passenger. However, before Tito could make his trip, the decision was made to deorbit Mir, and—</w:t>
      </w:r>
      <w:r w:rsidRPr="00C87D1A">
        <w:rPr>
          <w:rStyle w:val="StyleUnderline"/>
          <w:rFonts w:asciiTheme="minorHAnsi" w:hAnsiTheme="minorHAnsi" w:cstheme="minorHAnsi"/>
        </w:rPr>
        <w:t xml:space="preserve">after the intervention of Space Adventures Ltd.—the </w:t>
      </w:r>
      <w:r w:rsidRPr="00C87D1A">
        <w:rPr>
          <w:rStyle w:val="StyleUnderline"/>
          <w:rFonts w:asciiTheme="minorHAnsi" w:hAnsiTheme="minorHAnsi" w:cstheme="minorHAnsi"/>
          <w:highlight w:val="cyan"/>
        </w:rPr>
        <w:t xml:space="preserve">mission was </w:t>
      </w:r>
      <w:r w:rsidRPr="00C87D1A">
        <w:rPr>
          <w:rStyle w:val="Emphasis"/>
          <w:rFonts w:asciiTheme="minorHAnsi" w:hAnsiTheme="minorHAnsi" w:cstheme="minorHAnsi"/>
          <w:highlight w:val="cyan"/>
        </w:rPr>
        <w:t>diverted to the ISS</w:t>
      </w:r>
      <w:r w:rsidRPr="00C87D1A">
        <w:rPr>
          <w:rStyle w:val="Emphasis"/>
          <w:rFonts w:asciiTheme="minorHAnsi" w:hAnsiTheme="minorHAnsi" w:cstheme="minorHAnsi"/>
        </w:rPr>
        <w:t xml:space="preserve">. </w:t>
      </w:r>
      <w:r w:rsidRPr="00C87D1A">
        <w:rPr>
          <w:rStyle w:val="StyleUnderline"/>
          <w:rFonts w:asciiTheme="minorHAnsi" w:hAnsiTheme="minorHAnsi" w:cstheme="minorHAnsi"/>
        </w:rPr>
        <w:t>Tito</w:t>
      </w:r>
      <w:r w:rsidRPr="00C87D1A">
        <w:rPr>
          <w:rStyle w:val="Emphasis"/>
          <w:rFonts w:asciiTheme="minorHAnsi" w:hAnsiTheme="minorHAnsi" w:cstheme="minorHAnsi"/>
        </w:rPr>
        <w:t>,</w:t>
      </w:r>
      <w:r w:rsidRPr="00C87D1A">
        <w:rPr>
          <w:rFonts w:asciiTheme="minorHAnsi" w:hAnsiTheme="minorHAnsi" w:cstheme="minorHAnsi"/>
          <w:sz w:val="16"/>
        </w:rPr>
        <w:t xml:space="preserve"> who paid $20 million for his flight on the Russian spacecraft Soyuz TM-32, spent seven days on board the ISS and is considered the world’s first space tourist. However, given the arduous training required for his mission, </w:t>
      </w:r>
      <w:r w:rsidRPr="00C87D1A">
        <w:rPr>
          <w:rStyle w:val="StyleUnderline"/>
          <w:rFonts w:asciiTheme="minorHAnsi" w:hAnsiTheme="minorHAnsi" w:cstheme="minorHAnsi"/>
          <w:highlight w:val="cyan"/>
        </w:rPr>
        <w:t>Tito objected</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to</w:t>
      </w:r>
      <w:r w:rsidRPr="00C87D1A">
        <w:rPr>
          <w:rStyle w:val="StyleUnderline"/>
          <w:rFonts w:asciiTheme="minorHAnsi" w:hAnsiTheme="minorHAnsi" w:cstheme="minorHAnsi"/>
        </w:rPr>
        <w:t xml:space="preserve"> the use of the word </w:t>
      </w:r>
      <w:r w:rsidRPr="00C87D1A">
        <w:rPr>
          <w:rStyle w:val="StyleUnderline"/>
          <w:rFonts w:asciiTheme="minorHAnsi" w:hAnsiTheme="minorHAnsi" w:cstheme="minorHAnsi"/>
          <w:highlight w:val="cyan"/>
        </w:rPr>
        <w:t>tourist</w:t>
      </w:r>
      <w:r w:rsidRPr="00C87D1A">
        <w:rPr>
          <w:rStyle w:val="StyleUnderline"/>
          <w:rFonts w:asciiTheme="minorHAnsi" w:hAnsiTheme="minorHAnsi" w:cstheme="minorHAnsi"/>
        </w:rPr>
        <w:t xml:space="preserve">, and since his flight the term spaceflight participant has been more often used </w:t>
      </w:r>
      <w:r w:rsidRPr="00C87D1A">
        <w:rPr>
          <w:rStyle w:val="StyleUnderline"/>
          <w:rFonts w:asciiTheme="minorHAnsi" w:hAnsiTheme="minorHAnsi" w:cstheme="minorHAnsi"/>
          <w:highlight w:val="cyan"/>
        </w:rPr>
        <w:t>to distinguish</w:t>
      </w:r>
      <w:r w:rsidRPr="00C87D1A">
        <w:rPr>
          <w:rStyle w:val="StyleUnderline"/>
          <w:rFonts w:asciiTheme="minorHAnsi" w:hAnsiTheme="minorHAnsi" w:cstheme="minorHAnsi"/>
        </w:rPr>
        <w:t xml:space="preserve"> </w:t>
      </w:r>
      <w:r w:rsidRPr="00C87D1A">
        <w:rPr>
          <w:rStyle w:val="Emphasis"/>
          <w:rFonts w:asciiTheme="minorHAnsi" w:hAnsiTheme="minorHAnsi" w:cstheme="minorHAnsi"/>
          <w:highlight w:val="cyan"/>
        </w:rPr>
        <w:t>commercial space travelers</w:t>
      </w:r>
      <w:r w:rsidRPr="00C87D1A">
        <w:rPr>
          <w:rStyle w:val="StyleUnderline"/>
          <w:rFonts w:asciiTheme="minorHAnsi" w:hAnsiTheme="minorHAnsi" w:cstheme="minorHAnsi"/>
          <w:highlight w:val="cyan"/>
        </w:rPr>
        <w:t xml:space="preserve"> from career astronauts</w:t>
      </w:r>
    </w:p>
    <w:p w14:paraId="60ED5258" w14:textId="77777777" w:rsidR="00B059B1" w:rsidRPr="00F72EC4" w:rsidRDefault="00B059B1" w:rsidP="00B059B1">
      <w:pPr>
        <w:pStyle w:val="Heading4"/>
        <w:rPr>
          <w:rFonts w:cs="Arial"/>
        </w:rPr>
      </w:pPr>
      <w:r w:rsidRPr="00F72EC4">
        <w:rPr>
          <w:rFonts w:cs="Arial"/>
        </w:rPr>
        <w:t xml:space="preserve">Baudrillard’s critique of </w:t>
      </w:r>
      <w:r w:rsidRPr="00F72EC4">
        <w:rPr>
          <w:rFonts w:cs="Arial"/>
          <w:u w:val="single"/>
        </w:rPr>
        <w:t>representation</w:t>
      </w:r>
      <w:r w:rsidRPr="00F72EC4">
        <w:rPr>
          <w:rFonts w:cs="Arial"/>
        </w:rPr>
        <w:t xml:space="preserve"> and politics is </w:t>
      </w:r>
      <w:r w:rsidRPr="00F72EC4">
        <w:rPr>
          <w:rFonts w:cs="Arial"/>
          <w:u w:val="single"/>
        </w:rPr>
        <w:t>wrong</w:t>
      </w:r>
      <w:r w:rsidRPr="00F72EC4">
        <w:rPr>
          <w:rFonts w:cs="Arial"/>
        </w:rPr>
        <w:t xml:space="preserve"> and shuts down resistance </w:t>
      </w:r>
    </w:p>
    <w:p w14:paraId="0B7CE532" w14:textId="77777777" w:rsidR="00B059B1" w:rsidRPr="00F72EC4" w:rsidRDefault="00B059B1" w:rsidP="00B059B1">
      <w:r w:rsidRPr="00F72EC4">
        <w:t xml:space="preserve">Joseph </w:t>
      </w:r>
      <w:r w:rsidRPr="00F72EC4">
        <w:rPr>
          <w:rStyle w:val="Style13ptBold"/>
        </w:rPr>
        <w:t>Schwartz 8</w:t>
      </w:r>
      <w:r w:rsidRPr="00F72EC4">
        <w:t>, Professor of Political Science at Temple University, The Future of Democratic Equality, 54-5</w:t>
      </w:r>
    </w:p>
    <w:p w14:paraId="51715FDE" w14:textId="77777777" w:rsidR="00B059B1" w:rsidRPr="00F72EC4" w:rsidRDefault="00B059B1" w:rsidP="00B059B1">
      <w:pPr>
        <w:rPr>
          <w:rStyle w:val="Emphasis"/>
        </w:rPr>
      </w:pPr>
      <w:r w:rsidRPr="00F72EC4">
        <w:rPr>
          <w:rStyle w:val="StyleUnderline"/>
        </w:rPr>
        <w:t xml:space="preserve">Lyotard and </w:t>
      </w:r>
      <w:r w:rsidRPr="00F72EC4">
        <w:rPr>
          <w:rStyle w:val="StyleUnderline"/>
          <w:highlight w:val="cyan"/>
        </w:rPr>
        <w:t>Baudrillard put forth a</w:t>
      </w:r>
      <w:r w:rsidRPr="00F72EC4">
        <w:rPr>
          <w:rStyle w:val="StyleUnderline"/>
        </w:rPr>
        <w:t xml:space="preserve"> strong </w:t>
      </w:r>
      <w:r w:rsidRPr="00F72EC4">
        <w:rPr>
          <w:rStyle w:val="StyleUnderline"/>
          <w:highlight w:val="cyan"/>
        </w:rPr>
        <w:t xml:space="preserve">case for conceiving of </w:t>
      </w:r>
      <w:r w:rsidRPr="00F72EC4">
        <w:rPr>
          <w:rStyle w:val="StyleUnderline"/>
        </w:rPr>
        <w:t xml:space="preserve">postmodern capitalist culture as </w:t>
      </w:r>
      <w:r w:rsidRPr="00F72EC4">
        <w:rPr>
          <w:rStyle w:val="StyleUnderline"/>
          <w:highlight w:val="cyan"/>
        </w:rPr>
        <w:t>an economy of image-making</w:t>
      </w:r>
      <w:r w:rsidRPr="00F72EC4">
        <w:rPr>
          <w:sz w:val="16"/>
        </w:rPr>
        <w:t>. They both contend that the postmodern epoch transcends industrial production via the commodification of images and the “</w:t>
      </w:r>
      <w:proofErr w:type="spellStart"/>
      <w:r w:rsidRPr="00F72EC4">
        <w:rPr>
          <w:sz w:val="16"/>
        </w:rPr>
        <w:t>depthlessness</w:t>
      </w:r>
      <w:proofErr w:type="spellEnd"/>
      <w:r w:rsidRPr="00F72EC4">
        <w:rPr>
          <w:sz w:val="16"/>
        </w:rPr>
        <w:t xml:space="preserve">” of the surface of postmodern human relationships. 33 But </w:t>
      </w:r>
      <w:r w:rsidRPr="00F72EC4">
        <w:rPr>
          <w:rStyle w:val="StyleUnderline"/>
          <w:highlight w:val="cyan"/>
        </w:rPr>
        <w:t xml:space="preserve">such a portrayal </w:t>
      </w:r>
      <w:r w:rsidRPr="00F72EC4">
        <w:rPr>
          <w:rStyle w:val="Emphasis"/>
          <w:highlight w:val="cyan"/>
        </w:rPr>
        <w:t>is too stark</w:t>
      </w:r>
      <w:r w:rsidRPr="00F72EC4">
        <w:rPr>
          <w:sz w:val="16"/>
          <w:highlight w:val="cyan"/>
        </w:rPr>
        <w:t>;</w:t>
      </w:r>
      <w:r w:rsidRPr="00F72EC4">
        <w:rPr>
          <w:sz w:val="16"/>
        </w:rPr>
        <w:t xml:space="preserve"> </w:t>
      </w:r>
      <w:r w:rsidRPr="00F72EC4">
        <w:rPr>
          <w:rStyle w:val="StyleUnderline"/>
        </w:rPr>
        <w:t xml:space="preserve">the production of images has not </w:t>
      </w:r>
      <w:r w:rsidRPr="00F72EC4">
        <w:rPr>
          <w:rStyle w:val="StyleUnderline"/>
        </w:rPr>
        <w:lastRenderedPageBreak/>
        <w:t>supplanted the production of material use-values as the dominant form of capitalist production</w:t>
      </w:r>
      <w:r w:rsidRPr="00F72EC4">
        <w:rPr>
          <w:sz w:val="16"/>
        </w:rPr>
        <w:t xml:space="preserve"> </w:t>
      </w:r>
      <w:r w:rsidRPr="00F72EC4">
        <w:rPr>
          <w:rStyle w:val="StyleUnderline"/>
        </w:rPr>
        <w:t>(and images themselves are “material” forms of production sold in the capitalist market).</w:t>
      </w:r>
      <w:r w:rsidRPr="00F72EC4">
        <w:rPr>
          <w:sz w:val="16"/>
        </w:rPr>
        <w:t xml:space="preserve"> No doubt video games, “virtual reality,” and cyberspace are new forms of experience that compress and dislocate linear, physical conceptions of time and space. But while late capitalist “infotainment” production, at times, radically disjoins design and marketing (“symbolic manipulation”) from actual physical production (microchips designed in Silicon Valley while produced in Malaysia and the Philippines), the outsourcing of symbolic manipulation to software engineers in India and South Korea is rapidly breaking down this distinction.</w:t>
      </w:r>
      <w:r w:rsidRPr="00F72EC4">
        <w:rPr>
          <w:sz w:val="12"/>
        </w:rPr>
        <w:t>¶</w:t>
      </w:r>
      <w:r w:rsidRPr="00F72EC4">
        <w:rPr>
          <w:sz w:val="16"/>
        </w:rPr>
        <w:t xml:space="preserve"> But Lyotard’s and Derrida’s aestheticization of all reality equates not only philosophical texts with literary texts, but also treats material phenomenon as strictly texts read by the human mind.</w:t>
      </w:r>
      <w:r w:rsidRPr="00F72EC4">
        <w:rPr>
          <w:rStyle w:val="StyleUnderline"/>
        </w:rPr>
        <w:t xml:space="preserve"> This tendency </w:t>
      </w:r>
      <w:r w:rsidRPr="00F72EC4">
        <w:rPr>
          <w:sz w:val="16"/>
        </w:rPr>
        <w:t xml:space="preserve">among post-structuralist influenced </w:t>
      </w:r>
      <w:r w:rsidRPr="00F72EC4">
        <w:rPr>
          <w:rStyle w:val="Emphasis"/>
          <w:highlight w:val="cyan"/>
        </w:rPr>
        <w:t>theorists</w:t>
      </w:r>
      <w:r w:rsidRPr="00F72EC4">
        <w:rPr>
          <w:sz w:val="16"/>
        </w:rPr>
        <w:t xml:space="preserve"> </w:t>
      </w:r>
      <w:r w:rsidRPr="00F72EC4">
        <w:rPr>
          <w:rStyle w:val="StyleUnderline"/>
        </w:rPr>
        <w:t>leads them to downplay the structural constraints that systems of production</w:t>
      </w:r>
      <w:r w:rsidRPr="00F72EC4">
        <w:rPr>
          <w:sz w:val="16"/>
        </w:rPr>
        <w:t>—</w:t>
      </w:r>
      <w:r w:rsidRPr="00F72EC4">
        <w:rPr>
          <w:rStyle w:val="StyleUnderline"/>
        </w:rPr>
        <w:t>not only material, but also cultural and ideological— place upon human subjects</w:t>
      </w:r>
      <w:r w:rsidRPr="00F72EC4">
        <w:rPr>
          <w:sz w:val="16"/>
        </w:rPr>
        <w:t xml:space="preserve">. </w:t>
      </w:r>
      <w:r w:rsidRPr="00F72EC4">
        <w:rPr>
          <w:rStyle w:val="StyleUnderline"/>
        </w:rPr>
        <w:t xml:space="preserve">It also </w:t>
      </w:r>
      <w:r w:rsidRPr="00F72EC4">
        <w:rPr>
          <w:rStyle w:val="Emphasis"/>
          <w:highlight w:val="cyan"/>
        </w:rPr>
        <w:t>downplays the possibility for human communication, inter-subjectivity, and collective action</w:t>
      </w:r>
      <w:r w:rsidRPr="00F72EC4">
        <w:rPr>
          <w:sz w:val="16"/>
        </w:rPr>
        <w:t xml:space="preserve">. For Lyotard, the only social bond is linguistic; inter-subjective language does not yield a shared linguistic community, but an indeterminate number of language games. Yet, </w:t>
      </w:r>
      <w:r w:rsidRPr="00F72EC4">
        <w:rPr>
          <w:rStyle w:val="StyleUnderline"/>
        </w:rPr>
        <w:t>if reality consists solely of perpetually shifting fragments of failed representations, how can there be any communication, yet alone the comprehension of commands</w:t>
      </w:r>
      <w:r w:rsidRPr="00F72EC4">
        <w:rPr>
          <w:sz w:val="16"/>
        </w:rPr>
        <w:t xml:space="preserve">?34 </w:t>
      </w:r>
      <w:r w:rsidRPr="00F72EC4">
        <w:rPr>
          <w:rStyle w:val="StyleUnderline"/>
          <w:highlight w:val="cyan"/>
        </w:rPr>
        <w:t>If inter-subjective communication is impossible</w:t>
      </w:r>
      <w:r w:rsidRPr="00F72EC4">
        <w:rPr>
          <w:sz w:val="16"/>
        </w:rPr>
        <w:t xml:space="preserve">, then </w:t>
      </w:r>
      <w:r w:rsidRPr="00F72EC4">
        <w:rPr>
          <w:rStyle w:val="StyleUnderline"/>
          <w:highlight w:val="cyan"/>
        </w:rPr>
        <w:t>why</w:t>
      </w:r>
      <w:r w:rsidRPr="00F72EC4">
        <w:rPr>
          <w:sz w:val="16"/>
        </w:rPr>
        <w:t xml:space="preserve"> and how </w:t>
      </w:r>
      <w:r w:rsidRPr="00F72EC4">
        <w:rPr>
          <w:rStyle w:val="StyleUnderline"/>
          <w:highlight w:val="cyan"/>
        </w:rPr>
        <w:t>do we write journal articles</w:t>
      </w:r>
      <w:r w:rsidRPr="00F72EC4">
        <w:rPr>
          <w:sz w:val="16"/>
        </w:rPr>
        <w:t xml:space="preserve"> </w:t>
      </w:r>
      <w:r w:rsidRPr="00F72EC4">
        <w:rPr>
          <w:rStyle w:val="StyleUnderline"/>
        </w:rPr>
        <w:t>for our</w:t>
      </w:r>
      <w:r w:rsidRPr="00F72EC4">
        <w:rPr>
          <w:sz w:val="16"/>
        </w:rPr>
        <w:t xml:space="preserve"> (admittedly small) </w:t>
      </w:r>
      <w:r w:rsidRPr="00F72EC4">
        <w:rPr>
          <w:rStyle w:val="StyleUnderline"/>
        </w:rPr>
        <w:t>intellectual communities</w:t>
      </w:r>
      <w:r w:rsidRPr="00F72EC4">
        <w:rPr>
          <w:sz w:val="16"/>
        </w:rPr>
        <w:t xml:space="preserve">? One need not be a Weberian to realize that “legitimate rule” depends more on the power to command—authority—than it does brute force. Such rules are rarely constructed in a truly democratic manner, as the unequal access to educational, social, and cultural capital decreases the possibility of democratic discourse among relatively well-informed equals. Yet much of the social glue that coheres contemporary societies remains conscious, shared human belief in communal norms and values—often ones that are as pre-modern (religious and ethnic conceptions of solidarity), as they are postmodern. The role of ideology as a form of communicative coherence has not withered away—nor has the material and ideological power of the state and of educational and legal systems. </w:t>
      </w:r>
      <w:r w:rsidRPr="00F72EC4">
        <w:rPr>
          <w:rStyle w:val="StyleUnderline"/>
          <w:highlight w:val="cyan"/>
        </w:rPr>
        <w:t>The social world</w:t>
      </w:r>
      <w:r w:rsidRPr="00F72EC4">
        <w:rPr>
          <w:rStyle w:val="StyleUnderline"/>
        </w:rPr>
        <w:t xml:space="preserve"> in which we live </w:t>
      </w:r>
      <w:r w:rsidRPr="00F72EC4">
        <w:rPr>
          <w:rStyle w:val="StyleUnderline"/>
          <w:highlight w:val="cyan"/>
        </w:rPr>
        <w:t>is</w:t>
      </w:r>
      <w:r w:rsidRPr="00F72EC4">
        <w:rPr>
          <w:rStyle w:val="StyleUnderline"/>
        </w:rPr>
        <w:t xml:space="preserve"> </w:t>
      </w:r>
      <w:r w:rsidRPr="00F72EC4">
        <w:rPr>
          <w:rStyle w:val="Emphasis"/>
        </w:rPr>
        <w:t xml:space="preserve">simply </w:t>
      </w:r>
      <w:r w:rsidRPr="00F72EC4">
        <w:rPr>
          <w:rStyle w:val="Emphasis"/>
          <w:highlight w:val="cyan"/>
        </w:rPr>
        <w:t>not as fragmented</w:t>
      </w:r>
      <w:r w:rsidRPr="00F72EC4">
        <w:rPr>
          <w:rStyle w:val="Emphasis"/>
        </w:rPr>
        <w:t xml:space="preserve"> and de-situated </w:t>
      </w:r>
      <w:r w:rsidRPr="00F72EC4">
        <w:rPr>
          <w:rStyle w:val="Emphasis"/>
          <w:highlight w:val="cyan"/>
        </w:rPr>
        <w:t xml:space="preserve">as </w:t>
      </w:r>
      <w:proofErr w:type="spellStart"/>
      <w:r w:rsidRPr="00F72EC4">
        <w:rPr>
          <w:rStyle w:val="Emphasis"/>
        </w:rPr>
        <w:t>poststructural</w:t>
      </w:r>
      <w:proofErr w:type="spellEnd"/>
      <w:r w:rsidRPr="00F72EC4">
        <w:rPr>
          <w:rStyle w:val="Emphasis"/>
        </w:rPr>
        <w:t xml:space="preserve">- influenced </w:t>
      </w:r>
      <w:r w:rsidRPr="00F72EC4">
        <w:rPr>
          <w:rStyle w:val="Emphasis"/>
          <w:highlight w:val="cyan"/>
        </w:rPr>
        <w:t>academics believe</w:t>
      </w:r>
      <w:r w:rsidRPr="00F72EC4">
        <w:rPr>
          <w:rStyle w:val="StyleUnderline"/>
        </w:rPr>
        <w:t>.</w:t>
      </w:r>
      <w:r w:rsidRPr="00F72EC4">
        <w:rPr>
          <w:sz w:val="16"/>
        </w:rPr>
        <w:t xml:space="preserve"> In fact, </w:t>
      </w:r>
      <w:r w:rsidRPr="00F72EC4">
        <w:rPr>
          <w:rStyle w:val="StyleUnderline"/>
          <w:highlight w:val="cyan"/>
        </w:rPr>
        <w:t>the</w:t>
      </w:r>
      <w:r w:rsidRPr="00F72EC4">
        <w:rPr>
          <w:rStyle w:val="StyleUnderline"/>
        </w:rPr>
        <w:t xml:space="preserve"> tight knit and cohesive nature of post-structural-influenced </w:t>
      </w:r>
      <w:r w:rsidRPr="00F72EC4">
        <w:rPr>
          <w:rStyle w:val="Emphasis"/>
          <w:highlight w:val="cyan"/>
        </w:rPr>
        <w:t>academic communities implicitly affirm</w:t>
      </w:r>
      <w:r w:rsidRPr="00F72EC4">
        <w:rPr>
          <w:rStyle w:val="Emphasis"/>
        </w:rPr>
        <w:t xml:space="preserve">s philosophically </w:t>
      </w:r>
      <w:r w:rsidRPr="00F72EC4">
        <w:rPr>
          <w:rStyle w:val="Emphasis"/>
          <w:highlight w:val="cyan"/>
        </w:rPr>
        <w:t xml:space="preserve">“pragmatic” </w:t>
      </w:r>
      <w:r w:rsidRPr="00F72EC4">
        <w:rPr>
          <w:rStyle w:val="Emphasis"/>
        </w:rPr>
        <w:t xml:space="preserve">and communitarian </w:t>
      </w:r>
      <w:r w:rsidRPr="00F72EC4">
        <w:rPr>
          <w:rStyle w:val="Emphasis"/>
          <w:highlight w:val="cyan"/>
        </w:rPr>
        <w:t xml:space="preserve">conceptions of meaning more than they do </w:t>
      </w:r>
      <w:r w:rsidRPr="00F72EC4">
        <w:rPr>
          <w:rStyle w:val="Emphasis"/>
        </w:rPr>
        <w:t xml:space="preserve">post-structuralist theories of communicative </w:t>
      </w:r>
      <w:r w:rsidRPr="00F72EC4">
        <w:rPr>
          <w:rStyle w:val="Emphasis"/>
          <w:highlight w:val="cyan"/>
        </w:rPr>
        <w:t>fragmentation.</w:t>
      </w:r>
    </w:p>
    <w:p w14:paraId="1C3064A4" w14:textId="77777777" w:rsidR="00B059B1" w:rsidRPr="00AE4834" w:rsidRDefault="00B059B1" w:rsidP="00B059B1">
      <w:pPr>
        <w:pStyle w:val="Heading4"/>
        <w:rPr>
          <w:rFonts w:cs="Arial"/>
        </w:rPr>
      </w:pPr>
      <w:r w:rsidRPr="00AE4834">
        <w:rPr>
          <w:rFonts w:cs="Arial"/>
        </w:rPr>
        <w:t xml:space="preserve">Their </w:t>
      </w:r>
      <w:r w:rsidRPr="00AE4834">
        <w:rPr>
          <w:rFonts w:cs="Arial"/>
          <w:u w:val="single"/>
        </w:rPr>
        <w:t>totalizing description</w:t>
      </w:r>
      <w:r w:rsidRPr="00AE4834">
        <w:rPr>
          <w:rFonts w:cs="Arial"/>
        </w:rPr>
        <w:t xml:space="preserve"> of settler anxiety is </w:t>
      </w:r>
      <w:r w:rsidRPr="00AE4834">
        <w:rPr>
          <w:rFonts w:cs="Arial"/>
          <w:u w:val="single"/>
        </w:rPr>
        <w:t>non-falsifiable</w:t>
      </w:r>
      <w:r w:rsidRPr="00AE4834">
        <w:rPr>
          <w:rFonts w:cs="Arial"/>
        </w:rPr>
        <w:t xml:space="preserve"> and undermines the capacity for </w:t>
      </w:r>
      <w:r w:rsidRPr="00AE4834">
        <w:rPr>
          <w:rFonts w:cs="Arial"/>
          <w:u w:val="single"/>
        </w:rPr>
        <w:t>indigenous agency</w:t>
      </w:r>
      <w:r w:rsidRPr="00AE4834">
        <w:rPr>
          <w:rFonts w:cs="Arial"/>
        </w:rPr>
        <w:t xml:space="preserve"> in resisting colonial violence. </w:t>
      </w:r>
    </w:p>
    <w:p w14:paraId="0791AE64" w14:textId="77777777" w:rsidR="00B059B1" w:rsidRPr="00AE4834" w:rsidRDefault="00B059B1" w:rsidP="00B059B1">
      <w:proofErr w:type="spellStart"/>
      <w:r w:rsidRPr="00AE4834">
        <w:rPr>
          <w:b/>
        </w:rPr>
        <w:t>Rowse</w:t>
      </w:r>
      <w:proofErr w:type="spellEnd"/>
      <w:r w:rsidRPr="00AE4834">
        <w:rPr>
          <w:b/>
        </w:rPr>
        <w:t xml:space="preserve"> 14</w:t>
      </w:r>
      <w:r w:rsidRPr="00AE4834">
        <w:t xml:space="preserve"> (Tim, Professor University of Western Sydney, "Indigenous Heterogeneity," Australian Historical Studies, 45:3, Page 300)</w:t>
      </w:r>
    </w:p>
    <w:p w14:paraId="7ADBD863" w14:textId="77777777" w:rsidR="00B059B1" w:rsidRPr="00AE4834" w:rsidRDefault="00B059B1" w:rsidP="00B059B1">
      <w:r w:rsidRPr="009E61E7">
        <w:rPr>
          <w:rStyle w:val="StyleUnderline"/>
          <w:highlight w:val="cyan"/>
        </w:rPr>
        <w:t>This settler</w:t>
      </w:r>
      <w:r w:rsidRPr="00AE4834">
        <w:rPr>
          <w:rStyle w:val="StyleUnderline"/>
        </w:rPr>
        <w:t xml:space="preserve"> colonial </w:t>
      </w:r>
      <w:r w:rsidRPr="009E61E7">
        <w:rPr>
          <w:rStyle w:val="StyleUnderline"/>
          <w:highlight w:val="cyan"/>
        </w:rPr>
        <w:t>paradigm</w:t>
      </w:r>
      <w:r w:rsidRPr="00AE4834">
        <w:t xml:space="preserve"> </w:t>
      </w:r>
      <w:r w:rsidRPr="00AE4834">
        <w:rPr>
          <w:rStyle w:val="StyleUnderline"/>
        </w:rPr>
        <w:t xml:space="preserve">thus </w:t>
      </w:r>
      <w:r w:rsidRPr="009E61E7">
        <w:rPr>
          <w:rStyle w:val="StyleUnderline"/>
          <w:highlight w:val="cyan"/>
        </w:rPr>
        <w:t>has the appealing quality of being</w:t>
      </w:r>
      <w:r w:rsidRPr="00AE4834">
        <w:rPr>
          <w:rStyle w:val="StyleUnderline"/>
        </w:rPr>
        <w:t xml:space="preserve"> </w:t>
      </w:r>
      <w:r w:rsidRPr="00AE4834">
        <w:rPr>
          <w:rStyle w:val="Emphasis"/>
        </w:rPr>
        <w:t xml:space="preserve">empirically </w:t>
      </w:r>
      <w:r w:rsidRPr="009E61E7">
        <w:rPr>
          <w:rStyle w:val="Emphasis"/>
          <w:highlight w:val="cyan"/>
        </w:rPr>
        <w:t>exhaustive</w:t>
      </w:r>
      <w:r w:rsidRPr="00AE4834">
        <w:t xml:space="preserve">: whether through the removal of children or the erection of a monument to the Stolen Generations, through the denial of native title or the recognition of native title, through the remembrance of violence or the forgetting of violence, the structure of erasure/elimination/repressive authentication does its work. </w:t>
      </w:r>
      <w:r w:rsidRPr="00AE4834">
        <w:rPr>
          <w:rStyle w:val="StyleUnderline"/>
        </w:rPr>
        <w:t>The discursive power of the settler colonial state and society is inexorably effective</w:t>
      </w:r>
      <w:r w:rsidRPr="00AE4834">
        <w:t>. All representations of Indigenous Australians and all self-representations by them are subject to the suspicion that they are best understood as the tactical moves of a deeply cunning settler colonial governmentality.</w:t>
      </w:r>
    </w:p>
    <w:p w14:paraId="5F0958A8" w14:textId="77777777" w:rsidR="00B059B1" w:rsidRPr="00AE4834" w:rsidRDefault="00B059B1" w:rsidP="00B059B1">
      <w:r w:rsidRPr="00AE4834">
        <w:rPr>
          <w:rStyle w:val="Emphasis"/>
        </w:rPr>
        <w:t>I have three concerns</w:t>
      </w:r>
      <w:r w:rsidRPr="00AE4834">
        <w:t xml:space="preserve"> about this influential paradigm. First, can it account for itself? If </w:t>
      </w:r>
      <w:r w:rsidRPr="009E61E7">
        <w:rPr>
          <w:rStyle w:val="StyleUnderline"/>
          <w:highlight w:val="cyan"/>
        </w:rPr>
        <w:t>the settler</w:t>
      </w:r>
      <w:r w:rsidRPr="00AE4834">
        <w:rPr>
          <w:rStyle w:val="StyleUnderline"/>
        </w:rPr>
        <w:t xml:space="preserve"> colonial </w:t>
      </w:r>
      <w:r w:rsidRPr="009E61E7">
        <w:rPr>
          <w:rStyle w:val="StyleUnderline"/>
          <w:highlight w:val="cyan"/>
        </w:rPr>
        <w:t>narrative is so pervasive, how can we</w:t>
      </w:r>
      <w:r w:rsidRPr="00AE4834">
        <w:rPr>
          <w:rStyle w:val="StyleUnderline"/>
        </w:rPr>
        <w:t xml:space="preserve"> </w:t>
      </w:r>
      <w:r w:rsidRPr="009E61E7">
        <w:rPr>
          <w:rStyle w:val="StyleUnderline"/>
          <w:highlight w:val="cyan"/>
        </w:rPr>
        <w:t>be sure</w:t>
      </w:r>
      <w:r w:rsidRPr="00AE4834">
        <w:rPr>
          <w:rStyle w:val="StyleUnderline"/>
        </w:rPr>
        <w:t xml:space="preserve"> that </w:t>
      </w:r>
      <w:r w:rsidRPr="009E61E7">
        <w:rPr>
          <w:rStyle w:val="StyleUnderline"/>
          <w:highlight w:val="cyan"/>
        </w:rPr>
        <w:t>our</w:t>
      </w:r>
      <w:r w:rsidRPr="00AE4834">
        <w:rPr>
          <w:rStyle w:val="StyleUnderline"/>
        </w:rPr>
        <w:t xml:space="preserve"> self-consciously </w:t>
      </w:r>
      <w:r w:rsidRPr="009E61E7">
        <w:rPr>
          <w:rStyle w:val="StyleUnderline"/>
          <w:highlight w:val="cyan"/>
        </w:rPr>
        <w:t xml:space="preserve">critical historiography </w:t>
      </w:r>
      <w:r w:rsidRPr="009E61E7">
        <w:rPr>
          <w:rStyle w:val="Emphasis"/>
          <w:highlight w:val="cyan"/>
        </w:rPr>
        <w:t>is not just another one of its tactics</w:t>
      </w:r>
      <w:r w:rsidRPr="00AE4834">
        <w:t xml:space="preserve">? If that question seems merely a clever debating point, consider my second point: </w:t>
      </w:r>
      <w:r w:rsidRPr="00AE4834">
        <w:rPr>
          <w:rStyle w:val="StyleUnderline"/>
        </w:rPr>
        <w:t>those writing within this paradigm have trouble dealing with Indigenous agency</w:t>
      </w:r>
      <w:r w:rsidRPr="00AE4834">
        <w:t xml:space="preserve">. </w:t>
      </w:r>
      <w:r w:rsidRPr="009E61E7">
        <w:rPr>
          <w:rStyle w:val="StyleUnderline"/>
          <w:highlight w:val="cyan"/>
        </w:rPr>
        <w:t>The</w:t>
      </w:r>
      <w:r w:rsidRPr="009E61E7">
        <w:rPr>
          <w:highlight w:val="cyan"/>
        </w:rPr>
        <w:t xml:space="preserve"> ‘</w:t>
      </w:r>
      <w:r w:rsidRPr="009E61E7">
        <w:rPr>
          <w:rStyle w:val="Emphasis"/>
          <w:highlight w:val="cyan"/>
        </w:rPr>
        <w:t xml:space="preserve">elimination </w:t>
      </w:r>
      <w:proofErr w:type="gramStart"/>
      <w:r w:rsidRPr="009E61E7">
        <w:rPr>
          <w:rStyle w:val="Emphasis"/>
          <w:highlight w:val="cyan"/>
        </w:rPr>
        <w:lastRenderedPageBreak/>
        <w:t>thesis’</w:t>
      </w:r>
      <w:proofErr w:type="gramEnd"/>
      <w:r w:rsidRPr="009E61E7">
        <w:rPr>
          <w:highlight w:val="cyan"/>
        </w:rPr>
        <w:t xml:space="preserve"> </w:t>
      </w:r>
      <w:r w:rsidRPr="00AE4834">
        <w:t xml:space="preserve">logically </w:t>
      </w:r>
      <w:r w:rsidRPr="009E61E7">
        <w:rPr>
          <w:rStyle w:val="StyleUnderline"/>
          <w:highlight w:val="cyan"/>
        </w:rPr>
        <w:t>requires its adherents to postulate Indigenous difference</w:t>
      </w:r>
      <w:r w:rsidRPr="00AE4834">
        <w:rPr>
          <w:rStyle w:val="StyleUnderline"/>
        </w:rPr>
        <w:t xml:space="preserve"> and Indigenous agency</w:t>
      </w:r>
      <w:r w:rsidRPr="00AE4834">
        <w:t xml:space="preserve">. Rarely do they forget to note and </w:t>
      </w:r>
      <w:proofErr w:type="spellStart"/>
      <w:r w:rsidRPr="00AE4834">
        <w:t>honour</w:t>
      </w:r>
      <w:proofErr w:type="spellEnd"/>
      <w:r w:rsidRPr="00AE4834">
        <w:t xml:space="preserve"> Indigenous agency, crediting it with indomitable persistence against the shapeshifting settler colonial hegemony. However, the paradigm encourages hesitation about </w:t>
      </w:r>
      <w:proofErr w:type="spellStart"/>
      <w:r w:rsidRPr="00AE4834">
        <w:t>characterising</w:t>
      </w:r>
      <w:proofErr w:type="spellEnd"/>
      <w:r w:rsidRPr="00AE4834">
        <w:t xml:space="preserve"> Indigenous difference, for to formulate Indigeneity— that is, to describe the contingent content of its difference—risks falling into the trap set by the paradigm’s own critical hermeneutics: </w:t>
      </w:r>
      <w:r w:rsidRPr="00AE4834">
        <w:rPr>
          <w:rStyle w:val="StyleUnderline"/>
        </w:rPr>
        <w:t>any construction of agency as ‘Indigenous’ might be just another version of that ‘authenticity’ that is said to be repressive</w:t>
      </w:r>
      <w:r w:rsidRPr="00AE4834">
        <w:t xml:space="preserve">. </w:t>
      </w:r>
      <w:r w:rsidRPr="009E61E7">
        <w:rPr>
          <w:rStyle w:val="StyleUnderline"/>
          <w:highlight w:val="cyan"/>
        </w:rPr>
        <w:t>Every instance of</w:t>
      </w:r>
      <w:r w:rsidRPr="00AE4834">
        <w:rPr>
          <w:rStyle w:val="StyleUnderline"/>
        </w:rPr>
        <w:t xml:space="preserve"> Indigenous </w:t>
      </w:r>
      <w:r w:rsidRPr="009E61E7">
        <w:rPr>
          <w:rStyle w:val="StyleUnderline"/>
          <w:highlight w:val="cyan"/>
        </w:rPr>
        <w:t xml:space="preserve">agency is </w:t>
      </w:r>
      <w:r w:rsidRPr="009E61E7">
        <w:rPr>
          <w:rStyle w:val="Emphasis"/>
          <w:highlight w:val="cyan"/>
        </w:rPr>
        <w:t>under suspicion of being ‘state-conceded’</w:t>
      </w:r>
      <w:r w:rsidRPr="00AE4834">
        <w:t xml:space="preserve">. For practitioners of the eliminationist paradigm, </w:t>
      </w:r>
      <w:r w:rsidRPr="00AE4834">
        <w:rPr>
          <w:rStyle w:val="StyleUnderline"/>
        </w:rPr>
        <w:t xml:space="preserve">the inscription of ‘Indigenous agency’ is something to be left to others; for the </w:t>
      </w:r>
      <w:r w:rsidRPr="009E61E7">
        <w:rPr>
          <w:rStyle w:val="StyleUnderline"/>
          <w:highlight w:val="cyan"/>
        </w:rPr>
        <w:t>practitioners of the eliminationist paradigm</w:t>
      </w:r>
      <w:r w:rsidRPr="00AE4834">
        <w:rPr>
          <w:rStyle w:val="StyleUnderline"/>
        </w:rPr>
        <w:t xml:space="preserve"> </w:t>
      </w:r>
      <w:r w:rsidRPr="009E61E7">
        <w:rPr>
          <w:rStyle w:val="StyleUnderline"/>
          <w:highlight w:val="cyan"/>
        </w:rPr>
        <w:t>any</w:t>
      </w:r>
      <w:r w:rsidRPr="00AE4834">
        <w:rPr>
          <w:rStyle w:val="StyleUnderline"/>
        </w:rPr>
        <w:t xml:space="preserve"> such </w:t>
      </w:r>
      <w:proofErr w:type="spellStart"/>
      <w:r w:rsidRPr="009E61E7">
        <w:rPr>
          <w:rStyle w:val="StyleUnderline"/>
          <w:highlight w:val="cyan"/>
        </w:rPr>
        <w:t>characterisation</w:t>
      </w:r>
      <w:proofErr w:type="spellEnd"/>
      <w:r w:rsidRPr="009E61E7">
        <w:rPr>
          <w:rStyle w:val="StyleUnderline"/>
          <w:highlight w:val="cyan"/>
        </w:rPr>
        <w:t xml:space="preserve"> is always</w:t>
      </w:r>
      <w:r w:rsidRPr="00AE4834">
        <w:rPr>
          <w:rStyle w:val="StyleUnderline"/>
        </w:rPr>
        <w:t xml:space="preserve"> already </w:t>
      </w:r>
      <w:r w:rsidRPr="009E61E7">
        <w:rPr>
          <w:rStyle w:val="StyleUnderline"/>
          <w:highlight w:val="cyan"/>
        </w:rPr>
        <w:t xml:space="preserve">known to be </w:t>
      </w:r>
      <w:r w:rsidRPr="009E61E7">
        <w:rPr>
          <w:rStyle w:val="Emphasis"/>
          <w:highlight w:val="cyan"/>
        </w:rPr>
        <w:t>yet another manifestation of elimination’s inexorable logic</w:t>
      </w:r>
      <w:r w:rsidRPr="00AE4834">
        <w:t xml:space="preserve">. </w:t>
      </w:r>
      <w:proofErr w:type="spellStart"/>
      <w:r w:rsidRPr="00AE4834">
        <w:t>Honouring</w:t>
      </w:r>
      <w:proofErr w:type="spellEnd"/>
      <w:r w:rsidRPr="00AE4834">
        <w:t xml:space="preserve"> Indigeneity as ineradicable ‘difference’ tends to be a gesture made at the end of a description of the settler colonial edifice. </w:t>
      </w:r>
      <w:r w:rsidRPr="009E61E7">
        <w:rPr>
          <w:rStyle w:val="StyleUnderline"/>
          <w:highlight w:val="cyan"/>
        </w:rPr>
        <w:t>The</w:t>
      </w:r>
      <w:r w:rsidRPr="00AE4834">
        <w:rPr>
          <w:rStyle w:val="StyleUnderline"/>
        </w:rPr>
        <w:t xml:space="preserve"> </w:t>
      </w:r>
      <w:r w:rsidRPr="009E61E7">
        <w:rPr>
          <w:rStyle w:val="StyleUnderline"/>
          <w:highlight w:val="cyan"/>
        </w:rPr>
        <w:t>tendency</w:t>
      </w:r>
      <w:r w:rsidRPr="00AE4834">
        <w:rPr>
          <w:rStyle w:val="StyleUnderline"/>
        </w:rPr>
        <w:t xml:space="preserve"> of this paradigm is </w:t>
      </w:r>
      <w:r w:rsidRPr="009E61E7">
        <w:rPr>
          <w:rStyle w:val="StyleUnderline"/>
          <w:highlight w:val="cyan"/>
        </w:rPr>
        <w:t>to render Indigenous</w:t>
      </w:r>
      <w:r w:rsidRPr="00AE4834">
        <w:rPr>
          <w:rStyle w:val="StyleUnderline"/>
        </w:rPr>
        <w:t xml:space="preserve"> agency either </w:t>
      </w:r>
      <w:r w:rsidRPr="009E61E7">
        <w:rPr>
          <w:rStyle w:val="StyleUnderline"/>
          <w:highlight w:val="cyan"/>
        </w:rPr>
        <w:t>as ‘state-conceded’ or</w:t>
      </w:r>
      <w:r w:rsidRPr="00AE4834">
        <w:rPr>
          <w:rStyle w:val="StyleUnderline"/>
        </w:rPr>
        <w:t xml:space="preserve"> as an </w:t>
      </w:r>
      <w:r w:rsidRPr="009E61E7">
        <w:rPr>
          <w:rStyle w:val="Emphasis"/>
          <w:highlight w:val="cyan"/>
        </w:rPr>
        <w:t>empty</w:t>
      </w:r>
      <w:r w:rsidRPr="00AE4834">
        <w:t xml:space="preserve">, counterfactual narrative space, mentioned out of political piety. The resistant Indigenous subject </w:t>
      </w:r>
      <w:r w:rsidRPr="00AE4834">
        <w:rPr>
          <w:rStyle w:val="Emphasis"/>
        </w:rPr>
        <w:t xml:space="preserve">is </w:t>
      </w:r>
      <w:r w:rsidRPr="009E61E7">
        <w:rPr>
          <w:rStyle w:val="Emphasis"/>
          <w:highlight w:val="cyan"/>
        </w:rPr>
        <w:t>beyond empirical specification</w:t>
      </w:r>
      <w:r w:rsidRPr="00AE4834">
        <w:t xml:space="preserve">, an </w:t>
      </w:r>
      <w:r w:rsidRPr="00AE4834">
        <w:rPr>
          <w:rStyle w:val="Emphasis"/>
        </w:rPr>
        <w:t xml:space="preserve">unrepresented </w:t>
      </w:r>
      <w:r w:rsidRPr="009E61E7">
        <w:rPr>
          <w:rStyle w:val="Emphasis"/>
          <w:highlight w:val="cyan"/>
        </w:rPr>
        <w:t>and unrepresentable</w:t>
      </w:r>
      <w:r w:rsidRPr="00AE4834">
        <w:t xml:space="preserve"> thing that is always already external to the exhaustive discursive work of the settler colonial imagination.</w:t>
      </w:r>
    </w:p>
    <w:p w14:paraId="049B0744" w14:textId="77777777" w:rsidR="00B059B1" w:rsidRPr="00AE4834" w:rsidRDefault="00B059B1" w:rsidP="00B059B1">
      <w:r w:rsidRPr="00AE4834">
        <w:t xml:space="preserve">Sovereignty’s moral complexity </w:t>
      </w:r>
    </w:p>
    <w:p w14:paraId="4A727433" w14:textId="77777777" w:rsidR="00B059B1" w:rsidRPr="00AE4834" w:rsidRDefault="00B059B1" w:rsidP="00B059B1">
      <w:pPr>
        <w:rPr>
          <w:rStyle w:val="StyleUnderline"/>
        </w:rPr>
      </w:pPr>
      <w:r w:rsidRPr="00AE4834">
        <w:rPr>
          <w:rStyle w:val="StyleUnderline"/>
        </w:rPr>
        <w:t>My third point has to do with the evocation of settler colonial collective agency as tactical</w:t>
      </w:r>
      <w:r w:rsidRPr="00AE4834">
        <w:t xml:space="preserve">, </w:t>
      </w:r>
      <w:proofErr w:type="gramStart"/>
      <w:r w:rsidRPr="00AE4834">
        <w:t>shape-shifting</w:t>
      </w:r>
      <w:proofErr w:type="gramEnd"/>
      <w:r w:rsidRPr="00AE4834">
        <w:t xml:space="preserve">, never absent, but variously manifest. There seem to be two quite different versions of this settler colonial agency. On the one hand, </w:t>
      </w:r>
      <w:r w:rsidRPr="009E61E7">
        <w:rPr>
          <w:rStyle w:val="Emphasis"/>
          <w:highlight w:val="cyan"/>
        </w:rPr>
        <w:t>one evokes its adaptive fluidity</w:t>
      </w:r>
      <w:r w:rsidRPr="009E61E7">
        <w:rPr>
          <w:highlight w:val="cyan"/>
        </w:rPr>
        <w:t xml:space="preserve">, </w:t>
      </w:r>
      <w:r w:rsidRPr="009E61E7">
        <w:rPr>
          <w:rStyle w:val="StyleUnderline"/>
          <w:highlight w:val="cyan"/>
        </w:rPr>
        <w:t>as the structure of</w:t>
      </w:r>
      <w:r w:rsidRPr="00AE4834">
        <w:rPr>
          <w:rStyle w:val="StyleUnderline"/>
        </w:rPr>
        <w:t xml:space="preserve"> settler </w:t>
      </w:r>
      <w:r w:rsidRPr="009E61E7">
        <w:rPr>
          <w:rStyle w:val="StyleUnderline"/>
          <w:highlight w:val="cyan"/>
        </w:rPr>
        <w:t>colonial society</w:t>
      </w:r>
      <w:r w:rsidRPr="00AE4834">
        <w:rPr>
          <w:rStyle w:val="StyleUnderline"/>
        </w:rPr>
        <w:t xml:space="preserve"> somehow finds </w:t>
      </w:r>
      <w:r w:rsidRPr="009E61E7">
        <w:rPr>
          <w:rStyle w:val="StyleUnderline"/>
          <w:highlight w:val="cyan"/>
        </w:rPr>
        <w:t>and invents the agents that perform</w:t>
      </w:r>
      <w:r w:rsidRPr="00AE4834">
        <w:rPr>
          <w:rStyle w:val="StyleUnderline"/>
        </w:rPr>
        <w:t xml:space="preserve"> the myriad tasks of </w:t>
      </w:r>
      <w:r w:rsidRPr="009E61E7">
        <w:rPr>
          <w:rStyle w:val="StyleUnderline"/>
          <w:highlight w:val="cyan"/>
        </w:rPr>
        <w:t>elimination</w:t>
      </w:r>
      <w:r w:rsidRPr="00AE4834">
        <w:t xml:space="preserve">, </w:t>
      </w:r>
      <w:proofErr w:type="gramStart"/>
      <w:r w:rsidRPr="00AE4834">
        <w:t>erasure</w:t>
      </w:r>
      <w:proofErr w:type="gramEnd"/>
      <w:r w:rsidRPr="00AE4834">
        <w:t xml:space="preserve"> and repressive recognition; the settler colonial structure is always tactically resourceful in the agencies of its deployment. On the other hand, </w:t>
      </w:r>
      <w:r w:rsidRPr="009E61E7">
        <w:rPr>
          <w:rStyle w:val="StyleUnderline"/>
          <w:highlight w:val="cyan"/>
        </w:rPr>
        <w:t>settler</w:t>
      </w:r>
      <w:r w:rsidRPr="00AE4834">
        <w:rPr>
          <w:rStyle w:val="StyleUnderline"/>
        </w:rPr>
        <w:t xml:space="preserve"> colonial </w:t>
      </w:r>
      <w:r w:rsidRPr="009E61E7">
        <w:rPr>
          <w:rStyle w:val="StyleUnderline"/>
          <w:highlight w:val="cyan"/>
        </w:rPr>
        <w:t>agency</w:t>
      </w:r>
      <w:r w:rsidRPr="00AE4834">
        <w:rPr>
          <w:rStyle w:val="StyleUnderline"/>
        </w:rPr>
        <w:t xml:space="preserve"> </w:t>
      </w:r>
      <w:r w:rsidRPr="009E61E7">
        <w:rPr>
          <w:rStyle w:val="StyleUnderline"/>
          <w:highlight w:val="cyan"/>
        </w:rPr>
        <w:t>is evoked as a collective agent</w:t>
      </w:r>
      <w:r w:rsidRPr="00AE4834">
        <w:t xml:space="preserve">, </w:t>
      </w:r>
      <w:r w:rsidRPr="009E61E7">
        <w:rPr>
          <w:rStyle w:val="Emphasis"/>
          <w:highlight w:val="cyan"/>
        </w:rPr>
        <w:t>an enduring</w:t>
      </w:r>
      <w:r w:rsidRPr="00AE4834">
        <w:rPr>
          <w:rStyle w:val="Emphasis"/>
        </w:rPr>
        <w:t xml:space="preserve"> national </w:t>
      </w:r>
      <w:r w:rsidRPr="009E61E7">
        <w:rPr>
          <w:rStyle w:val="Emphasis"/>
          <w:highlight w:val="cyan"/>
        </w:rPr>
        <w:t>psyche that is anxious</w:t>
      </w:r>
      <w:r w:rsidRPr="00AE4834">
        <w:rPr>
          <w:rStyle w:val="Emphasis"/>
        </w:rPr>
        <w:t xml:space="preserve">, divided, ambivalent, troubled </w:t>
      </w:r>
      <w:r w:rsidRPr="009E61E7">
        <w:rPr>
          <w:rStyle w:val="Emphasis"/>
          <w:highlight w:val="cyan"/>
        </w:rPr>
        <w:t>by unresolvable tensions</w:t>
      </w:r>
      <w:r w:rsidRPr="00AE4834">
        <w:rPr>
          <w:rStyle w:val="Emphasis"/>
        </w:rPr>
        <w:t xml:space="preserve"> within its project</w:t>
      </w:r>
      <w:r w:rsidRPr="00AE4834">
        <w:t xml:space="preserve">. </w:t>
      </w:r>
      <w:r w:rsidRPr="009E61E7">
        <w:rPr>
          <w:rStyle w:val="StyleUnderline"/>
          <w:highlight w:val="cyan"/>
        </w:rPr>
        <w:t>The attribution of affect to the settler</w:t>
      </w:r>
      <w:r w:rsidRPr="00AE4834">
        <w:rPr>
          <w:rStyle w:val="StyleUnderline"/>
        </w:rPr>
        <w:t xml:space="preserve"> colonial mentality or archive </w:t>
      </w:r>
      <w:r w:rsidRPr="009E61E7">
        <w:rPr>
          <w:rStyle w:val="StyleUnderline"/>
          <w:highlight w:val="cyan"/>
        </w:rPr>
        <w:t>preserves the idea of a singular collective</w:t>
      </w:r>
      <w:r w:rsidRPr="00AE4834">
        <w:rPr>
          <w:rStyle w:val="StyleUnderline"/>
        </w:rPr>
        <w:t xml:space="preserve"> settler </w:t>
      </w:r>
      <w:r w:rsidRPr="009E61E7">
        <w:rPr>
          <w:rStyle w:val="StyleUnderline"/>
          <w:highlight w:val="cyan"/>
        </w:rPr>
        <w:t>agency</w:t>
      </w:r>
      <w:r w:rsidRPr="00AE4834">
        <w:rPr>
          <w:rStyle w:val="StyleUnderline"/>
        </w:rPr>
        <w:t xml:space="preserve">, as if settler colonies were persons. </w:t>
      </w:r>
    </w:p>
    <w:p w14:paraId="23E0A0B8" w14:textId="77777777" w:rsidR="00B059B1" w:rsidRPr="00AE4834" w:rsidRDefault="00B059B1" w:rsidP="00B059B1">
      <w:pPr>
        <w:rPr>
          <w:rStyle w:val="StyleUnderline"/>
        </w:rPr>
      </w:pPr>
      <w:r w:rsidRPr="009E61E7">
        <w:rPr>
          <w:rStyle w:val="StyleUnderline"/>
          <w:highlight w:val="cyan"/>
        </w:rPr>
        <w:t>It would be easy to exaggerate</w:t>
      </w:r>
      <w:r w:rsidRPr="00AE4834">
        <w:rPr>
          <w:rStyle w:val="StyleUnderline"/>
        </w:rPr>
        <w:t xml:space="preserve"> the idea that </w:t>
      </w:r>
      <w:r w:rsidRPr="009E61E7">
        <w:rPr>
          <w:rStyle w:val="StyleUnderline"/>
          <w:highlight w:val="cyan"/>
        </w:rPr>
        <w:t>settler</w:t>
      </w:r>
      <w:r w:rsidRPr="00AE4834">
        <w:rPr>
          <w:rStyle w:val="StyleUnderline"/>
        </w:rPr>
        <w:t xml:space="preserve"> colonial ambivalence can be narrated as ‘</w:t>
      </w:r>
      <w:r w:rsidRPr="009E61E7">
        <w:rPr>
          <w:rStyle w:val="Emphasis"/>
          <w:highlight w:val="cyan"/>
        </w:rPr>
        <w:t>anxiety’</w:t>
      </w:r>
      <w:r w:rsidRPr="00AE4834">
        <w:t xml:space="preserve">. </w:t>
      </w:r>
      <w:r w:rsidRPr="00AE4834">
        <w:rPr>
          <w:rStyle w:val="StyleUnderline"/>
        </w:rPr>
        <w:t>While I have no doubt that there have been anxious agents</w:t>
      </w:r>
      <w:r w:rsidRPr="00AE4834">
        <w:t xml:space="preserve">, </w:t>
      </w:r>
      <w:r w:rsidRPr="009E61E7">
        <w:rPr>
          <w:rStyle w:val="Emphasis"/>
          <w:highlight w:val="cyan"/>
        </w:rPr>
        <w:t xml:space="preserve">the </w:t>
      </w:r>
      <w:proofErr w:type="spellStart"/>
      <w:r w:rsidRPr="009E61E7">
        <w:rPr>
          <w:rStyle w:val="Emphasis"/>
          <w:highlight w:val="cyan"/>
        </w:rPr>
        <w:t>characterisation</w:t>
      </w:r>
      <w:proofErr w:type="spellEnd"/>
      <w:r w:rsidRPr="00AE4834">
        <w:rPr>
          <w:rStyle w:val="Emphasis"/>
        </w:rPr>
        <w:t xml:space="preserve"> of </w:t>
      </w:r>
      <w:proofErr w:type="gramStart"/>
      <w:r w:rsidRPr="00AE4834">
        <w:rPr>
          <w:rStyle w:val="Emphasis"/>
        </w:rPr>
        <w:t>particular settler</w:t>
      </w:r>
      <w:proofErr w:type="gramEnd"/>
      <w:r w:rsidRPr="00AE4834">
        <w:rPr>
          <w:rStyle w:val="Emphasis"/>
        </w:rPr>
        <w:t xml:space="preserve"> colonial agents as ‘anxious’ </w:t>
      </w:r>
      <w:r w:rsidRPr="009E61E7">
        <w:rPr>
          <w:rStyle w:val="Emphasis"/>
          <w:highlight w:val="cyan"/>
        </w:rPr>
        <w:t>is not easy to support empirically</w:t>
      </w:r>
      <w:r w:rsidRPr="00AE4834">
        <w:t>, and as a reader I have often had the feeling that the writer depicting ‘anxiety’ is ‘</w:t>
      </w:r>
      <w:proofErr w:type="spellStart"/>
      <w:r w:rsidRPr="00AE4834">
        <w:t>presentist</w:t>
      </w:r>
      <w:proofErr w:type="spellEnd"/>
      <w:r w:rsidRPr="00AE4834">
        <w:t>’: ‘</w:t>
      </w:r>
      <w:r w:rsidRPr="00AE4834">
        <w:rPr>
          <w:rStyle w:val="StyleUnderline"/>
        </w:rPr>
        <w:t>From the standpoint of my values, what you did and said back then should have made you anxious’.</w:t>
      </w:r>
    </w:p>
    <w:p w14:paraId="7B8284AA" w14:textId="77777777" w:rsidR="00B059B1" w:rsidRPr="00AE4834" w:rsidRDefault="00B059B1" w:rsidP="00B059B1">
      <w:pPr>
        <w:rPr>
          <w:sz w:val="16"/>
        </w:rPr>
      </w:pPr>
      <w:r w:rsidRPr="00AE4834">
        <w:rPr>
          <w:rStyle w:val="IntenseEmphasis"/>
          <w:b/>
        </w:rPr>
        <w:t xml:space="preserve">A more </w:t>
      </w:r>
      <w:r w:rsidRPr="009E61E7">
        <w:rPr>
          <w:rStyle w:val="IntenseEmphasis"/>
          <w:b/>
          <w:highlight w:val="cyan"/>
        </w:rPr>
        <w:t xml:space="preserve">impersonal analysis enables us to </w:t>
      </w:r>
      <w:r w:rsidRPr="009E61E7">
        <w:rPr>
          <w:rStyle w:val="Emphasis"/>
          <w:highlight w:val="cyan"/>
        </w:rPr>
        <w:t>move from anxious agents to contending structures</w:t>
      </w:r>
      <w:r w:rsidRPr="00AE4834">
        <w:rPr>
          <w:rStyle w:val="IntenseEmphasis"/>
          <w:b/>
        </w:rPr>
        <w:t xml:space="preserve">. </w:t>
      </w:r>
      <w:r w:rsidRPr="009E61E7">
        <w:rPr>
          <w:rStyle w:val="IntenseEmphasis"/>
          <w:b/>
          <w:highlight w:val="cyan"/>
        </w:rPr>
        <w:t>It is more productive</w:t>
      </w:r>
      <w:r w:rsidRPr="00AE4834">
        <w:rPr>
          <w:sz w:val="16"/>
        </w:rPr>
        <w:t xml:space="preserve">, I suggest, </w:t>
      </w:r>
      <w:r w:rsidRPr="009E61E7">
        <w:rPr>
          <w:rStyle w:val="IntenseEmphasis"/>
          <w:b/>
          <w:highlight w:val="cyan"/>
        </w:rPr>
        <w:t>to account</w:t>
      </w:r>
      <w:r w:rsidRPr="00AE4834">
        <w:rPr>
          <w:rStyle w:val="IntenseEmphasis"/>
          <w:b/>
        </w:rPr>
        <w:t xml:space="preserve"> more </w:t>
      </w:r>
      <w:r w:rsidRPr="009E61E7">
        <w:rPr>
          <w:rStyle w:val="IntenseEmphasis"/>
          <w:b/>
          <w:highlight w:val="cyan"/>
        </w:rPr>
        <w:t>impersonally for ‘settler colonial society’</w:t>
      </w:r>
      <w:r w:rsidRPr="00AE4834">
        <w:rPr>
          <w:rStyle w:val="IntenseEmphasis"/>
          <w:b/>
        </w:rPr>
        <w:t xml:space="preserve">, to evoke it in terms of structures and tendencies to which agents get recruited; I am sympathetic to Wolfe's structuralism. However, I am </w:t>
      </w:r>
      <w:r w:rsidRPr="009E61E7">
        <w:rPr>
          <w:rStyle w:val="IntenseEmphasis"/>
          <w:b/>
          <w:highlight w:val="cyan"/>
        </w:rPr>
        <w:t>not</w:t>
      </w:r>
      <w:r w:rsidRPr="00AE4834">
        <w:rPr>
          <w:rStyle w:val="IntenseEmphasis"/>
          <w:b/>
        </w:rPr>
        <w:t xml:space="preserve"> persuaded </w:t>
      </w:r>
      <w:r w:rsidRPr="009E61E7">
        <w:rPr>
          <w:rStyle w:val="IntenseEmphasis"/>
          <w:b/>
          <w:highlight w:val="cyan"/>
        </w:rPr>
        <w:t>by</w:t>
      </w:r>
      <w:r w:rsidRPr="00AE4834">
        <w:rPr>
          <w:rStyle w:val="IntenseEmphasis"/>
          <w:b/>
        </w:rPr>
        <w:t xml:space="preserve"> his presentation of </w:t>
      </w:r>
      <w:r w:rsidRPr="009E61E7">
        <w:rPr>
          <w:rStyle w:val="IntenseEmphasis"/>
          <w:b/>
          <w:highlight w:val="cyan"/>
        </w:rPr>
        <w:t xml:space="preserve">a </w:t>
      </w:r>
      <w:r w:rsidRPr="009E61E7">
        <w:rPr>
          <w:rStyle w:val="Emphasis"/>
          <w:highlight w:val="cyan"/>
        </w:rPr>
        <w:t>singular structure's</w:t>
      </w:r>
      <w:r w:rsidRPr="00AE4834">
        <w:rPr>
          <w:rStyle w:val="IntenseEmphasis"/>
          <w:b/>
        </w:rPr>
        <w:t xml:space="preserve"> relentless consistency, its inexorable logic</w:t>
      </w:r>
      <w:r w:rsidRPr="00AE4834">
        <w:rPr>
          <w:sz w:val="16"/>
        </w:rPr>
        <w:t xml:space="preserve"> (of ‘elimination’ or of anything else). </w:t>
      </w:r>
      <w:r w:rsidRPr="00AE4834">
        <w:rPr>
          <w:rStyle w:val="IntenseEmphasis"/>
          <w:b/>
        </w:rPr>
        <w:t xml:space="preserve">Wolfe's </w:t>
      </w:r>
      <w:proofErr w:type="spellStart"/>
      <w:r w:rsidRPr="00AE4834">
        <w:rPr>
          <w:rStyle w:val="IntenseEmphasis"/>
          <w:b/>
        </w:rPr>
        <w:t>emplotment</w:t>
      </w:r>
      <w:proofErr w:type="spellEnd"/>
      <w:r w:rsidRPr="00AE4834">
        <w:rPr>
          <w:rStyle w:val="IntenseEmphasis"/>
          <w:b/>
        </w:rPr>
        <w:t xml:space="preserve"> of settler colonialism </w:t>
      </w:r>
      <w:proofErr w:type="spellStart"/>
      <w:r w:rsidRPr="00AE4834">
        <w:rPr>
          <w:rStyle w:val="IntenseEmphasis"/>
          <w:b/>
        </w:rPr>
        <w:t>interpellates</w:t>
      </w:r>
      <w:proofErr w:type="spellEnd"/>
      <w:r w:rsidRPr="00AE4834">
        <w:rPr>
          <w:rStyle w:val="IntenseEmphasis"/>
          <w:b/>
        </w:rPr>
        <w:t xml:space="preserve"> the historian/reader in a compact of epistemological and political certainty: we know what's going to happen because it always does. My contrary preference is to </w:t>
      </w:r>
      <w:r w:rsidRPr="009E61E7">
        <w:rPr>
          <w:rStyle w:val="IntenseEmphasis"/>
          <w:b/>
          <w:highlight w:val="cyan"/>
        </w:rPr>
        <w:t xml:space="preserve">see history as </w:t>
      </w:r>
      <w:r w:rsidRPr="009E61E7">
        <w:rPr>
          <w:rStyle w:val="Emphasis"/>
          <w:highlight w:val="cyan"/>
        </w:rPr>
        <w:t>less predictable, messier</w:t>
      </w:r>
      <w:r w:rsidRPr="00AE4834">
        <w:rPr>
          <w:rStyle w:val="IntenseEmphasis"/>
          <w:b/>
        </w:rPr>
        <w:t xml:space="preserve">, more </w:t>
      </w:r>
      <w:proofErr w:type="gramStart"/>
      <w:r w:rsidRPr="00AE4834">
        <w:rPr>
          <w:rStyle w:val="IntenseEmphasis"/>
          <w:b/>
        </w:rPr>
        <w:t>surprising</w:t>
      </w:r>
      <w:proofErr w:type="gramEnd"/>
      <w:r w:rsidRPr="00AE4834">
        <w:rPr>
          <w:rStyle w:val="IntenseEmphasis"/>
          <w:b/>
        </w:rPr>
        <w:t xml:space="preserve"> </w:t>
      </w:r>
      <w:r w:rsidRPr="009E61E7">
        <w:rPr>
          <w:rStyle w:val="IntenseEmphasis"/>
          <w:b/>
          <w:highlight w:val="cyan"/>
        </w:rPr>
        <w:t>and</w:t>
      </w:r>
      <w:r w:rsidRPr="00AE4834">
        <w:rPr>
          <w:rStyle w:val="IntenseEmphasis"/>
          <w:b/>
        </w:rPr>
        <w:t xml:space="preserve"> occasionally </w:t>
      </w:r>
      <w:r w:rsidRPr="009E61E7">
        <w:rPr>
          <w:rStyle w:val="IntenseEmphasis"/>
          <w:b/>
          <w:highlight w:val="cyan"/>
        </w:rPr>
        <w:t>more hopeful</w:t>
      </w:r>
      <w:r w:rsidRPr="00AE4834">
        <w:rPr>
          <w:sz w:val="16"/>
        </w:rPr>
        <w:t xml:space="preserve">. The recent contention </w:t>
      </w:r>
      <w:r w:rsidRPr="00AE4834">
        <w:rPr>
          <w:sz w:val="16"/>
        </w:rPr>
        <w:lastRenderedPageBreak/>
        <w:t>of ‘</w:t>
      </w:r>
      <w:proofErr w:type="spellStart"/>
      <w:r w:rsidRPr="00AE4834">
        <w:rPr>
          <w:sz w:val="16"/>
        </w:rPr>
        <w:t>Indigeneities</w:t>
      </w:r>
      <w:proofErr w:type="spellEnd"/>
      <w:r w:rsidRPr="00AE4834">
        <w:rPr>
          <w:sz w:val="16"/>
        </w:rPr>
        <w:t xml:space="preserve">’ has invigorated my uncertainties. </w:t>
      </w:r>
      <w:r w:rsidRPr="009E61E7">
        <w:rPr>
          <w:rStyle w:val="IntenseEmphasis"/>
          <w:b/>
          <w:highlight w:val="cyan"/>
        </w:rPr>
        <w:t xml:space="preserve">Settler colonial projects give rise to </w:t>
      </w:r>
      <w:proofErr w:type="gramStart"/>
      <w:r w:rsidRPr="009E61E7">
        <w:rPr>
          <w:rStyle w:val="IntenseEmphasis"/>
          <w:b/>
          <w:highlight w:val="cyan"/>
        </w:rPr>
        <w:t>many different kinds of</w:t>
      </w:r>
      <w:proofErr w:type="gramEnd"/>
      <w:r w:rsidRPr="009E61E7">
        <w:rPr>
          <w:rStyle w:val="IntenseEmphasis"/>
          <w:b/>
          <w:highlight w:val="cyan"/>
        </w:rPr>
        <w:t xml:space="preserve"> institutions</w:t>
      </w:r>
      <w:r w:rsidRPr="00AE4834">
        <w:rPr>
          <w:rStyle w:val="IntenseEmphasis"/>
          <w:b/>
        </w:rPr>
        <w:t xml:space="preserve"> and ethical cultures, and in the duration and physical size of settler colonies</w:t>
      </w:r>
      <w:r w:rsidRPr="00AE4834">
        <w:rPr>
          <w:sz w:val="16"/>
        </w:rPr>
        <w:t xml:space="preserve"> (particularly Australia, a vast space whose colonial occupation remains a work in progress) </w:t>
      </w:r>
      <w:r w:rsidRPr="009E61E7">
        <w:rPr>
          <w:rStyle w:val="IntenseEmphasis"/>
          <w:b/>
          <w:highlight w:val="cyan"/>
        </w:rPr>
        <w:t>there are many opportunities for</w:t>
      </w:r>
      <w:r w:rsidRPr="00AE4834">
        <w:rPr>
          <w:rStyle w:val="IntenseEmphasis"/>
          <w:b/>
        </w:rPr>
        <w:t xml:space="preserve"> diverse settler colonial </w:t>
      </w:r>
      <w:r w:rsidRPr="009E61E7">
        <w:rPr>
          <w:rStyle w:val="IntenseEmphasis"/>
          <w:b/>
          <w:highlight w:val="cyan"/>
        </w:rPr>
        <w:t xml:space="preserve">formations to </w:t>
      </w:r>
      <w:r w:rsidRPr="009E61E7">
        <w:rPr>
          <w:rStyle w:val="Emphasis"/>
          <w:highlight w:val="cyan"/>
        </w:rPr>
        <w:t>co-exist</w:t>
      </w:r>
      <w:r w:rsidRPr="00AE4834">
        <w:rPr>
          <w:rStyle w:val="IntenseEmphasis"/>
          <w:b/>
        </w:rPr>
        <w:t xml:space="preserve">. I </w:t>
      </w:r>
      <w:proofErr w:type="spellStart"/>
      <w:r w:rsidRPr="00AE4834">
        <w:rPr>
          <w:rStyle w:val="IntenseEmphasis"/>
          <w:b/>
        </w:rPr>
        <w:t>emphasise</w:t>
      </w:r>
      <w:proofErr w:type="spellEnd"/>
      <w:r w:rsidRPr="00AE4834">
        <w:rPr>
          <w:rStyle w:val="IntenseEmphasis"/>
          <w:b/>
        </w:rPr>
        <w:t xml:space="preserve"> ‘contending structures’ </w:t>
      </w:r>
      <w:proofErr w:type="gramStart"/>
      <w:r w:rsidRPr="00AE4834">
        <w:rPr>
          <w:rStyle w:val="IntenseEmphasis"/>
          <w:b/>
        </w:rPr>
        <w:t>in order to</w:t>
      </w:r>
      <w:proofErr w:type="gramEnd"/>
      <w:r w:rsidRPr="00AE4834">
        <w:rPr>
          <w:rStyle w:val="IntenseEmphasis"/>
          <w:b/>
        </w:rPr>
        <w:t xml:space="preserve"> distance my approach from the search for the single ‘structure’ that</w:t>
      </w:r>
      <w:r w:rsidRPr="00AE4834">
        <w:rPr>
          <w:sz w:val="16"/>
        </w:rPr>
        <w:t xml:space="preserve"> seems to </w:t>
      </w:r>
      <w:r w:rsidRPr="00AE4834">
        <w:rPr>
          <w:rStyle w:val="IntenseEmphasis"/>
          <w:b/>
        </w:rPr>
        <w:t>drive</w:t>
      </w:r>
      <w:r w:rsidRPr="00AE4834">
        <w:rPr>
          <w:sz w:val="16"/>
        </w:rPr>
        <w:t xml:space="preserve"> Patrick Wolfe </w:t>
      </w:r>
      <w:r w:rsidRPr="00AE4834">
        <w:rPr>
          <w:rStyle w:val="IntenseEmphasis"/>
          <w:b/>
        </w:rPr>
        <w:t>towards seeing so many different phenomena as manifestations of the structure of elimination</w:t>
      </w:r>
      <w:r w:rsidRPr="00AE4834">
        <w:rPr>
          <w:sz w:val="16"/>
        </w:rPr>
        <w:t xml:space="preserve">. The </w:t>
      </w:r>
      <w:r w:rsidRPr="009E61E7">
        <w:rPr>
          <w:rStyle w:val="IntenseEmphasis"/>
          <w:b/>
          <w:highlight w:val="cyan"/>
        </w:rPr>
        <w:t>tensions</w:t>
      </w:r>
      <w:r w:rsidRPr="00AE4834">
        <w:rPr>
          <w:sz w:val="16"/>
        </w:rPr>
        <w:t xml:space="preserve"> structured </w:t>
      </w:r>
      <w:r w:rsidRPr="009E61E7">
        <w:rPr>
          <w:rStyle w:val="IntenseEmphasis"/>
          <w:b/>
          <w:highlight w:val="cyan"/>
        </w:rPr>
        <w:t>within the settler colonial project</w:t>
      </w:r>
      <w:r w:rsidRPr="00AE4834">
        <w:rPr>
          <w:sz w:val="16"/>
        </w:rPr>
        <w:t xml:space="preserve"> interest me because they seem to me to </w:t>
      </w:r>
      <w:r w:rsidRPr="009E61E7">
        <w:rPr>
          <w:rStyle w:val="IntenseEmphasis"/>
          <w:b/>
          <w:highlight w:val="cyan"/>
        </w:rPr>
        <w:t>offer a better chance of understanding historically</w:t>
      </w:r>
      <w:r w:rsidRPr="00AE4834">
        <w:rPr>
          <w:rStyle w:val="IntenseEmphasis"/>
          <w:b/>
        </w:rPr>
        <w:t xml:space="preserve"> the </w:t>
      </w:r>
      <w:r w:rsidRPr="009E61E7">
        <w:rPr>
          <w:rStyle w:val="IntenseEmphasis"/>
          <w:b/>
          <w:highlight w:val="cyan"/>
        </w:rPr>
        <w:t>diverse ‘</w:t>
      </w:r>
      <w:proofErr w:type="spellStart"/>
      <w:r w:rsidRPr="009E61E7">
        <w:rPr>
          <w:rStyle w:val="IntenseEmphasis"/>
          <w:b/>
          <w:highlight w:val="cyan"/>
        </w:rPr>
        <w:t>Indigeneities</w:t>
      </w:r>
      <w:proofErr w:type="spellEnd"/>
      <w:r w:rsidRPr="009E61E7">
        <w:rPr>
          <w:rStyle w:val="IntenseEmphasis"/>
          <w:b/>
          <w:highlight w:val="cyan"/>
        </w:rPr>
        <w:t>’</w:t>
      </w:r>
      <w:r w:rsidRPr="00AE4834">
        <w:rPr>
          <w:rStyle w:val="IntenseEmphasis"/>
          <w:b/>
        </w:rPr>
        <w:t xml:space="preserve"> that we now can see</w:t>
      </w:r>
      <w:r w:rsidRPr="00AE4834">
        <w:rPr>
          <w:sz w:val="16"/>
        </w:rPr>
        <w:t>.</w:t>
      </w:r>
    </w:p>
    <w:p w14:paraId="38D2E64B" w14:textId="77777777" w:rsidR="001658C3" w:rsidRPr="005D5EC6" w:rsidRDefault="001658C3" w:rsidP="001658C3">
      <w:pPr>
        <w:pStyle w:val="Heading4"/>
      </w:pPr>
      <w:r w:rsidRPr="005D5EC6">
        <w:t>Racial capitalism fails as a theory</w:t>
      </w:r>
      <w:r>
        <w:t>.</w:t>
      </w:r>
    </w:p>
    <w:p w14:paraId="0DD98FA9" w14:textId="77777777" w:rsidR="001658C3" w:rsidRPr="003B6576" w:rsidRDefault="001658C3" w:rsidP="001658C3">
      <w:r w:rsidRPr="003E65A8">
        <w:rPr>
          <w:rStyle w:val="Style13ptBold"/>
        </w:rPr>
        <w:t>Go 21</w:t>
      </w:r>
      <w:r>
        <w:t xml:space="preserve"> – Professor of Sociology at the University of Chicago (Julian, “Three Tensions in the Theory of Racial Capitalism”, Sociological Theory, Vol. 39, No. 1, pp. 38-47, 2021)</w:t>
      </w:r>
    </w:p>
    <w:p w14:paraId="6E68F3A6" w14:textId="77777777" w:rsidR="001658C3" w:rsidRPr="006E5A0D" w:rsidRDefault="001658C3" w:rsidP="001658C3">
      <w:r w:rsidRPr="008A64A3">
        <w:rPr>
          <w:sz w:val="8"/>
        </w:rPr>
        <w:t xml:space="preserve">What Is the “Race” in Racial Capitalism? We can now turn to the </w:t>
      </w:r>
      <w:r w:rsidRPr="00FF2E14">
        <w:rPr>
          <w:rStyle w:val="StyleUnderline"/>
        </w:rPr>
        <w:t>three tensions in the racial capitalism literature</w:t>
      </w:r>
      <w:r w:rsidRPr="00FF2E14">
        <w:rPr>
          <w:sz w:val="8"/>
        </w:rPr>
        <w:t>, beginning with the issue</w:t>
      </w:r>
      <w:r w:rsidRPr="008A64A3">
        <w:rPr>
          <w:sz w:val="8"/>
        </w:rPr>
        <w:t xml:space="preserve"> of race. This is critical. </w:t>
      </w:r>
      <w:r w:rsidRPr="00F302FD">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675401">
        <w:rPr>
          <w:rStyle w:val="Emphasis"/>
          <w:highlight w:val="green"/>
        </w:rPr>
        <w:t>But what exactly is “race”?</w:t>
      </w:r>
      <w:r w:rsidRPr="008A64A3">
        <w:rPr>
          <w:sz w:val="8"/>
        </w:rPr>
        <w:t xml:space="preserve"> </w:t>
      </w:r>
      <w:r w:rsidRPr="00F302FD">
        <w:rPr>
          <w:rStyle w:val="StyleUnderline"/>
        </w:rPr>
        <w:t xml:space="preserve">The problem is that “race” </w:t>
      </w:r>
      <w:r w:rsidRPr="00675401">
        <w:rPr>
          <w:rStyle w:val="StyleUnderline"/>
          <w:highlight w:val="green"/>
        </w:rPr>
        <w:t>is not typically defined</w:t>
      </w:r>
      <w:r w:rsidRPr="00F302FD">
        <w:rPr>
          <w:rStyle w:val="StyleUnderline"/>
        </w:rPr>
        <w:t xml:space="preserve"> in the existing literature, so it is unclear whether other categories marking difference, such as ethnicity, are more appropriate than race</w:t>
      </w:r>
      <w:r w:rsidRPr="008A64A3">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F302FD">
        <w:rPr>
          <w:rStyle w:val="StyleUnderline"/>
        </w:rPr>
        <w:t>Capitalism is “racial,” according to Robinson, “because racialism had already permeated Western feudal society,</w:t>
      </w:r>
      <w:r w:rsidRPr="008A64A3">
        <w:rPr>
          <w:sz w:val="8"/>
        </w:rPr>
        <w:t xml:space="preserve">” and capitalism was built upon that racialism (Kelley 2017; </w:t>
      </w:r>
      <w:proofErr w:type="spellStart"/>
      <w:r w:rsidRPr="008A64A3">
        <w:rPr>
          <w:sz w:val="8"/>
        </w:rPr>
        <w:t>Táíwò</w:t>
      </w:r>
      <w:proofErr w:type="spellEnd"/>
      <w:r w:rsidRPr="008A64A3">
        <w:rPr>
          <w:sz w:val="8"/>
        </w:rPr>
        <w:t xml:space="preserve"> and Bright 1996). The problem is that </w:t>
      </w:r>
      <w:r w:rsidRPr="00F302FD">
        <w:rPr>
          <w:rStyle w:val="StyleUnderline"/>
        </w:rPr>
        <w:t xml:space="preserve">Robinson himself was </w:t>
      </w:r>
      <w:r w:rsidRPr="00675401">
        <w:rPr>
          <w:rStyle w:val="StyleUnderline"/>
          <w:highlight w:val="green"/>
        </w:rPr>
        <w:t>not entirely clear that precapitalist social differences were actually “racial.”</w:t>
      </w:r>
      <w:r w:rsidRPr="008A64A3">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F302FD">
        <w:rPr>
          <w:rStyle w:val="StyleUnderline"/>
        </w:rPr>
        <w:t>when discussing some of the presumably “racial” groups in feudal Europe, Robinson</w:t>
      </w:r>
      <w:r w:rsidRPr="008A64A3">
        <w:rPr>
          <w:sz w:val="8"/>
        </w:rPr>
        <w:t xml:space="preserve"> (2000:10–11) </w:t>
      </w:r>
      <w:r w:rsidRPr="00F302FD">
        <w:rPr>
          <w:rStyle w:val="StyleUnderline"/>
        </w:rPr>
        <w:t xml:space="preserve">referred to </w:t>
      </w:r>
      <w:r w:rsidRPr="00675401">
        <w:rPr>
          <w:rStyle w:val="StyleUnderline"/>
          <w:highlight w:val="green"/>
        </w:rPr>
        <w:t>linguistic rather than phenotypical differences</w:t>
      </w:r>
      <w:r w:rsidRPr="00F302FD">
        <w:rPr>
          <w:rStyle w:val="StyleUnderline"/>
        </w:rPr>
        <w:t>, thus equating racial groups with linguistic groups</w:t>
      </w:r>
      <w:r w:rsidRPr="008A64A3">
        <w:rPr>
          <w:sz w:val="8"/>
        </w:rPr>
        <w:t xml:space="preserve">. In fact, when discussing how migratory and immigrant labor formed the basis for the armies of the Absolutist states and </w:t>
      </w:r>
      <w:proofErr w:type="gramStart"/>
      <w:r w:rsidRPr="008A64A3">
        <w:rPr>
          <w:sz w:val="8"/>
        </w:rPr>
        <w:t>for the production of</w:t>
      </w:r>
      <w:proofErr w:type="gramEnd"/>
      <w:r w:rsidRPr="008A64A3">
        <w:rPr>
          <w:sz w:val="8"/>
        </w:rPr>
        <w:t xml:space="preserve"> value in early agrarian capitalism, </w:t>
      </w:r>
      <w:r w:rsidRPr="00F302FD">
        <w:rPr>
          <w:rStyle w:val="StyleUnderline"/>
        </w:rPr>
        <w:t>he oscillated between calling them “races” and “ethnic” groups</w:t>
      </w:r>
      <w:r w:rsidRPr="008A64A3">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2105C4">
        <w:rPr>
          <w:rStyle w:val="StyleUnderline"/>
        </w:rPr>
        <w:t>the tension in Robinson’s work manifests the deeper issue of whether “racial” capitalism refers to race or other identities</w:t>
      </w:r>
      <w:r w:rsidRPr="008A64A3">
        <w:rPr>
          <w:sz w:val="8"/>
        </w:rPr>
        <w:t xml:space="preserve">. This issue permeates </w:t>
      </w:r>
      <w:proofErr w:type="spellStart"/>
      <w:r w:rsidRPr="008A64A3">
        <w:rPr>
          <w:sz w:val="8"/>
        </w:rPr>
        <w:t>Walzer’s</w:t>
      </w:r>
      <w:proofErr w:type="spellEnd"/>
      <w:r w:rsidRPr="008A64A3">
        <w:rPr>
          <w:sz w:val="8"/>
        </w:rPr>
        <w:t xml:space="preserve"> (2020) recent criticism of the racial capitalism concept. </w:t>
      </w:r>
      <w:proofErr w:type="spellStart"/>
      <w:r w:rsidRPr="008A64A3">
        <w:rPr>
          <w:sz w:val="8"/>
        </w:rPr>
        <w:t>Walzer</w:t>
      </w:r>
      <w:proofErr w:type="spellEnd"/>
      <w:r w:rsidRPr="008A64A3">
        <w:rPr>
          <w:sz w:val="8"/>
        </w:rPr>
        <w:t xml:space="preserve"> points to examples such </w:t>
      </w:r>
      <w:r w:rsidRPr="00FF2E14">
        <w:rPr>
          <w:sz w:val="8"/>
        </w:rPr>
        <w:t xml:space="preserve">as </w:t>
      </w:r>
      <w:r w:rsidRPr="00FF2E14">
        <w:rPr>
          <w:rStyle w:val="StyleUnderline"/>
        </w:rPr>
        <w:t xml:space="preserve">Russia and China, where capitalism does not rely on racial differences but rather on </w:t>
      </w:r>
      <w:r w:rsidRPr="00FF2E14">
        <w:rPr>
          <w:rStyle w:val="Emphasis"/>
        </w:rPr>
        <w:t>ethnic</w:t>
      </w:r>
      <w:r w:rsidRPr="00FF2E14">
        <w:rPr>
          <w:rStyle w:val="StyleUnderline"/>
        </w:rPr>
        <w:t xml:space="preserve"> and </w:t>
      </w:r>
      <w:r w:rsidRPr="00FF2E14">
        <w:rPr>
          <w:rStyle w:val="Emphasis"/>
        </w:rPr>
        <w:t>religious</w:t>
      </w:r>
      <w:r w:rsidRPr="00B36BD8">
        <w:rPr>
          <w:rStyle w:val="StyleUnderline"/>
        </w:rPr>
        <w:t xml:space="preserve"> differentiation. “It may be that Muslims are among the most exploited workers in Russia,”</w:t>
      </w:r>
      <w:r w:rsidRPr="008A64A3">
        <w:rPr>
          <w:sz w:val="8"/>
        </w:rPr>
        <w:t xml:space="preserve"> he wrote, </w:t>
      </w:r>
      <w:r w:rsidRPr="00B36BD8">
        <w:rPr>
          <w:rStyle w:val="StyleUnderline"/>
        </w:rPr>
        <w:t>“but they are mostly Caucasian (some of them the original Caucasians), so we would have to talk about religious capitalism—where Orthodox Christians, not white people, are the privileged group.”</w:t>
      </w:r>
      <w:r w:rsidRPr="008A64A3">
        <w:rPr>
          <w:sz w:val="8"/>
        </w:rPr>
        <w:t xml:space="preserve"> On this basis, </w:t>
      </w:r>
      <w:proofErr w:type="spellStart"/>
      <w:r w:rsidRPr="008A64A3">
        <w:rPr>
          <w:sz w:val="8"/>
        </w:rPr>
        <w:t>Walzer</w:t>
      </w:r>
      <w:proofErr w:type="spellEnd"/>
      <w:r w:rsidRPr="008A64A3">
        <w:rPr>
          <w:sz w:val="8"/>
        </w:rPr>
        <w:t xml:space="preserve"> rejected the racial capitalism concept as limited at best and analytically debilitating at worse. </w:t>
      </w:r>
      <w:r w:rsidRPr="0092709F">
        <w:rPr>
          <w:rStyle w:val="StyleUnderline"/>
        </w:rPr>
        <w:t xml:space="preserve">Skeptics of </w:t>
      </w:r>
      <w:proofErr w:type="spellStart"/>
      <w:r w:rsidRPr="0092709F">
        <w:rPr>
          <w:rStyle w:val="StyleUnderline"/>
        </w:rPr>
        <w:t>Walzer</w:t>
      </w:r>
      <w:proofErr w:type="spellEnd"/>
      <w:r w:rsidRPr="0092709F">
        <w:rPr>
          <w:rStyle w:val="StyleUnderline"/>
        </w:rPr>
        <w:t xml:space="preserve"> have offered a rebuke: his argument misses the global dimensions of capitalism</w:t>
      </w:r>
      <w:r w:rsidRPr="008A64A3">
        <w:rPr>
          <w:sz w:val="8"/>
        </w:rPr>
        <w:t xml:space="preserve">. At issue is not whether racial stratification articulates with capitalism within any single country but whether it permeates the world-capitalist system. </w:t>
      </w:r>
      <w:r w:rsidRPr="0092709F">
        <w:rPr>
          <w:rStyle w:val="StyleUnderline"/>
        </w:rPr>
        <w:t>Proponents of this argument could readily assemble evidence to show that, on a global scale, the vast majority of the world’s proletariat, subproletariat, and dispossessed</w:t>
      </w:r>
      <w:r w:rsidRPr="008A64A3">
        <w:rPr>
          <w:sz w:val="8"/>
        </w:rPr>
        <w:t>—whether cultivating grapes or coffee on the farms of the Americas, cleaning up office floors in London, or making clothes in the sweatshops of New Delhi—</w:t>
      </w:r>
      <w:r w:rsidRPr="0092709F">
        <w:rPr>
          <w:rStyle w:val="StyleUnderline"/>
        </w:rPr>
        <w:t>are, to borrow DuBois’s (1935) phrase, “yellow, brown and black.”</w:t>
      </w:r>
      <w:r w:rsidRPr="008A64A3">
        <w:rPr>
          <w:sz w:val="8"/>
        </w:rPr>
        <w:t xml:space="preserve"> Against </w:t>
      </w:r>
      <w:proofErr w:type="spellStart"/>
      <w:r w:rsidRPr="008A64A3">
        <w:rPr>
          <w:sz w:val="8"/>
        </w:rPr>
        <w:t>Walzer</w:t>
      </w:r>
      <w:proofErr w:type="spellEnd"/>
      <w:r w:rsidRPr="008A64A3">
        <w:rPr>
          <w:sz w:val="8"/>
        </w:rPr>
        <w:t xml:space="preserve">, this would retain the main claim of the racial capitalism approach that </w:t>
      </w:r>
      <w:proofErr w:type="gramStart"/>
      <w:r w:rsidRPr="008A64A3">
        <w:rPr>
          <w:sz w:val="8"/>
        </w:rPr>
        <w:t>race</w:t>
      </w:r>
      <w:proofErr w:type="gramEnd"/>
      <w:r w:rsidRPr="008A64A3">
        <w:rPr>
          <w:sz w:val="8"/>
        </w:rPr>
        <w:t xml:space="preserve"> and capitalism are intertwined. </w:t>
      </w:r>
      <w:r w:rsidRPr="0092709F">
        <w:rPr>
          <w:rStyle w:val="StyleUnderline"/>
        </w:rPr>
        <w:t xml:space="preserve">Yet this </w:t>
      </w:r>
      <w:r w:rsidRPr="00675401">
        <w:rPr>
          <w:rStyle w:val="StyleUnderline"/>
          <w:highlight w:val="green"/>
        </w:rPr>
        <w:t>scaling upward of capitalism to a global level brings</w:t>
      </w:r>
      <w:r w:rsidRPr="00B36BD8">
        <w:rPr>
          <w:rStyle w:val="StyleUnderline"/>
        </w:rPr>
        <w:t xml:space="preserve"> its own </w:t>
      </w:r>
      <w:r w:rsidRPr="00675401">
        <w:rPr>
          <w:rStyle w:val="StyleUnderline"/>
          <w:highlight w:val="green"/>
        </w:rPr>
        <w:t>complications</w:t>
      </w:r>
      <w:r w:rsidRPr="008A64A3">
        <w:rPr>
          <w:sz w:val="8"/>
        </w:rPr>
        <w:t xml:space="preserve">. It carries the danger of what Bourdieu and Wacquant (1999) called “the cunning of imperialist [racialist] reason”: an analytic operation by which </w:t>
      </w:r>
      <w:r w:rsidRPr="00675401">
        <w:rPr>
          <w:rStyle w:val="Emphasis"/>
          <w:highlight w:val="green"/>
        </w:rPr>
        <w:t>U.S.-centered scholars impose presumably U.S.-centric classifications</w:t>
      </w:r>
      <w:r w:rsidRPr="000C4219">
        <w:rPr>
          <w:rStyle w:val="Emphasis"/>
        </w:rPr>
        <w:t xml:space="preserve"> (in this case, “race”) </w:t>
      </w:r>
      <w:r w:rsidRPr="00675401">
        <w:rPr>
          <w:rStyle w:val="Emphasis"/>
          <w:highlight w:val="green"/>
        </w:rPr>
        <w:t>onto the rest of the world</w:t>
      </w:r>
      <w:r w:rsidRPr="008A64A3">
        <w:rPr>
          <w:sz w:val="8"/>
        </w:rPr>
        <w:t xml:space="preserve">, </w:t>
      </w:r>
      <w:r w:rsidRPr="000C4219">
        <w:rPr>
          <w:rStyle w:val="StyleUnderline"/>
        </w:rPr>
        <w:t>thereby imposing racial classifications into contexts where they might not be operative</w:t>
      </w:r>
      <w:r w:rsidRPr="008A64A3">
        <w:rPr>
          <w:sz w:val="8"/>
        </w:rPr>
        <w:t xml:space="preserve">. </w:t>
      </w:r>
      <w:r w:rsidRPr="00DA6843">
        <w:rPr>
          <w:rStyle w:val="StyleUnderline"/>
        </w:rPr>
        <w:lastRenderedPageBreak/>
        <w:t>We would be obliged, for instance, to impose racial classifications onto Latin American contexts such as Brazil, where the salience of racial classifications is debatable</w:t>
      </w:r>
      <w:r w:rsidRPr="008A64A3">
        <w:rPr>
          <w:sz w:val="8"/>
        </w:rPr>
        <w:t xml:space="preserve"> (</w:t>
      </w:r>
      <w:proofErr w:type="spellStart"/>
      <w:r w:rsidRPr="008A64A3">
        <w:rPr>
          <w:sz w:val="8"/>
        </w:rPr>
        <w:t>Loveman</w:t>
      </w:r>
      <w:proofErr w:type="spellEnd"/>
      <w:r w:rsidRPr="008A64A3">
        <w:rPr>
          <w:sz w:val="8"/>
        </w:rPr>
        <w:t xml:space="preserve"> 1999; </w:t>
      </w:r>
      <w:proofErr w:type="spellStart"/>
      <w:r w:rsidRPr="008A64A3">
        <w:rPr>
          <w:sz w:val="8"/>
        </w:rPr>
        <w:t>Wimmer</w:t>
      </w:r>
      <w:proofErr w:type="spellEnd"/>
      <w:r w:rsidRPr="008A64A3">
        <w:rPr>
          <w:sz w:val="8"/>
        </w:rPr>
        <w:t xml:space="preserve"> 2015). In short, if we are to insist on the global character of racial capitalism, we must assume that analysts’ racial classifications are global as well. They may very well be, but </w:t>
      </w:r>
      <w:r w:rsidRPr="00DA6843">
        <w:rPr>
          <w:rStyle w:val="StyleUnderline"/>
        </w:rPr>
        <w:t>racial capitalism’s founding texts, and more recent discussions, have not sufficiently problematized this tension</w:t>
      </w:r>
      <w:r w:rsidRPr="008A64A3">
        <w:rPr>
          <w:sz w:val="8"/>
        </w:rPr>
        <w:t xml:space="preserve">.2 Can this tension be resolved? One way to do so is to raise </w:t>
      </w:r>
      <w:r w:rsidRPr="00DA6843">
        <w:rPr>
          <w:rStyle w:val="StyleUnderline"/>
        </w:rPr>
        <w:t>the possibility that the racial capitalism concept works best for groups that have been undoubtedly racialized, such as members of the African diaspora in North America</w:t>
      </w:r>
      <w:r w:rsidRPr="008A64A3">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sidRPr="00675401">
        <w:rPr>
          <w:rStyle w:val="StyleUnderline"/>
          <w:highlight w:val="green"/>
        </w:rPr>
        <w:t>this seeming resolution would</w:t>
      </w:r>
      <w:r w:rsidRPr="00DA6843">
        <w:rPr>
          <w:rStyle w:val="StyleUnderline"/>
        </w:rPr>
        <w:t xml:space="preserve"> significantly </w:t>
      </w:r>
      <w:r w:rsidRPr="00675401">
        <w:rPr>
          <w:rStyle w:val="Emphasis"/>
          <w:highlight w:val="green"/>
        </w:rPr>
        <w:t>reduce</w:t>
      </w:r>
      <w:r w:rsidRPr="00675401">
        <w:rPr>
          <w:rStyle w:val="StyleUnderline"/>
          <w:highlight w:val="green"/>
        </w:rPr>
        <w:t xml:space="preserve"> the </w:t>
      </w:r>
      <w:r w:rsidRPr="00675401">
        <w:rPr>
          <w:rStyle w:val="Emphasis"/>
          <w:highlight w:val="green"/>
        </w:rPr>
        <w:t>scope</w:t>
      </w:r>
      <w:r w:rsidRPr="00675401">
        <w:rPr>
          <w:rStyle w:val="StyleUnderline"/>
          <w:highlight w:val="green"/>
        </w:rPr>
        <w:t xml:space="preserve"> of the racial capitalism </w:t>
      </w:r>
      <w:r w:rsidRPr="00675401">
        <w:rPr>
          <w:rStyle w:val="Emphasis"/>
          <w:highlight w:val="green"/>
        </w:rPr>
        <w:t>concept</w:t>
      </w:r>
      <w:r w:rsidRPr="008A64A3">
        <w:rPr>
          <w:sz w:val="8"/>
        </w:rPr>
        <w:t xml:space="preserve">. </w:t>
      </w:r>
      <w:r w:rsidRPr="00DA6843">
        <w:rPr>
          <w:rStyle w:val="StyleUnderline"/>
        </w:rPr>
        <w:t>Racial capitalism would no longer depict a global system</w:t>
      </w:r>
      <w:r w:rsidRPr="008A64A3">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sidRPr="00DA6843">
        <w:rPr>
          <w:rStyle w:val="StyleUnderline"/>
        </w:rPr>
        <w:t>A second tension in the racial capitalism literature has to do with the relationship between this literature and existing social theories of capitalism</w:t>
      </w:r>
      <w:proofErr w:type="gramStart"/>
      <w:r w:rsidRPr="008A64A3">
        <w:rPr>
          <w:sz w:val="8"/>
        </w:rPr>
        <w:t>, in particular, Marxian</w:t>
      </w:r>
      <w:proofErr w:type="gramEnd"/>
      <w:r w:rsidRPr="008A64A3">
        <w:rPr>
          <w:sz w:val="8"/>
        </w:rPr>
        <w:t xml:space="preserve">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sidRPr="00DA6843">
        <w:rPr>
          <w:rStyle w:val="StyleUnderline"/>
        </w:rPr>
        <w:t>Historians’ use of the racial capitalism approach is premised on the idea that Marxism does not adequately acknowledge slavery’s role in capitalism or the ongoing importance of colonialism and “primitive accumulation,”</w:t>
      </w:r>
      <w:r w:rsidRPr="008A64A3">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sidRPr="00DA6843">
        <w:rPr>
          <w:rStyle w:val="StyleUnderline"/>
        </w:rPr>
        <w:t xml:space="preserve">But what if Marxian theory does in fact </w:t>
      </w:r>
      <w:proofErr w:type="gramStart"/>
      <w:r w:rsidRPr="00DA6843">
        <w:rPr>
          <w:rStyle w:val="StyleUnderline"/>
        </w:rPr>
        <w:t>take into account</w:t>
      </w:r>
      <w:proofErr w:type="gramEnd"/>
      <w:r w:rsidRPr="00DA6843">
        <w:rPr>
          <w:rStyle w:val="StyleUnderline"/>
        </w:rPr>
        <w:t xml:space="preserve"> race, slavery, imperialism, and colonialism, and proponents of the racial capitalism approach merely misread Marx?</w:t>
      </w:r>
      <w:r w:rsidRPr="008A64A3">
        <w:rPr>
          <w:sz w:val="8"/>
        </w:rPr>
        <w:t xml:space="preserve"> If so, the warrant, if not the entire premise, for Robinson’s and others’ work on racial capitalism would crater by an unfortunate misreading of Marxian theory. </w:t>
      </w:r>
      <w:proofErr w:type="gramStart"/>
      <w:r w:rsidRPr="008A64A3">
        <w:rPr>
          <w:sz w:val="8"/>
        </w:rPr>
        <w:t>A number of</w:t>
      </w:r>
      <w:proofErr w:type="gramEnd"/>
      <w:r w:rsidRPr="008A64A3">
        <w:rPr>
          <w:sz w:val="8"/>
        </w:rPr>
        <w:t xml:space="preserve"> scholars, in fact, already push against the notion that Marxist thought does not account for race, slavery, or colonialism. Drawing largely on Marx’s journalistic writings, they show that </w:t>
      </w:r>
      <w:r w:rsidRPr="00BB1EE5">
        <w:rPr>
          <w:rStyle w:val="StyleUnderline"/>
        </w:rPr>
        <w:t>Marx not only discussed race, slavery, and colonialism but saw them as central for capitalism</w:t>
      </w:r>
      <w:r w:rsidRPr="008A64A3">
        <w:rPr>
          <w:sz w:val="8"/>
        </w:rPr>
        <w:t xml:space="preserve">. According to this argument, </w:t>
      </w:r>
      <w:r w:rsidRPr="00BB1EE5">
        <w:rPr>
          <w:rStyle w:val="StyleUnderline"/>
        </w:rPr>
        <w:t>Marx saw race as so crucial for capitalism that his theory saw the true proletariat as black, brown, and yellow—directly contrary to Robinson’s claim that Marxist theory only saw the white European proletariat as the true subject of history</w:t>
      </w:r>
      <w:r w:rsidRPr="008A64A3">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sidRPr="008A64A3">
        <w:rPr>
          <w:sz w:val="8"/>
        </w:rPr>
        <w:t>Postone</w:t>
      </w:r>
      <w:proofErr w:type="spellEnd"/>
      <w:r w:rsidRPr="008A64A3">
        <w:rPr>
          <w:sz w:val="8"/>
        </w:rPr>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sidRPr="009F793D">
        <w:rPr>
          <w:rStyle w:val="StyleUnderline"/>
        </w:rPr>
        <w:t>a theory of capitalism refers to capitalist development and dynamics in their empirical specificity</w:t>
      </w:r>
      <w:r w:rsidRPr="008A64A3">
        <w:rPr>
          <w:sz w:val="8"/>
        </w:rPr>
        <w:t xml:space="preserve">. </w:t>
      </w:r>
      <w:r w:rsidRPr="009F793D">
        <w:rPr>
          <w:rStyle w:val="StyleUnderline"/>
        </w:rPr>
        <w:t>It is meant to explain and describe specific capitalist formations and developments as they really exist in the world, not their abstract conceptual form</w:t>
      </w:r>
      <w:r w:rsidRPr="008A64A3">
        <w:rPr>
          <w:sz w:val="8"/>
        </w:rPr>
        <w:t xml:space="preserve">. This theory can be extracted from Marx’s journalistic writings and other essays, and it is here where issues such as slavery and ethnicity arise: the essays refer to real events and pressing issues in </w:t>
      </w:r>
      <w:proofErr w:type="gramStart"/>
      <w:r w:rsidRPr="008A64A3">
        <w:rPr>
          <w:sz w:val="8"/>
        </w:rPr>
        <w:t>actually existing</w:t>
      </w:r>
      <w:proofErr w:type="gramEnd"/>
      <w:r w:rsidRPr="008A64A3">
        <w:rPr>
          <w:sz w:val="8"/>
        </w:rPr>
        <w:t xml:space="preserve"> capitalism, such as the Civil War or the Irish question (Anderson 2010). But these observations or statements on concrete processes and relations such as slavery in </w:t>
      </w:r>
      <w:proofErr w:type="gramStart"/>
      <w:r w:rsidRPr="008A64A3">
        <w:rPr>
          <w:sz w:val="8"/>
        </w:rPr>
        <w:t>actually existing</w:t>
      </w:r>
      <w:proofErr w:type="gramEnd"/>
      <w:r w:rsidRPr="008A64A3">
        <w:rPr>
          <w:sz w:val="8"/>
        </w:rPr>
        <w:t xml:space="preserve"> capitalism—that is, </w:t>
      </w:r>
      <w:r w:rsidRPr="00CB70D4">
        <w:rPr>
          <w:rStyle w:val="StyleUnderline"/>
        </w:rPr>
        <w:t>Marx’s theory of capitalism—do not disturb or reconfigure his theory of capital, which remains focused on the relations of wage labor</w:t>
      </w:r>
      <w:r w:rsidRPr="008A64A3">
        <w:rPr>
          <w:sz w:val="8"/>
        </w:rPr>
        <w:t xml:space="preserve"> induced to a highly abstract level from his analysis of textile production. </w:t>
      </w:r>
      <w:proofErr w:type="gramStart"/>
      <w:r w:rsidRPr="008A64A3">
        <w:rPr>
          <w:sz w:val="8"/>
        </w:rPr>
        <w:t>If and when</w:t>
      </w:r>
      <w:proofErr w:type="gramEnd"/>
      <w:r w:rsidRPr="008A64A3">
        <w:rPr>
          <w:sz w:val="8"/>
        </w:rPr>
        <w:t xml:space="preserve">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sidRPr="00CB70D4">
        <w:rPr>
          <w:rStyle w:val="StyleUnderline"/>
        </w:rPr>
        <w:t>When Robinson or other proponents of the racial capitalism idea critique Marx’s theory for eliding or deliberately occluding race, slavery, and colonialism, they are critiquing his theory of capital, not his theory of capitalism</w:t>
      </w:r>
      <w:r w:rsidRPr="008A64A3">
        <w:rPr>
          <w:sz w:val="8"/>
        </w:rPr>
        <w:t xml:space="preserve">. Here proponents of the racial capitalism approach are on solid ground. Marx’s theory of capitalism does </w:t>
      </w:r>
      <w:proofErr w:type="gramStart"/>
      <w:r w:rsidRPr="008A64A3">
        <w:rPr>
          <w:sz w:val="8"/>
        </w:rPr>
        <w:t>take into account</w:t>
      </w:r>
      <w:proofErr w:type="gramEnd"/>
      <w:r w:rsidRPr="008A64A3">
        <w:rPr>
          <w:sz w:val="8"/>
        </w:rPr>
        <w:t xml:space="preserve">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r w:rsidRPr="00DF724F">
        <w:rPr>
          <w:rStyle w:val="StyleUnderline"/>
        </w:rPr>
        <w:t xml:space="preserve">The </w:t>
      </w:r>
      <w:r w:rsidRPr="00675401">
        <w:rPr>
          <w:rStyle w:val="StyleUnderline"/>
          <w:highlight w:val="green"/>
        </w:rPr>
        <w:t>final tension</w:t>
      </w:r>
      <w:r w:rsidRPr="00DF724F">
        <w:rPr>
          <w:rStyle w:val="StyleUnderline"/>
        </w:rPr>
        <w:t xml:space="preserve"> within racial capitalism </w:t>
      </w:r>
      <w:r w:rsidRPr="00675401">
        <w:rPr>
          <w:rStyle w:val="StyleUnderline"/>
          <w:highlight w:val="green"/>
        </w:rPr>
        <w:t xml:space="preserve">is whether the </w:t>
      </w:r>
      <w:r w:rsidRPr="00675401">
        <w:rPr>
          <w:rStyle w:val="Emphasis"/>
          <w:highlight w:val="green"/>
        </w:rPr>
        <w:t>interconnectedness</w:t>
      </w:r>
      <w:r w:rsidRPr="00675401">
        <w:rPr>
          <w:rStyle w:val="StyleUnderline"/>
          <w:highlight w:val="green"/>
        </w:rPr>
        <w:t xml:space="preserve"> of racial difference and capitalism is a</w:t>
      </w:r>
      <w:r w:rsidRPr="00DF724F">
        <w:rPr>
          <w:rStyle w:val="StyleUnderline"/>
        </w:rPr>
        <w:t xml:space="preserve"> logical or contingent </w:t>
      </w:r>
      <w:r w:rsidRPr="00675401">
        <w:rPr>
          <w:rStyle w:val="StyleUnderline"/>
          <w:highlight w:val="green"/>
        </w:rPr>
        <w:t>necessity</w:t>
      </w:r>
      <w:r w:rsidRPr="008A64A3">
        <w:rPr>
          <w:sz w:val="8"/>
        </w:rPr>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DF724F">
        <w:rPr>
          <w:rStyle w:val="StyleUnderline"/>
        </w:rPr>
        <w:t>is capitalism necessarily racist</w:t>
      </w:r>
      <w:r w:rsidRPr="008A64A3">
        <w:rPr>
          <w:sz w:val="8"/>
        </w:rPr>
        <w:t xml:space="preserve"> (Fraser 2019; Lemann 2020)?7 For some, </w:t>
      </w:r>
      <w:r w:rsidRPr="00DF724F">
        <w:rPr>
          <w:rStyle w:val="StyleUnderline"/>
        </w:rPr>
        <w:t xml:space="preserve">the </w:t>
      </w:r>
      <w:r w:rsidRPr="00675401">
        <w:rPr>
          <w:rStyle w:val="StyleUnderline"/>
          <w:highlight w:val="green"/>
        </w:rPr>
        <w:t xml:space="preserve">relationship is only </w:t>
      </w:r>
      <w:r w:rsidRPr="00675401">
        <w:rPr>
          <w:rStyle w:val="Emphasis"/>
          <w:highlight w:val="green"/>
        </w:rPr>
        <w:t>contingent</w:t>
      </w:r>
      <w:r w:rsidRPr="008A64A3">
        <w:rPr>
          <w:sz w:val="8"/>
        </w:rPr>
        <w:t xml:space="preserve">. </w:t>
      </w:r>
      <w:proofErr w:type="spellStart"/>
      <w:r w:rsidRPr="008A64A3">
        <w:rPr>
          <w:sz w:val="8"/>
        </w:rPr>
        <w:t>Walzer</w:t>
      </w:r>
      <w:proofErr w:type="spellEnd"/>
      <w:r w:rsidRPr="008A64A3">
        <w:rPr>
          <w:sz w:val="8"/>
        </w:rPr>
        <w:t xml:space="preserve"> (2020) argued that </w:t>
      </w:r>
      <w:r w:rsidRPr="00675401">
        <w:rPr>
          <w:rStyle w:val="StyleUnderline"/>
          <w:highlight w:val="green"/>
        </w:rPr>
        <w:t>in some countries, capitalism proceeds</w:t>
      </w:r>
      <w:r w:rsidRPr="00DF724F">
        <w:rPr>
          <w:rStyle w:val="StyleUnderline"/>
        </w:rPr>
        <w:t xml:space="preserve"> along </w:t>
      </w:r>
      <w:r w:rsidRPr="00675401">
        <w:rPr>
          <w:rStyle w:val="StyleUnderline"/>
          <w:highlight w:val="green"/>
        </w:rPr>
        <w:t>just fine without racial difference</w:t>
      </w:r>
      <w:r w:rsidRPr="00DF724F">
        <w:rPr>
          <w:rStyle w:val="StyleUnderline"/>
        </w:rPr>
        <w:t>, and if there is racial difference on a global scale, it is historically contingent</w:t>
      </w:r>
      <w:r w:rsidRPr="008A64A3">
        <w:rPr>
          <w:sz w:val="8"/>
        </w:rPr>
        <w:t xml:space="preserve">. </w:t>
      </w:r>
      <w:r w:rsidRPr="00DF724F">
        <w:rPr>
          <w:rStyle w:val="StyleUnderline"/>
        </w:rPr>
        <w:t xml:space="preserve">Although </w:t>
      </w:r>
      <w:proofErr w:type="gramStart"/>
      <w:r w:rsidRPr="00DF724F">
        <w:rPr>
          <w:rStyle w:val="StyleUnderline"/>
        </w:rPr>
        <w:t>the vast majority of</w:t>
      </w:r>
      <w:proofErr w:type="gramEnd"/>
      <w:r w:rsidRPr="00DF724F">
        <w:rPr>
          <w:rStyle w:val="StyleUnderline"/>
        </w:rPr>
        <w:t xml:space="preserve"> workers are nonwhite, </w:t>
      </w:r>
      <w:proofErr w:type="spellStart"/>
      <w:r w:rsidRPr="00DF724F">
        <w:rPr>
          <w:rStyle w:val="StyleUnderline"/>
        </w:rPr>
        <w:t>Walzer</w:t>
      </w:r>
      <w:proofErr w:type="spellEnd"/>
      <w:r w:rsidRPr="00DF724F">
        <w:rPr>
          <w:rStyle w:val="StyleUnderline"/>
        </w:rPr>
        <w:t xml:space="preserve"> suggested that this is </w:t>
      </w:r>
      <w:r w:rsidRPr="00675401">
        <w:rPr>
          <w:rStyle w:val="StyleUnderline"/>
          <w:highlight w:val="green"/>
        </w:rPr>
        <w:t>not due to</w:t>
      </w:r>
      <w:r w:rsidRPr="00DF724F">
        <w:rPr>
          <w:rStyle w:val="StyleUnderline"/>
        </w:rPr>
        <w:t xml:space="preserve"> any intrinsic </w:t>
      </w:r>
      <w:r w:rsidRPr="00675401">
        <w:rPr>
          <w:rStyle w:val="StyleUnderline"/>
          <w:highlight w:val="green"/>
        </w:rPr>
        <w:t>logic of capitalism but rather the accident of demographics</w:t>
      </w:r>
      <w:r w:rsidRPr="008A64A3">
        <w:rPr>
          <w:sz w:val="8"/>
        </w:rPr>
        <w:t xml:space="preserve"> (because most of the world is nonwhite, the majority of the world’s workers will be nonwhite). For this reason, </w:t>
      </w:r>
      <w:proofErr w:type="spellStart"/>
      <w:r w:rsidRPr="008A64A3">
        <w:rPr>
          <w:sz w:val="8"/>
        </w:rPr>
        <w:t>Walzer</w:t>
      </w:r>
      <w:proofErr w:type="spellEnd"/>
      <w:r w:rsidRPr="008A64A3">
        <w:rPr>
          <w:sz w:val="8"/>
        </w:rPr>
        <w:t xml:space="preserve">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w:t>
      </w:r>
      <w:proofErr w:type="spellStart"/>
      <w:r w:rsidRPr="008A64A3">
        <w:rPr>
          <w:sz w:val="8"/>
        </w:rPr>
        <w:t>Karuka</w:t>
      </w:r>
      <w:proofErr w:type="spellEnd"/>
      <w:r w:rsidRPr="008A64A3">
        <w:rPr>
          <w:sz w:val="8"/>
        </w:rPr>
        <w:t xml:space="preserve">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w:t>
      </w:r>
      <w:r w:rsidRPr="008A64A3">
        <w:rPr>
          <w:sz w:val="8"/>
        </w:rPr>
        <w:lastRenderedPageBreak/>
        <w:t xml:space="preserve">historically necessary for capitalist accumulation by reference to empirical reality: historically, capitalism and race have always been intertwined. But </w:t>
      </w:r>
      <w:r w:rsidRPr="00675401">
        <w:rPr>
          <w:rStyle w:val="StyleUnderline"/>
          <w:highlight w:val="green"/>
        </w:rPr>
        <w:t>the claim</w:t>
      </w:r>
      <w:r w:rsidRPr="008A64A3">
        <w:rPr>
          <w:rStyle w:val="StyleUnderline"/>
        </w:rPr>
        <w:t xml:space="preserve"> that </w:t>
      </w:r>
      <w:r w:rsidRPr="00675401">
        <w:rPr>
          <w:rStyle w:val="StyleUnderline"/>
          <w:highlight w:val="green"/>
        </w:rPr>
        <w:t>race is a logical necessity</w:t>
      </w:r>
      <w:r w:rsidRPr="008A64A3">
        <w:rPr>
          <w:rStyle w:val="StyleUnderline"/>
        </w:rPr>
        <w:t xml:space="preserve"> to capitalism </w:t>
      </w:r>
      <w:r w:rsidRPr="00675401">
        <w:rPr>
          <w:rStyle w:val="StyleUnderline"/>
          <w:highlight w:val="green"/>
        </w:rPr>
        <w:t>would have to derive from a theory of capital, not from empirics alone</w:t>
      </w:r>
      <w:r w:rsidRPr="008A64A3">
        <w:rPr>
          <w:sz w:val="8"/>
        </w:rPr>
        <w:t xml:space="preserve">. One would have to deduce, from the categories of Marx’s theory, the necessity of racism or racial differentiation in society. On this score, </w:t>
      </w:r>
      <w:r w:rsidRPr="008A64A3">
        <w:rPr>
          <w:rStyle w:val="StyleUnderline"/>
        </w:rPr>
        <w:t>the arguments for the logical necessity of capitalism’s entanglements with race fall short</w:t>
      </w:r>
      <w:r w:rsidRPr="008A64A3">
        <w:rPr>
          <w:sz w:val="8"/>
        </w:rPr>
        <w:t xml:space="preserve">. </w:t>
      </w:r>
      <w:r w:rsidRPr="008A64A3">
        <w:rPr>
          <w:rStyle w:val="StyleUnderline"/>
        </w:rPr>
        <w:t>Consider the argument that racism is necessary for capitalism because capitalism requires racist ideology to divide the working class</w:t>
      </w:r>
      <w:r w:rsidRPr="008A64A3">
        <w:rPr>
          <w:sz w:val="8"/>
        </w:rPr>
        <w:t xml:space="preserve">. This is a functionalist argument that is not functionalist enough, for it effaces the logical possibility of functional substitution. </w:t>
      </w:r>
      <w:r w:rsidRPr="008A64A3">
        <w:rPr>
          <w:rStyle w:val="StyleUnderline"/>
        </w:rPr>
        <w:t>We may find that racism has historically always functioned to divide the working class, but in theory other “isms” could serve the same function</w:t>
      </w:r>
      <w:r w:rsidRPr="008A64A3">
        <w:rPr>
          <w:sz w:val="8"/>
        </w:rPr>
        <w:t xml:space="preserve">. </w:t>
      </w:r>
      <w:r w:rsidRPr="008A64A3">
        <w:rPr>
          <w:rStyle w:val="StyleUnderline"/>
        </w:rPr>
        <w:t>There is nothing inherent to the logic of capital that requires race to be the ideology of division</w:t>
      </w:r>
      <w:r w:rsidRPr="008A64A3">
        <w:rPr>
          <w:sz w:val="8"/>
        </w:rPr>
        <w:t xml:space="preserve"> (</w:t>
      </w:r>
      <w:proofErr w:type="spellStart"/>
      <w:r w:rsidRPr="008A64A3">
        <w:rPr>
          <w:sz w:val="8"/>
        </w:rPr>
        <w:t>Lebowitz</w:t>
      </w:r>
      <w:proofErr w:type="spellEnd"/>
      <w:r w:rsidRPr="008A64A3">
        <w:rPr>
          <w:sz w:val="8"/>
        </w:rPr>
        <w:t xml:space="preserve"> 2006:39).10 </w:t>
      </w:r>
      <w:r w:rsidRPr="008A64A3">
        <w:rPr>
          <w:rStyle w:val="StyleUnderline"/>
        </w:rPr>
        <w:t>Why not ethnicity? Why not sexuality?</w:t>
      </w:r>
      <w:r w:rsidRPr="008A64A3">
        <w:rPr>
          <w:sz w:val="8"/>
        </w:rPr>
        <w:t xml:space="preserve">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675401">
        <w:rPr>
          <w:rStyle w:val="StyleUnderline"/>
          <w:highlight w:val="green"/>
        </w:rPr>
        <w:t>Is racism necessary for capitalism? There are good reasons</w:t>
      </w:r>
      <w:r w:rsidRPr="008A64A3">
        <w:rPr>
          <w:sz w:val="8"/>
        </w:rPr>
        <w:t xml:space="preserve">, as just mentioned, </w:t>
      </w:r>
      <w:r w:rsidRPr="00675401">
        <w:rPr>
          <w:rStyle w:val="StyleUnderline"/>
          <w:highlight w:val="green"/>
        </w:rPr>
        <w:t>to think not</w:t>
      </w:r>
      <w:r w:rsidRPr="008A64A3">
        <w:rPr>
          <w:sz w:val="8"/>
        </w:rPr>
        <w:t xml:space="preserve">. But is social difference of various types (from race to gender to ethnicity) necessary for capitalism?12 This is more demonstrable, both empirically (by reference to </w:t>
      </w:r>
      <w:proofErr w:type="gramStart"/>
      <w:r w:rsidRPr="008A64A3">
        <w:rPr>
          <w:sz w:val="8"/>
        </w:rPr>
        <w:t>actually existing</w:t>
      </w:r>
      <w:proofErr w:type="gramEnd"/>
      <w:r w:rsidRPr="008A64A3">
        <w:rPr>
          <w:sz w:val="8"/>
        </w:rPr>
        <w:t xml:space="preserve">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8A64A3">
        <w:rPr>
          <w:rStyle w:val="StyleUnderline"/>
        </w:rPr>
        <w:t>But “real” labor marks have heterogeneity that registers the incommensurability of different labors</w:t>
      </w:r>
      <w:r w:rsidRPr="008A64A3">
        <w:rPr>
          <w:sz w:val="8"/>
        </w:rPr>
        <w:t xml:space="preserve">.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w:t>
      </w:r>
      <w:proofErr w:type="gramStart"/>
      <w:r w:rsidRPr="008A64A3">
        <w:rPr>
          <w:sz w:val="8"/>
        </w:rPr>
        <w:t>opens up</w:t>
      </w:r>
      <w:proofErr w:type="gramEnd"/>
      <w:r w:rsidRPr="008A64A3">
        <w:rPr>
          <w:sz w:val="8"/>
        </w:rPr>
        <w:t xml:space="preserve"> but has yet to pursue thoroughly. More could be done.13</w:t>
      </w:r>
    </w:p>
    <w:p w14:paraId="4B581C6B" w14:textId="77777777" w:rsidR="001658C3" w:rsidRPr="00E43B2F" w:rsidRDefault="001658C3" w:rsidP="001658C3"/>
    <w:p w14:paraId="59285515" w14:textId="77777777" w:rsidR="00B059B1" w:rsidRPr="00AE4834" w:rsidRDefault="00B059B1" w:rsidP="00B059B1">
      <w:pPr>
        <w:rPr>
          <w:rStyle w:val="StyleUnderline"/>
        </w:rPr>
      </w:pPr>
    </w:p>
    <w:p w14:paraId="3B199EC9" w14:textId="77777777" w:rsidR="00B059B1" w:rsidRPr="003757BA" w:rsidRDefault="00B059B1" w:rsidP="003757BA"/>
    <w:p w14:paraId="4ED6A4B9" w14:textId="3146F8F3" w:rsidR="00312988" w:rsidRDefault="00312988" w:rsidP="00312988">
      <w:pPr>
        <w:pStyle w:val="Heading2"/>
      </w:pPr>
      <w:proofErr w:type="spellStart"/>
      <w:r>
        <w:lastRenderedPageBreak/>
        <w:t>Heg</w:t>
      </w:r>
      <w:proofErr w:type="spellEnd"/>
      <w:r>
        <w:t xml:space="preserve"> Good</w:t>
      </w:r>
    </w:p>
    <w:p w14:paraId="1E843DB6" w14:textId="28631955" w:rsidR="00067CF4" w:rsidRPr="00894E59" w:rsidRDefault="00067CF4" w:rsidP="00067CF4">
      <w:pPr>
        <w:pStyle w:val="Heading4"/>
      </w:pPr>
      <w:r>
        <w:t>Realism true</w:t>
      </w:r>
    </w:p>
    <w:p w14:paraId="52402703" w14:textId="77777777" w:rsidR="00067CF4" w:rsidRPr="00880748" w:rsidRDefault="00067CF4" w:rsidP="00067CF4">
      <w:r w:rsidRPr="00880748">
        <w:t xml:space="preserve">Marcelo </w:t>
      </w:r>
      <w:r w:rsidRPr="00880748">
        <w:rPr>
          <w:b/>
        </w:rPr>
        <w:t>de Araujo</w:t>
      </w:r>
      <w:r w:rsidRPr="00880748">
        <w:t xml:space="preserve"> </w:t>
      </w:r>
      <w:r w:rsidRPr="00880748">
        <w:rPr>
          <w:b/>
        </w:rPr>
        <w:t>14</w:t>
      </w:r>
      <w:r w:rsidRPr="00880748">
        <w:t xml:space="preserve">, professor for Ethics at </w:t>
      </w:r>
      <w:proofErr w:type="spellStart"/>
      <w:r w:rsidRPr="00880748">
        <w:t>Universidade</w:t>
      </w:r>
      <w:proofErr w:type="spellEnd"/>
      <w:r w:rsidRPr="00880748">
        <w:t xml:space="preserve"> do Estado do Rio de Janeiro, “Moral Enhancement and Political Realism,” Journal of Evolution and </w:t>
      </w:r>
      <w:proofErr w:type="gramStart"/>
      <w:r w:rsidRPr="00880748">
        <w:t>Technology  24</w:t>
      </w:r>
      <w:proofErr w:type="gramEnd"/>
      <w:r w:rsidRPr="00880748">
        <w:t>(2): 29-43</w:t>
      </w:r>
    </w:p>
    <w:p w14:paraId="02258B44" w14:textId="77777777" w:rsidR="00067CF4" w:rsidRDefault="00067CF4" w:rsidP="00067CF4">
      <w:pPr>
        <w:rPr>
          <w:rStyle w:val="Emphasis"/>
        </w:rPr>
      </w:pPr>
      <w:r w:rsidRPr="00894E59">
        <w:rPr>
          <w:sz w:val="10"/>
        </w:rPr>
        <w:t xml:space="preserve">Some </w:t>
      </w:r>
      <w:r w:rsidRPr="00283990">
        <w:rPr>
          <w:rStyle w:val="StyleUnderline"/>
        </w:rPr>
        <w:t xml:space="preserve">moral enhancement theorists argue </w:t>
      </w:r>
      <w:r w:rsidRPr="00894E59">
        <w:rPr>
          <w:sz w:val="10"/>
        </w:rPr>
        <w:t xml:space="preserve">that </w:t>
      </w:r>
      <w:r w:rsidRPr="00283990">
        <w:rPr>
          <w:rStyle w:val="StyleUnderline"/>
        </w:rPr>
        <w:t xml:space="preserve">a society of </w:t>
      </w:r>
      <w:r w:rsidRPr="00283990">
        <w:rPr>
          <w:rStyle w:val="Emphasis"/>
        </w:rPr>
        <w:t>morally enhanced individuals</w:t>
      </w:r>
      <w:r w:rsidRPr="00894E59">
        <w:rPr>
          <w:sz w:val="10"/>
        </w:rPr>
        <w:t xml:space="preserve"> </w:t>
      </w:r>
      <w:r w:rsidRPr="00283990">
        <w:rPr>
          <w:rStyle w:val="StyleUnderline"/>
        </w:rPr>
        <w:t>would be in a better position to cope with important problems that humankind is likely to face in</w:t>
      </w:r>
      <w:r w:rsidRPr="00894E59">
        <w:rPr>
          <w:sz w:val="10"/>
        </w:rPr>
        <w:t xml:space="preserve"> the future such as, for instance, the threats posed by </w:t>
      </w:r>
      <w:r w:rsidRPr="00283990">
        <w:rPr>
          <w:rStyle w:val="Emphasis"/>
        </w:rPr>
        <w:t>climate change</w:t>
      </w:r>
      <w:r w:rsidRPr="00894E59">
        <w:rPr>
          <w:sz w:val="10"/>
        </w:rPr>
        <w:t xml:space="preserve">, grand scale </w:t>
      </w:r>
      <w:r w:rsidRPr="00283990">
        <w:rPr>
          <w:rStyle w:val="Emphasis"/>
        </w:rPr>
        <w:t>terrorist attacks</w:t>
      </w:r>
      <w:r w:rsidRPr="00894E59">
        <w:rPr>
          <w:sz w:val="10"/>
        </w:rPr>
        <w:t xml:space="preserve">, or the risk of </w:t>
      </w:r>
      <w:r w:rsidRPr="00283990">
        <w:rPr>
          <w:rStyle w:val="Emphasis"/>
        </w:rPr>
        <w:t>catastrophic wars.</w:t>
      </w:r>
      <w:r w:rsidRPr="00894E59">
        <w:rPr>
          <w:sz w:val="10"/>
        </w:rPr>
        <w:t xml:space="preserve"> </w:t>
      </w:r>
      <w:r w:rsidRPr="00283990">
        <w:rPr>
          <w:rStyle w:val="StyleUnderline"/>
        </w:rPr>
        <w:t>The assumption here is</w:t>
      </w:r>
      <w:r w:rsidRPr="00894E59">
        <w:rPr>
          <w:sz w:val="10"/>
        </w:rPr>
        <w:t xml:space="preserve"> quite simple: </w:t>
      </w:r>
      <w:r w:rsidRPr="00283990">
        <w:rPr>
          <w:rStyle w:val="StyleUnderline"/>
        </w:rPr>
        <w:t xml:space="preserve">our inability to cope successfully with these problems stems mainly from a sort of deficit in human beings’ </w:t>
      </w:r>
      <w:r w:rsidRPr="00283990">
        <w:rPr>
          <w:rStyle w:val="Emphasis"/>
        </w:rPr>
        <w:t>moral motivation</w:t>
      </w:r>
      <w:r w:rsidRPr="00894E59">
        <w:rPr>
          <w:sz w:val="10"/>
        </w:rPr>
        <w:t xml:space="preserve">. </w:t>
      </w:r>
      <w:r w:rsidRPr="00AA54E5">
        <w:rPr>
          <w:rStyle w:val="StyleUnderline"/>
          <w:highlight w:val="cyan"/>
        </w:rPr>
        <w:t>If</w:t>
      </w:r>
      <w:r w:rsidRPr="00283990">
        <w:rPr>
          <w:rStyle w:val="StyleUnderline"/>
        </w:rPr>
        <w:t xml:space="preserve"> </w:t>
      </w:r>
      <w:r w:rsidRPr="00AA54E5">
        <w:rPr>
          <w:rStyle w:val="StyleUnderline"/>
          <w:highlight w:val="cyan"/>
        </w:rPr>
        <w:t>human</w:t>
      </w:r>
      <w:r w:rsidRPr="00283990">
        <w:rPr>
          <w:rStyle w:val="StyleUnderline"/>
        </w:rPr>
        <w:t xml:space="preserve"> being</w:t>
      </w:r>
      <w:r w:rsidRPr="00AA54E5">
        <w:rPr>
          <w:rStyle w:val="StyleUnderline"/>
          <w:highlight w:val="cyan"/>
        </w:rPr>
        <w:t>s were</w:t>
      </w:r>
      <w:r w:rsidRPr="00527294">
        <w:rPr>
          <w:rStyle w:val="StyleUnderline"/>
        </w:rPr>
        <w:t xml:space="preserve"> morally </w:t>
      </w:r>
      <w:r w:rsidRPr="00AA54E5">
        <w:rPr>
          <w:rStyle w:val="StyleUnderline"/>
          <w:highlight w:val="cyan"/>
        </w:rPr>
        <w:t>better</w:t>
      </w:r>
      <w:r w:rsidRPr="00894E59">
        <w:rPr>
          <w:sz w:val="10"/>
        </w:rPr>
        <w:t xml:space="preserve"> – if we had enhanced moral dispositions – </w:t>
      </w:r>
      <w:r w:rsidRPr="00AA54E5">
        <w:rPr>
          <w:rStyle w:val="StyleUnderline"/>
          <w:highlight w:val="cyan"/>
        </w:rPr>
        <w:t xml:space="preserve">there would be </w:t>
      </w:r>
      <w:r w:rsidRPr="00AA54E5">
        <w:rPr>
          <w:rStyle w:val="Emphasis"/>
          <w:highlight w:val="cyan"/>
        </w:rPr>
        <w:t>fewer wars, less terrorism</w:t>
      </w:r>
      <w:r w:rsidRPr="00AA54E5">
        <w:rPr>
          <w:rStyle w:val="StyleUnderline"/>
          <w:highlight w:val="cyan"/>
        </w:rPr>
        <w:t xml:space="preserve">, and more </w:t>
      </w:r>
      <w:r w:rsidRPr="00AA54E5">
        <w:rPr>
          <w:rStyle w:val="Emphasis"/>
          <w:highlight w:val="cyan"/>
        </w:rPr>
        <w:t>willingness to save our environment</w:t>
      </w:r>
      <w:r w:rsidRPr="00283990">
        <w:rPr>
          <w:rStyle w:val="StyleUnderline"/>
        </w:rPr>
        <w:t xml:space="preserve">. </w:t>
      </w:r>
      <w:r w:rsidRPr="00894E59">
        <w:rPr>
          <w:sz w:val="10"/>
        </w:rPr>
        <w:t xml:space="preserve">Although simple and attractive, </w:t>
      </w:r>
      <w:r w:rsidRPr="00AA54E5">
        <w:rPr>
          <w:rStyle w:val="Emphasis"/>
          <w:highlight w:val="cyan"/>
        </w:rPr>
        <w:t xml:space="preserve">this </w:t>
      </w:r>
      <w:r w:rsidRPr="00527294">
        <w:rPr>
          <w:rStyle w:val="Emphasis"/>
        </w:rPr>
        <w:t xml:space="preserve">assumption </w:t>
      </w:r>
      <w:r w:rsidRPr="00AA54E5">
        <w:rPr>
          <w:rStyle w:val="Emphasis"/>
          <w:highlight w:val="cyan"/>
        </w:rPr>
        <w:t>is</w:t>
      </w:r>
      <w:r w:rsidRPr="00894E59">
        <w:rPr>
          <w:sz w:val="10"/>
        </w:rPr>
        <w:t xml:space="preserve">, as I intend to show, </w:t>
      </w:r>
      <w:r w:rsidRPr="00AA54E5">
        <w:rPr>
          <w:rStyle w:val="Emphasis"/>
          <w:highlight w:val="cyan"/>
        </w:rPr>
        <w:t>false</w:t>
      </w:r>
      <w:r w:rsidRPr="00894E59">
        <w:rPr>
          <w:sz w:val="10"/>
        </w:rPr>
        <w:t xml:space="preserve">. </w:t>
      </w:r>
      <w:r w:rsidRPr="00AA54E5">
        <w:rPr>
          <w:rStyle w:val="StyleUnderline"/>
          <w:highlight w:val="cyan"/>
        </w:rPr>
        <w:t>At the root of threats to</w:t>
      </w:r>
      <w:r w:rsidRPr="00527294">
        <w:rPr>
          <w:rStyle w:val="StyleUnderline"/>
        </w:rPr>
        <w:t xml:space="preserve"> the </w:t>
      </w:r>
      <w:r w:rsidRPr="00AA54E5">
        <w:rPr>
          <w:rStyle w:val="StyleUnderline"/>
          <w:highlight w:val="cyan"/>
        </w:rPr>
        <w:t>survival</w:t>
      </w:r>
      <w:r w:rsidRPr="00527294">
        <w:rPr>
          <w:rStyle w:val="StyleUnderline"/>
        </w:rPr>
        <w:t xml:space="preserve"> of humankind in the future</w:t>
      </w:r>
      <w:r w:rsidRPr="00AB1E2C">
        <w:rPr>
          <w:rStyle w:val="StyleUnderline"/>
        </w:rPr>
        <w:t xml:space="preserve"> </w:t>
      </w:r>
      <w:r w:rsidRPr="00AA54E5">
        <w:rPr>
          <w:rStyle w:val="StyleUnderline"/>
          <w:highlight w:val="cyan"/>
        </w:rPr>
        <w:t>is not a deficit in</w:t>
      </w:r>
      <w:r w:rsidRPr="00AB1E2C">
        <w:rPr>
          <w:rStyle w:val="StyleUnderline"/>
        </w:rPr>
        <w:t xml:space="preserve"> our </w:t>
      </w:r>
      <w:r w:rsidRPr="00AA54E5">
        <w:rPr>
          <w:rStyle w:val="Emphasis"/>
          <w:highlight w:val="cyan"/>
        </w:rPr>
        <w:t>moral</w:t>
      </w:r>
      <w:r w:rsidRPr="00527294">
        <w:rPr>
          <w:rStyle w:val="StyleUnderline"/>
        </w:rPr>
        <w:t xml:space="preserve"> disposition</w:t>
      </w:r>
      <w:r w:rsidRPr="00AA54E5">
        <w:rPr>
          <w:rStyle w:val="Emphasis"/>
          <w:highlight w:val="cyan"/>
        </w:rPr>
        <w:t>s</w:t>
      </w:r>
      <w:r w:rsidRPr="00AA54E5">
        <w:rPr>
          <w:rStyle w:val="StyleUnderline"/>
          <w:highlight w:val="cyan"/>
        </w:rPr>
        <w:t>, but</w:t>
      </w:r>
      <w:r w:rsidRPr="00527294">
        <w:rPr>
          <w:rStyle w:val="StyleUnderline"/>
        </w:rPr>
        <w:t xml:space="preserve"> the</w:t>
      </w:r>
      <w:r w:rsidRPr="00AB1E2C">
        <w:rPr>
          <w:rStyle w:val="StyleUnderline"/>
        </w:rPr>
        <w:t xml:space="preserve"> endurance of </w:t>
      </w:r>
      <w:r w:rsidRPr="00AA54E5">
        <w:rPr>
          <w:rStyle w:val="Emphasis"/>
          <w:highlight w:val="cyan"/>
        </w:rPr>
        <w:t>a</w:t>
      </w:r>
      <w:r w:rsidRPr="00527294">
        <w:rPr>
          <w:rStyle w:val="StyleUnderline"/>
        </w:rPr>
        <w:t>n old</w:t>
      </w:r>
      <w:r w:rsidRPr="00527294">
        <w:rPr>
          <w:rStyle w:val="Emphasis"/>
        </w:rPr>
        <w:t xml:space="preserve"> </w:t>
      </w:r>
      <w:r w:rsidRPr="00AA54E5">
        <w:rPr>
          <w:rStyle w:val="Emphasis"/>
          <w:highlight w:val="cyan"/>
        </w:rPr>
        <w:t>political arrangement</w:t>
      </w:r>
      <w:r w:rsidRPr="00527294">
        <w:rPr>
          <w:rStyle w:val="StyleUnderline"/>
        </w:rPr>
        <w:t xml:space="preserve"> that prevents the pursuit of shared goals on a collective basis.</w:t>
      </w:r>
      <w:r w:rsidRPr="00894E59">
        <w:rPr>
          <w:sz w:val="10"/>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w:t>
      </w:r>
      <w:proofErr w:type="gramStart"/>
      <w:r w:rsidRPr="00894E59">
        <w:rPr>
          <w:sz w:val="10"/>
        </w:rPr>
        <w:t>in the course of</w:t>
      </w:r>
      <w:proofErr w:type="gramEnd"/>
      <w:r w:rsidRPr="00894E59">
        <w:rPr>
          <w:sz w:val="10"/>
        </w:rPr>
        <w:t xml:space="preserve">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FE09C3">
        <w:rPr>
          <w:rStyle w:val="StyleUnderline"/>
        </w:rPr>
        <w:t>Many people, across different countries, already share moral beliefs relating</w:t>
      </w:r>
      <w:r w:rsidRPr="00894E59">
        <w:rPr>
          <w:sz w:val="10"/>
        </w:rPr>
        <w:t xml:space="preserve">, for instance, </w:t>
      </w:r>
      <w:r w:rsidRPr="00FE09C3">
        <w:rPr>
          <w:rStyle w:val="StyleUnderline"/>
        </w:rPr>
        <w:t>to the wrongness of harming or killing other people arbitrarily,</w:t>
      </w:r>
      <w:r w:rsidRPr="00894E59">
        <w:rPr>
          <w:sz w:val="10"/>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w:t>
      </w:r>
      <w:proofErr w:type="spellStart"/>
      <w:r w:rsidRPr="00894E59">
        <w:rPr>
          <w:sz w:val="10"/>
        </w:rPr>
        <w:t>Terbeck</w:t>
      </w:r>
      <w:proofErr w:type="spellEnd"/>
      <w:r w:rsidRPr="00894E59">
        <w:rPr>
          <w:sz w:val="10"/>
        </w:rPr>
        <w:t xml:space="preserve"> et al. 2013). Another substance that is frequently mentioned in the moral enhancement literature is oxytocin. Some </w:t>
      </w:r>
      <w:r w:rsidRPr="00FE09C3">
        <w:rPr>
          <w:rStyle w:val="StyleUnderline"/>
        </w:rPr>
        <w:t xml:space="preserve">studies suggest that willingness to cooperate with other </w:t>
      </w:r>
      <w:proofErr w:type="spellStart"/>
      <w:proofErr w:type="gramStart"/>
      <w:r w:rsidRPr="00FE09C3">
        <w:rPr>
          <w:rStyle w:val="StyleUnderline"/>
        </w:rPr>
        <w:t>people</w:t>
      </w:r>
      <w:r w:rsidRPr="00894E59">
        <w:rPr>
          <w:sz w:val="10"/>
        </w:rPr>
        <w:t>,and</w:t>
      </w:r>
      <w:proofErr w:type="spellEnd"/>
      <w:proofErr w:type="gramEnd"/>
      <w:r w:rsidRPr="00894E59">
        <w:rPr>
          <w:sz w:val="10"/>
        </w:rPr>
        <w:t xml:space="preserve"> to trust unknown prospective cooperators, </w:t>
      </w:r>
      <w:r w:rsidRPr="00FE09C3">
        <w:rPr>
          <w:rStyle w:val="StyleUnderline"/>
        </w:rPr>
        <w:t>may be enhanced by an increase in the levels of oxytoci</w:t>
      </w:r>
      <w:r w:rsidRPr="00894E59">
        <w:rPr>
          <w:sz w:val="10"/>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w:t>
      </w:r>
      <w:proofErr w:type="spellStart"/>
      <w:r w:rsidRPr="00894E59">
        <w:rPr>
          <w:sz w:val="10"/>
        </w:rPr>
        <w:t>some day</w:t>
      </w:r>
      <w:proofErr w:type="spellEnd"/>
      <w:r w:rsidRPr="00894E59">
        <w:rPr>
          <w:sz w:val="10"/>
        </w:rPr>
        <w:t xml:space="preserve">, it might become effective and safe – may also help us in coping with the threat of devastating wars in the future. </w:t>
      </w:r>
      <w:r w:rsidRPr="00FE09C3">
        <w:rPr>
          <w:rStyle w:val="StyleUnderline"/>
        </w:rPr>
        <w:t>The assumption that there is a relationship between,</w:t>
      </w:r>
      <w:r w:rsidRPr="00894E59">
        <w:rPr>
          <w:sz w:val="10"/>
        </w:rPr>
        <w:t xml:space="preserve"> on the one hand, </w:t>
      </w:r>
      <w:r w:rsidRPr="00FE09C3">
        <w:rPr>
          <w:rStyle w:val="StyleUnderline"/>
        </w:rPr>
        <w:t>threats to the survival of humankind and</w:t>
      </w:r>
      <w:r w:rsidRPr="00894E59">
        <w:rPr>
          <w:sz w:val="10"/>
        </w:rPr>
        <w:t xml:space="preserve">, on the other, </w:t>
      </w:r>
      <w:r w:rsidRPr="00FE09C3">
        <w:rPr>
          <w:rStyle w:val="StyleUnderline"/>
        </w:rPr>
        <w:t>a sort of “deficit” in our moral dispositions is c</w:t>
      </w:r>
      <w:r w:rsidRPr="00894E59">
        <w:rPr>
          <w:sz w:val="10"/>
        </w:rPr>
        <w:t xml:space="preserve">learly </w:t>
      </w:r>
      <w:r w:rsidRPr="00FE09C3">
        <w:rPr>
          <w:rStyle w:val="StyleUnderline"/>
        </w:rPr>
        <w:t>made by</w:t>
      </w:r>
      <w:r w:rsidRPr="00894E59">
        <w:rPr>
          <w:sz w:val="10"/>
        </w:rPr>
        <w:t xml:space="preserve"> some </w:t>
      </w:r>
      <w:r w:rsidRPr="00FE09C3">
        <w:rPr>
          <w:rStyle w:val="StyleUnderline"/>
        </w:rPr>
        <w:t xml:space="preserve">moral </w:t>
      </w:r>
      <w:proofErr w:type="gramStart"/>
      <w:r w:rsidRPr="00FE09C3">
        <w:rPr>
          <w:rStyle w:val="StyleUnderline"/>
        </w:rPr>
        <w:t>enhancements</w:t>
      </w:r>
      <w:proofErr w:type="gramEnd"/>
      <w:r w:rsidRPr="00FE09C3">
        <w:rPr>
          <w:rStyle w:val="StyleUnderline"/>
        </w:rPr>
        <w:t xml:space="preserve"> theorists</w:t>
      </w:r>
      <w:r w:rsidRPr="00894E59">
        <w:rPr>
          <w:sz w:val="10"/>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w:t>
      </w:r>
      <w:proofErr w:type="gramStart"/>
      <w:r w:rsidRPr="00894E59">
        <w:rPr>
          <w:sz w:val="10"/>
        </w:rPr>
        <w:t>free-riding</w:t>
      </w:r>
      <w:proofErr w:type="gramEnd"/>
      <w:r w:rsidRPr="00894E59">
        <w:rPr>
          <w:sz w:val="10"/>
        </w:rPr>
        <w:t xml:space="preserve">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w:t>
      </w:r>
      <w:proofErr w:type="spellStart"/>
      <w:r w:rsidRPr="00894E59">
        <w:rPr>
          <w:sz w:val="10"/>
        </w:rPr>
        <w:t>DeGrazie</w:t>
      </w:r>
      <w:proofErr w:type="spellEnd"/>
      <w:r w:rsidRPr="00894E59">
        <w:rPr>
          <w:sz w:val="10"/>
        </w:rPr>
        <w:t xml:space="preserve"> 2012, 2; </w:t>
      </w:r>
      <w:proofErr w:type="spellStart"/>
      <w:r w:rsidRPr="00894E59">
        <w:rPr>
          <w:sz w:val="10"/>
        </w:rPr>
        <w:t>Rakić</w:t>
      </w:r>
      <w:proofErr w:type="spellEnd"/>
      <w:r w:rsidRPr="00894E59">
        <w:rPr>
          <w:sz w:val="10"/>
        </w:rPr>
        <w:t xml:space="preserve">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527294">
        <w:rPr>
          <w:rStyle w:val="StyleUnderline"/>
        </w:rPr>
        <w:t xml:space="preserve">both positions are correct in recognizing the </w:t>
      </w:r>
      <w:r w:rsidRPr="00527294">
        <w:rPr>
          <w:rStyle w:val="Emphasis"/>
        </w:rPr>
        <w:t>real possibility</w:t>
      </w:r>
      <w:r w:rsidRPr="00527294">
        <w:rPr>
          <w:rStyle w:val="StyleUnderline"/>
        </w:rPr>
        <w:t xml:space="preserve"> of global catastrophes resulting from the malevolent use of, for instance, </w:t>
      </w:r>
      <w:r w:rsidRPr="00527294">
        <w:rPr>
          <w:rStyle w:val="Emphasis"/>
        </w:rPr>
        <w:t>biotechnology or nuclear capabilities.</w:t>
      </w:r>
      <w:r w:rsidRPr="00527294">
        <w:rPr>
          <w:rStyle w:val="StyleUnderline"/>
        </w:rPr>
        <w:t xml:space="preserve"> </w:t>
      </w:r>
      <w:r w:rsidRPr="00894E59">
        <w:rPr>
          <w:sz w:val="10"/>
        </w:rPr>
        <w:t xml:space="preserve">The supposition that </w:t>
      </w:r>
      <w:r w:rsidRPr="00894E59">
        <w:rPr>
          <w:sz w:val="10"/>
        </w:rPr>
        <w:lastRenderedPageBreak/>
        <w:t xml:space="preserve">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w:t>
      </w:r>
      <w:proofErr w:type="spellStart"/>
      <w:r w:rsidRPr="00894E59">
        <w:rPr>
          <w:sz w:val="10"/>
        </w:rPr>
        <w:t>ein</w:t>
      </w:r>
      <w:proofErr w:type="spellEnd"/>
      <w:r w:rsidRPr="00894E59">
        <w:rPr>
          <w:sz w:val="10"/>
        </w:rPr>
        <w:t xml:space="preserve"> </w:t>
      </w:r>
      <w:proofErr w:type="spellStart"/>
      <w:r w:rsidRPr="00894E59">
        <w:rPr>
          <w:sz w:val="10"/>
        </w:rPr>
        <w:t>Trieb</w:t>
      </w:r>
      <w:proofErr w:type="spellEnd"/>
      <w:r w:rsidRPr="00894E59">
        <w:rPr>
          <w:sz w:val="10"/>
        </w:rPr>
        <w:t xml:space="preserve"> </w:t>
      </w:r>
      <w:proofErr w:type="spellStart"/>
      <w:r w:rsidRPr="00894E59">
        <w:rPr>
          <w:sz w:val="10"/>
        </w:rPr>
        <w:t>zum</w:t>
      </w:r>
      <w:proofErr w:type="spellEnd"/>
      <w:r w:rsidRPr="00894E59">
        <w:rPr>
          <w:sz w:val="10"/>
        </w:rPr>
        <w:t xml:space="preserve"> Hassen und </w:t>
      </w:r>
      <w:proofErr w:type="spellStart"/>
      <w:r w:rsidRPr="00894E59">
        <w:rPr>
          <w:sz w:val="10"/>
        </w:rPr>
        <w:t>Vernichtung</w:t>
      </w:r>
      <w:proofErr w:type="spellEnd"/>
      <w:r w:rsidRPr="00894E59">
        <w:rPr>
          <w:sz w:val="10"/>
        </w:rPr>
        <w:t xml:space="preserve">). </w:t>
      </w:r>
      <w:r w:rsidRPr="00527294">
        <w:rPr>
          <w:rStyle w:val="StyleUnderline"/>
        </w:rPr>
        <w:t>Freud went as far as to suggest that human beings have an ingrained “inclination” to “aggression” and “destruction”</w:t>
      </w:r>
      <w:r w:rsidRPr="00894E59">
        <w:rPr>
          <w:sz w:val="10"/>
        </w:rPr>
        <w:t xml:space="preserve"> (</w:t>
      </w:r>
      <w:proofErr w:type="spellStart"/>
      <w:r w:rsidRPr="00894E59">
        <w:rPr>
          <w:sz w:val="10"/>
        </w:rPr>
        <w:t>Aggressionstrieb</w:t>
      </w:r>
      <w:proofErr w:type="spellEnd"/>
      <w:r w:rsidRPr="00894E59">
        <w:rPr>
          <w:sz w:val="10"/>
        </w:rPr>
        <w:t xml:space="preserve">, </w:t>
      </w:r>
      <w:proofErr w:type="spellStart"/>
      <w:r w:rsidRPr="00894E59">
        <w:rPr>
          <w:sz w:val="10"/>
        </w:rPr>
        <w:t>Aggressionsneigung</w:t>
      </w:r>
      <w:proofErr w:type="spellEnd"/>
      <w:r w:rsidRPr="00894E59">
        <w:rPr>
          <w:sz w:val="10"/>
        </w:rPr>
        <w:t xml:space="preserve">, and </w:t>
      </w:r>
      <w:proofErr w:type="spellStart"/>
      <w:r w:rsidRPr="00894E59">
        <w:rPr>
          <w:sz w:val="10"/>
        </w:rPr>
        <w:t>Destruktionstrieb</w:t>
      </w:r>
      <w:proofErr w:type="spellEnd"/>
      <w:r w:rsidRPr="00894E59">
        <w:rPr>
          <w:sz w:val="10"/>
        </w:rPr>
        <w:t>), and that this inclination has a “good biological basis” (</w:t>
      </w:r>
      <w:proofErr w:type="spellStart"/>
      <w:r w:rsidRPr="00894E59">
        <w:rPr>
          <w:sz w:val="10"/>
        </w:rPr>
        <w:t>biologisch</w:t>
      </w:r>
      <w:proofErr w:type="spellEnd"/>
      <w:r w:rsidRPr="00894E59">
        <w:rPr>
          <w:sz w:val="10"/>
        </w:rPr>
        <w:t xml:space="preserve"> </w:t>
      </w:r>
      <w:proofErr w:type="spellStart"/>
      <w:r w:rsidRPr="00894E59">
        <w:rPr>
          <w:sz w:val="10"/>
        </w:rPr>
        <w:t>wohl</w:t>
      </w:r>
      <w:proofErr w:type="spellEnd"/>
      <w:r w:rsidRPr="00894E59">
        <w:rPr>
          <w:sz w:val="10"/>
        </w:rPr>
        <w:t xml:space="preserve"> </w:t>
      </w:r>
      <w:proofErr w:type="spellStart"/>
      <w:r w:rsidRPr="00894E59">
        <w:rPr>
          <w:sz w:val="10"/>
        </w:rPr>
        <w:t>begründet</w:t>
      </w:r>
      <w:proofErr w:type="spellEnd"/>
      <w:r w:rsidRPr="00894E59">
        <w:rPr>
          <w:sz w:val="10"/>
        </w:rPr>
        <w:t xml:space="preserve">) (Freud 1999, 20–24; see also Freud 1950; Forbes 1984; Pick 1993, 211–227; </w:t>
      </w:r>
      <w:proofErr w:type="spellStart"/>
      <w:r w:rsidRPr="00894E59">
        <w:rPr>
          <w:sz w:val="10"/>
        </w:rPr>
        <w:t>Medoff</w:t>
      </w:r>
      <w:proofErr w:type="spellEnd"/>
      <w:r w:rsidRPr="00894E59">
        <w:rPr>
          <w:sz w:val="10"/>
        </w:rPr>
        <w:t xml:space="preserve"> 2009). The </w:t>
      </w:r>
      <w:r w:rsidRPr="00527294">
        <w:rPr>
          <w:rStyle w:val="StyleUnderline"/>
        </w:rPr>
        <w:t>attempt to employ Freud’s conception of human nature in understanding international relations has recently been resumed</w:t>
      </w:r>
      <w:r w:rsidRPr="00894E59">
        <w:rPr>
          <w:sz w:val="10"/>
        </w:rPr>
        <w:t>,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w:t>
      </w:r>
      <w:proofErr w:type="spellStart"/>
      <w:r w:rsidRPr="00894E59">
        <w:rPr>
          <w:sz w:val="10"/>
        </w:rPr>
        <w:t>Über</w:t>
      </w:r>
      <w:proofErr w:type="spellEnd"/>
      <w:r w:rsidRPr="00894E59">
        <w:rPr>
          <w:sz w:val="10"/>
        </w:rPr>
        <w:t xml:space="preserve"> die </w:t>
      </w:r>
      <w:proofErr w:type="spellStart"/>
      <w:r w:rsidRPr="00894E59">
        <w:rPr>
          <w:sz w:val="10"/>
        </w:rPr>
        <w:t>Herkunft</w:t>
      </w:r>
      <w:proofErr w:type="spellEnd"/>
      <w:r w:rsidRPr="00894E59">
        <w:rPr>
          <w:sz w:val="10"/>
        </w:rPr>
        <w:t xml:space="preserve"> des </w:t>
      </w:r>
      <w:proofErr w:type="spellStart"/>
      <w:r w:rsidRPr="00894E59">
        <w:rPr>
          <w:sz w:val="10"/>
        </w:rPr>
        <w:t>Politischen</w:t>
      </w:r>
      <w:proofErr w:type="spellEnd"/>
      <w:r w:rsidRPr="00894E59">
        <w:rPr>
          <w:sz w:val="10"/>
        </w:rPr>
        <w:t xml:space="preserve"> </w:t>
      </w:r>
      <w:proofErr w:type="spellStart"/>
      <w:r w:rsidRPr="00894E59">
        <w:rPr>
          <w:sz w:val="10"/>
        </w:rPr>
        <w:t>aus</w:t>
      </w:r>
      <w:proofErr w:type="spellEnd"/>
      <w:r w:rsidRPr="00894E59">
        <w:rPr>
          <w:sz w:val="10"/>
        </w:rPr>
        <w:t xml:space="preserve"> dem </w:t>
      </w:r>
      <w:proofErr w:type="spellStart"/>
      <w:r w:rsidRPr="00894E59">
        <w:rPr>
          <w:sz w:val="10"/>
        </w:rPr>
        <w:t>Wesen</w:t>
      </w:r>
      <w:proofErr w:type="spellEnd"/>
      <w:r w:rsidRPr="00894E59">
        <w:rPr>
          <w:sz w:val="10"/>
        </w:rPr>
        <w:t xml:space="preserve">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w:t>
      </w:r>
      <w:proofErr w:type="spellStart"/>
      <w:r w:rsidRPr="00894E59">
        <w:rPr>
          <w:sz w:val="10"/>
        </w:rPr>
        <w:t>Inan</w:t>
      </w:r>
      <w:proofErr w:type="spellEnd"/>
      <w:r w:rsidRPr="00894E59">
        <w:rPr>
          <w:sz w:val="10"/>
        </w:rPr>
        <w:t xml:space="preserve"> 2003; Kaufman 2006; Molloy 2006, 82–85; Craig 2007; </w:t>
      </w:r>
      <w:proofErr w:type="spellStart"/>
      <w:r w:rsidRPr="00894E59">
        <w:rPr>
          <w:sz w:val="10"/>
        </w:rPr>
        <w:t>Scheuerman</w:t>
      </w:r>
      <w:proofErr w:type="spellEnd"/>
      <w:r w:rsidRPr="00894E59">
        <w:rPr>
          <w:sz w:val="10"/>
        </w:rPr>
        <w:t xml:space="preserve"> 2007, 2010, 2012; </w:t>
      </w:r>
      <w:proofErr w:type="spellStart"/>
      <w:r w:rsidRPr="00894E59">
        <w:rPr>
          <w:sz w:val="10"/>
        </w:rPr>
        <w:t>Schuett</w:t>
      </w:r>
      <w:proofErr w:type="spellEnd"/>
      <w:r w:rsidRPr="00894E59">
        <w:rPr>
          <w:sz w:val="10"/>
        </w:rPr>
        <w:t xml:space="preserve"> 2007; </w:t>
      </w:r>
      <w:proofErr w:type="spellStart"/>
      <w:r w:rsidRPr="00894E59">
        <w:rPr>
          <w:sz w:val="10"/>
        </w:rPr>
        <w:t>Neascu</w:t>
      </w:r>
      <w:proofErr w:type="spellEnd"/>
      <w:r w:rsidRPr="00894E59">
        <w:rPr>
          <w:sz w:val="10"/>
        </w:rPr>
        <w:t xml:space="preserve"> 2009; Behr 2010, 210–225; Brown 2011; </w:t>
      </w:r>
      <w:proofErr w:type="spellStart"/>
      <w:r w:rsidRPr="00894E59">
        <w:rPr>
          <w:sz w:val="10"/>
        </w:rPr>
        <w:t>Jütersonke</w:t>
      </w:r>
      <w:proofErr w:type="spellEnd"/>
      <w:r w:rsidRPr="00894E59">
        <w:rPr>
          <w:sz w:val="10"/>
        </w:rPr>
        <w:t xml:space="preserve"> 2012). It is not my intention here to present a fully-fledged account of the tradition of human nature realism, but rather to emphasize the extent to which some moral enhancement theorists, in their description of some of the gloomy </w:t>
      </w:r>
      <w:proofErr w:type="gramStart"/>
      <w:r w:rsidRPr="00894E59">
        <w:rPr>
          <w:sz w:val="10"/>
        </w:rPr>
        <w:t>scenarios</w:t>
      </w:r>
      <w:proofErr w:type="gramEnd"/>
      <w:r w:rsidRPr="00894E59">
        <w:rPr>
          <w:sz w:val="10"/>
        </w:rPr>
        <w:t xml:space="preserve">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527294">
        <w:rPr>
          <w:rStyle w:val="StyleUnderline"/>
        </w:rPr>
        <w:t xml:space="preserve">Sparrow correctly argues that </w:t>
      </w:r>
      <w:r w:rsidRPr="00527294">
        <w:rPr>
          <w:rStyle w:val="Emphasis"/>
        </w:rPr>
        <w:t>“structural issues,”</w:t>
      </w:r>
      <w:r w:rsidRPr="00527294">
        <w:rPr>
          <w:rStyle w:val="StyleUnderline"/>
        </w:rPr>
        <w:t xml:space="preserve"> rather than </w:t>
      </w:r>
      <w:r w:rsidRPr="00527294">
        <w:rPr>
          <w:rStyle w:val="Emphasis"/>
        </w:rPr>
        <w:t>human nature</w:t>
      </w:r>
      <w:r w:rsidRPr="00527294">
        <w:rPr>
          <w:rStyle w:val="StyleUnderline"/>
        </w:rPr>
        <w:t>, constitute the main factor underlying political conflicts</w:t>
      </w:r>
      <w:r w:rsidRPr="00894E59">
        <w:rPr>
          <w:sz w:val="10"/>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w:t>
      </w:r>
      <w:proofErr w:type="spellStart"/>
      <w:r w:rsidRPr="00894E59">
        <w:rPr>
          <w:sz w:val="10"/>
        </w:rPr>
        <w:t>Inan</w:t>
      </w:r>
      <w:proofErr w:type="spellEnd"/>
      <w:r w:rsidRPr="00894E59">
        <w:rPr>
          <w:sz w:val="10"/>
        </w:rPr>
        <w:t xml:space="preserve"> 2003, 23–36). True, it might be objected that “human nature realism,” as it was defended by Morgenthau and earlier political philosophers, relied upon a metaphysical or psychoanalytical conception of human nature, a conception that</w:t>
      </w:r>
      <w:proofErr w:type="gramStart"/>
      <w:r w:rsidRPr="00894E59">
        <w:rPr>
          <w:sz w:val="10"/>
        </w:rPr>
        <w:t>, actually, did</w:t>
      </w:r>
      <w:proofErr w:type="gramEnd"/>
      <w:r w:rsidRPr="00894E59">
        <w:rPr>
          <w:sz w:val="10"/>
        </w:rPr>
        <w:t xml:space="preserve">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w:t>
      </w:r>
      <w:proofErr w:type="gramStart"/>
      <w:r w:rsidRPr="00894E59">
        <w:rPr>
          <w:sz w:val="10"/>
        </w:rPr>
        <w:t>beings’</w:t>
      </w:r>
      <w:proofErr w:type="gramEnd"/>
      <w:r w:rsidRPr="00894E59">
        <w:rPr>
          <w:sz w:val="10"/>
        </w:rPr>
        <w:t xml:space="preserve">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FE09C3">
        <w:rPr>
          <w:rStyle w:val="StyleUnderline"/>
        </w:rPr>
        <w:t>the question</w:t>
      </w:r>
      <w:r w:rsidRPr="00894E59">
        <w:rPr>
          <w:sz w:val="10"/>
        </w:rPr>
        <w:t xml:space="preserve">, of course, is </w:t>
      </w:r>
      <w:r w:rsidRPr="00FE09C3">
        <w:rPr>
          <w:rStyle w:val="StyleUnderline"/>
        </w:rPr>
        <w:t xml:space="preserve">whether moral enhancement will </w:t>
      </w:r>
      <w:r w:rsidRPr="00894E59">
        <w:rPr>
          <w:sz w:val="10"/>
        </w:rPr>
        <w:t xml:space="preserve">also </w:t>
      </w:r>
      <w:r w:rsidRPr="00FE09C3">
        <w:rPr>
          <w:rStyle w:val="StyleUnderline"/>
        </w:rPr>
        <w:t>improve the prospect of our coping successfully</w:t>
      </w:r>
      <w:r w:rsidRPr="00894E59">
        <w:rPr>
          <w:sz w:val="10"/>
        </w:rPr>
        <w:t xml:space="preserve"> </w:t>
      </w:r>
      <w:r w:rsidRPr="00FE09C3">
        <w:rPr>
          <w:rStyle w:val="StyleUnderline"/>
        </w:rPr>
        <w:t>with</w:t>
      </w:r>
      <w:r w:rsidRPr="00894E59">
        <w:rPr>
          <w:sz w:val="10"/>
        </w:rPr>
        <w:t xml:space="preserve"> some major threats to the </w:t>
      </w:r>
      <w:r w:rsidRPr="00FE09C3">
        <w:rPr>
          <w:rStyle w:val="Emphasis"/>
        </w:rPr>
        <w:t>survival of humankind</w:t>
      </w:r>
      <w:r w:rsidRPr="00894E59">
        <w:rPr>
          <w:sz w:val="10"/>
        </w:rPr>
        <w:t xml:space="preserve">, as Savulescu and Persson propose, or </w:t>
      </w:r>
      <w:r w:rsidRPr="00FE09C3">
        <w:rPr>
          <w:rStyle w:val="Emphasis"/>
        </w:rPr>
        <w:t>to reduce evil in the world</w:t>
      </w:r>
      <w:r w:rsidRPr="00894E59">
        <w:rPr>
          <w:sz w:val="10"/>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w:t>
      </w:r>
      <w:r w:rsidRPr="00313422">
        <w:rPr>
          <w:rStyle w:val="Emphasis"/>
          <w:highlight w:val="cyan"/>
        </w:rPr>
        <w:t>One of the basic tenets of political realism (whether “human nature realism” or “structural realism”) is, first, that the states are the main, if not the only, relevant actors</w:t>
      </w:r>
      <w:r w:rsidRPr="00527294">
        <w:rPr>
          <w:rStyle w:val="Emphasis"/>
        </w:rPr>
        <w:t xml:space="preserve"> </w:t>
      </w:r>
      <w:r w:rsidRPr="00894E59">
        <w:rPr>
          <w:sz w:val="10"/>
        </w:rPr>
        <w:t xml:space="preserve">in the context of international relations; </w:t>
      </w:r>
      <w:r w:rsidRPr="00313422">
        <w:rPr>
          <w:rStyle w:val="Emphasis"/>
          <w:highlight w:val="cyan"/>
        </w:rPr>
        <w:t>and second, that states compete for power</w:t>
      </w:r>
      <w:r w:rsidRPr="00894E59">
        <w:rPr>
          <w:sz w:val="10"/>
        </w:rPr>
        <w:t xml:space="preserve"> in the international arena. </w:t>
      </w:r>
      <w:r w:rsidRPr="00AA54E5">
        <w:rPr>
          <w:rStyle w:val="Emphasis"/>
          <w:highlight w:val="cyan"/>
        </w:rPr>
        <w:t>Moral</w:t>
      </w:r>
      <w:r w:rsidRPr="00FE09C3">
        <w:rPr>
          <w:rStyle w:val="Emphasis"/>
        </w:rPr>
        <w:t xml:space="preserve"> </w:t>
      </w:r>
      <w:r w:rsidRPr="00AA54E5">
        <w:rPr>
          <w:rStyle w:val="Emphasis"/>
          <w:highlight w:val="cyan"/>
        </w:rPr>
        <w:t>considerations</w:t>
      </w:r>
      <w:r w:rsidRPr="00894E59">
        <w:rPr>
          <w:sz w:val="10"/>
        </w:rPr>
        <w:t xml:space="preserve"> in international affairs, according to realists, </w:t>
      </w:r>
      <w:r w:rsidRPr="00AA54E5">
        <w:rPr>
          <w:rStyle w:val="StyleUnderline"/>
          <w:highlight w:val="cyan"/>
        </w:rPr>
        <w:t xml:space="preserve">are </w:t>
      </w:r>
      <w:r w:rsidRPr="00AA54E5">
        <w:rPr>
          <w:rStyle w:val="Emphasis"/>
          <w:highlight w:val="cyan"/>
        </w:rPr>
        <w:t>secondary</w:t>
      </w:r>
      <w:r w:rsidRPr="00894E59">
        <w:rPr>
          <w:sz w:val="10"/>
        </w:rPr>
        <w:t xml:space="preserve"> </w:t>
      </w:r>
      <w:r w:rsidRPr="00AA54E5">
        <w:rPr>
          <w:rStyle w:val="StyleUnderline"/>
          <w:highlight w:val="cyan"/>
        </w:rPr>
        <w:t xml:space="preserve">when set against </w:t>
      </w:r>
      <w:r w:rsidRPr="00221652">
        <w:rPr>
          <w:rStyle w:val="StyleUnderline"/>
        </w:rPr>
        <w:t>the</w:t>
      </w:r>
      <w:r w:rsidRPr="00FE09C3">
        <w:rPr>
          <w:rStyle w:val="StyleUnderline"/>
        </w:rPr>
        <w:t xml:space="preserve"> state’s primary goal</w:t>
      </w:r>
      <w:r w:rsidRPr="00894E59">
        <w:rPr>
          <w:sz w:val="10"/>
        </w:rPr>
        <w:t xml:space="preserve">, </w:t>
      </w:r>
      <w:r w:rsidRPr="00FE09C3">
        <w:rPr>
          <w:rStyle w:val="Emphasis"/>
        </w:rPr>
        <w:t xml:space="preserve">namely its own </w:t>
      </w:r>
      <w:r w:rsidRPr="00AA54E5">
        <w:rPr>
          <w:rStyle w:val="Emphasis"/>
          <w:highlight w:val="cyan"/>
        </w:rPr>
        <w:t>security and survival</w:t>
      </w:r>
      <w:r w:rsidRPr="00894E59">
        <w:rPr>
          <w:sz w:val="10"/>
        </w:rPr>
        <w:t xml:space="preserve">. But while human nature realists such as Morgenthau explain the struggle for power </w:t>
      </w:r>
      <w:proofErr w:type="gramStart"/>
      <w:r w:rsidRPr="00894E59">
        <w:rPr>
          <w:sz w:val="10"/>
        </w:rPr>
        <w:t>as a result of</w:t>
      </w:r>
      <w:proofErr w:type="gramEnd"/>
      <w:r w:rsidRPr="00894E59">
        <w:rPr>
          <w:sz w:val="10"/>
        </w:rPr>
        <w:t xml:space="preserve">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FE09C3">
        <w:rPr>
          <w:rStyle w:val="StyleUnderline"/>
        </w:rPr>
        <w:t xml:space="preserve">it </w:t>
      </w:r>
      <w:r w:rsidRPr="00527294">
        <w:rPr>
          <w:rStyle w:val="StyleUnderline"/>
        </w:rPr>
        <w:t xml:space="preserve">is </w:t>
      </w:r>
      <w:r w:rsidRPr="00AA54E5">
        <w:rPr>
          <w:rStyle w:val="StyleUnderline"/>
          <w:highlight w:val="cyan"/>
        </w:rPr>
        <w:t xml:space="preserve">this </w:t>
      </w:r>
      <w:r w:rsidRPr="00AA54E5">
        <w:rPr>
          <w:rStyle w:val="Emphasis"/>
          <w:highlight w:val="cyan"/>
        </w:rPr>
        <w:t>structure</w:t>
      </w:r>
      <w:r w:rsidRPr="00AA54E5">
        <w:rPr>
          <w:rStyle w:val="StyleUnderline"/>
          <w:highlight w:val="cyan"/>
        </w:rPr>
        <w:t xml:space="preserve"> </w:t>
      </w:r>
      <w:r w:rsidRPr="00527294">
        <w:rPr>
          <w:rStyle w:val="StyleUnderline"/>
        </w:rPr>
        <w:t xml:space="preserve">that </w:t>
      </w:r>
      <w:r w:rsidRPr="00AA54E5">
        <w:rPr>
          <w:rStyle w:val="StyleUnderline"/>
          <w:highlight w:val="cyan"/>
        </w:rPr>
        <w:t>compels individuals</w:t>
      </w:r>
      <w:r w:rsidRPr="00527294">
        <w:rPr>
          <w:rStyle w:val="StyleUnderline"/>
        </w:rPr>
        <w:t xml:space="preserve"> to act as they do in the domain of international affairs. </w:t>
      </w:r>
      <w:r w:rsidRPr="00894E59">
        <w:rPr>
          <w:sz w:val="10"/>
        </w:rPr>
        <w:t xml:space="preserve">And one distinguishing feature of the international system of states is </w:t>
      </w:r>
      <w:r w:rsidRPr="00527294">
        <w:rPr>
          <w:rStyle w:val="StyleUnderline"/>
        </w:rPr>
        <w:t>its “anarchical structure,”</w:t>
      </w:r>
      <w:r w:rsidRPr="00894E59">
        <w:rPr>
          <w:sz w:val="10"/>
        </w:rPr>
        <w:t xml:space="preserve"> </w:t>
      </w:r>
      <w:proofErr w:type="gramStart"/>
      <w:r w:rsidRPr="00894E59">
        <w:rPr>
          <w:sz w:val="10"/>
        </w:rPr>
        <w:t>i.e.</w:t>
      </w:r>
      <w:proofErr w:type="gramEnd"/>
      <w:r w:rsidRPr="00894E59">
        <w:rPr>
          <w:sz w:val="10"/>
        </w:rPr>
        <w:t xml:space="preserve"> the lack of a central government analogous to the central governments that exist in the context of domestic politics. </w:t>
      </w:r>
      <w:r w:rsidRPr="00527294">
        <w:rPr>
          <w:rStyle w:val="StyleUnderline"/>
        </w:rPr>
        <w:t>It means that each individual state is responsible for its own integrity and survival</w:t>
      </w:r>
      <w:r w:rsidRPr="00894E59">
        <w:rPr>
          <w:sz w:val="10"/>
        </w:rPr>
        <w:t xml:space="preserve">. </w:t>
      </w:r>
      <w:r w:rsidRPr="00527294">
        <w:rPr>
          <w:rStyle w:val="StyleUnderline"/>
        </w:rPr>
        <w:t>In the absence of a superior authority</w:t>
      </w:r>
      <w:r w:rsidRPr="00894E59">
        <w:rPr>
          <w:sz w:val="10"/>
        </w:rPr>
        <w:t xml:space="preserve">, over and above the power of each sovereign state, </w:t>
      </w:r>
      <w:r w:rsidRPr="00527294">
        <w:rPr>
          <w:rStyle w:val="StyleUnderline"/>
        </w:rPr>
        <w:t xml:space="preserve">political leaders </w:t>
      </w:r>
      <w:r w:rsidRPr="00894E59">
        <w:rPr>
          <w:sz w:val="10"/>
        </w:rPr>
        <w:t xml:space="preserve">often </w:t>
      </w:r>
      <w:r w:rsidRPr="00527294">
        <w:rPr>
          <w:rStyle w:val="StyleUnderline"/>
        </w:rPr>
        <w:t xml:space="preserve">feel compelled to favor </w:t>
      </w:r>
      <w:r w:rsidRPr="00527294">
        <w:rPr>
          <w:rStyle w:val="Emphasis"/>
        </w:rPr>
        <w:t>security over morality</w:t>
      </w:r>
      <w:r w:rsidRPr="00894E59">
        <w:rPr>
          <w:sz w:val="10"/>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AA54E5">
        <w:rPr>
          <w:rStyle w:val="Emphasis"/>
          <w:highlight w:val="cyan"/>
        </w:rPr>
        <w:t>even if human</w:t>
      </w:r>
      <w:r w:rsidRPr="00527294">
        <w:rPr>
          <w:rStyle w:val="StyleUnderline"/>
        </w:rPr>
        <w:t xml:space="preserve"> being</w:t>
      </w:r>
      <w:r w:rsidRPr="00AA54E5">
        <w:rPr>
          <w:rStyle w:val="Emphasis"/>
          <w:highlight w:val="cyan"/>
        </w:rPr>
        <w:t>s</w:t>
      </w:r>
      <w:r w:rsidRPr="00527294">
        <w:rPr>
          <w:rStyle w:val="StyleUnderline"/>
        </w:rPr>
        <w:t xml:space="preserve"> turn out to become </w:t>
      </w:r>
      <w:r w:rsidRPr="00AA54E5">
        <w:rPr>
          <w:rStyle w:val="Emphasis"/>
          <w:highlight w:val="cyan"/>
        </w:rPr>
        <w:t>morally enhance</w:t>
      </w:r>
      <w:r w:rsidRPr="00527294">
        <w:rPr>
          <w:rStyle w:val="Emphasis"/>
        </w:rPr>
        <w:t>d</w:t>
      </w:r>
      <w:r w:rsidRPr="00FE09C3">
        <w:rPr>
          <w:rStyle w:val="StyleUnderline"/>
        </w:rPr>
        <w:t xml:space="preserve"> </w:t>
      </w:r>
      <w:r w:rsidRPr="00894E59">
        <w:rPr>
          <w:sz w:val="10"/>
        </w:rPr>
        <w:t xml:space="preserve">in the future, </w:t>
      </w:r>
      <w:r w:rsidRPr="00AA54E5">
        <w:rPr>
          <w:rStyle w:val="StyleUnderline"/>
          <w:highlight w:val="cyan"/>
        </w:rPr>
        <w:t>humankind may still</w:t>
      </w:r>
      <w:r w:rsidRPr="00527294">
        <w:rPr>
          <w:rStyle w:val="StyleUnderline"/>
        </w:rPr>
        <w:t xml:space="preserve"> have to </w:t>
      </w:r>
      <w:r w:rsidRPr="00AA54E5">
        <w:rPr>
          <w:rStyle w:val="StyleUnderline"/>
          <w:highlight w:val="cyan"/>
        </w:rPr>
        <w:t xml:space="preserve">face the same </w:t>
      </w:r>
      <w:r w:rsidRPr="00AA54E5">
        <w:rPr>
          <w:rStyle w:val="Emphasis"/>
          <w:highlight w:val="cyan"/>
        </w:rPr>
        <w:t>scary scenarios</w:t>
      </w:r>
      <w:r w:rsidRPr="00FE09C3">
        <w:rPr>
          <w:rStyle w:val="StyleUnderline"/>
        </w:rPr>
        <w:t xml:space="preserve"> </w:t>
      </w:r>
      <w:r w:rsidRPr="00894E59">
        <w:rPr>
          <w:sz w:val="10"/>
        </w:rPr>
        <w:t xml:space="preserve">described by some moral enhancement theorists. </w:t>
      </w:r>
      <w:r w:rsidRPr="00FE09C3">
        <w:rPr>
          <w:rStyle w:val="StyleUnderline"/>
        </w:rPr>
        <w:t>This is likely to happen if, indeed</w:t>
      </w:r>
      <w:r w:rsidRPr="00894E59">
        <w:rPr>
          <w:sz w:val="10"/>
        </w:rPr>
        <w:t xml:space="preserve">, </w:t>
      </w:r>
      <w:r w:rsidRPr="00FE09C3">
        <w:rPr>
          <w:rStyle w:val="StyleUnderline"/>
        </w:rPr>
        <w:t xml:space="preserve">human beings </w:t>
      </w:r>
      <w:r w:rsidRPr="00FE09C3">
        <w:rPr>
          <w:rStyle w:val="StyleUnderline"/>
        </w:rPr>
        <w:lastRenderedPageBreak/>
        <w:t xml:space="preserve">remain compelled to cooperate </w:t>
      </w:r>
      <w:r w:rsidRPr="00894E59">
        <w:rPr>
          <w:sz w:val="10"/>
        </w:rPr>
        <w:t>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w:t>
      </w:r>
      <w:proofErr w:type="spellStart"/>
      <w:r w:rsidRPr="00894E59">
        <w:rPr>
          <w:sz w:val="10"/>
        </w:rPr>
        <w:t>Cirincione</w:t>
      </w:r>
      <w:proofErr w:type="spellEnd"/>
      <w:r w:rsidRPr="00894E59">
        <w:rPr>
          <w:sz w:val="10"/>
        </w:rPr>
        <w:t xml:space="preserve"> 2008, 382).3 But </w:t>
      </w:r>
      <w:r w:rsidRPr="00FE09C3">
        <w:rPr>
          <w:rStyle w:val="StyleUnderline"/>
        </w:rPr>
        <w:t>under the crushing pressure of having to decide in such a short time, and on the basis of unreliable information, whether or not to retaliate, even a morally enhanced Yeltsin might have given orders to launch a devastating nuclear response</w:t>
      </w:r>
      <w:r w:rsidRPr="00894E59">
        <w:rPr>
          <w:sz w:val="10"/>
        </w:rPr>
        <w:t xml:space="preserve"> – and that </w:t>
      </w:r>
      <w:r w:rsidRPr="00FE09C3">
        <w:rPr>
          <w:rStyle w:val="Emphasis"/>
        </w:rPr>
        <w:t>in spite of strong moral dispositions to the contrary.</w:t>
      </w:r>
      <w:r>
        <w:rPr>
          <w:rStyle w:val="Emphasis"/>
        </w:rPr>
        <w:t xml:space="preserve"> </w:t>
      </w:r>
      <w:r w:rsidRPr="00894E59">
        <w:rPr>
          <w:sz w:val="10"/>
        </w:rPr>
        <w:t xml:space="preserve">Writing for The Guardian </w:t>
      </w:r>
      <w:proofErr w:type="gramStart"/>
      <w:r w:rsidRPr="00894E59">
        <w:rPr>
          <w:sz w:val="10"/>
        </w:rPr>
        <w:t>on the basis of</w:t>
      </w:r>
      <w:proofErr w:type="gramEnd"/>
      <w:r w:rsidRPr="00894E59">
        <w:rPr>
          <w:sz w:val="10"/>
        </w:rPr>
        <w:t xml:space="preserve"> recently declassified documents, Rupert Myers reports further incidents similar to the one of 1995. He suggests that as more states strive to acquire nuclear capability, the danger of a major nuclear accident is likely to increase (Myers 2014). </w:t>
      </w:r>
      <w:r w:rsidRPr="00FE09C3">
        <w:rPr>
          <w:rStyle w:val="StyleUnderline"/>
        </w:rPr>
        <w:t xml:space="preserve">What </w:t>
      </w:r>
      <w:proofErr w:type="gramStart"/>
      <w:r w:rsidRPr="00FE09C3">
        <w:rPr>
          <w:rStyle w:val="StyleUnderline"/>
        </w:rPr>
        <w:t>has to</w:t>
      </w:r>
      <w:proofErr w:type="gramEnd"/>
      <w:r w:rsidRPr="00FE09C3">
        <w:rPr>
          <w:rStyle w:val="StyleUnderline"/>
        </w:rPr>
        <w:t xml:space="preserve"> be changed</w:t>
      </w:r>
      <w:r w:rsidRPr="00894E59">
        <w:rPr>
          <w:sz w:val="10"/>
        </w:rPr>
        <w:t xml:space="preserve">, therefore, </w:t>
      </w:r>
      <w:r w:rsidRPr="00FE09C3">
        <w:rPr>
          <w:rStyle w:val="StyleUnderline"/>
        </w:rPr>
        <w:t>is not human moral dispositions</w:t>
      </w:r>
      <w:r w:rsidRPr="00894E59">
        <w:rPr>
          <w:sz w:val="10"/>
        </w:rPr>
        <w:t xml:space="preserve">, </w:t>
      </w:r>
      <w:r w:rsidRPr="00FE09C3">
        <w:rPr>
          <w:rStyle w:val="Emphasis"/>
        </w:rPr>
        <w:t>but the very structure of the political international system of states</w:t>
      </w:r>
      <w:r w:rsidRPr="00894E59">
        <w:rPr>
          <w:sz w:val="10"/>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AA54E5">
        <w:rPr>
          <w:rStyle w:val="StyleUnderline"/>
          <w:highlight w:val="cyan"/>
        </w:rPr>
        <w:t>moral enhancement</w:t>
      </w:r>
      <w:r w:rsidRPr="00894E59">
        <w:rPr>
          <w:sz w:val="10"/>
        </w:rPr>
        <w:t xml:space="preserve"> may possibly have desirable results in some areas of human cooperation that do not badly threaten our security – such as donating food, medicine, and money to poorer countries – it </w:t>
      </w:r>
      <w:r w:rsidRPr="00AA54E5">
        <w:rPr>
          <w:rStyle w:val="StyleUnderline"/>
          <w:highlight w:val="cyan"/>
        </w:rPr>
        <w:t xml:space="preserve">will not motivate political leaders to </w:t>
      </w:r>
      <w:r w:rsidRPr="00AA54E5">
        <w:rPr>
          <w:rStyle w:val="Emphasis"/>
          <w:highlight w:val="cyan"/>
        </w:rPr>
        <w:t>dismantle</w:t>
      </w:r>
      <w:r w:rsidRPr="00FE09C3">
        <w:rPr>
          <w:rStyle w:val="Emphasis"/>
        </w:rPr>
        <w:t xml:space="preserve"> their </w:t>
      </w:r>
      <w:r w:rsidRPr="00AA54E5">
        <w:rPr>
          <w:rStyle w:val="Emphasis"/>
          <w:highlight w:val="cyan"/>
        </w:rPr>
        <w:t>nuclear weapons</w:t>
      </w:r>
      <w:r w:rsidRPr="00894E59">
        <w:rPr>
          <w:sz w:val="10"/>
        </w:rPr>
        <w:t xml:space="preserve">. </w:t>
      </w:r>
      <w:r w:rsidRPr="00AA54E5">
        <w:rPr>
          <w:rStyle w:val="StyleUnderline"/>
          <w:highlight w:val="cyan"/>
        </w:rPr>
        <w:t>Neither will it deter other</w:t>
      </w:r>
      <w:r w:rsidRPr="00FE09C3">
        <w:rPr>
          <w:rStyle w:val="StyleUnderline"/>
        </w:rPr>
        <w:t xml:space="preserve"> political </w:t>
      </w:r>
      <w:r w:rsidRPr="00527294">
        <w:rPr>
          <w:rStyle w:val="StyleUnderline"/>
        </w:rPr>
        <w:t>leaders from pursuing nuclear capability</w:t>
      </w:r>
      <w:r w:rsidRPr="00894E59">
        <w:rPr>
          <w:sz w:val="10"/>
        </w:rPr>
        <w:t xml:space="preserve">, </w:t>
      </w:r>
      <w:r w:rsidRPr="00527294">
        <w:rPr>
          <w:rStyle w:val="StyleUnderline"/>
        </w:rPr>
        <w:t>at any rate not</w:t>
      </w:r>
      <w:r w:rsidRPr="00FE09C3">
        <w:rPr>
          <w:rStyle w:val="StyleUnderline"/>
        </w:rPr>
        <w:t xml:space="preserve"> </w:t>
      </w:r>
      <w:proofErr w:type="gramStart"/>
      <w:r w:rsidRPr="00AA54E5">
        <w:rPr>
          <w:rStyle w:val="StyleUnderline"/>
          <w:highlight w:val="cyan"/>
        </w:rPr>
        <w:t>as long as</w:t>
      </w:r>
      <w:proofErr w:type="gramEnd"/>
      <w:r w:rsidRPr="00AA54E5">
        <w:rPr>
          <w:rStyle w:val="StyleUnderline"/>
          <w:highlight w:val="cyan"/>
        </w:rPr>
        <w:t xml:space="preserve"> the </w:t>
      </w:r>
      <w:r w:rsidRPr="00AA54E5">
        <w:rPr>
          <w:rStyle w:val="Emphasis"/>
          <w:highlight w:val="cyan"/>
        </w:rPr>
        <w:t>structure of</w:t>
      </w:r>
      <w:r w:rsidRPr="00FE09C3">
        <w:rPr>
          <w:rStyle w:val="StyleUnderline"/>
        </w:rPr>
        <w:t xml:space="preserve"> international </w:t>
      </w:r>
      <w:r w:rsidRPr="00AA54E5">
        <w:rPr>
          <w:rStyle w:val="Emphasis"/>
          <w:highlight w:val="cyan"/>
        </w:rPr>
        <w:t>politics</w:t>
      </w:r>
      <w:r w:rsidRPr="00AA54E5">
        <w:rPr>
          <w:rStyle w:val="StyleUnderline"/>
          <w:highlight w:val="cyan"/>
        </w:rPr>
        <w:t xml:space="preserve"> compels them to see</w:t>
      </w:r>
      <w:r w:rsidRPr="00527294">
        <w:rPr>
          <w:rStyle w:val="StyleUnderline"/>
        </w:rPr>
        <w:t xml:space="preserve"> </w:t>
      </w:r>
      <w:r w:rsidRPr="00221652">
        <w:rPr>
          <w:rStyle w:val="StyleUnderline"/>
        </w:rPr>
        <w:t>prospective</w:t>
      </w:r>
      <w:r w:rsidRPr="00FE09C3">
        <w:rPr>
          <w:rStyle w:val="StyleUnderline"/>
        </w:rPr>
        <w:t xml:space="preserve"> </w:t>
      </w:r>
      <w:r w:rsidRPr="00527294">
        <w:rPr>
          <w:rStyle w:val="StyleUnderline"/>
        </w:rPr>
        <w:t xml:space="preserve">cooperators </w:t>
      </w:r>
      <w:r w:rsidRPr="00527294">
        <w:rPr>
          <w:rStyle w:val="Emphasis"/>
        </w:rPr>
        <w:t xml:space="preserve">in the present as possible </w:t>
      </w:r>
      <w:r w:rsidRPr="00AA54E5">
        <w:rPr>
          <w:rStyle w:val="Emphasis"/>
          <w:highlight w:val="cyan"/>
        </w:rPr>
        <w:t>enemies in the future</w:t>
      </w:r>
      <w:r w:rsidRPr="00FE09C3">
        <w:rPr>
          <w:rStyle w:val="Emphasis"/>
        </w:rPr>
        <w:t>.</w:t>
      </w:r>
      <w:r>
        <w:rPr>
          <w:rStyle w:val="Emphasis"/>
        </w:rPr>
        <w:t xml:space="preserve"> </w:t>
      </w:r>
      <w:r w:rsidRPr="00894E59">
        <w:rPr>
          <w:sz w:val="10"/>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FE09C3">
        <w:rPr>
          <w:rStyle w:val="StyleUnderline"/>
        </w:rPr>
        <w:t>in the absence of the kind of security that law-enforcing institutions have the force to create</w:t>
      </w:r>
      <w:r w:rsidRPr="00894E59">
        <w:rPr>
          <w:sz w:val="10"/>
        </w:rPr>
        <w:t xml:space="preserve">, </w:t>
      </w:r>
      <w:r w:rsidRPr="00FE09C3">
        <w:rPr>
          <w:rStyle w:val="StyleUnderline"/>
        </w:rPr>
        <w:t xml:space="preserve">political </w:t>
      </w:r>
      <w:r w:rsidRPr="00AA54E5">
        <w:rPr>
          <w:rStyle w:val="StyleUnderline"/>
          <w:highlight w:val="cyan"/>
        </w:rPr>
        <w:t>leaders will</w:t>
      </w:r>
      <w:r w:rsidRPr="00894E59">
        <w:rPr>
          <w:sz w:val="10"/>
        </w:rPr>
        <w:t xml:space="preserve"> often </w:t>
      </w:r>
      <w:r w:rsidRPr="00AA54E5">
        <w:rPr>
          <w:rStyle w:val="Emphasis"/>
          <w:highlight w:val="cyan"/>
        </w:rPr>
        <w:t>fail to cooperate,</w:t>
      </w:r>
      <w:r w:rsidRPr="00894E59">
        <w:rPr>
          <w:sz w:val="10"/>
          <w:highlight w:val="cyan"/>
        </w:rPr>
        <w:t xml:space="preserve"> </w:t>
      </w:r>
      <w:r w:rsidRPr="00AA54E5">
        <w:rPr>
          <w:rStyle w:val="StyleUnderline"/>
          <w:highlight w:val="cyan"/>
        </w:rPr>
        <w:t>and</w:t>
      </w:r>
      <w:r w:rsidRPr="00894E59">
        <w:rPr>
          <w:sz w:val="10"/>
        </w:rPr>
        <w:t xml:space="preserve"> occasionally </w:t>
      </w:r>
      <w:r w:rsidRPr="00AA54E5">
        <w:rPr>
          <w:rStyle w:val="StyleUnderline"/>
          <w:highlight w:val="cyan"/>
        </w:rPr>
        <w:t>engage in</w:t>
      </w:r>
      <w:r w:rsidRPr="00894E59">
        <w:rPr>
          <w:sz w:val="10"/>
        </w:rPr>
        <w:t xml:space="preserve"> conflicts and </w:t>
      </w:r>
      <w:r w:rsidRPr="00AA54E5">
        <w:rPr>
          <w:rStyle w:val="StyleUnderline"/>
          <w:highlight w:val="cyan"/>
        </w:rPr>
        <w:t>wars</w:t>
      </w:r>
      <w:r w:rsidRPr="00894E59">
        <w:rPr>
          <w:sz w:val="10"/>
          <w:highlight w:val="cyan"/>
        </w:rPr>
        <w:t>,</w:t>
      </w:r>
      <w:r w:rsidRPr="00894E59">
        <w:rPr>
          <w:sz w:val="10"/>
        </w:rPr>
        <w:t xml:space="preserve"> </w:t>
      </w:r>
      <w:r w:rsidRPr="00FE09C3">
        <w:rPr>
          <w:rStyle w:val="StyleUnderline"/>
        </w:rPr>
        <w:t xml:space="preserve">in those areas that are critical to their </w:t>
      </w:r>
      <w:r w:rsidRPr="00894E59">
        <w:rPr>
          <w:sz w:val="10"/>
        </w:rPr>
        <w:t xml:space="preserve">security and </w:t>
      </w:r>
      <w:r w:rsidRPr="00A22F2B">
        <w:rPr>
          <w:rStyle w:val="StyleUnderline"/>
        </w:rPr>
        <w:t>survival</w:t>
      </w:r>
      <w:r w:rsidRPr="00894E59">
        <w:rPr>
          <w:sz w:val="10"/>
        </w:rPr>
        <w:t xml:space="preserve">. Given the structure of international politics and the basic goal of survival, </w:t>
      </w:r>
      <w:r w:rsidRPr="00A22F2B">
        <w:rPr>
          <w:rStyle w:val="StyleUnderline"/>
        </w:rPr>
        <w:t>this is likely to continue to happen</w:t>
      </w:r>
      <w:r w:rsidRPr="00894E59">
        <w:rPr>
          <w:sz w:val="10"/>
        </w:rPr>
        <w:t xml:space="preserve">, </w:t>
      </w:r>
      <w:r w:rsidRPr="00AA54E5">
        <w:rPr>
          <w:rStyle w:val="Emphasis"/>
          <w:highlight w:val="cyan"/>
        </w:rPr>
        <w:t>even if,</w:t>
      </w:r>
      <w:r w:rsidRPr="00894E59">
        <w:rPr>
          <w:sz w:val="10"/>
        </w:rPr>
        <w:t xml:space="preserve"> in the future, political </w:t>
      </w:r>
      <w:r w:rsidRPr="00AA54E5">
        <w:rPr>
          <w:rStyle w:val="StyleUnderline"/>
          <w:highlight w:val="cyan"/>
        </w:rPr>
        <w:t xml:space="preserve">leaders become </w:t>
      </w:r>
      <w:r w:rsidRPr="00AA54E5">
        <w:rPr>
          <w:rStyle w:val="Emphasis"/>
          <w:highlight w:val="cyan"/>
        </w:rPr>
        <w:t>less</w:t>
      </w:r>
      <w:r w:rsidRPr="00A22F2B">
        <w:rPr>
          <w:rStyle w:val="Emphasis"/>
        </w:rPr>
        <w:t xml:space="preserve"> egoistic and </w:t>
      </w:r>
      <w:r w:rsidRPr="00AA54E5">
        <w:rPr>
          <w:rStyle w:val="Emphasis"/>
          <w:highlight w:val="cyan"/>
        </w:rPr>
        <w:t>power-seeking</w:t>
      </w:r>
      <w:r w:rsidRPr="00FE09C3">
        <w:rPr>
          <w:rStyle w:val="StyleUnderline"/>
        </w:rPr>
        <w:t xml:space="preserve"> </w:t>
      </w:r>
      <w:r w:rsidRPr="00894E59">
        <w:rPr>
          <w:sz w:val="10"/>
        </w:rPr>
        <w:t xml:space="preserve">through moral enhancement. On the other hand, since the structure of the international system of states is itself another human institution, there is no reason to suppose that it cannot ever be changed. If people become morally enhanced in the </w:t>
      </w:r>
      <w:proofErr w:type="gramStart"/>
      <w:r w:rsidRPr="00894E59">
        <w:rPr>
          <w:sz w:val="10"/>
        </w:rPr>
        <w:t>future</w:t>
      </w:r>
      <w:proofErr w:type="gramEnd"/>
      <w:r w:rsidRPr="00894E59">
        <w:rPr>
          <w:sz w:val="10"/>
        </w:rPr>
        <w:t xml:space="preserve"> they may possibly feel more strongly motivated to change the structure of the system of states, or perhaps even feel inclined to abolish it altogether. In my view, however, </w:t>
      </w:r>
      <w:r w:rsidRPr="00A22F2B">
        <w:rPr>
          <w:rStyle w:val="StyleUnderline"/>
        </w:rPr>
        <w:t xml:space="preserve">addressing major threats to the survival of humankind in the future by means of </w:t>
      </w:r>
      <w:r w:rsidRPr="00A22F2B">
        <w:rPr>
          <w:rStyle w:val="Emphasis"/>
        </w:rPr>
        <w:t>bioengineering</w:t>
      </w:r>
      <w:r w:rsidRPr="00894E59">
        <w:rPr>
          <w:sz w:val="10"/>
        </w:rPr>
        <w:t xml:space="preserve"> </w:t>
      </w:r>
      <w:r w:rsidRPr="00A22F2B">
        <w:rPr>
          <w:rStyle w:val="StyleUnderline"/>
        </w:rPr>
        <w:t xml:space="preserve">is unlikely to yield the </w:t>
      </w:r>
      <w:r w:rsidRPr="00A22F2B">
        <w:rPr>
          <w:rStyle w:val="Emphasis"/>
        </w:rPr>
        <w:t>expected results</w:t>
      </w:r>
      <w:r w:rsidRPr="00A22F2B">
        <w:rPr>
          <w:rStyle w:val="StyleUnderline"/>
        </w:rPr>
        <w:t xml:space="preserve">, so long as moral enhancement is pursued </w:t>
      </w:r>
      <w:r w:rsidRPr="00A22F2B">
        <w:rPr>
          <w:rStyle w:val="Emphasis"/>
        </w:rPr>
        <w:t>within the present framework of the international system of states.</w:t>
      </w:r>
    </w:p>
    <w:p w14:paraId="5961AA6D" w14:textId="5B7BCE09" w:rsidR="00CE625B" w:rsidRPr="00C04160" w:rsidRDefault="00CE625B" w:rsidP="00CE625B">
      <w:pPr>
        <w:pStyle w:val="Heading4"/>
      </w:pPr>
      <w:r w:rsidRPr="00C04160">
        <w:t xml:space="preserve">Hegemony sustainable – prefer long term trends </w:t>
      </w:r>
    </w:p>
    <w:p w14:paraId="12D40D3D" w14:textId="77777777" w:rsidR="00CE625B" w:rsidRPr="00C04160" w:rsidRDefault="00CE625B" w:rsidP="00CE625B">
      <w:r w:rsidRPr="00C04160">
        <w:rPr>
          <w:rStyle w:val="Heading4Char"/>
        </w:rPr>
        <w:t>Lieber 12</w:t>
      </w:r>
      <w:r w:rsidRPr="00C04160">
        <w:t xml:space="preserve"> [Robert J. Lieber is Professor of Government and International Affairs at Georgetown</w:t>
      </w:r>
      <w:r w:rsidRPr="00C04160">
        <w:rPr>
          <w:sz w:val="12"/>
        </w:rPr>
        <w:t xml:space="preserve"> </w:t>
      </w:r>
      <w:r w:rsidRPr="00C04160">
        <w:t>University. He is the author or editor of fourteen books on international relations and US</w:t>
      </w:r>
      <w:r w:rsidRPr="00C04160">
        <w:rPr>
          <w:sz w:val="12"/>
        </w:rPr>
        <w:t xml:space="preserve"> </w:t>
      </w:r>
      <w:r w:rsidRPr="00C04160">
        <w:t>foreign policy. His most recent is The American Era: Power and Strategy for the 21st</w:t>
      </w:r>
      <w:r w:rsidRPr="00C04160">
        <w:rPr>
          <w:sz w:val="12"/>
        </w:rPr>
        <w:t xml:space="preserve"> </w:t>
      </w:r>
      <w:r w:rsidRPr="00C04160">
        <w:t xml:space="preserve">Century, 5/3/12,  </w:t>
      </w:r>
      <w:hyperlink r:id="rId11" w:history="1">
        <w:r w:rsidRPr="00C04160">
          <w:rPr>
            <w:rStyle w:val="Hyperlink"/>
          </w:rPr>
          <w:t>http://israelcfr.com/documents/5-3/5-3-4-RobertJLieber.pdf</w:t>
        </w:r>
      </w:hyperlink>
      <w:r w:rsidRPr="00C04160">
        <w:t xml:space="preserve">] </w:t>
      </w:r>
    </w:p>
    <w:p w14:paraId="6C0C9761" w14:textId="77777777" w:rsidR="00CE625B" w:rsidRPr="00C04160" w:rsidRDefault="00CE625B" w:rsidP="00CE625B">
      <w:pPr>
        <w:rPr>
          <w:sz w:val="16"/>
        </w:rPr>
      </w:pPr>
      <w:r w:rsidRPr="00C04160">
        <w:rPr>
          <w:rStyle w:val="StyleUnderline"/>
          <w:highlight w:val="green"/>
        </w:rPr>
        <w:t>There is a</w:t>
      </w:r>
      <w:r w:rsidRPr="00C04160">
        <w:rPr>
          <w:rStyle w:val="StyleUnderline"/>
        </w:rPr>
        <w:t xml:space="preserve"> widespread </w:t>
      </w:r>
      <w:r w:rsidRPr="00C04160">
        <w:rPr>
          <w:rStyle w:val="StyleUnderline"/>
          <w:highlight w:val="green"/>
        </w:rPr>
        <w:t>belief</w:t>
      </w:r>
      <w:r w:rsidRPr="00C04160">
        <w:rPr>
          <w:rStyle w:val="StyleUnderline"/>
        </w:rPr>
        <w:t xml:space="preserve"> today </w:t>
      </w:r>
      <w:r w:rsidRPr="00C04160">
        <w:rPr>
          <w:rStyle w:val="StyleUnderline"/>
          <w:highlight w:val="green"/>
        </w:rPr>
        <w:t>that America is in decline</w:t>
      </w:r>
      <w:r w:rsidRPr="00C04160">
        <w:rPr>
          <w:sz w:val="16"/>
        </w:rPr>
        <w:t xml:space="preserve">. Standard &amp; Poor’s recent downgrading of America’s long-term credit rating from AAA to AA-plus is but the latest occasion for an outpouring of pessimistic statements. </w:t>
      </w:r>
      <w:r w:rsidRPr="00C04160">
        <w:rPr>
          <w:rStyle w:val="StyleUnderline"/>
        </w:rPr>
        <w:t>Proponents</w:t>
      </w:r>
      <w:r w:rsidRPr="00C04160">
        <w:rPr>
          <w:sz w:val="16"/>
        </w:rPr>
        <w:t xml:space="preserve"> </w:t>
      </w:r>
      <w:r w:rsidRPr="00C04160">
        <w:rPr>
          <w:rStyle w:val="StyleUnderline"/>
        </w:rPr>
        <w:t>of that view argue that the United States as a society, economy, and political</w:t>
      </w:r>
      <w:r w:rsidRPr="00C04160">
        <w:rPr>
          <w:rStyle w:val="StyleUnderline"/>
          <w:sz w:val="12"/>
        </w:rPr>
        <w:t xml:space="preserve"> </w:t>
      </w:r>
      <w:r w:rsidRPr="00C04160">
        <w:rPr>
          <w:rStyle w:val="StyleUnderline"/>
        </w:rPr>
        <w:t xml:space="preserve">power is weakening and that its international primacy is ebbing </w:t>
      </w:r>
      <w:proofErr w:type="gramStart"/>
      <w:r w:rsidRPr="00C04160">
        <w:rPr>
          <w:rStyle w:val="StyleUnderline"/>
        </w:rPr>
        <w:t>as a result of</w:t>
      </w:r>
      <w:proofErr w:type="gramEnd"/>
      <w:r w:rsidRPr="00C04160">
        <w:rPr>
          <w:rStyle w:val="StyleUnderline"/>
        </w:rPr>
        <w:t xml:space="preserve"> the</w:t>
      </w:r>
      <w:r w:rsidRPr="00C04160">
        <w:rPr>
          <w:rStyle w:val="StyleUnderline"/>
          <w:sz w:val="12"/>
        </w:rPr>
        <w:t xml:space="preserve"> </w:t>
      </w:r>
      <w:r w:rsidRPr="00C04160">
        <w:rPr>
          <w:rStyle w:val="StyleUnderline"/>
        </w:rPr>
        <w:t>rise of others</w:t>
      </w:r>
      <w:r w:rsidRPr="00C04160">
        <w:rPr>
          <w:sz w:val="16"/>
        </w:rPr>
        <w:t xml:space="preserve">—especially China.1 </w:t>
      </w:r>
      <w:r w:rsidRPr="00C04160">
        <w:rPr>
          <w:rStyle w:val="StyleUnderline"/>
          <w:highlight w:val="green"/>
        </w:rPr>
        <w:t>To be sure, the US faces</w:t>
      </w:r>
      <w:r w:rsidRPr="00C04160">
        <w:rPr>
          <w:rStyle w:val="StyleUnderline"/>
        </w:rPr>
        <w:t xml:space="preserve"> both </w:t>
      </w:r>
      <w:r w:rsidRPr="00C04160">
        <w:rPr>
          <w:rStyle w:val="StyleUnderline"/>
          <w:highlight w:val="green"/>
        </w:rPr>
        <w:t>serious</w:t>
      </w:r>
      <w:r w:rsidRPr="00C04160">
        <w:rPr>
          <w:rStyle w:val="StyleUnderline"/>
        </w:rPr>
        <w:t xml:space="preserve"> domestic</w:t>
      </w:r>
      <w:r w:rsidRPr="00C04160">
        <w:rPr>
          <w:rStyle w:val="StyleUnderline"/>
          <w:sz w:val="12"/>
        </w:rPr>
        <w:t xml:space="preserve"> </w:t>
      </w:r>
      <w:r w:rsidRPr="00C04160">
        <w:rPr>
          <w:rStyle w:val="StyleUnderline"/>
          <w:highlight w:val="green"/>
        </w:rPr>
        <w:t>problems</w:t>
      </w:r>
      <w:r w:rsidRPr="00C04160">
        <w:rPr>
          <w:rStyle w:val="StyleUnderline"/>
        </w:rPr>
        <w:t xml:space="preserve"> and a significantly changed global environment, </w:t>
      </w:r>
      <w:r w:rsidRPr="00C04160">
        <w:rPr>
          <w:rStyle w:val="StyleUnderline"/>
          <w:highlight w:val="green"/>
        </w:rPr>
        <w:t>yet in evaluating</w:t>
      </w:r>
      <w:r w:rsidRPr="00C04160">
        <w:rPr>
          <w:rStyle w:val="StyleUnderline"/>
          <w:sz w:val="12"/>
        </w:rPr>
        <w:t xml:space="preserve"> </w:t>
      </w:r>
      <w:r w:rsidRPr="00C04160">
        <w:rPr>
          <w:rStyle w:val="StyleUnderline"/>
          <w:highlight w:val="green"/>
        </w:rPr>
        <w:t>America’s power</w:t>
      </w:r>
      <w:r w:rsidRPr="00C04160">
        <w:rPr>
          <w:rStyle w:val="StyleUnderline"/>
        </w:rPr>
        <w:t xml:space="preserve"> position, </w:t>
      </w:r>
      <w:r w:rsidRPr="00C04160">
        <w:rPr>
          <w:rStyle w:val="StyleUnderline"/>
          <w:highlight w:val="green"/>
        </w:rPr>
        <w:t>it is essential to think broadly and long term</w:t>
      </w:r>
      <w:r w:rsidRPr="00C04160">
        <w:rPr>
          <w:sz w:val="16"/>
        </w:rPr>
        <w:t xml:space="preserve">. In this regard, it is sobering to consider how varied and volatile previous assessments have been. </w:t>
      </w:r>
      <w:r w:rsidRPr="00C04160">
        <w:rPr>
          <w:rStyle w:val="StyleUnderline"/>
          <w:highlight w:val="green"/>
        </w:rPr>
        <w:t>Observers</w:t>
      </w:r>
      <w:r w:rsidRPr="00C04160">
        <w:rPr>
          <w:rStyle w:val="StyleUnderline"/>
        </w:rPr>
        <w:t xml:space="preserve"> in the US and abroad </w:t>
      </w:r>
      <w:r w:rsidRPr="00C04160">
        <w:rPr>
          <w:rStyle w:val="StyleUnderline"/>
          <w:highlight w:val="green"/>
        </w:rPr>
        <w:t>have periodically offered gloomy</w:t>
      </w:r>
      <w:r w:rsidRPr="00C04160">
        <w:rPr>
          <w:rStyle w:val="StyleUnderline"/>
        </w:rPr>
        <w:t xml:space="preserve"> and</w:t>
      </w:r>
      <w:r w:rsidRPr="00C04160">
        <w:rPr>
          <w:rStyle w:val="StyleUnderline"/>
          <w:sz w:val="12"/>
        </w:rPr>
        <w:t xml:space="preserve"> </w:t>
      </w:r>
      <w:r w:rsidRPr="00C04160">
        <w:rPr>
          <w:rStyle w:val="StyleUnderline"/>
        </w:rPr>
        <w:t xml:space="preserve">even dire </w:t>
      </w:r>
      <w:r w:rsidRPr="00C04160">
        <w:rPr>
          <w:rStyle w:val="StyleUnderline"/>
          <w:highlight w:val="green"/>
        </w:rPr>
        <w:t>assertions</w:t>
      </w:r>
      <w:r w:rsidRPr="00C04160">
        <w:rPr>
          <w:rStyle w:val="StyleUnderline"/>
        </w:rPr>
        <w:t xml:space="preserve"> about America. </w:t>
      </w:r>
      <w:r w:rsidRPr="00C04160">
        <w:rPr>
          <w:rStyle w:val="StyleUnderline"/>
          <w:highlight w:val="green"/>
        </w:rPr>
        <w:t>Yet time after time, these have proven to be</w:t>
      </w:r>
      <w:r w:rsidRPr="00C04160">
        <w:rPr>
          <w:rStyle w:val="StyleUnderline"/>
          <w:sz w:val="12"/>
          <w:highlight w:val="green"/>
        </w:rPr>
        <w:t xml:space="preserve"> </w:t>
      </w:r>
      <w:r w:rsidRPr="00C04160">
        <w:rPr>
          <w:rStyle w:val="StyleUnderline"/>
          <w:highlight w:val="green"/>
        </w:rPr>
        <w:t>far too pessimistic</w:t>
      </w:r>
      <w:r w:rsidRPr="00C04160">
        <w:rPr>
          <w:rStyle w:val="StyleUnderline"/>
        </w:rPr>
        <w:t xml:space="preserve">, </w:t>
      </w:r>
      <w:r w:rsidRPr="00C04160">
        <w:rPr>
          <w:sz w:val="16"/>
        </w:rPr>
        <w:t xml:space="preserve">even embarrassingly so. </w:t>
      </w:r>
      <w:r w:rsidRPr="00C04160">
        <w:rPr>
          <w:rStyle w:val="StyleUnderline"/>
          <w:highlight w:val="green"/>
        </w:rPr>
        <w:t>True, there has been a degree of</w:t>
      </w:r>
      <w:r w:rsidRPr="00C04160">
        <w:rPr>
          <w:rStyle w:val="StyleUnderline"/>
        </w:rPr>
        <w:t xml:space="preserve"> </w:t>
      </w:r>
      <w:r w:rsidRPr="00C04160">
        <w:rPr>
          <w:rStyle w:val="StyleUnderline"/>
          <w:highlight w:val="green"/>
        </w:rPr>
        <w:t>erosion in America’s</w:t>
      </w:r>
      <w:r w:rsidRPr="00C04160">
        <w:rPr>
          <w:rStyle w:val="StyleUnderline"/>
        </w:rPr>
        <w:t xml:space="preserve"> economic and military</w:t>
      </w:r>
      <w:r w:rsidRPr="00C04160">
        <w:rPr>
          <w:rStyle w:val="StyleUnderline"/>
          <w:sz w:val="12"/>
        </w:rPr>
        <w:t xml:space="preserve"> </w:t>
      </w:r>
      <w:r w:rsidRPr="00C04160">
        <w:rPr>
          <w:rStyle w:val="StyleUnderline"/>
          <w:highlight w:val="green"/>
        </w:rPr>
        <w:t>power</w:t>
      </w:r>
      <w:r w:rsidRPr="00C04160">
        <w:rPr>
          <w:rStyle w:val="StyleUnderline"/>
        </w:rPr>
        <w:t xml:space="preserve"> relative to other countries</w:t>
      </w:r>
      <w:r w:rsidRPr="00C04160">
        <w:rPr>
          <w:sz w:val="16"/>
        </w:rPr>
        <w:t xml:space="preserve">. However, the margin of strength vis-a-vis other international actors has been so wide that </w:t>
      </w:r>
      <w:r w:rsidRPr="00C04160">
        <w:rPr>
          <w:rStyle w:val="StyleUnderline"/>
          <w:highlight w:val="green"/>
        </w:rPr>
        <w:t>despite</w:t>
      </w:r>
      <w:r w:rsidRPr="00C04160">
        <w:rPr>
          <w:sz w:val="16"/>
        </w:rPr>
        <w:t xml:space="preserve"> some </w:t>
      </w:r>
      <w:r w:rsidRPr="00C04160">
        <w:rPr>
          <w:rStyle w:val="StyleUnderline"/>
          <w:highlight w:val="green"/>
        </w:rPr>
        <w:t>attrition, the US</w:t>
      </w:r>
      <w:r w:rsidRPr="00C04160">
        <w:rPr>
          <w:rStyle w:val="StyleUnderline"/>
          <w:sz w:val="12"/>
          <w:highlight w:val="green"/>
        </w:rPr>
        <w:t xml:space="preserve"> </w:t>
      </w:r>
      <w:proofErr w:type="gramStart"/>
      <w:r w:rsidRPr="00C04160">
        <w:rPr>
          <w:rStyle w:val="StyleUnderline"/>
          <w:highlight w:val="green"/>
        </w:rPr>
        <w:t>still remains</w:t>
      </w:r>
      <w:proofErr w:type="gramEnd"/>
      <w:r w:rsidRPr="00C04160">
        <w:rPr>
          <w:rStyle w:val="StyleUnderline"/>
          <w:highlight w:val="green"/>
        </w:rPr>
        <w:t xml:space="preserve"> in a </w:t>
      </w:r>
      <w:r w:rsidRPr="00C04160">
        <w:rPr>
          <w:rStyle w:val="Emphasis"/>
          <w:highlight w:val="green"/>
        </w:rPr>
        <w:t>unique</w:t>
      </w:r>
      <w:r w:rsidRPr="00C04160">
        <w:rPr>
          <w:rStyle w:val="StyleUnderline"/>
          <w:highlight w:val="green"/>
        </w:rPr>
        <w:t xml:space="preserve"> position</w:t>
      </w:r>
      <w:r w:rsidRPr="00C04160">
        <w:rPr>
          <w:rStyle w:val="StyleUnderline"/>
        </w:rPr>
        <w:t xml:space="preserve"> as compared with other countries</w:t>
      </w:r>
      <w:r w:rsidRPr="00C04160">
        <w:rPr>
          <w:sz w:val="16"/>
        </w:rPr>
        <w:t xml:space="preserve">. In contrast to the British experience of imperial decline a century ago, </w:t>
      </w:r>
      <w:r w:rsidRPr="00C04160">
        <w:rPr>
          <w:rStyle w:val="StyleUnderline"/>
          <w:highlight w:val="green"/>
        </w:rPr>
        <w:t>America continues</w:t>
      </w:r>
      <w:r w:rsidRPr="00C04160">
        <w:rPr>
          <w:rStyle w:val="StyleUnderline"/>
          <w:sz w:val="12"/>
          <w:highlight w:val="green"/>
        </w:rPr>
        <w:t xml:space="preserve"> </w:t>
      </w:r>
      <w:r w:rsidRPr="00C04160">
        <w:rPr>
          <w:rStyle w:val="StyleUnderline"/>
          <w:highlight w:val="green"/>
        </w:rPr>
        <w:t>to possess a substantial edge</w:t>
      </w:r>
      <w:r w:rsidRPr="00C04160">
        <w:rPr>
          <w:rStyle w:val="StyleUnderline"/>
        </w:rPr>
        <w:t xml:space="preserve">, whether </w:t>
      </w:r>
      <w:r w:rsidRPr="00C04160">
        <w:rPr>
          <w:rStyle w:val="StyleUnderline"/>
        </w:rPr>
        <w:lastRenderedPageBreak/>
        <w:t xml:space="preserve">measured </w:t>
      </w:r>
      <w:r w:rsidRPr="00C04160">
        <w:rPr>
          <w:rStyle w:val="StyleUnderline"/>
          <w:highlight w:val="green"/>
        </w:rPr>
        <w:t>in terms of</w:t>
      </w:r>
      <w:r w:rsidRPr="00C04160">
        <w:rPr>
          <w:rStyle w:val="StyleUnderline"/>
        </w:rPr>
        <w:t xml:space="preserve"> its share of world</w:t>
      </w:r>
      <w:r w:rsidRPr="00C04160">
        <w:rPr>
          <w:rStyle w:val="StyleUnderline"/>
          <w:sz w:val="12"/>
        </w:rPr>
        <w:t xml:space="preserve"> </w:t>
      </w:r>
      <w:r w:rsidRPr="00C04160">
        <w:rPr>
          <w:rStyle w:val="StyleUnderline"/>
          <w:highlight w:val="green"/>
        </w:rPr>
        <w:t>GDP</w:t>
      </w:r>
      <w:r w:rsidRPr="00C04160">
        <w:rPr>
          <w:rStyle w:val="StyleUnderline"/>
        </w:rPr>
        <w:t xml:space="preserve">, depth and size of </w:t>
      </w:r>
      <w:r w:rsidRPr="00C04160">
        <w:rPr>
          <w:rStyle w:val="StyleUnderline"/>
          <w:highlight w:val="green"/>
        </w:rPr>
        <w:t>financial markets, technology, demography, or military</w:t>
      </w:r>
      <w:r w:rsidRPr="00C04160">
        <w:rPr>
          <w:rStyle w:val="StyleUnderline"/>
          <w:sz w:val="12"/>
          <w:highlight w:val="green"/>
        </w:rPr>
        <w:t xml:space="preserve"> </w:t>
      </w:r>
      <w:r w:rsidRPr="00C04160">
        <w:rPr>
          <w:rStyle w:val="StyleUnderline"/>
          <w:highlight w:val="green"/>
        </w:rPr>
        <w:t>power</w:t>
      </w:r>
      <w:r w:rsidRPr="00C04160">
        <w:rPr>
          <w:rStyle w:val="StyleUnderline"/>
        </w:rPr>
        <w:t xml:space="preserve"> projection. In the percentage of GDP devoted to defense it is not truly</w:t>
      </w:r>
      <w:r w:rsidRPr="00C04160">
        <w:rPr>
          <w:rStyle w:val="StyleUnderline"/>
          <w:sz w:val="12"/>
        </w:rPr>
        <w:t xml:space="preserve"> </w:t>
      </w:r>
      <w:r w:rsidRPr="00C04160">
        <w:rPr>
          <w:rStyle w:val="StyleUnderline"/>
        </w:rPr>
        <w:t>overstretched.</w:t>
      </w:r>
      <w:r w:rsidRPr="00C04160">
        <w:rPr>
          <w:sz w:val="16"/>
        </w:rPr>
        <w:t xml:space="preserve"> Even with the costs of war in Afghanistan and continuing military commitments in Iraq and elsewhere, current defense spending at 4.9 percent of GDP remains well below Cold War levels, which averaged 8.7 percent in the 1960s, 5.9 percent in the 1970s, and 5.8 percent in the 1980s.2</w:t>
      </w:r>
    </w:p>
    <w:p w14:paraId="7C553769" w14:textId="7CCF9C94" w:rsidR="00067CF4" w:rsidRPr="00C04160" w:rsidRDefault="00067CF4" w:rsidP="00067CF4">
      <w:pPr>
        <w:pStyle w:val="Heading4"/>
      </w:pPr>
      <w:proofErr w:type="spellStart"/>
      <w:r w:rsidRPr="00C04160">
        <w:t>Heg</w:t>
      </w:r>
      <w:proofErr w:type="spellEnd"/>
      <w:r w:rsidRPr="00C04160">
        <w:t xml:space="preserve"> decline causes great power war – primacy sustains peace</w:t>
      </w:r>
    </w:p>
    <w:p w14:paraId="6C3BAAAE" w14:textId="77777777" w:rsidR="00067CF4" w:rsidRPr="00C04160" w:rsidRDefault="00067CF4" w:rsidP="00067CF4">
      <w:r w:rsidRPr="00C04160">
        <w:rPr>
          <w:b/>
          <w:highlight w:val="yellow"/>
        </w:rPr>
        <w:t>Zhang</w:t>
      </w:r>
      <w:r w:rsidRPr="00C04160">
        <w:rPr>
          <w:b/>
        </w:rPr>
        <w:t xml:space="preserve"> and Shi, </w:t>
      </w:r>
      <w:r w:rsidRPr="00067CF4">
        <w:t>1/22/</w:t>
      </w:r>
      <w:r w:rsidRPr="00067CF4">
        <w:rPr>
          <w:rStyle w:val="Heading4Char"/>
        </w:rPr>
        <w:t>11</w:t>
      </w:r>
      <w:r w:rsidRPr="00C04160">
        <w:t xml:space="preserve"> – *</w:t>
      </w:r>
      <w:proofErr w:type="spellStart"/>
      <w:r w:rsidRPr="00C04160">
        <w:t>Yuhan</w:t>
      </w:r>
      <w:proofErr w:type="spellEnd"/>
      <w:r w:rsidRPr="00C04160">
        <w:t xml:space="preserve"> Zhang is a researcher at the Carnegie Endowment for International Peace, Washington, D.C.; Lin Shi is from Columbia University. She also serves as an independent consultant for the Eurasia Group and a consultant for the World Bank in Washington, D.C. (America’s decline: A harbinger of conflict and rivalry, http://www.eastasiaforum.org/2011/01/22/americas-decline-a-harbinger-of-conflict-and-rivalry/) </w:t>
      </w:r>
    </w:p>
    <w:p w14:paraId="480FD902" w14:textId="77777777" w:rsidR="00067CF4" w:rsidRPr="00C04160" w:rsidRDefault="00067CF4" w:rsidP="00067CF4">
      <w:r w:rsidRPr="00C04160">
        <w:rPr>
          <w:color w:val="000000"/>
          <w:szCs w:val="20"/>
          <w:u w:val="single"/>
        </w:rPr>
        <w:t>This does not</w:t>
      </w:r>
      <w:r w:rsidRPr="00C04160">
        <w:rPr>
          <w:rFonts w:cs="Arial"/>
          <w:color w:val="000000"/>
          <w:szCs w:val="20"/>
        </w:rPr>
        <w:t> necessarily </w:t>
      </w:r>
      <w:r w:rsidRPr="00C04160">
        <w:rPr>
          <w:color w:val="000000"/>
          <w:szCs w:val="20"/>
          <w:u w:val="single"/>
        </w:rPr>
        <w:t>mean that the US is in systemic decline</w:t>
      </w:r>
      <w:r w:rsidRPr="00C04160">
        <w:rPr>
          <w:rFonts w:cs="Arial"/>
          <w:color w:val="000000"/>
          <w:szCs w:val="20"/>
        </w:rPr>
        <w:t xml:space="preserve">, but it encompasses a trend that appears to be negative and perhaps alarming. </w:t>
      </w:r>
      <w:r w:rsidRPr="00C04160">
        <w:rPr>
          <w:rFonts w:cs="Arial"/>
          <w:color w:val="000000"/>
          <w:szCs w:val="20"/>
          <w:highlight w:val="yellow"/>
          <w:u w:val="single"/>
        </w:rPr>
        <w:t>Although </w:t>
      </w:r>
      <w:r w:rsidRPr="00C04160">
        <w:rPr>
          <w:color w:val="000000"/>
          <w:szCs w:val="20"/>
          <w:highlight w:val="yellow"/>
          <w:u w:val="single"/>
        </w:rPr>
        <w:t>the US still possesses incomparable military prowess and its economy remains the world’s largest, the</w:t>
      </w:r>
      <w:r w:rsidRPr="00C04160">
        <w:rPr>
          <w:color w:val="000000"/>
          <w:szCs w:val="20"/>
          <w:u w:val="single"/>
        </w:rPr>
        <w:t xml:space="preserve"> once seemingly </w:t>
      </w:r>
      <w:r w:rsidRPr="00C04160">
        <w:rPr>
          <w:color w:val="000000"/>
          <w:szCs w:val="20"/>
          <w:highlight w:val="yellow"/>
          <w:u w:val="single"/>
        </w:rPr>
        <w:t>indomitable chasm</w:t>
      </w:r>
      <w:r w:rsidRPr="00C04160">
        <w:rPr>
          <w:color w:val="000000"/>
          <w:szCs w:val="20"/>
          <w:u w:val="single"/>
        </w:rPr>
        <w:t xml:space="preserve"> that separated America from anyone else </w:t>
      </w:r>
      <w:r w:rsidRPr="00C04160">
        <w:rPr>
          <w:color w:val="000000"/>
          <w:szCs w:val="20"/>
          <w:highlight w:val="yellow"/>
          <w:u w:val="single"/>
        </w:rPr>
        <w:t>is narrowing</w:t>
      </w:r>
      <w:r w:rsidRPr="00C04160">
        <w:rPr>
          <w:rFonts w:cs="Arial"/>
          <w:color w:val="000000"/>
          <w:szCs w:val="20"/>
        </w:rPr>
        <w:t xml:space="preserve">. Thus, the global distribution of power is shifting, and the inevitable result will be a world that is less peaceful, </w:t>
      </w:r>
      <w:proofErr w:type="gramStart"/>
      <w:r w:rsidRPr="00C04160">
        <w:rPr>
          <w:rFonts w:cs="Arial"/>
          <w:color w:val="000000"/>
          <w:szCs w:val="20"/>
        </w:rPr>
        <w:t>liberal</w:t>
      </w:r>
      <w:proofErr w:type="gramEnd"/>
      <w:r w:rsidRPr="00C04160">
        <w:rPr>
          <w:rFonts w:cs="Arial"/>
          <w:color w:val="000000"/>
          <w:szCs w:val="20"/>
        </w:rPr>
        <w:t xml:space="preserve"> and prosperous, burdened by a dearth of effective conflict regulation. </w:t>
      </w:r>
      <w:r w:rsidRPr="00C04160">
        <w:rPr>
          <w:rFonts w:cs="Arial"/>
          <w:color w:val="000000"/>
          <w:szCs w:val="20"/>
          <w:highlight w:val="yellow"/>
          <w:u w:val="single"/>
        </w:rPr>
        <w:t>Over the past two decades</w:t>
      </w:r>
      <w:r w:rsidRPr="00C04160">
        <w:rPr>
          <w:rFonts w:cs="Arial"/>
          <w:color w:val="000000"/>
          <w:szCs w:val="20"/>
          <w:highlight w:val="yellow"/>
        </w:rPr>
        <w:t xml:space="preserve">, </w:t>
      </w:r>
      <w:r w:rsidRPr="00C04160">
        <w:rPr>
          <w:rFonts w:cs="Arial"/>
          <w:color w:val="000000"/>
          <w:szCs w:val="20"/>
          <w:highlight w:val="yellow"/>
          <w:u w:val="single"/>
        </w:rPr>
        <w:t>no other state has had the ability</w:t>
      </w:r>
      <w:r w:rsidRPr="00C04160">
        <w:rPr>
          <w:rFonts w:cs="Arial"/>
          <w:color w:val="000000"/>
          <w:szCs w:val="20"/>
          <w:highlight w:val="yellow"/>
        </w:rPr>
        <w:t xml:space="preserve"> </w:t>
      </w:r>
      <w:r w:rsidRPr="00C04160">
        <w:rPr>
          <w:rFonts w:cs="Arial"/>
          <w:color w:val="000000"/>
          <w:szCs w:val="20"/>
          <w:highlight w:val="yellow"/>
          <w:u w:val="single"/>
        </w:rPr>
        <w:t>to</w:t>
      </w:r>
      <w:r w:rsidRPr="00C04160">
        <w:rPr>
          <w:rFonts w:cs="Arial"/>
          <w:color w:val="000000"/>
          <w:szCs w:val="20"/>
        </w:rPr>
        <w:t xml:space="preserve"> seriously </w:t>
      </w:r>
      <w:r w:rsidRPr="00C04160">
        <w:rPr>
          <w:rFonts w:cs="Arial"/>
          <w:color w:val="000000"/>
          <w:szCs w:val="20"/>
          <w:highlight w:val="yellow"/>
          <w:u w:val="single"/>
        </w:rPr>
        <w:t>challenge the US military</w:t>
      </w:r>
      <w:r w:rsidRPr="00C04160">
        <w:rPr>
          <w:rFonts w:cs="Arial"/>
          <w:color w:val="000000"/>
          <w:szCs w:val="20"/>
        </w:rPr>
        <w:t xml:space="preserve">. Under these circumstances, motivated by both opportunity and fear, many </w:t>
      </w:r>
      <w:r w:rsidRPr="00C04160">
        <w:rPr>
          <w:rFonts w:cs="Arial"/>
          <w:color w:val="000000"/>
          <w:szCs w:val="20"/>
          <w:highlight w:val="yellow"/>
          <w:u w:val="single"/>
        </w:rPr>
        <w:t xml:space="preserve">actors have </w:t>
      </w:r>
      <w:proofErr w:type="spellStart"/>
      <w:r w:rsidRPr="00C04160">
        <w:rPr>
          <w:rFonts w:cs="Arial"/>
          <w:color w:val="000000"/>
          <w:szCs w:val="20"/>
          <w:highlight w:val="yellow"/>
          <w:u w:val="single"/>
        </w:rPr>
        <w:t>bandwagoned</w:t>
      </w:r>
      <w:proofErr w:type="spellEnd"/>
      <w:r w:rsidRPr="00C04160">
        <w:rPr>
          <w:rFonts w:cs="Arial"/>
          <w:color w:val="000000"/>
          <w:szCs w:val="20"/>
          <w:highlight w:val="yellow"/>
          <w:u w:val="single"/>
        </w:rPr>
        <w:t xml:space="preserve"> with US hegemony</w:t>
      </w:r>
      <w:r w:rsidRPr="00C04160">
        <w:rPr>
          <w:rFonts w:cs="Arial"/>
          <w:color w:val="000000"/>
          <w:szCs w:val="20"/>
        </w:rPr>
        <w:t xml:space="preserve"> and accepted a subordinate role. Canada, most of Western Europe, India, Japan, South Korea, Australia, </w:t>
      </w:r>
      <w:proofErr w:type="gramStart"/>
      <w:r w:rsidRPr="00C04160">
        <w:rPr>
          <w:rFonts w:cs="Arial"/>
          <w:color w:val="000000"/>
          <w:szCs w:val="20"/>
        </w:rPr>
        <w:t>Singapore</w:t>
      </w:r>
      <w:proofErr w:type="gramEnd"/>
      <w:r w:rsidRPr="00C04160">
        <w:rPr>
          <w:rFonts w:cs="Arial"/>
          <w:color w:val="000000"/>
          <w:szCs w:val="20"/>
        </w:rPr>
        <w:t xml:space="preserve"> and the Philippines have all joined the US, creating a status quo that has tended to mute great power conflicts. However, </w:t>
      </w:r>
      <w:r w:rsidRPr="00C04160">
        <w:rPr>
          <w:color w:val="000000"/>
          <w:szCs w:val="20"/>
          <w:highlight w:val="yellow"/>
          <w:u w:val="single"/>
        </w:rPr>
        <w:t>as the hegemony that drew</w:t>
      </w:r>
      <w:r w:rsidRPr="00C04160">
        <w:rPr>
          <w:rFonts w:cs="Arial"/>
          <w:color w:val="000000"/>
          <w:szCs w:val="20"/>
          <w:highlight w:val="yellow"/>
        </w:rPr>
        <w:t> these</w:t>
      </w:r>
      <w:r w:rsidRPr="00C04160">
        <w:rPr>
          <w:rFonts w:cs="Arial"/>
          <w:color w:val="000000"/>
          <w:szCs w:val="20"/>
        </w:rPr>
        <w:t> </w:t>
      </w:r>
      <w:r w:rsidRPr="00C04160">
        <w:rPr>
          <w:color w:val="000000"/>
          <w:szCs w:val="20"/>
          <w:u w:val="single"/>
        </w:rPr>
        <w:t xml:space="preserve">powers </w:t>
      </w:r>
      <w:r w:rsidRPr="00C04160">
        <w:rPr>
          <w:color w:val="000000"/>
          <w:szCs w:val="20"/>
          <w:highlight w:val="yellow"/>
          <w:u w:val="single"/>
        </w:rPr>
        <w:t>together withers</w:t>
      </w:r>
      <w:r w:rsidRPr="00C04160">
        <w:rPr>
          <w:rFonts w:cs="Arial"/>
          <w:color w:val="000000"/>
          <w:szCs w:val="20"/>
        </w:rPr>
        <w:t>, so will the pulling power behind the US alliance. </w:t>
      </w:r>
      <w:r w:rsidRPr="00C04160">
        <w:rPr>
          <w:color w:val="000000"/>
          <w:szCs w:val="20"/>
          <w:highlight w:val="yellow"/>
          <w:u w:val="single"/>
        </w:rPr>
        <w:t>The result will be an international order where power is</w:t>
      </w:r>
      <w:r w:rsidRPr="00C04160">
        <w:rPr>
          <w:rFonts w:cs="Arial"/>
          <w:color w:val="000000"/>
          <w:szCs w:val="20"/>
        </w:rPr>
        <w:t> more </w:t>
      </w:r>
      <w:r w:rsidRPr="00C04160">
        <w:rPr>
          <w:color w:val="000000"/>
          <w:szCs w:val="20"/>
          <w:highlight w:val="yellow"/>
          <w:u w:val="single"/>
        </w:rPr>
        <w:t>diffuse, American interests</w:t>
      </w:r>
      <w:r w:rsidRPr="00C04160">
        <w:rPr>
          <w:color w:val="000000"/>
          <w:szCs w:val="20"/>
          <w:u w:val="single"/>
        </w:rPr>
        <w:t xml:space="preserve"> and influence </w:t>
      </w:r>
      <w:r w:rsidRPr="00C04160">
        <w:rPr>
          <w:color w:val="000000"/>
          <w:szCs w:val="20"/>
          <w:highlight w:val="yellow"/>
          <w:u w:val="single"/>
        </w:rPr>
        <w:t>can be</w:t>
      </w:r>
      <w:r w:rsidRPr="00C04160">
        <w:rPr>
          <w:rFonts w:cs="Arial"/>
          <w:color w:val="000000"/>
          <w:szCs w:val="20"/>
        </w:rPr>
        <w:t> more </w:t>
      </w:r>
      <w:r w:rsidRPr="00C04160">
        <w:rPr>
          <w:color w:val="000000"/>
          <w:szCs w:val="20"/>
          <w:u w:val="single"/>
        </w:rPr>
        <w:t xml:space="preserve">readily </w:t>
      </w:r>
      <w:r w:rsidRPr="00C04160">
        <w:rPr>
          <w:color w:val="000000"/>
          <w:szCs w:val="20"/>
          <w:highlight w:val="yellow"/>
          <w:u w:val="single"/>
        </w:rPr>
        <w:t>challenged, and</w:t>
      </w:r>
      <w:r w:rsidRPr="00C04160">
        <w:rPr>
          <w:color w:val="000000"/>
          <w:szCs w:val="20"/>
          <w:u w:val="single"/>
        </w:rPr>
        <w:t xml:space="preserve"> conflicts or </w:t>
      </w:r>
      <w:r w:rsidRPr="00C04160">
        <w:rPr>
          <w:color w:val="000000"/>
          <w:szCs w:val="20"/>
          <w:highlight w:val="yellow"/>
          <w:u w:val="single"/>
        </w:rPr>
        <w:t>wars may be harder to avoid. As history attests, power decline</w:t>
      </w:r>
      <w:r w:rsidRPr="00C04160">
        <w:rPr>
          <w:rFonts w:cs="Arial"/>
          <w:color w:val="000000"/>
          <w:szCs w:val="20"/>
        </w:rPr>
        <w:t> and redistribution </w:t>
      </w:r>
      <w:r w:rsidRPr="00C04160">
        <w:rPr>
          <w:color w:val="000000"/>
          <w:szCs w:val="20"/>
          <w:highlight w:val="yellow"/>
          <w:u w:val="single"/>
        </w:rPr>
        <w:t>result in military confrontation</w:t>
      </w:r>
      <w:r w:rsidRPr="00C04160">
        <w:rPr>
          <w:rFonts w:cs="Arial"/>
          <w:color w:val="000000"/>
          <w:szCs w:val="20"/>
        </w:rPr>
        <w:t>. For example, in the late 19th century </w:t>
      </w:r>
      <w:r w:rsidRPr="00C04160">
        <w:rPr>
          <w:color w:val="000000"/>
          <w:szCs w:val="20"/>
          <w:highlight w:val="yellow"/>
          <w:u w:val="single"/>
        </w:rPr>
        <w:t>America’s emergence as a regional power saw it launch its first overseas war of conquest</w:t>
      </w:r>
      <w:r w:rsidRPr="00C04160">
        <w:rPr>
          <w:rFonts w:cs="Arial"/>
          <w:color w:val="000000"/>
          <w:szCs w:val="20"/>
        </w:rPr>
        <w: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C04160">
        <w:rPr>
          <w:color w:val="000000"/>
          <w:szCs w:val="20"/>
          <w:u w:val="single"/>
        </w:rPr>
        <w:t>Defining this US-</w:t>
      </w:r>
      <w:proofErr w:type="spellStart"/>
      <w:r w:rsidRPr="00C04160">
        <w:rPr>
          <w:color w:val="000000"/>
          <w:szCs w:val="20"/>
          <w:u w:val="single"/>
        </w:rPr>
        <w:t>centred</w:t>
      </w:r>
      <w:proofErr w:type="spellEnd"/>
      <w:r w:rsidRPr="00C04160">
        <w:rPr>
          <w:color w:val="000000"/>
          <w:szCs w:val="20"/>
          <w:u w:val="single"/>
        </w:rPr>
        <w:t xml:space="preserve"> system are three key characteristics: enforcement of property rights, constraints on the actions of powerful individuals and groups and</w:t>
      </w:r>
      <w:r w:rsidRPr="00C04160">
        <w:rPr>
          <w:rFonts w:cs="Arial"/>
          <w:color w:val="000000"/>
          <w:szCs w:val="20"/>
        </w:rPr>
        <w:t> some degree of </w:t>
      </w:r>
      <w:r w:rsidRPr="00C04160">
        <w:rPr>
          <w:color w:val="000000"/>
          <w:szCs w:val="20"/>
          <w:u w:val="single"/>
        </w:rPr>
        <w:t>equal opportunities</w:t>
      </w:r>
      <w:r w:rsidRPr="00C04160">
        <w:rPr>
          <w:rFonts w:cs="Arial"/>
          <w:color w:val="000000"/>
          <w:szCs w:val="20"/>
        </w:rPr>
        <w:t> for broad segments of society. </w:t>
      </w:r>
      <w:r w:rsidRPr="00C04160">
        <w:rPr>
          <w:color w:val="000000"/>
          <w:szCs w:val="20"/>
          <w:highlight w:val="yellow"/>
          <w:u w:val="single"/>
        </w:rPr>
        <w:t>As a result</w:t>
      </w:r>
      <w:r w:rsidRPr="00C04160">
        <w:rPr>
          <w:color w:val="000000"/>
          <w:szCs w:val="20"/>
          <w:u w:val="single"/>
        </w:rPr>
        <w:t xml:space="preserve"> </w:t>
      </w:r>
      <w:r w:rsidRPr="00C04160">
        <w:rPr>
          <w:color w:val="000000"/>
          <w:szCs w:val="20"/>
          <w:highlight w:val="yellow"/>
          <w:u w:val="single"/>
        </w:rPr>
        <w:t>of</w:t>
      </w:r>
      <w:r w:rsidRPr="00C04160">
        <w:rPr>
          <w:rFonts w:cs="Arial"/>
          <w:color w:val="000000"/>
          <w:szCs w:val="20"/>
        </w:rPr>
        <w:t> such </w:t>
      </w:r>
      <w:r w:rsidRPr="00C04160">
        <w:rPr>
          <w:color w:val="000000"/>
          <w:szCs w:val="20"/>
          <w:highlight w:val="yellow"/>
          <w:u w:val="single"/>
        </w:rPr>
        <w:t>political stability, free markets,</w:t>
      </w:r>
      <w:r w:rsidRPr="00C04160">
        <w:rPr>
          <w:color w:val="000000"/>
          <w:szCs w:val="20"/>
          <w:u w:val="single"/>
        </w:rPr>
        <w:t xml:space="preserve"> liberal </w:t>
      </w:r>
      <w:proofErr w:type="gramStart"/>
      <w:r w:rsidRPr="00C04160">
        <w:rPr>
          <w:color w:val="000000"/>
          <w:szCs w:val="20"/>
          <w:highlight w:val="yellow"/>
          <w:u w:val="single"/>
        </w:rPr>
        <w:t>trade</w:t>
      </w:r>
      <w:proofErr w:type="gramEnd"/>
      <w:r w:rsidRPr="00C04160">
        <w:rPr>
          <w:color w:val="000000"/>
          <w:szCs w:val="20"/>
          <w:highlight w:val="yellow"/>
          <w:u w:val="single"/>
        </w:rPr>
        <w:t xml:space="preserve"> and</w:t>
      </w:r>
      <w:r w:rsidRPr="00C04160">
        <w:rPr>
          <w:color w:val="000000"/>
          <w:szCs w:val="20"/>
          <w:u w:val="single"/>
        </w:rPr>
        <w:t xml:space="preserve"> flexible </w:t>
      </w:r>
      <w:r w:rsidRPr="00C04160">
        <w:rPr>
          <w:color w:val="000000"/>
          <w:szCs w:val="20"/>
          <w:highlight w:val="yellow"/>
          <w:u w:val="single"/>
        </w:rPr>
        <w:t>financial mechanisms have appeared</w:t>
      </w:r>
      <w:r w:rsidRPr="00C04160">
        <w:rPr>
          <w:rFonts w:cs="Arial"/>
          <w:color w:val="000000"/>
          <w:szCs w:val="20"/>
        </w:rPr>
        <w:t>. And, with this, </w:t>
      </w:r>
      <w:r w:rsidRPr="00C04160">
        <w:rPr>
          <w:color w:val="000000"/>
          <w:szCs w:val="20"/>
          <w:u w:val="single"/>
        </w:rPr>
        <w:t xml:space="preserve">many countries have sought opportunities to enter this system, </w:t>
      </w:r>
      <w:r w:rsidRPr="00C04160">
        <w:rPr>
          <w:color w:val="000000"/>
          <w:szCs w:val="20"/>
          <w:highlight w:val="yellow"/>
          <w:u w:val="single"/>
        </w:rPr>
        <w:t>proliferating stable and cooperative relations</w:t>
      </w:r>
      <w:r w:rsidRPr="00C04160">
        <w:rPr>
          <w:rFonts w:cs="Arial"/>
          <w:color w:val="000000"/>
          <w:szCs w:val="20"/>
        </w:rPr>
        <w:t>. 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Public imagination and academia have anticipated that </w:t>
      </w:r>
      <w:r w:rsidRPr="00C04160">
        <w:rPr>
          <w:color w:val="000000"/>
          <w:szCs w:val="20"/>
          <w:highlight w:val="yellow"/>
          <w:u w:val="single"/>
        </w:rPr>
        <w:t>a post-hegemonic world would return to</w:t>
      </w:r>
      <w:r w:rsidRPr="00C04160">
        <w:rPr>
          <w:color w:val="000000"/>
          <w:szCs w:val="20"/>
          <w:u w:val="single"/>
        </w:rPr>
        <w:t xml:space="preserve"> </w:t>
      </w:r>
      <w:r w:rsidRPr="00C04160">
        <w:rPr>
          <w:color w:val="000000"/>
          <w:szCs w:val="20"/>
          <w:u w:val="single"/>
        </w:rPr>
        <w:lastRenderedPageBreak/>
        <w:t>the problems of</w:t>
      </w:r>
      <w:r w:rsidRPr="00C04160">
        <w:rPr>
          <w:rFonts w:cs="Arial"/>
          <w:color w:val="000000"/>
          <w:szCs w:val="20"/>
        </w:rPr>
        <w:t> </w:t>
      </w:r>
      <w:r w:rsidRPr="00C04160">
        <w:rPr>
          <w:rFonts w:cs="Arial"/>
          <w:color w:val="000000"/>
          <w:szCs w:val="20"/>
          <w:highlight w:val="yellow"/>
          <w:u w:val="single"/>
        </w:rPr>
        <w:t>the 1930s: </w:t>
      </w:r>
      <w:r w:rsidRPr="00C04160">
        <w:rPr>
          <w:color w:val="000000"/>
          <w:szCs w:val="20"/>
          <w:highlight w:val="yellow"/>
          <w:u w:val="single"/>
        </w:rPr>
        <w:t>regional blocs, trade conflicts and strategic rivalry</w:t>
      </w:r>
      <w:r w:rsidRPr="00C04160">
        <w:rPr>
          <w:rFonts w:cs="Arial"/>
          <w:color w:val="000000"/>
          <w:szCs w:val="20"/>
        </w:rPr>
        <w:t>. Furthermore, </w:t>
      </w:r>
      <w:r w:rsidRPr="00C04160">
        <w:rPr>
          <w:color w:val="000000"/>
          <w:szCs w:val="20"/>
          <w:highlight w:val="yellow"/>
          <w:u w:val="single"/>
        </w:rPr>
        <w:t>multilateral institutions</w:t>
      </w:r>
      <w:r w:rsidRPr="00C04160">
        <w:rPr>
          <w:rFonts w:cs="Arial"/>
          <w:color w:val="000000"/>
          <w:szCs w:val="20"/>
        </w:rPr>
        <w:t> such as the IMF, the World Bank or the WTO </w:t>
      </w:r>
      <w:r w:rsidRPr="00C04160">
        <w:rPr>
          <w:color w:val="000000"/>
          <w:szCs w:val="20"/>
          <w:highlight w:val="yellow"/>
          <w:u w:val="single"/>
        </w:rPr>
        <w:t xml:space="preserve">might give way to regional </w:t>
      </w:r>
      <w:proofErr w:type="spellStart"/>
      <w:r w:rsidRPr="00C04160">
        <w:rPr>
          <w:color w:val="000000"/>
          <w:szCs w:val="20"/>
          <w:highlight w:val="yellow"/>
          <w:u w:val="single"/>
        </w:rPr>
        <w:t>organisations</w:t>
      </w:r>
      <w:proofErr w:type="spellEnd"/>
      <w:r w:rsidRPr="00C04160">
        <w:rPr>
          <w:rFonts w:cs="Arial"/>
          <w:color w:val="000000"/>
          <w:szCs w:val="20"/>
        </w:rPr>
        <w:t>. For example, </w:t>
      </w:r>
      <w:r w:rsidRPr="00C04160">
        <w:rPr>
          <w:color w:val="000000"/>
          <w:szCs w:val="20"/>
          <w:highlight w:val="yellow"/>
          <w:u w:val="single"/>
        </w:rPr>
        <w:t>Europe and East Asia woul</w:t>
      </w:r>
      <w:r w:rsidRPr="00C04160">
        <w:rPr>
          <w:color w:val="000000"/>
          <w:szCs w:val="20"/>
          <w:u w:val="single"/>
        </w:rPr>
        <w:t>d</w:t>
      </w:r>
      <w:r w:rsidRPr="00C04160">
        <w:rPr>
          <w:rFonts w:cs="Arial"/>
          <w:color w:val="000000"/>
          <w:szCs w:val="20"/>
        </w:rPr>
        <w:t> each </w:t>
      </w:r>
      <w:r w:rsidRPr="00C04160">
        <w:rPr>
          <w:color w:val="000000"/>
          <w:szCs w:val="20"/>
          <w:highlight w:val="yellow"/>
          <w:u w:val="single"/>
        </w:rPr>
        <w:t>step forward to fill the vacuum</w:t>
      </w:r>
      <w:r w:rsidRPr="00C04160">
        <w:rPr>
          <w:color w:val="000000"/>
          <w:szCs w:val="20"/>
          <w:u w:val="single"/>
        </w:rPr>
        <w:t xml:space="preserve"> left by Washington’s withering leadership </w:t>
      </w:r>
      <w:r w:rsidRPr="00C04160">
        <w:rPr>
          <w:color w:val="000000"/>
          <w:szCs w:val="20"/>
          <w:highlight w:val="yellow"/>
          <w:u w:val="single"/>
        </w:rPr>
        <w:t>to pursue their own visions</w:t>
      </w:r>
      <w:r w:rsidRPr="00C04160">
        <w:rPr>
          <w:color w:val="000000"/>
          <w:szCs w:val="20"/>
          <w:u w:val="single"/>
        </w:rPr>
        <w:t xml:space="preserve"> of regional political and economic orders</w:t>
      </w:r>
      <w:r w:rsidRPr="00C04160">
        <w:rPr>
          <w:rFonts w:cs="Arial"/>
          <w:color w:val="000000"/>
          <w:szCs w:val="20"/>
        </w:rPr>
        <w:t xml:space="preserve">. Free markets would become more </w:t>
      </w:r>
      <w:proofErr w:type="spellStart"/>
      <w:r w:rsidRPr="00C04160">
        <w:rPr>
          <w:rFonts w:cs="Arial"/>
          <w:color w:val="000000"/>
          <w:szCs w:val="20"/>
        </w:rPr>
        <w:t>politicised</w:t>
      </w:r>
      <w:proofErr w:type="spellEnd"/>
      <w:r w:rsidRPr="00C04160">
        <w:rPr>
          <w:rFonts w:cs="Arial"/>
          <w:color w:val="000000"/>
          <w:szCs w:val="20"/>
        </w:rPr>
        <w:t xml:space="preserve"> — and, well, less free — and </w:t>
      </w:r>
      <w:r w:rsidRPr="00C04160">
        <w:rPr>
          <w:color w:val="000000"/>
          <w:szCs w:val="20"/>
          <w:highlight w:val="yellow"/>
          <w:u w:val="single"/>
        </w:rPr>
        <w:t>major powers would compete for supremacy</w:t>
      </w:r>
      <w:r w:rsidRPr="00C04160">
        <w:rPr>
          <w:rFonts w:cs="Arial"/>
          <w:color w:val="000000"/>
          <w:szCs w:val="20"/>
        </w:rPr>
        <w:t>. Additionally, such power plays have historically possessed a zero-sum element. In the late 1960s and 1970s, US economic power declined relative to the rise of the Japanese and Western European economies, with the US dollar also becoming less attractive. And, as American power eroded, so did international regimes (such as the Bretton Woods System in 1973). </w:t>
      </w:r>
      <w:r w:rsidRPr="00C04160">
        <w:rPr>
          <w:color w:val="000000"/>
          <w:szCs w:val="20"/>
          <w:u w:val="single"/>
        </w:rPr>
        <w:t xml:space="preserve">A </w:t>
      </w:r>
      <w:r w:rsidRPr="00C04160">
        <w:rPr>
          <w:color w:val="000000"/>
          <w:szCs w:val="20"/>
          <w:highlight w:val="yellow"/>
          <w:u w:val="single"/>
        </w:rPr>
        <w:t xml:space="preserve">world without American hegemony is one where great power wars re-emerge, </w:t>
      </w:r>
      <w:r w:rsidRPr="00C04160">
        <w:rPr>
          <w:color w:val="000000"/>
          <w:szCs w:val="20"/>
          <w:u w:val="single"/>
        </w:rPr>
        <w:t>the liberal international system is supplanted by an authoritarian one, and trade protectionism devolves into restrictive, anti-</w:t>
      </w:r>
      <w:proofErr w:type="spellStart"/>
      <w:r w:rsidRPr="00C04160">
        <w:rPr>
          <w:color w:val="000000"/>
          <w:szCs w:val="20"/>
          <w:u w:val="single"/>
        </w:rPr>
        <w:t>globalisation</w:t>
      </w:r>
      <w:proofErr w:type="spellEnd"/>
      <w:r w:rsidRPr="00C04160">
        <w:rPr>
          <w:color w:val="000000"/>
          <w:szCs w:val="20"/>
          <w:u w:val="single"/>
        </w:rPr>
        <w:t xml:space="preserve"> barriers</w:t>
      </w:r>
      <w:r w:rsidRPr="00C04160">
        <w:rPr>
          <w:rFonts w:cs="Arial"/>
          <w:color w:val="000000"/>
          <w:szCs w:val="20"/>
        </w:rPr>
        <w:t>. This, at least, is one possibility we can forecast in a future that will inevitably be devoid of unrivalled US primacy.</w:t>
      </w:r>
    </w:p>
    <w:p w14:paraId="390D032E" w14:textId="77777777" w:rsidR="00CE625B" w:rsidRPr="00C04160" w:rsidRDefault="00CE625B" w:rsidP="00CE625B">
      <w:pPr>
        <w:pStyle w:val="Heading4"/>
      </w:pPr>
      <w:proofErr w:type="spellStart"/>
      <w:r w:rsidRPr="00C04160">
        <w:t>heg</w:t>
      </w:r>
      <w:proofErr w:type="spellEnd"/>
      <w:r w:rsidRPr="00C04160">
        <w:t xml:space="preserve"> is key to restraint – transition causes more entanglement and </w:t>
      </w:r>
      <w:proofErr w:type="spellStart"/>
      <w:r w:rsidRPr="00C04160">
        <w:t>lashout</w:t>
      </w:r>
      <w:proofErr w:type="spellEnd"/>
    </w:p>
    <w:p w14:paraId="433FC763" w14:textId="77777777" w:rsidR="00CE625B" w:rsidRPr="00C04160" w:rsidRDefault="00CE625B" w:rsidP="00CE625B">
      <w:pPr>
        <w:rPr>
          <w:sz w:val="16"/>
        </w:rPr>
      </w:pPr>
      <w:r w:rsidRPr="00C04160">
        <w:rPr>
          <w:rStyle w:val="Style13ptBold"/>
        </w:rPr>
        <w:t xml:space="preserve">Beckley 15 </w:t>
      </w:r>
      <w:r w:rsidRPr="00C04160">
        <w:rPr>
          <w:sz w:val="16"/>
        </w:rPr>
        <w:t xml:space="preserve">(Michael Beckley is a research fellow in the International Security Program at Harvard Kennedy School’s </w:t>
      </w:r>
      <w:proofErr w:type="spellStart"/>
      <w:r w:rsidRPr="00C04160">
        <w:rPr>
          <w:sz w:val="16"/>
        </w:rPr>
        <w:t>Belfer</w:t>
      </w:r>
      <w:proofErr w:type="spellEnd"/>
      <w:r w:rsidRPr="00C04160">
        <w:rPr>
          <w:sz w:val="16"/>
        </w:rPr>
        <w:t xml:space="preserve"> Center for Science and International Affairs., “The Myth of Entangling Alliances Michael Beckley Reassessing the Security Risks of U.S. Defense Pacts”, </w:t>
      </w:r>
      <w:hyperlink r:id="rId12" w:history="1">
        <w:r w:rsidRPr="00C04160">
          <w:rPr>
            <w:rStyle w:val="Hyperlink"/>
            <w:sz w:val="16"/>
          </w:rPr>
          <w:t>http://live.belfercenter.org/files/IS3904_pp007-048.pdf</w:t>
        </w:r>
      </w:hyperlink>
      <w:r w:rsidRPr="00C04160">
        <w:rPr>
          <w:sz w:val="16"/>
        </w:rPr>
        <w:t>)</w:t>
      </w:r>
    </w:p>
    <w:p w14:paraId="00D10C57" w14:textId="77777777" w:rsidR="00CE625B" w:rsidRPr="00C04160" w:rsidRDefault="00CE625B" w:rsidP="00CE625B">
      <w:pPr>
        <w:rPr>
          <w:rStyle w:val="Emphasis"/>
        </w:rPr>
      </w:pPr>
      <w:r w:rsidRPr="00C04160">
        <w:rPr>
          <w:rStyle w:val="StyleUnderline"/>
        </w:rPr>
        <w:t>The finding that</w:t>
      </w:r>
      <w:r w:rsidRPr="00C04160">
        <w:rPr>
          <w:sz w:val="16"/>
        </w:rPr>
        <w:t xml:space="preserve"> U.S. </w:t>
      </w:r>
      <w:r w:rsidRPr="00C04160">
        <w:rPr>
          <w:rStyle w:val="StyleUnderline"/>
          <w:highlight w:val="green"/>
        </w:rPr>
        <w:t>entanglement is rare</w:t>
      </w:r>
      <w:r w:rsidRPr="00C04160">
        <w:rPr>
          <w:rStyle w:val="Emphasis"/>
        </w:rPr>
        <w:t xml:space="preserve"> has important implications for international relations scholarship</w:t>
      </w:r>
      <w:r w:rsidRPr="00C04160">
        <w:rPr>
          <w:sz w:val="16"/>
        </w:rPr>
        <w:t xml:space="preserve"> and U.S. foreign policy. For scholars, </w:t>
      </w:r>
      <w:r w:rsidRPr="00C04160">
        <w:rPr>
          <w:rStyle w:val="Emphasis"/>
        </w:rPr>
        <w:t>it casts doubt on classic theories of imperial overstretch</w:t>
      </w:r>
      <w:r w:rsidRPr="00C04160">
        <w:rPr>
          <w:sz w:val="16"/>
        </w:rPr>
        <w:t xml:space="preserve"> in which great powers exhaust their resources by accumulating allies that free ride on their protection and embroil them in military quagmires.22 </w:t>
      </w:r>
      <w:r w:rsidRPr="00C04160">
        <w:rPr>
          <w:rStyle w:val="StyleUnderline"/>
        </w:rPr>
        <w:t xml:space="preserve">The U.S. experience instead suggests that </w:t>
      </w:r>
      <w:r w:rsidRPr="00C04160">
        <w:rPr>
          <w:rStyle w:val="Emphasis"/>
          <w:highlight w:val="green"/>
        </w:rPr>
        <w:t>great</w:t>
      </w:r>
      <w:r w:rsidRPr="00C04160">
        <w:rPr>
          <w:rStyle w:val="Emphasis"/>
        </w:rPr>
        <w:t xml:space="preserve"> </w:t>
      </w:r>
      <w:r w:rsidRPr="00C04160">
        <w:rPr>
          <w:rStyle w:val="Emphasis"/>
          <w:highlight w:val="green"/>
        </w:rPr>
        <w:t>powers can dictate the terms of</w:t>
      </w:r>
      <w:r w:rsidRPr="00C04160">
        <w:rPr>
          <w:rStyle w:val="Emphasis"/>
        </w:rPr>
        <w:t xml:space="preserve"> their </w:t>
      </w:r>
      <w:r w:rsidRPr="00C04160">
        <w:rPr>
          <w:rStyle w:val="Emphasis"/>
          <w:highlight w:val="green"/>
        </w:rPr>
        <w:t>security</w:t>
      </w:r>
      <w:r w:rsidRPr="00C04160">
        <w:rPr>
          <w:rStyle w:val="Emphasis"/>
        </w:rPr>
        <w:t xml:space="preserve"> commitments </w:t>
      </w:r>
      <w:r w:rsidRPr="00C04160">
        <w:rPr>
          <w:rStyle w:val="Emphasis"/>
          <w:highlight w:val="green"/>
        </w:rPr>
        <w:t>and</w:t>
      </w:r>
      <w:r w:rsidRPr="00C04160">
        <w:rPr>
          <w:rStyle w:val="Emphasis"/>
        </w:rPr>
        <w:t xml:space="preserve"> that </w:t>
      </w:r>
      <w:r w:rsidRPr="00C04160">
        <w:rPr>
          <w:rStyle w:val="Emphasis"/>
          <w:highlight w:val="green"/>
        </w:rPr>
        <w:t>allies</w:t>
      </w:r>
      <w:r w:rsidRPr="00C04160">
        <w:rPr>
          <w:rStyle w:val="Emphasis"/>
        </w:rPr>
        <w:t xml:space="preserve"> often </w:t>
      </w:r>
      <w:r w:rsidRPr="00C04160">
        <w:rPr>
          <w:rStyle w:val="Emphasis"/>
          <w:highlight w:val="green"/>
        </w:rPr>
        <w:t>help</w:t>
      </w:r>
      <w:r w:rsidRPr="00C04160">
        <w:rPr>
          <w:rStyle w:val="Emphasis"/>
        </w:rPr>
        <w:t xml:space="preserve"> their great power protectors </w:t>
      </w:r>
      <w:r w:rsidRPr="00C04160">
        <w:rPr>
          <w:rStyle w:val="Emphasis"/>
          <w:highlight w:val="green"/>
        </w:rPr>
        <w:t>avoid</w:t>
      </w:r>
      <w:r w:rsidRPr="00C04160">
        <w:rPr>
          <w:rStyle w:val="Emphasis"/>
        </w:rPr>
        <w:t xml:space="preserve"> strategic </w:t>
      </w:r>
      <w:r w:rsidRPr="00C04160">
        <w:rPr>
          <w:rStyle w:val="Emphasis"/>
          <w:highlight w:val="green"/>
        </w:rPr>
        <w:t>overextension</w:t>
      </w:r>
      <w:r w:rsidRPr="00C04160">
        <w:rPr>
          <w:rStyle w:val="Emphasis"/>
        </w:rPr>
        <w:t>.</w:t>
      </w:r>
    </w:p>
    <w:p w14:paraId="67336094" w14:textId="2B774698" w:rsidR="00CE625B" w:rsidRDefault="00CE625B" w:rsidP="00CE625B">
      <w:pPr>
        <w:rPr>
          <w:u w:val="single"/>
        </w:rPr>
      </w:pPr>
      <w:r w:rsidRPr="00C04160">
        <w:rPr>
          <w:sz w:val="12"/>
        </w:rPr>
        <w:t xml:space="preserve">For policy, </w:t>
      </w:r>
      <w:r w:rsidRPr="00C04160">
        <w:rPr>
          <w:rStyle w:val="StyleUnderline"/>
        </w:rPr>
        <w:t xml:space="preserve">the </w:t>
      </w:r>
      <w:r w:rsidRPr="00C04160">
        <w:rPr>
          <w:rStyle w:val="StyleUnderline"/>
          <w:highlight w:val="green"/>
        </w:rPr>
        <w:t>rarity of</w:t>
      </w:r>
      <w:r w:rsidRPr="00C04160">
        <w:rPr>
          <w:rStyle w:val="StyleUnderline"/>
        </w:rPr>
        <w:t xml:space="preserve"> U.S. </w:t>
      </w:r>
      <w:r w:rsidRPr="00C04160">
        <w:rPr>
          <w:rStyle w:val="StyleUnderline"/>
          <w:highlight w:val="green"/>
        </w:rPr>
        <w:t>entanglement</w:t>
      </w:r>
      <w:r w:rsidRPr="00C04160">
        <w:rPr>
          <w:rStyle w:val="StyleUnderline"/>
        </w:rPr>
        <w:t xml:space="preserve"> </w:t>
      </w:r>
      <w:r w:rsidRPr="00C04160">
        <w:rPr>
          <w:rStyle w:val="StyleUnderline"/>
          <w:highlight w:val="green"/>
        </w:rPr>
        <w:t>suggests</w:t>
      </w:r>
      <w:r w:rsidRPr="00C04160">
        <w:rPr>
          <w:rStyle w:val="StyleUnderline"/>
        </w:rPr>
        <w:t xml:space="preserve"> that the United States’ current grand strategy of </w:t>
      </w:r>
      <w:r w:rsidRPr="00C04160">
        <w:rPr>
          <w:rStyle w:val="StyleUnderline"/>
          <w:highlight w:val="green"/>
        </w:rPr>
        <w:t>deep engagement</w:t>
      </w:r>
      <w:r w:rsidRPr="00C04160">
        <w:rPr>
          <w:sz w:val="12"/>
        </w:rPr>
        <w:t xml:space="preserve">, which is centered on a network of standing alliances, does not preclude, and </w:t>
      </w:r>
      <w:r w:rsidRPr="00C04160">
        <w:rPr>
          <w:rStyle w:val="StyleUnderline"/>
          <w:highlight w:val="green"/>
        </w:rPr>
        <w:t>may</w:t>
      </w:r>
      <w:r w:rsidRPr="00C04160">
        <w:rPr>
          <w:sz w:val="12"/>
        </w:rPr>
        <w:t xml:space="preserve"> even </w:t>
      </w:r>
      <w:r w:rsidRPr="00C04160">
        <w:rPr>
          <w:rStyle w:val="StyleUnderline"/>
          <w:highlight w:val="green"/>
        </w:rPr>
        <w:t>facilitate</w:t>
      </w:r>
      <w:r w:rsidRPr="00C04160">
        <w:rPr>
          <w:sz w:val="12"/>
        </w:rPr>
        <w:t xml:space="preserve">, U.S. </w:t>
      </w:r>
      <w:r w:rsidRPr="00C04160">
        <w:rPr>
          <w:rStyle w:val="Emphasis"/>
          <w:highlight w:val="green"/>
        </w:rPr>
        <w:t>military restraint</w:t>
      </w:r>
      <w:r w:rsidRPr="00C04160">
        <w:rPr>
          <w:sz w:val="12"/>
        </w:rPr>
        <w:t xml:space="preserve">. Since 1945 the United States has been, by some measures, the most militarily active state in the world. </w:t>
      </w:r>
      <w:r w:rsidRPr="00C04160">
        <w:rPr>
          <w:rStyle w:val="StyleUnderline"/>
          <w:highlight w:val="green"/>
        </w:rPr>
        <w:t>The most egregious cases of</w:t>
      </w:r>
      <w:r w:rsidRPr="00C04160">
        <w:rPr>
          <w:rStyle w:val="StyleUnderline"/>
        </w:rPr>
        <w:t xml:space="preserve"> U.S. </w:t>
      </w:r>
      <w:r w:rsidRPr="00C04160">
        <w:rPr>
          <w:rStyle w:val="StyleUnderline"/>
          <w:highlight w:val="green"/>
        </w:rPr>
        <w:t>overreach</w:t>
      </w:r>
      <w:r w:rsidRPr="00C04160">
        <w:rPr>
          <w:sz w:val="12"/>
        </w:rPr>
        <w:t xml:space="preserve">, however, </w:t>
      </w:r>
      <w:r w:rsidRPr="00C04160">
        <w:rPr>
          <w:rStyle w:val="Emphasis"/>
          <w:highlight w:val="green"/>
        </w:rPr>
        <w:t>have stemmed</w:t>
      </w:r>
      <w:r w:rsidRPr="00C04160">
        <w:rPr>
          <w:rStyle w:val="Emphasis"/>
        </w:rPr>
        <w:t xml:space="preserve"> </w:t>
      </w:r>
      <w:r w:rsidRPr="00C04160">
        <w:rPr>
          <w:rStyle w:val="Emphasis"/>
          <w:highlight w:val="green"/>
        </w:rPr>
        <w:t>not from</w:t>
      </w:r>
      <w:r w:rsidRPr="00C04160">
        <w:rPr>
          <w:rStyle w:val="Emphasis"/>
        </w:rPr>
        <w:t xml:space="preserve"> </w:t>
      </w:r>
      <w:r w:rsidRPr="00C04160">
        <w:rPr>
          <w:rStyle w:val="Emphasis"/>
          <w:highlight w:val="green"/>
        </w:rPr>
        <w:t>entangling</w:t>
      </w:r>
      <w:r w:rsidRPr="00C04160">
        <w:rPr>
          <w:rStyle w:val="Emphasis"/>
        </w:rPr>
        <w:t xml:space="preserve"> </w:t>
      </w:r>
      <w:r w:rsidRPr="00C04160">
        <w:rPr>
          <w:sz w:val="12"/>
        </w:rPr>
        <w:t xml:space="preserve">alliances, </w:t>
      </w:r>
      <w:r w:rsidRPr="00C04160">
        <w:rPr>
          <w:rStyle w:val="StyleUnderline"/>
          <w:highlight w:val="green"/>
        </w:rPr>
        <w:t>but from</w:t>
      </w:r>
      <w:r w:rsidRPr="00C04160">
        <w:rPr>
          <w:rStyle w:val="StyleUnderline"/>
        </w:rPr>
        <w:t xml:space="preserve"> </w:t>
      </w:r>
      <w:r w:rsidRPr="00C04160">
        <w:rPr>
          <w:rStyle w:val="StyleUnderline"/>
          <w:highlight w:val="green"/>
        </w:rPr>
        <w:t xml:space="preserve">the penchant of </w:t>
      </w:r>
      <w:r w:rsidRPr="00C04160">
        <w:rPr>
          <w:rStyle w:val="StyleUnderline"/>
        </w:rPr>
        <w:t xml:space="preserve">American </w:t>
      </w:r>
      <w:r w:rsidRPr="00C04160">
        <w:rPr>
          <w:rStyle w:val="StyleUnderline"/>
          <w:highlight w:val="green"/>
        </w:rPr>
        <w:t>leaders</w:t>
      </w:r>
      <w:r w:rsidRPr="00C04160">
        <w:rPr>
          <w:rStyle w:val="StyleUnderline"/>
        </w:rPr>
        <w:t xml:space="preserve"> </w:t>
      </w:r>
      <w:r w:rsidRPr="00C04160">
        <w:rPr>
          <w:rStyle w:val="Emphasis"/>
          <w:highlight w:val="green"/>
        </w:rPr>
        <w:t>to define national interests expansively</w:t>
      </w:r>
      <w:r w:rsidRPr="00C04160">
        <w:rPr>
          <w:rStyle w:val="StyleUnderline"/>
        </w:rPr>
        <w:t xml:space="preserve">, </w:t>
      </w:r>
      <w:r w:rsidRPr="00C04160">
        <w:rPr>
          <w:sz w:val="12"/>
        </w:rPr>
        <w:t xml:space="preserve">to overestimate the magnitude of foreign threats, and to underestimate the costs of military intervention. Scrapping alliances will not correct these bad habits. In fact, </w:t>
      </w:r>
      <w:r w:rsidRPr="00C04160">
        <w:rPr>
          <w:rStyle w:val="StyleUnderline"/>
          <w:highlight w:val="green"/>
        </w:rPr>
        <w:t>disengaging</w:t>
      </w:r>
      <w:r w:rsidRPr="00C04160">
        <w:rPr>
          <w:rStyle w:val="StyleUnderline"/>
        </w:rPr>
        <w:t xml:space="preserve"> from alliances </w:t>
      </w:r>
      <w:r w:rsidRPr="00C04160">
        <w:rPr>
          <w:rStyle w:val="StyleUnderline"/>
          <w:highlight w:val="green"/>
        </w:rPr>
        <w:t>may unleash the</w:t>
      </w:r>
      <w:r w:rsidRPr="00C04160">
        <w:rPr>
          <w:rStyle w:val="StyleUnderline"/>
        </w:rPr>
        <w:t xml:space="preserve"> </w:t>
      </w:r>
      <w:r w:rsidRPr="00C04160">
        <w:rPr>
          <w:rStyle w:val="Emphasis"/>
          <w:highlight w:val="green"/>
        </w:rPr>
        <w:t>U</w:t>
      </w:r>
      <w:r w:rsidRPr="00C04160">
        <w:rPr>
          <w:sz w:val="12"/>
        </w:rPr>
        <w:t xml:space="preserve">nited </w:t>
      </w:r>
      <w:r w:rsidRPr="00C04160">
        <w:rPr>
          <w:rStyle w:val="Emphasis"/>
          <w:highlight w:val="green"/>
        </w:rPr>
        <w:t>S</w:t>
      </w:r>
      <w:r w:rsidRPr="00C04160">
        <w:rPr>
          <w:sz w:val="12"/>
        </w:rPr>
        <w:t xml:space="preserve">tates </w:t>
      </w:r>
      <w:r w:rsidRPr="00C04160">
        <w:rPr>
          <w:rStyle w:val="Emphasis"/>
          <w:highlight w:val="green"/>
        </w:rPr>
        <w:t>to intervene recklessly</w:t>
      </w:r>
      <w:r w:rsidRPr="00C04160">
        <w:rPr>
          <w:sz w:val="12"/>
        </w:rPr>
        <w:t xml:space="preserve"> abroad </w:t>
      </w:r>
      <w:r w:rsidRPr="00C04160">
        <w:rPr>
          <w:rStyle w:val="StyleUnderline"/>
        </w:rPr>
        <w:t xml:space="preserve">while </w:t>
      </w:r>
      <w:r w:rsidRPr="00C04160">
        <w:rPr>
          <w:rStyle w:val="Emphasis"/>
          <w:highlight w:val="green"/>
        </w:rPr>
        <w:t>leaving it without partners</w:t>
      </w:r>
      <w:r w:rsidRPr="00C04160">
        <w:rPr>
          <w:rStyle w:val="StyleUnderline"/>
        </w:rPr>
        <w:t xml:space="preserve"> to share the burden </w:t>
      </w:r>
      <w:r w:rsidRPr="00C04160">
        <w:rPr>
          <w:rStyle w:val="Emphasis"/>
          <w:highlight w:val="green"/>
        </w:rPr>
        <w:t>when those interventions go awry</w:t>
      </w:r>
      <w:r w:rsidRPr="00C04160">
        <w:rPr>
          <w:rStyle w:val="StyleUnderline"/>
        </w:rPr>
        <w:t>.</w:t>
      </w:r>
    </w:p>
    <w:p w14:paraId="236A8882" w14:textId="5B730929" w:rsidR="00067CF4" w:rsidRPr="00BC2BB8" w:rsidRDefault="00067CF4" w:rsidP="00067CF4">
      <w:pPr>
        <w:pStyle w:val="Heading4"/>
        <w:rPr>
          <w:u w:val="single"/>
        </w:rPr>
      </w:pPr>
      <w:r w:rsidRPr="006E542A">
        <w:rPr>
          <w:u w:val="single"/>
        </w:rPr>
        <w:t>Assume</w:t>
      </w:r>
      <w:r>
        <w:t xml:space="preserve"> nuke war causes extinction because of </w:t>
      </w:r>
      <w:r>
        <w:rPr>
          <w:u w:val="single"/>
        </w:rPr>
        <w:t>uncertainty</w:t>
      </w:r>
      <w:r>
        <w:t xml:space="preserve">, </w:t>
      </w:r>
      <w:r>
        <w:rPr>
          <w:u w:val="single"/>
        </w:rPr>
        <w:t>limited research</w:t>
      </w:r>
      <w:r>
        <w:t xml:space="preserve">, and </w:t>
      </w:r>
      <w:r>
        <w:rPr>
          <w:u w:val="single"/>
        </w:rPr>
        <w:t>secondary effects</w:t>
      </w:r>
    </w:p>
    <w:p w14:paraId="490398F3" w14:textId="77777777" w:rsidR="00067CF4" w:rsidRPr="007A448F" w:rsidRDefault="00067CF4" w:rsidP="00067CF4">
      <w:r w:rsidRPr="007A448F">
        <w:rPr>
          <w:rStyle w:val="Style13ptBold"/>
        </w:rPr>
        <w:t>Baum 15</w:t>
      </w:r>
      <w:r>
        <w:t xml:space="preserve"> [</w:t>
      </w:r>
      <w:r w:rsidRPr="007A448F">
        <w:t xml:space="preserve">Dr. Seth Baum received a Ph.D. in geography from Pennsylvania State University with a dissertation on climate change policy. He then completed a post-doctoral fellowship with the Columbia University Center for Research on Environmental Decisions. M.S. in electrical engineering from Northeastern University with a thesis on electromagnetic imaging simulations. He </w:t>
      </w:r>
      <w:proofErr w:type="spellStart"/>
      <w:r w:rsidRPr="007A448F">
        <w:t>He</w:t>
      </w:r>
      <w:proofErr w:type="spellEnd"/>
      <w:r w:rsidRPr="007A448F">
        <w:t xml:space="preserve"> is an active member of the Society for Risk Analysis and has spoken at the Future of Humanity Institute at Oxford University. The Risk of Nuclear Winter. May 29, 2015. </w:t>
      </w:r>
      <w:hyperlink r:id="rId13" w:history="1">
        <w:r w:rsidRPr="0085032E">
          <w:rPr>
            <w:rStyle w:val="Hyperlink"/>
          </w:rPr>
          <w:t>https://fas.org/pir-pubs/risk-nuclear-winter/</w:t>
        </w:r>
      </w:hyperlink>
      <w:r>
        <w:t>]</w:t>
      </w:r>
    </w:p>
    <w:p w14:paraId="7776CB84" w14:textId="053E00BA" w:rsidR="00067CF4" w:rsidRPr="00067CF4" w:rsidRDefault="00067CF4" w:rsidP="00067CF4">
      <w:pPr>
        <w:rPr>
          <w:sz w:val="16"/>
        </w:rPr>
      </w:pPr>
      <w:r w:rsidRPr="006E542A">
        <w:rPr>
          <w:sz w:val="16"/>
        </w:rPr>
        <w:lastRenderedPageBreak/>
        <w:t xml:space="preserve">Some </w:t>
      </w:r>
      <w:r w:rsidRPr="007A448F">
        <w:rPr>
          <w:u w:val="single"/>
        </w:rPr>
        <w:t>new research has also examined the human impacts of nuclear winter</w:t>
      </w:r>
      <w:r w:rsidRPr="006E542A">
        <w:rPr>
          <w:sz w:val="16"/>
        </w:rPr>
        <w:t xml:space="preserve">. </w:t>
      </w:r>
      <w:r w:rsidRPr="007A448F">
        <w:rPr>
          <w:u w:val="single"/>
        </w:rPr>
        <w:t xml:space="preserve">Researchers simulated agricultural crop growth </w:t>
      </w:r>
      <w:r w:rsidRPr="008609DD">
        <w:rPr>
          <w:highlight w:val="yellow"/>
          <w:u w:val="single"/>
        </w:rPr>
        <w:t>in</w:t>
      </w:r>
      <w:r w:rsidRPr="007A448F">
        <w:rPr>
          <w:u w:val="single"/>
        </w:rPr>
        <w:t xml:space="preserve"> the </w:t>
      </w:r>
      <w:r w:rsidRPr="008609DD">
        <w:rPr>
          <w:highlight w:val="yellow"/>
          <w:u w:val="single"/>
        </w:rPr>
        <w:t>aftermath of a 100-weapon</w:t>
      </w:r>
      <w:r w:rsidRPr="006E542A">
        <w:rPr>
          <w:sz w:val="16"/>
        </w:rPr>
        <w:t xml:space="preserve"> India-Pakistan nuclear </w:t>
      </w:r>
      <w:r w:rsidRPr="008609DD">
        <w:rPr>
          <w:highlight w:val="yellow"/>
          <w:u w:val="single"/>
        </w:rPr>
        <w:t>war</w:t>
      </w:r>
      <w:r w:rsidRPr="006E542A">
        <w:rPr>
          <w:sz w:val="16"/>
        </w:rPr>
        <w:t>.</w:t>
      </w:r>
      <w:proofErr w:type="gramStart"/>
      <w:r w:rsidRPr="006E542A">
        <w:rPr>
          <w:sz w:val="16"/>
        </w:rPr>
        <w:t>5)The</w:t>
      </w:r>
      <w:proofErr w:type="gramEnd"/>
      <w:r w:rsidRPr="006E542A">
        <w:rPr>
          <w:sz w:val="16"/>
        </w:rPr>
        <w:t xml:space="preserve"> results are startling- </w:t>
      </w:r>
      <w:r w:rsidRPr="00CF54E3">
        <w:rPr>
          <w:u w:val="single"/>
        </w:rPr>
        <w:t>the scenario could cause agriculture productivity to decline by around 10 to 40 percent for several years after the war.</w:t>
      </w:r>
      <w:r w:rsidRPr="006E542A">
        <w:rPr>
          <w:sz w:val="16"/>
        </w:rPr>
        <w:t xml:space="preserve"> </w:t>
      </w:r>
      <w:r w:rsidRPr="007A448F">
        <w:rPr>
          <w:u w:val="single"/>
        </w:rPr>
        <w:t>The studies looked at major staple crops in China and the United States, two of the largest food producers. Other countries and other crops would likely face similar declines.</w:t>
      </w:r>
      <w:r>
        <w:rPr>
          <w:u w:val="single"/>
        </w:rPr>
        <w:t xml:space="preserve"> </w:t>
      </w:r>
      <w:r w:rsidRPr="006E542A">
        <w:rPr>
          <w:sz w:val="16"/>
        </w:rPr>
        <w:t xml:space="preserve">Following such crop declines, </w:t>
      </w:r>
      <w:r w:rsidRPr="008609DD">
        <w:rPr>
          <w:rStyle w:val="Emphasis"/>
          <w:highlight w:val="yellow"/>
        </w:rPr>
        <w:t>severe</w:t>
      </w:r>
      <w:r w:rsidRPr="008609DD">
        <w:rPr>
          <w:highlight w:val="yellow"/>
          <w:u w:val="single"/>
        </w:rPr>
        <w:t xml:space="preserve"> global </w:t>
      </w:r>
      <w:r w:rsidRPr="008609DD">
        <w:rPr>
          <w:rStyle w:val="Emphasis"/>
          <w:highlight w:val="yellow"/>
        </w:rPr>
        <w:t>famine</w:t>
      </w:r>
      <w:r w:rsidRPr="00CF54E3">
        <w:rPr>
          <w:u w:val="single"/>
        </w:rPr>
        <w:t xml:space="preserve"> could </w:t>
      </w:r>
      <w:r w:rsidRPr="008609DD">
        <w:rPr>
          <w:highlight w:val="yellow"/>
          <w:u w:val="single"/>
        </w:rPr>
        <w:t>ensue</w:t>
      </w:r>
      <w:r w:rsidRPr="006E542A">
        <w:rPr>
          <w:sz w:val="16"/>
        </w:rPr>
        <w:t xml:space="preserve">. One study estimated the total extent of the famine by comparing crop declines to global malnourishment data.6) When food becomes scarce, the poor and malnourished are typically hit the hardest. This study estimated two billion people at risk of starvation. And this is from the 100-weapon India-Pakistan nuclear war scenario. </w:t>
      </w:r>
      <w:r w:rsidRPr="007A448F">
        <w:rPr>
          <w:u w:val="single"/>
        </w:rPr>
        <w:t>Larger nuclear wars would have more severe impacts.</w:t>
      </w:r>
      <w:r w:rsidRPr="006E542A">
        <w:rPr>
          <w:sz w:val="16"/>
        </w:rPr>
        <w:t xml:space="preserve"> </w:t>
      </w:r>
      <w:r w:rsidRPr="00CF54E3">
        <w:rPr>
          <w:u w:val="single"/>
        </w:rPr>
        <w:t>This is where the recent research stops</w:t>
      </w:r>
      <w:r w:rsidRPr="006E542A">
        <w:rPr>
          <w:sz w:val="16"/>
        </w:rPr>
        <w:t xml:space="preserve">. To the best of my knowledge </w:t>
      </w:r>
      <w:r w:rsidRPr="008609DD">
        <w:rPr>
          <w:highlight w:val="yellow"/>
          <w:u w:val="single"/>
        </w:rPr>
        <w:t>there are no</w:t>
      </w:r>
      <w:r w:rsidRPr="007A448F">
        <w:rPr>
          <w:u w:val="single"/>
        </w:rPr>
        <w:t xml:space="preserve"> recent </w:t>
      </w:r>
      <w:r w:rsidRPr="008609DD">
        <w:rPr>
          <w:highlight w:val="yellow"/>
          <w:u w:val="single"/>
        </w:rPr>
        <w:t>studies examining</w:t>
      </w:r>
      <w:r w:rsidRPr="007A448F">
        <w:rPr>
          <w:u w:val="single"/>
        </w:rPr>
        <w:t xml:space="preserve"> the </w:t>
      </w:r>
      <w:r w:rsidRPr="008609DD">
        <w:rPr>
          <w:rStyle w:val="Emphasis"/>
          <w:highlight w:val="yellow"/>
        </w:rPr>
        <w:t>secondary effects</w:t>
      </w:r>
      <w:r w:rsidRPr="007A448F">
        <w:rPr>
          <w:u w:val="single"/>
        </w:rPr>
        <w:t xml:space="preserve"> of famines, </w:t>
      </w:r>
      <w:r w:rsidRPr="008609DD">
        <w:rPr>
          <w:highlight w:val="yellow"/>
          <w:u w:val="single"/>
        </w:rPr>
        <w:t>such as</w:t>
      </w:r>
      <w:r w:rsidRPr="007A448F">
        <w:rPr>
          <w:u w:val="single"/>
        </w:rPr>
        <w:t xml:space="preserve"> </w:t>
      </w:r>
      <w:r w:rsidRPr="008609DD">
        <w:rPr>
          <w:highlight w:val="yellow"/>
          <w:u w:val="single"/>
        </w:rPr>
        <w:t>disease</w:t>
      </w:r>
      <w:r w:rsidRPr="007A448F">
        <w:rPr>
          <w:u w:val="single"/>
        </w:rPr>
        <w:t xml:space="preserve"> outbreaks and </w:t>
      </w:r>
      <w:r w:rsidRPr="008609DD">
        <w:rPr>
          <w:highlight w:val="yellow"/>
          <w:u w:val="single"/>
        </w:rPr>
        <w:t>violent conflicts</w:t>
      </w:r>
      <w:r w:rsidRPr="007A448F">
        <w:rPr>
          <w:u w:val="single"/>
        </w:rPr>
        <w:t xml:space="preserve">. There are no recent studies examining the human impacts of </w:t>
      </w:r>
      <w:r w:rsidRPr="008609DD">
        <w:rPr>
          <w:rStyle w:val="Emphasis"/>
          <w:highlight w:val="yellow"/>
        </w:rPr>
        <w:t>u</w:t>
      </w:r>
      <w:r w:rsidRPr="00A34EE2">
        <w:rPr>
          <w:u w:val="single"/>
        </w:rPr>
        <w:t>ltra</w:t>
      </w:r>
      <w:r w:rsidRPr="008609DD">
        <w:rPr>
          <w:rStyle w:val="Emphasis"/>
          <w:highlight w:val="yellow"/>
        </w:rPr>
        <w:t>v</w:t>
      </w:r>
      <w:r w:rsidRPr="00A34EE2">
        <w:rPr>
          <w:u w:val="single"/>
        </w:rPr>
        <w:t xml:space="preserve">iolet </w:t>
      </w:r>
      <w:r w:rsidRPr="008609DD">
        <w:rPr>
          <w:rStyle w:val="Emphasis"/>
          <w:highlight w:val="yellow"/>
        </w:rPr>
        <w:t>radiation</w:t>
      </w:r>
      <w:r w:rsidRPr="006E542A">
        <w:rPr>
          <w:sz w:val="16"/>
        </w:rPr>
        <w:t xml:space="preserve">. That would include an increased medical burden in skin cancer and other diseases. It would also include further loss of agriculture ecosystem services as the ultraviolet radiation harms plants and animals. At this time, we can only make educated guesses about what these impacts would be, informed in part by what research was published 30 years ago. </w:t>
      </w:r>
      <w:r w:rsidRPr="008609DD">
        <w:rPr>
          <w:highlight w:val="yellow"/>
          <w:u w:val="single"/>
        </w:rPr>
        <w:t>When analyzing</w:t>
      </w:r>
      <w:r w:rsidRPr="007A448F">
        <w:rPr>
          <w:u w:val="single"/>
        </w:rPr>
        <w:t xml:space="preserve"> the risk of </w:t>
      </w:r>
      <w:r w:rsidRPr="008609DD">
        <w:rPr>
          <w:highlight w:val="yellow"/>
          <w:u w:val="single"/>
        </w:rPr>
        <w:t>nuclear winter</w:t>
      </w:r>
      <w:r w:rsidRPr="007A448F">
        <w:rPr>
          <w:u w:val="single"/>
        </w:rPr>
        <w:t xml:space="preserve">, </w:t>
      </w:r>
      <w:r w:rsidRPr="008609DD">
        <w:rPr>
          <w:highlight w:val="yellow"/>
          <w:u w:val="single"/>
        </w:rPr>
        <w:t>one question is</w:t>
      </w:r>
      <w:r w:rsidRPr="007A448F">
        <w:rPr>
          <w:u w:val="single"/>
        </w:rPr>
        <w:t xml:space="preserve"> of </w:t>
      </w:r>
      <w:r w:rsidRPr="008609DD">
        <w:rPr>
          <w:highlight w:val="yellow"/>
          <w:u w:val="single"/>
        </w:rPr>
        <w:t>paramount</w:t>
      </w:r>
      <w:r w:rsidRPr="007A448F">
        <w:rPr>
          <w:u w:val="single"/>
        </w:rPr>
        <w:t xml:space="preserve"> importance: </w:t>
      </w:r>
      <w:r w:rsidRPr="008609DD">
        <w:rPr>
          <w:highlight w:val="yellow"/>
          <w:u w:val="single"/>
        </w:rPr>
        <w:t xml:space="preserve">Would there be </w:t>
      </w:r>
      <w:r w:rsidRPr="008609DD">
        <w:rPr>
          <w:rStyle w:val="Emphasis"/>
          <w:highlight w:val="yellow"/>
        </w:rPr>
        <w:t>permanent harm</w:t>
      </w:r>
      <w:r w:rsidRPr="007A448F">
        <w:rPr>
          <w:u w:val="single"/>
        </w:rPr>
        <w:t xml:space="preserve"> to human civilization?</w:t>
      </w:r>
      <w:r w:rsidRPr="006E542A">
        <w:rPr>
          <w:sz w:val="16"/>
        </w:rPr>
        <w:t xml:space="preserve"> Humanity could have a very bright future ahead; to dim that future is the worst thing </w:t>
      </w:r>
      <w:r w:rsidRPr="00CF54E3">
        <w:rPr>
          <w:u w:val="single"/>
        </w:rPr>
        <w:t>nuclear winter</w:t>
      </w:r>
      <w:r w:rsidRPr="006E542A">
        <w:rPr>
          <w:sz w:val="16"/>
        </w:rPr>
        <w:t xml:space="preserve"> could do. It </w:t>
      </w:r>
      <w:r w:rsidRPr="00CF54E3">
        <w:rPr>
          <w:u w:val="single"/>
        </w:rPr>
        <w:t>is vastly worse than a few billion deaths from starvation</w:t>
      </w:r>
      <w:r w:rsidRPr="006E542A">
        <w:rPr>
          <w:sz w:val="16"/>
        </w:rPr>
        <w:t xml:space="preserve">. Not that </w:t>
      </w:r>
      <w:r w:rsidRPr="007A448F">
        <w:rPr>
          <w:u w:val="single"/>
        </w:rPr>
        <w:t>a few billion deaths</w:t>
      </w:r>
      <w:r w:rsidRPr="006E542A">
        <w:rPr>
          <w:sz w:val="16"/>
        </w:rPr>
        <w:t xml:space="preserve"> </w:t>
      </w:r>
      <w:proofErr w:type="gramStart"/>
      <w:r w:rsidRPr="006E542A">
        <w:rPr>
          <w:sz w:val="16"/>
        </w:rPr>
        <w:t>is</w:t>
      </w:r>
      <w:proofErr w:type="gramEnd"/>
      <w:r w:rsidRPr="006E542A">
        <w:rPr>
          <w:sz w:val="16"/>
        </w:rPr>
        <w:t xml:space="preserve"> trivial—obviously it isn’t—but it </w:t>
      </w:r>
      <w:r w:rsidRPr="007A448F">
        <w:rPr>
          <w:u w:val="single"/>
        </w:rPr>
        <w:t>is tiny compared to the loss of future generations.</w:t>
      </w:r>
      <w:r>
        <w:rPr>
          <w:u w:val="single"/>
        </w:rPr>
        <w:t xml:space="preserve"> </w:t>
      </w:r>
      <w:r w:rsidRPr="006E542A">
        <w:rPr>
          <w:sz w:val="16"/>
        </w:rPr>
        <w:t xml:space="preserve">Carl Sagan was one of the first people to recognize this point in a commentary he wrote on nuclear winter for Foreign Affairs.7) Sagan believed nuclear winter could cause human extinction, in which case all members of future generations would be lost. He argued that this made nuclear winter vastly more important than the direct effects of nuclear war, which could, in his words, “kill ‘only’ hundreds of millions of people.” Sagan was however, right that human extinction would cause permanent harm to human civilization. It is debatable whether nuclear winter could cause human extinction. Alan </w:t>
      </w:r>
      <w:proofErr w:type="spellStart"/>
      <w:r w:rsidRPr="007A448F">
        <w:rPr>
          <w:u w:val="single"/>
        </w:rPr>
        <w:t>Robock</w:t>
      </w:r>
      <w:proofErr w:type="spellEnd"/>
      <w:r w:rsidRPr="006E542A">
        <w:rPr>
          <w:sz w:val="16"/>
        </w:rPr>
        <w:t xml:space="preserve">, a leader of the recent nuclear winter research, </w:t>
      </w:r>
      <w:r w:rsidRPr="007A448F">
        <w:rPr>
          <w:u w:val="single"/>
        </w:rPr>
        <w:t xml:space="preserve">believes </w:t>
      </w:r>
      <w:r w:rsidRPr="006E542A">
        <w:rPr>
          <w:sz w:val="16"/>
        </w:rPr>
        <w:t xml:space="preserve">it is unlikely. He writes: “Especially in </w:t>
      </w:r>
      <w:r w:rsidRPr="007A448F">
        <w:rPr>
          <w:u w:val="single"/>
        </w:rPr>
        <w:t>Australia and New Zealand, humans would have a better chance to survive</w:t>
      </w:r>
      <w:r w:rsidRPr="006E542A">
        <w:rPr>
          <w:sz w:val="16"/>
        </w:rPr>
        <w:t xml:space="preserve">.”8) </w:t>
      </w:r>
      <w:r w:rsidRPr="00CF54E3">
        <w:rPr>
          <w:u w:val="single"/>
        </w:rPr>
        <w:t>This is hardly a cheerful statement, and it leaves open the chance of human extinction</w:t>
      </w:r>
      <w:r w:rsidRPr="006E542A">
        <w:rPr>
          <w:sz w:val="16"/>
        </w:rPr>
        <w:t xml:space="preserve">. </w:t>
      </w:r>
      <w:r w:rsidRPr="00CF54E3">
        <w:rPr>
          <w:u w:val="single"/>
        </w:rPr>
        <w:t xml:space="preserve">I think that’s the best way of looking at it. </w:t>
      </w:r>
      <w:r w:rsidRPr="008609DD">
        <w:rPr>
          <w:highlight w:val="yellow"/>
          <w:u w:val="single"/>
        </w:rPr>
        <w:t xml:space="preserve">Given all the </w:t>
      </w:r>
      <w:r w:rsidRPr="008609DD">
        <w:rPr>
          <w:rStyle w:val="Emphasis"/>
          <w:highlight w:val="yellow"/>
        </w:rPr>
        <w:t>uncertainty</w:t>
      </w:r>
      <w:r w:rsidRPr="008609DD">
        <w:rPr>
          <w:highlight w:val="yellow"/>
          <w:u w:val="single"/>
        </w:rPr>
        <w:t xml:space="preserve"> and</w:t>
      </w:r>
      <w:r w:rsidRPr="00CF54E3">
        <w:rPr>
          <w:u w:val="single"/>
        </w:rPr>
        <w:t xml:space="preserve"> the </w:t>
      </w:r>
      <w:r w:rsidRPr="008609DD">
        <w:rPr>
          <w:rStyle w:val="Emphasis"/>
          <w:highlight w:val="yellow"/>
        </w:rPr>
        <w:t>limited</w:t>
      </w:r>
      <w:r w:rsidRPr="00CF54E3">
        <w:rPr>
          <w:u w:val="single"/>
        </w:rPr>
        <w:t xml:space="preserve"> available </w:t>
      </w:r>
      <w:r w:rsidRPr="008609DD">
        <w:rPr>
          <w:rStyle w:val="Emphasis"/>
          <w:highlight w:val="yellow"/>
        </w:rPr>
        <w:t>research</w:t>
      </w:r>
      <w:r w:rsidRPr="00CF54E3">
        <w:rPr>
          <w:u w:val="single"/>
        </w:rPr>
        <w:t xml:space="preserve">, </w:t>
      </w:r>
      <w:r w:rsidRPr="008609DD">
        <w:rPr>
          <w:highlight w:val="yellow"/>
          <w:u w:val="single"/>
        </w:rPr>
        <w:t xml:space="preserve">it is </w:t>
      </w:r>
      <w:r w:rsidRPr="008609DD">
        <w:rPr>
          <w:rStyle w:val="Emphasis"/>
          <w:highlight w:val="yellow"/>
        </w:rPr>
        <w:t>impossible</w:t>
      </w:r>
      <w:r w:rsidRPr="008609DD">
        <w:rPr>
          <w:highlight w:val="yellow"/>
          <w:u w:val="single"/>
        </w:rPr>
        <w:t xml:space="preserve"> to </w:t>
      </w:r>
      <w:r w:rsidRPr="008609DD">
        <w:rPr>
          <w:rStyle w:val="Emphasis"/>
          <w:highlight w:val="yellow"/>
        </w:rPr>
        <w:t>rule out</w:t>
      </w:r>
      <w:r w:rsidRPr="00CF54E3">
        <w:rPr>
          <w:u w:val="single"/>
        </w:rPr>
        <w:t xml:space="preserve"> the possibility of human </w:t>
      </w:r>
      <w:r w:rsidRPr="008609DD">
        <w:rPr>
          <w:rStyle w:val="Emphasis"/>
          <w:highlight w:val="yellow"/>
        </w:rPr>
        <w:t>extinction</w:t>
      </w:r>
      <w:r w:rsidRPr="006E542A">
        <w:rPr>
          <w:sz w:val="16"/>
        </w:rPr>
        <w:t xml:space="preserve">. I don’t have a good answer for how likely it is. But </w:t>
      </w:r>
      <w:r w:rsidRPr="00CF54E3">
        <w:rPr>
          <w:u w:val="single"/>
        </w:rPr>
        <w:t xml:space="preserve">the possibility should not be dismissed. </w:t>
      </w:r>
      <w:r w:rsidRPr="008609DD">
        <w:rPr>
          <w:highlight w:val="yellow"/>
          <w:u w:val="single"/>
        </w:rPr>
        <w:t>Even if some humans survive</w:t>
      </w:r>
      <w:r w:rsidRPr="007A448F">
        <w:rPr>
          <w:u w:val="single"/>
        </w:rPr>
        <w:t xml:space="preserve">, there could still be permanent harm to human civilization. Small patches of </w:t>
      </w:r>
      <w:r w:rsidRPr="008609DD">
        <w:rPr>
          <w:highlight w:val="yellow"/>
          <w:u w:val="single"/>
        </w:rPr>
        <w:t xml:space="preserve">survivors would be </w:t>
      </w:r>
      <w:r w:rsidRPr="008609DD">
        <w:rPr>
          <w:rStyle w:val="Emphasis"/>
          <w:highlight w:val="yellow"/>
        </w:rPr>
        <w:t>extremely vulnerable</w:t>
      </w:r>
      <w:r w:rsidRPr="008609DD">
        <w:rPr>
          <w:highlight w:val="yellow"/>
          <w:u w:val="single"/>
        </w:rPr>
        <w:t xml:space="preserve"> to</w:t>
      </w:r>
      <w:r w:rsidRPr="007A448F">
        <w:rPr>
          <w:u w:val="single"/>
        </w:rPr>
        <w:t xml:space="preserve"> subsequent </w:t>
      </w:r>
      <w:r w:rsidRPr="008609DD">
        <w:rPr>
          <w:highlight w:val="yellow"/>
          <w:u w:val="single"/>
        </w:rPr>
        <w:t>disasters</w:t>
      </w:r>
      <w:r w:rsidRPr="007A448F">
        <w:rPr>
          <w:u w:val="single"/>
        </w:rPr>
        <w:t>. They also could not keep up the massively complex civilization we enjoy today</w:t>
      </w:r>
      <w:r w:rsidRPr="006E542A">
        <w:rPr>
          <w:sz w:val="16"/>
        </w:rPr>
        <w:t xml:space="preserve">. It would be a long and uncertain rebuilding process and survivors might never get civilization back to where it is now. More importantly, they might never get civilization to where we now stand poised to take it in the future. Our potentially bright future could be forever dimmed.9) Nuclear winter is a very large and serious risk. But that on its own doesn’t mean much—just another thing to worry about. What’s </w:t>
      </w:r>
      <w:proofErr w:type="gramStart"/>
      <w:r w:rsidRPr="006E542A">
        <w:rPr>
          <w:sz w:val="16"/>
        </w:rPr>
        <w:t>really important</w:t>
      </w:r>
      <w:proofErr w:type="gramEnd"/>
      <w:r w:rsidRPr="006E542A">
        <w:rPr>
          <w:sz w:val="16"/>
        </w:rPr>
        <w:t xml:space="preserve"> are the implications of nuclear winter for public policy and private action.</w:t>
      </w:r>
    </w:p>
    <w:p w14:paraId="141F19BA" w14:textId="77777777" w:rsidR="00067CF4" w:rsidRPr="00C04160" w:rsidRDefault="00067CF4" w:rsidP="00067CF4"/>
    <w:p w14:paraId="73AF23B2" w14:textId="77777777" w:rsidR="00067CF4" w:rsidRPr="00067CF4" w:rsidRDefault="00067CF4" w:rsidP="00067CF4"/>
    <w:p w14:paraId="20392296" w14:textId="77777777" w:rsidR="00A66135" w:rsidRPr="00A66135" w:rsidRDefault="00A66135" w:rsidP="00A66135"/>
    <w:sectPr w:rsidR="00A66135" w:rsidRPr="00A6613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48E0" w14:textId="77777777" w:rsidR="008433FA" w:rsidRDefault="008433FA" w:rsidP="00067CF4">
      <w:pPr>
        <w:spacing w:after="0" w:line="240" w:lineRule="auto"/>
      </w:pPr>
      <w:r>
        <w:separator/>
      </w:r>
    </w:p>
  </w:endnote>
  <w:endnote w:type="continuationSeparator" w:id="0">
    <w:p w14:paraId="0862E9C8" w14:textId="77777777" w:rsidR="008433FA" w:rsidRDefault="008433FA" w:rsidP="0006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891FA" w14:textId="77777777" w:rsidR="008433FA" w:rsidRDefault="008433FA" w:rsidP="00067CF4">
      <w:pPr>
        <w:spacing w:after="0" w:line="240" w:lineRule="auto"/>
      </w:pPr>
      <w:r>
        <w:separator/>
      </w:r>
    </w:p>
  </w:footnote>
  <w:footnote w:type="continuationSeparator" w:id="0">
    <w:p w14:paraId="0A2C41DB" w14:textId="77777777" w:rsidR="008433FA" w:rsidRDefault="008433FA" w:rsidP="00067C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7863AB"/>
    <w:multiLevelType w:val="hybridMultilevel"/>
    <w:tmpl w:val="142E8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2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67CF4"/>
    <w:rsid w:val="00072718"/>
    <w:rsid w:val="0007381E"/>
    <w:rsid w:val="00076094"/>
    <w:rsid w:val="0008785F"/>
    <w:rsid w:val="00090CBE"/>
    <w:rsid w:val="00094DEC"/>
    <w:rsid w:val="000A2D8A"/>
    <w:rsid w:val="000D26A6"/>
    <w:rsid w:val="000D2B90"/>
    <w:rsid w:val="000D32D1"/>
    <w:rsid w:val="000D6ED8"/>
    <w:rsid w:val="000D717B"/>
    <w:rsid w:val="00100B28"/>
    <w:rsid w:val="00117316"/>
    <w:rsid w:val="001209B4"/>
    <w:rsid w:val="001658C3"/>
    <w:rsid w:val="001761FC"/>
    <w:rsid w:val="00182655"/>
    <w:rsid w:val="001840F2"/>
    <w:rsid w:val="00185134"/>
    <w:rsid w:val="001856C6"/>
    <w:rsid w:val="00191B5F"/>
    <w:rsid w:val="00192487"/>
    <w:rsid w:val="0019290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D5A4B"/>
    <w:rsid w:val="002E0643"/>
    <w:rsid w:val="002E392E"/>
    <w:rsid w:val="002E4823"/>
    <w:rsid w:val="002E6BBC"/>
    <w:rsid w:val="002F1BA9"/>
    <w:rsid w:val="002F3C39"/>
    <w:rsid w:val="002F6E74"/>
    <w:rsid w:val="00303221"/>
    <w:rsid w:val="003106B3"/>
    <w:rsid w:val="00312988"/>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7BA"/>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09"/>
    <w:rsid w:val="004D17D8"/>
    <w:rsid w:val="004D52D8"/>
    <w:rsid w:val="004E355B"/>
    <w:rsid w:val="004F2988"/>
    <w:rsid w:val="005008D7"/>
    <w:rsid w:val="005028E5"/>
    <w:rsid w:val="00503735"/>
    <w:rsid w:val="00515ACC"/>
    <w:rsid w:val="00516A88"/>
    <w:rsid w:val="00522065"/>
    <w:rsid w:val="005224F2"/>
    <w:rsid w:val="00525BC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3FA"/>
    <w:rsid w:val="008536AF"/>
    <w:rsid w:val="00853D40"/>
    <w:rsid w:val="008564FC"/>
    <w:rsid w:val="008600B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28"/>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F6A"/>
    <w:rsid w:val="00A431C6"/>
    <w:rsid w:val="00A54315"/>
    <w:rsid w:val="00A60FBC"/>
    <w:rsid w:val="00A65C0B"/>
    <w:rsid w:val="00A66135"/>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E3F"/>
    <w:rsid w:val="00AF2516"/>
    <w:rsid w:val="00AF4760"/>
    <w:rsid w:val="00AF55D4"/>
    <w:rsid w:val="00B0505F"/>
    <w:rsid w:val="00B059B1"/>
    <w:rsid w:val="00B05C2D"/>
    <w:rsid w:val="00B12933"/>
    <w:rsid w:val="00B12B88"/>
    <w:rsid w:val="00B137E0"/>
    <w:rsid w:val="00B13BC8"/>
    <w:rsid w:val="00B24662"/>
    <w:rsid w:val="00B3569C"/>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7D0"/>
    <w:rsid w:val="00CA013C"/>
    <w:rsid w:val="00CA6D6D"/>
    <w:rsid w:val="00CC4028"/>
    <w:rsid w:val="00CC7A4E"/>
    <w:rsid w:val="00CD1359"/>
    <w:rsid w:val="00CD4C83"/>
    <w:rsid w:val="00CE625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2BA5"/>
    <w:rsid w:val="00E1532D"/>
    <w:rsid w:val="00E15598"/>
    <w:rsid w:val="00E20D65"/>
    <w:rsid w:val="00E353A2"/>
    <w:rsid w:val="00E36881"/>
    <w:rsid w:val="00E42E4C"/>
    <w:rsid w:val="00E47013"/>
    <w:rsid w:val="00E5105A"/>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3954"/>
    <w:rsid w:val="00F94060"/>
    <w:rsid w:val="00FA56F6"/>
    <w:rsid w:val="00FB329D"/>
    <w:rsid w:val="00FC27E3"/>
    <w:rsid w:val="00FC74C7"/>
    <w:rsid w:val="00FD451D"/>
    <w:rsid w:val="00FD5B22"/>
    <w:rsid w:val="00FE1B01"/>
    <w:rsid w:val="00FE2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3E985"/>
  <w14:defaultImageDpi w14:val="300"/>
  <w15:docId w15:val="{B4310351-006D-294B-B43F-06B8D413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3221"/>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3032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32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3221"/>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t"/>
    <w:basedOn w:val="Normal"/>
    <w:next w:val="Normal"/>
    <w:link w:val="Heading4Char"/>
    <w:uiPriority w:val="9"/>
    <w:unhideWhenUsed/>
    <w:qFormat/>
    <w:rsid w:val="00303221"/>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3032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3221"/>
  </w:style>
  <w:style w:type="character" w:customStyle="1" w:styleId="Heading1Char">
    <w:name w:val="Heading 1 Char"/>
    <w:aliases w:val="Pocket Char"/>
    <w:basedOn w:val="DefaultParagraphFont"/>
    <w:link w:val="Heading1"/>
    <w:uiPriority w:val="9"/>
    <w:rsid w:val="0030322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30322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03221"/>
    <w:rPr>
      <w:rFonts w:ascii="Georgia" w:eastAsiaTheme="majorEastAsia" w:hAnsi="Georgia" w:cstheme="majorBidi"/>
      <w:b/>
      <w:bCs/>
      <w:sz w:val="28"/>
      <w:szCs w:val="32"/>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9"/>
    <w:rsid w:val="00303221"/>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3221"/>
    <w:rPr>
      <w:b/>
      <w:sz w:val="28"/>
      <w:u w:val="single"/>
    </w:rPr>
  </w:style>
  <w:style w:type="character" w:customStyle="1" w:styleId="StyleUnderline">
    <w:name w:val="Style Underline"/>
    <w:aliases w:val="Underline,Style Bold Underline,c,Underline Char,Intense Emphasis111,Intense Emphasis1111,Bo,cite,B,8.5,9.5 pt,Minimized Char,Heading 3 Char Char Char Char Char,Intense Emphasis3,Title Char,Intense Emphasis4,Intense Emphasis21,Char Char2,ci"/>
    <w:basedOn w:val="DefaultParagraphFont"/>
    <w:uiPriority w:val="1"/>
    <w:qFormat/>
    <w:rsid w:val="0030322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303221"/>
    <w:rPr>
      <w:rFonts w:ascii="Georgia" w:hAnsi="Georgia" w:cs="Calibri"/>
      <w:b/>
      <w:i w:val="0"/>
      <w:iCs/>
      <w:sz w:val="22"/>
      <w:u w:val="single"/>
      <w:bdr w:val="none" w:sz="0" w:space="0" w:color="auto"/>
    </w:rPr>
  </w:style>
  <w:style w:type="character" w:styleId="FollowedHyperlink">
    <w:name w:val="FollowedHyperlink"/>
    <w:basedOn w:val="DefaultParagraphFont"/>
    <w:uiPriority w:val="99"/>
    <w:semiHidden/>
    <w:unhideWhenUsed/>
    <w:rsid w:val="00303221"/>
    <w:rPr>
      <w:color w:val="auto"/>
      <w:u w:val="non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303221"/>
    <w:rPr>
      <w:color w:val="auto"/>
      <w:u w:val="none"/>
    </w:rPr>
  </w:style>
  <w:style w:type="paragraph" w:styleId="DocumentMap">
    <w:name w:val="Document Map"/>
    <w:basedOn w:val="Normal"/>
    <w:link w:val="DocumentMapChar"/>
    <w:uiPriority w:val="99"/>
    <w:semiHidden/>
    <w:unhideWhenUsed/>
    <w:rsid w:val="00303221"/>
    <w:rPr>
      <w:rFonts w:ascii="Lucida Grande" w:hAnsi="Lucida Grande" w:cs="Lucida Grande"/>
    </w:rPr>
  </w:style>
  <w:style w:type="character" w:customStyle="1" w:styleId="DocumentMapChar">
    <w:name w:val="Document Map Char"/>
    <w:basedOn w:val="DefaultParagraphFont"/>
    <w:link w:val="DocumentMap"/>
    <w:uiPriority w:val="99"/>
    <w:semiHidden/>
    <w:rsid w:val="00303221"/>
    <w:rPr>
      <w:rFonts w:ascii="Lucida Grande" w:hAnsi="Lucida Grande" w:cs="Lucida Grande"/>
      <w:sz w:val="22"/>
    </w:rPr>
  </w:style>
  <w:style w:type="paragraph" w:customStyle="1" w:styleId="textbold">
    <w:name w:val="text bold"/>
    <w:basedOn w:val="Normal"/>
    <w:link w:val="Emphasis"/>
    <w:uiPriority w:val="20"/>
    <w:qFormat/>
    <w:rsid w:val="00A66135"/>
    <w:pPr>
      <w:ind w:left="720"/>
      <w:jc w:val="both"/>
    </w:pPr>
    <w:rPr>
      <w:b/>
      <w:iCs/>
      <w:u w:val="single"/>
    </w:rPr>
  </w:style>
  <w:style w:type="paragraph" w:customStyle="1" w:styleId="Emphasize">
    <w:name w:val="Emphasize"/>
    <w:basedOn w:val="Normal"/>
    <w:uiPriority w:val="20"/>
    <w:qFormat/>
    <w:rsid w:val="00CC4028"/>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67CF4"/>
    <w:rPr>
      <w:rFonts w:ascii="Times New Roman" w:hAnsi="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67CF4"/>
    <w:rPr>
      <w:rFonts w:ascii="Times New Roman" w:hAnsi="Times New Roman" w:cs="Calibri"/>
    </w:rPr>
  </w:style>
  <w:style w:type="paragraph" w:styleId="Header">
    <w:name w:val="header"/>
    <w:basedOn w:val="Normal"/>
    <w:link w:val="HeaderChar"/>
    <w:uiPriority w:val="99"/>
    <w:unhideWhenUsed/>
    <w:rsid w:val="00067C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CF4"/>
    <w:rPr>
      <w:rFonts w:ascii="Georgia" w:hAnsi="Georgia" w:cs="Calibri"/>
      <w:sz w:val="22"/>
    </w:rPr>
  </w:style>
  <w:style w:type="paragraph" w:styleId="Footer">
    <w:name w:val="footer"/>
    <w:basedOn w:val="Normal"/>
    <w:link w:val="FooterChar"/>
    <w:uiPriority w:val="99"/>
    <w:unhideWhenUsed/>
    <w:rsid w:val="00067C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CF4"/>
    <w:rPr>
      <w:rFonts w:ascii="Georgia" w:hAnsi="Georgia" w:cs="Calibri"/>
      <w:sz w:val="22"/>
    </w:rPr>
  </w:style>
  <w:style w:type="paragraph" w:styleId="ListParagraph">
    <w:name w:val="List Paragraph"/>
    <w:aliases w:val="6 font"/>
    <w:basedOn w:val="Normal"/>
    <w:uiPriority w:val="99"/>
    <w:unhideWhenUsed/>
    <w:qFormat/>
    <w:rsid w:val="008F4428"/>
    <w:pPr>
      <w:ind w:left="720"/>
      <w:contextualSpacing/>
    </w:pPr>
  </w:style>
  <w:style w:type="paragraph" w:customStyle="1" w:styleId="Emphasis1">
    <w:name w:val="Emphasis1"/>
    <w:basedOn w:val="Normal"/>
    <w:autoRedefine/>
    <w:uiPriority w:val="20"/>
    <w:qFormat/>
    <w:rsid w:val="003757BA"/>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styleId="IntenseEmphasis">
    <w:name w:val="Intense Emphasis"/>
    <w:aliases w:val="cites Char Ch,Intense Emphasi,Box Out,Intense Emphasis5,Char Char Char1,Sty,Style Underli,cites Char Char,Underlined Text Char,Style,Title Char1,Block Heading Char1,title Char1"/>
    <w:uiPriority w:val="5"/>
    <w:qFormat/>
    <w:rsid w:val="00B059B1"/>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pir-pubs/risk-nuclear-wint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ive.belfercenter.org/files/IS3904_pp007-048.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raelcfr.com/documents/5-3/5-3-4-RobertJLieber.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21</Pages>
  <Words>17083</Words>
  <Characters>91739</Characters>
  <Application>Microsoft Office Word</Application>
  <DocSecurity>0</DocSecurity>
  <Lines>1256</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9</cp:revision>
  <dcterms:created xsi:type="dcterms:W3CDTF">2022-01-16T00:59:00Z</dcterms:created>
  <dcterms:modified xsi:type="dcterms:W3CDTF">2022-01-16T03:18:00Z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