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1ACD7" w14:textId="77777777" w:rsidR="00D95557" w:rsidRDefault="00D95557" w:rsidP="00D95557">
      <w:pPr>
        <w:pStyle w:val="Heading2"/>
      </w:pPr>
      <w:r>
        <w:t>OFF</w:t>
      </w:r>
    </w:p>
    <w:p w14:paraId="02F07D9D" w14:textId="77777777" w:rsidR="00D95557" w:rsidRPr="00A95BB4" w:rsidRDefault="00D95557" w:rsidP="00D95557">
      <w:pPr>
        <w:pStyle w:val="Heading4"/>
      </w:pPr>
      <w:r w:rsidRPr="002E5F39">
        <w:rPr>
          <w:rFonts w:eastAsia="Times New Roman"/>
        </w:rPr>
        <w:t>Interpretation – the affirmative must defend that the appropriation of outer space by private entities is unjust.</w:t>
      </w:r>
      <w:r w:rsidRPr="002E5F39">
        <w:rPr>
          <w:rFonts w:eastAsia="Times New Roman"/>
        </w:rPr>
        <w:br/>
        <w:t>Violation –</w:t>
      </w:r>
      <w:r>
        <w:rPr>
          <w:rFonts w:eastAsia="Times New Roman"/>
        </w:rPr>
        <w:t xml:space="preserve">they’ve spiked on transpacific reimagining to the res </w:t>
      </w:r>
    </w:p>
    <w:p w14:paraId="5F0FAAC7" w14:textId="77777777" w:rsidR="00D95557" w:rsidRPr="002E5F39" w:rsidRDefault="00D95557" w:rsidP="00D95557">
      <w:pPr>
        <w:pStyle w:val="Heading4"/>
        <w:rPr>
          <w:rFonts w:eastAsia="Times New Roman"/>
        </w:rPr>
      </w:pPr>
      <w:r w:rsidRPr="002E5F39">
        <w:rPr>
          <w:rFonts w:eastAsia="Times New Roman"/>
        </w:rPr>
        <w:t>Extra-T is a voting issue for fairness and education it makes being negative impossible </w:t>
      </w:r>
    </w:p>
    <w:p w14:paraId="77177DB7" w14:textId="77777777" w:rsidR="00D95557" w:rsidRDefault="00D95557" w:rsidP="00D95557">
      <w:pPr>
        <w:pStyle w:val="Heading4"/>
        <w:rPr>
          <w:rFonts w:eastAsia="Times New Roman"/>
        </w:rPr>
      </w:pPr>
      <w:r>
        <w:rPr>
          <w:rFonts w:eastAsia="Times New Roman"/>
        </w:rPr>
        <w:t xml:space="preserve">A) </w:t>
      </w:r>
      <w:r w:rsidRPr="002E5F39">
        <w:rPr>
          <w:rFonts w:eastAsia="Times New Roman"/>
        </w:rPr>
        <w:t xml:space="preserve">Infinitely regressive – they can attach literally anything onto the resolution – that lets them fiat out of </w:t>
      </w:r>
      <w:proofErr w:type="spellStart"/>
      <w:r w:rsidRPr="002E5F39">
        <w:rPr>
          <w:rFonts w:eastAsia="Times New Roman"/>
        </w:rPr>
        <w:t>Kritik</w:t>
      </w:r>
      <w:proofErr w:type="spellEnd"/>
      <w:r w:rsidRPr="002E5F39">
        <w:rPr>
          <w:rFonts w:eastAsia="Times New Roman"/>
        </w:rPr>
        <w:t xml:space="preserve"> links and any disad by attaching as many words onto the plan as they want</w:t>
      </w:r>
      <w:r w:rsidRPr="002E5F39">
        <w:rPr>
          <w:rFonts w:eastAsia="Times New Roman"/>
        </w:rPr>
        <w:br/>
        <w:t>B) Predictable limits – infinite options means we can’t predict advantage areas – this leads to terrible debates where we’re forced to go for generics – that crushes topic education</w:t>
      </w:r>
      <w:r w:rsidRPr="002E5F39">
        <w:rPr>
          <w:rFonts w:eastAsia="Times New Roman"/>
        </w:rPr>
        <w:br/>
        <w:t xml:space="preserve">C) Clash – they circumvent clash by justifying adding on anything onto the resolution – </w:t>
      </w:r>
      <w:proofErr w:type="spellStart"/>
      <w:r w:rsidRPr="002E5F39">
        <w:rPr>
          <w:rFonts w:eastAsia="Times New Roman"/>
        </w:rPr>
        <w:t>its</w:t>
      </w:r>
      <w:proofErr w:type="spellEnd"/>
      <w:r w:rsidRPr="002E5F39">
        <w:rPr>
          <w:rFonts w:eastAsia="Times New Roman"/>
        </w:rPr>
        <w:t xml:space="preserve"> not what they do </w:t>
      </w:r>
      <w:proofErr w:type="spellStart"/>
      <w:r w:rsidRPr="002E5F39">
        <w:rPr>
          <w:rFonts w:eastAsia="Times New Roman"/>
        </w:rPr>
        <w:t>its</w:t>
      </w:r>
      <w:proofErr w:type="spellEnd"/>
      <w:r w:rsidRPr="002E5F39">
        <w:rPr>
          <w:rFonts w:eastAsia="Times New Roman"/>
        </w:rPr>
        <w:t xml:space="preserve"> what they justify – clash is the most portable skill in debate because it’s the only unique advantage to the activity that can’t be solved anywhere else. Our </w:t>
      </w:r>
      <w:proofErr w:type="spellStart"/>
      <w:r w:rsidRPr="002E5F39">
        <w:rPr>
          <w:rFonts w:eastAsia="Times New Roman"/>
        </w:rPr>
        <w:t>interp</w:t>
      </w:r>
      <w:proofErr w:type="spellEnd"/>
      <w:r w:rsidRPr="002E5F39">
        <w:rPr>
          <w:rFonts w:eastAsia="Times New Roman"/>
        </w:rPr>
        <w:t xml:space="preserve"> is key to third and fourth level testing of the aff which results in more rigorous and nuanced debates even if they win K v K debates good our model means link and alt debating gets much more specific.</w:t>
      </w:r>
    </w:p>
    <w:p w14:paraId="5B3EDC20" w14:textId="77777777" w:rsidR="00D95557" w:rsidRPr="00AE5D94" w:rsidRDefault="00D95557" w:rsidP="00D95557">
      <w:pPr>
        <w:pStyle w:val="Heading4"/>
      </w:pPr>
      <w:r>
        <w:t>D) Accessibility extra T pushes out the engagement of debaters who wouldn’t be able to engage with infinite number of changes to the resolution because of a lack of institutional support which flips their accessibility arguments – we think that you can still get offense from your framework but you shouldn’t be able to gain extra offense from the process reimagining -locust of debate under their model is about reimagining – 4/5 of their cards are about this view of the world – our model is that we talk about space but changes the way the aff frames their offense</w:t>
      </w:r>
    </w:p>
    <w:p w14:paraId="158FA134" w14:textId="77777777" w:rsidR="00D95557" w:rsidRDefault="00D95557" w:rsidP="00D95557">
      <w:pPr>
        <w:pStyle w:val="Heading4"/>
      </w:pPr>
      <w:r>
        <w:t xml:space="preserve">Competing </w:t>
      </w:r>
      <w:proofErr w:type="spellStart"/>
      <w:r>
        <w:t>interps</w:t>
      </w:r>
      <w:proofErr w:type="spellEnd"/>
      <w:r>
        <w:t xml:space="preserve"> on T – It tells the negative what they do and do not have to do not have to prepare for when doing prep – there’s no way for us to understand what </w:t>
      </w:r>
      <w:proofErr w:type="gramStart"/>
      <w:r>
        <w:t>a predictable</w:t>
      </w:r>
      <w:proofErr w:type="gramEnd"/>
    </w:p>
    <w:p w14:paraId="4227F8BE" w14:textId="77777777" w:rsidR="00D95557" w:rsidRPr="00351DA3" w:rsidRDefault="00D95557" w:rsidP="00D95557">
      <w:pPr>
        <w:pStyle w:val="Heading4"/>
      </w:pPr>
      <w:r>
        <w:t>No RVI’s T is an aff burden</w:t>
      </w:r>
    </w:p>
    <w:p w14:paraId="127E7B5A" w14:textId="77777777" w:rsidR="00D95557" w:rsidRDefault="00D95557" w:rsidP="00D95557">
      <w:pPr>
        <w:pStyle w:val="Heading2"/>
      </w:pPr>
      <w:r>
        <w:lastRenderedPageBreak/>
        <w:t>OFF</w:t>
      </w:r>
    </w:p>
    <w:p w14:paraId="194ED582" w14:textId="77777777" w:rsidR="00D95557" w:rsidRDefault="00D95557" w:rsidP="00D95557">
      <w:pPr>
        <w:pStyle w:val="Heading4"/>
      </w:pPr>
      <w:r>
        <w:t>Counterplan: We endorse the entirety of the affirmative with the exception that its claim that private appropriation of outer space is unjust. Private appropriation of space is unjust except for that of private asteroid mining by African Nations</w:t>
      </w:r>
    </w:p>
    <w:p w14:paraId="00619D58" w14:textId="77777777" w:rsidR="00D95557" w:rsidRDefault="00D95557" w:rsidP="00D95557">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BDDE687" w14:textId="77777777" w:rsidR="00D95557" w:rsidRDefault="00D95557" w:rsidP="00D95557">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AE18D4E" w14:textId="77777777" w:rsidR="00D95557" w:rsidRDefault="00D95557" w:rsidP="00D95557">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w:t>
      </w:r>
      <w:r w:rsidRPr="00662130">
        <w:rPr>
          <w:sz w:val="12"/>
        </w:rPr>
        <w:lastRenderedPageBreak/>
        <w:t xml:space="preserve">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9F6BD68" w14:textId="77777777" w:rsidR="00D95557" w:rsidRPr="009617C0" w:rsidRDefault="00D95557" w:rsidP="00D95557">
      <w:pPr>
        <w:pStyle w:val="Heading4"/>
        <w:rPr>
          <w:rFonts w:cs="Arial"/>
        </w:rPr>
      </w:pPr>
      <w:r>
        <w:rPr>
          <w:rFonts w:cs="Arial"/>
        </w:rPr>
        <w:t xml:space="preserve">Warming turns structural violence </w:t>
      </w:r>
    </w:p>
    <w:p w14:paraId="19CD10FB" w14:textId="77777777" w:rsidR="00D95557" w:rsidRPr="009617C0" w:rsidRDefault="00D95557" w:rsidP="00D95557">
      <w:r w:rsidRPr="009617C0">
        <w:rPr>
          <w:rStyle w:val="Style13ptBold"/>
        </w:rPr>
        <w:t>Dembicki 20</w:t>
      </w:r>
      <w:r w:rsidRPr="009617C0">
        <w:t xml:space="preserve">(Geoff Dembicki, investigative climate reporter, " Here's Exactly How a Trump 2020 Win Would Spark a Nightmare Climate Scenario", VICE, 2-12-2020, </w:t>
      </w:r>
      <w:r w:rsidRPr="009617C0">
        <w:lastRenderedPageBreak/>
        <w:t>https://www.vice.com/en_us/article/bvg7yz/heres-exactly-how-a-trump-2020-win-would-spark-a-nightmare-climate-scenario, AEN)</w:t>
      </w:r>
    </w:p>
    <w:p w14:paraId="6B112A9F" w14:textId="77777777" w:rsidR="00D95557" w:rsidRPr="009617C0" w:rsidRDefault="00D95557" w:rsidP="00D95557">
      <w:pPr>
        <w:rPr>
          <w:sz w:val="18"/>
          <w:szCs w:val="18"/>
        </w:rPr>
      </w:pPr>
      <w:r w:rsidRPr="009617C0">
        <w:rPr>
          <w:sz w:val="18"/>
          <w:szCs w:val="18"/>
        </w:rPr>
        <w:t>**edit</w:t>
      </w:r>
    </w:p>
    <w:p w14:paraId="0C9D13DF" w14:textId="77777777" w:rsidR="00D95557" w:rsidRPr="00B40FD7" w:rsidRDefault="00D95557" w:rsidP="00D95557">
      <w:pPr>
        <w:rPr>
          <w:u w:val="single"/>
        </w:rPr>
      </w:pPr>
      <w:r w:rsidRPr="009617C0">
        <w:rPr>
          <w:rStyle w:val="StyleUnderline"/>
        </w:rPr>
        <w:t xml:space="preserve">A </w:t>
      </w:r>
      <w:r w:rsidRPr="00356071">
        <w:rPr>
          <w:rStyle w:val="StyleUnderline"/>
        </w:rPr>
        <w:t xml:space="preserve">second </w:t>
      </w:r>
      <w:r w:rsidRPr="00FB49C6">
        <w:rPr>
          <w:rStyle w:val="StyleUnderline"/>
        </w:rPr>
        <w:t xml:space="preserve">Trump administration wouldn't just let energy companies run </w:t>
      </w:r>
      <w:proofErr w:type="gramStart"/>
      <w:r w:rsidRPr="00FB49C6">
        <w:rPr>
          <w:rStyle w:val="StyleUnderline"/>
        </w:rPr>
        <w:t>wild,</w:t>
      </w:r>
      <w:proofErr w:type="gramEnd"/>
      <w:r w:rsidRPr="00FB49C6">
        <w:rPr>
          <w:rStyle w:val="StyleUnderline"/>
        </w:rPr>
        <w:t xml:space="preserve"> it would encourage other countries to abandon the fight to cut </w:t>
      </w:r>
      <w:r w:rsidRPr="009617C0">
        <w:rPr>
          <w:rStyle w:val="StyleUnderline"/>
          <w:highlight w:val="cyan"/>
        </w:rPr>
        <w:t>emissions</w:t>
      </w:r>
      <w:r w:rsidRPr="009617C0">
        <w:rPr>
          <w:rStyle w:val="StyleUnderline"/>
        </w:rPr>
        <w:t xml:space="preserve">. </w:t>
      </w:r>
      <w:r w:rsidRPr="009617C0">
        <w:rPr>
          <w:sz w:val="14"/>
        </w:rPr>
        <w:t xml:space="preserve">Let’s say Donald Trump wins the election in 2020. There’s no doubt some climate advocates will try to put an optimistic spin on it—just like they did when he first won in 2016. Renewable energy is getting cheaper all the time, they’ll argue. Investors are moving rapidly away from fossil fuels. The European Union and China are stepping up to solve the emergency. And so are U.S. states and cities. Young people are becoming a political force to be reckoned with. All of this was true four years </w:t>
      </w:r>
      <w:proofErr w:type="gramStart"/>
      <w:r w:rsidRPr="009617C0">
        <w:rPr>
          <w:sz w:val="14"/>
        </w:rPr>
        <w:t>ago, and</w:t>
      </w:r>
      <w:proofErr w:type="gramEnd"/>
      <w:r w:rsidRPr="009617C0">
        <w:rPr>
          <w:sz w:val="14"/>
        </w:rPr>
        <w:t xml:space="preserve"> will continue to be accurate if Trump begins a second term. But none of it will change a horrifying reality: </w:t>
      </w:r>
      <w:r w:rsidRPr="009617C0">
        <w:rPr>
          <w:rStyle w:val="StyleUnderline"/>
        </w:rPr>
        <w:t xml:space="preserve">a </w:t>
      </w:r>
      <w:r w:rsidRPr="00356071">
        <w:rPr>
          <w:rStyle w:val="StyleUnderline"/>
        </w:rPr>
        <w:t>re-elected and emboldened Trump would likely destroy the world’s best-case outcome on climate chang</w:t>
      </w:r>
      <w:r w:rsidRPr="00356071">
        <w:rPr>
          <w:sz w:val="14"/>
        </w:rPr>
        <w:t xml:space="preserve">e, and potentially send us hurtling towards a worst-case scenario. </w:t>
      </w:r>
      <w:r w:rsidRPr="00356071">
        <w:rPr>
          <w:rStyle w:val="StyleUnderline"/>
        </w:rPr>
        <w:t>His second term could result in global temperatures roaring past 1.5 degrees Celsius,</w:t>
      </w:r>
      <w:r w:rsidRPr="009617C0">
        <w:rPr>
          <w:sz w:val="14"/>
        </w:rPr>
        <w:t xml:space="preserve"> the danger line identified in the devastating United Nations climate report from 2018, </w:t>
      </w:r>
      <w:r w:rsidRPr="009617C0">
        <w:rPr>
          <w:rStyle w:val="StyleUnderline"/>
        </w:rPr>
        <w:t xml:space="preserve">beyond which forests, croplands, freshwater sources and other natural systems that support </w:t>
      </w:r>
      <w:r w:rsidRPr="009617C0">
        <w:rPr>
          <w:rStyle w:val="StyleUnderline"/>
          <w:highlight w:val="cyan"/>
        </w:rPr>
        <w:t>human life</w:t>
      </w:r>
      <w:r w:rsidRPr="009617C0">
        <w:rPr>
          <w:rStyle w:val="StyleUnderline"/>
        </w:rPr>
        <w:t xml:space="preserve"> could be </w:t>
      </w:r>
      <w:r w:rsidRPr="009617C0">
        <w:rPr>
          <w:rStyle w:val="StyleUnderline"/>
          <w:highlight w:val="cyan"/>
        </w:rPr>
        <w:t>irreversibly</w:t>
      </w:r>
      <w:r w:rsidRPr="009617C0">
        <w:rPr>
          <w:rStyle w:val="StyleUnderline"/>
        </w:rPr>
        <w:t xml:space="preserve"> </w:t>
      </w:r>
      <w:r w:rsidRPr="009617C0">
        <w:rPr>
          <w:rStyle w:val="StyleUnderline"/>
          <w:highlight w:val="cyan"/>
        </w:rPr>
        <w:t>transformed</w:t>
      </w:r>
      <w:r w:rsidRPr="009617C0">
        <w:rPr>
          <w:rStyle w:val="StyleUnderline"/>
        </w:rPr>
        <w:t>. We would also likely surpass 2 degrees,</w:t>
      </w:r>
      <w:r w:rsidRPr="009617C0">
        <w:rPr>
          <w:sz w:val="14"/>
        </w:rPr>
        <w:t xml:space="preserve"> the target the world’s nations agreed to in 2015 at Paris, </w:t>
      </w:r>
      <w:r w:rsidRPr="009617C0">
        <w:rPr>
          <w:rStyle w:val="StyleUnderline"/>
        </w:rPr>
        <w:t xml:space="preserve">raising the odds of catastrophic tipping points like the melting of all </w:t>
      </w:r>
      <w:proofErr w:type="gramStart"/>
      <w:r w:rsidRPr="009617C0">
        <w:rPr>
          <w:rStyle w:val="StyleUnderline"/>
        </w:rPr>
        <w:t>Arctic sea</w:t>
      </w:r>
      <w:proofErr w:type="gramEnd"/>
      <w:r w:rsidRPr="009617C0">
        <w:rPr>
          <w:rStyle w:val="StyleUnderline"/>
        </w:rPr>
        <w:t xml:space="preserve"> ice. Trump's reelection dramatically </w:t>
      </w:r>
      <w:r w:rsidRPr="009617C0">
        <w:rPr>
          <w:rStyle w:val="StyleUnderline"/>
          <w:highlight w:val="cyan"/>
        </w:rPr>
        <w:t>increases</w:t>
      </w:r>
      <w:r w:rsidRPr="009617C0">
        <w:rPr>
          <w:rStyle w:val="StyleUnderline"/>
        </w:rPr>
        <w:t xml:space="preserve"> these </w:t>
      </w:r>
      <w:r w:rsidRPr="009617C0">
        <w:rPr>
          <w:rStyle w:val="StyleUnderline"/>
          <w:highlight w:val="cyan"/>
        </w:rPr>
        <w:t>risks</w:t>
      </w:r>
      <w:r w:rsidRPr="009617C0">
        <w:rPr>
          <w:rStyle w:val="StyleUnderline"/>
        </w:rPr>
        <w:t xml:space="preserve"> not only </w:t>
      </w:r>
      <w:r w:rsidRPr="009617C0">
        <w:rPr>
          <w:rStyle w:val="StyleUnderline"/>
          <w:highlight w:val="cyan"/>
        </w:rPr>
        <w:t xml:space="preserve">because of the massive additional emissions </w:t>
      </w:r>
      <w:r w:rsidRPr="00BB695F">
        <w:rPr>
          <w:rStyle w:val="StyleUnderline"/>
        </w:rPr>
        <w:t>his fossil fuel-boosting policies</w:t>
      </w:r>
      <w:r w:rsidRPr="009617C0">
        <w:rPr>
          <w:rStyle w:val="StyleUnderline"/>
        </w:rPr>
        <w:t xml:space="preserve"> could cause—potentially as much as 3.1 gigatons by 2035, </w:t>
      </w:r>
      <w:r w:rsidRPr="009617C0">
        <w:rPr>
          <w:sz w:val="14"/>
        </w:rPr>
        <w:t>which is over four times the entire annual carbon footprint of Canada</w:t>
      </w:r>
      <w:r w:rsidRPr="009617C0">
        <w:rPr>
          <w:rStyle w:val="StyleUnderline"/>
        </w:rPr>
        <w:t xml:space="preserve">. A second Trump term could also mean that </w:t>
      </w:r>
      <w:r w:rsidRPr="00356071">
        <w:rPr>
          <w:rStyle w:val="StyleUnderline"/>
        </w:rPr>
        <w:t>one by one,</w:t>
      </w:r>
      <w:r w:rsidRPr="00356071">
        <w:rPr>
          <w:sz w:val="14"/>
        </w:rPr>
        <w:t xml:space="preserve"> </w:t>
      </w:r>
      <w:r w:rsidRPr="00356071">
        <w:rPr>
          <w:rStyle w:val="StyleUnderline"/>
        </w:rPr>
        <w:t>countries drop out of the Paris agreement</w:t>
      </w:r>
      <w:r w:rsidRPr="00356071">
        <w:rPr>
          <w:sz w:val="14"/>
        </w:rPr>
        <w:t xml:space="preserve">, possibly causing it to unravel completely. </w:t>
      </w:r>
      <w:r w:rsidRPr="00356071">
        <w:rPr>
          <w:rStyle w:val="StyleUnderline"/>
        </w:rPr>
        <w:t>In this scenario, keeping temperature rise below 2 degrees would be extremely difficult.</w:t>
      </w:r>
      <w:r w:rsidRPr="00356071">
        <w:rPr>
          <w:sz w:val="14"/>
        </w:rPr>
        <w:t xml:space="preserve"> “I would say </w:t>
      </w:r>
      <w:r w:rsidRPr="00356071">
        <w:rPr>
          <w:rStyle w:val="StyleUnderline"/>
        </w:rPr>
        <w:t xml:space="preserve">it would make </w:t>
      </w:r>
      <w:r w:rsidRPr="00356071">
        <w:rPr>
          <w:sz w:val="14"/>
        </w:rPr>
        <w:t>[achieving]</w:t>
      </w:r>
      <w:r w:rsidRPr="00356071">
        <w:rPr>
          <w:rStyle w:val="StyleUnderline"/>
        </w:rPr>
        <w:t xml:space="preserve"> it impossible</w:t>
      </w:r>
      <w:r w:rsidRPr="00356071">
        <w:rPr>
          <w:sz w:val="14"/>
        </w:rPr>
        <w:t>,” said Noah Sachs, a University of Richmond environmental law professor who described in a paper last year what Paris self-destructing could look like. “</w:t>
      </w:r>
      <w:r w:rsidRPr="00356071">
        <w:rPr>
          <w:rStyle w:val="StyleUnderline"/>
        </w:rPr>
        <w:t>If Paris fell apart</w:t>
      </w:r>
      <w:r w:rsidRPr="009617C0">
        <w:rPr>
          <w:rStyle w:val="StyleUnderline"/>
        </w:rPr>
        <w:t>, we would blow right by that target.”</w:t>
      </w:r>
      <w:r w:rsidRPr="009617C0">
        <w:rPr>
          <w:sz w:val="14"/>
        </w:rPr>
        <w:t xml:space="preserve"> That would mean that </w:t>
      </w:r>
      <w:r w:rsidRPr="009617C0">
        <w:rPr>
          <w:rStyle w:val="StyleUnderline"/>
        </w:rPr>
        <w:t>virtually all the planet’s coral reefs will bleach a sickly white.</w:t>
      </w:r>
      <w:r w:rsidRPr="009617C0">
        <w:rPr>
          <w:sz w:val="14"/>
        </w:rPr>
        <w:t xml:space="preserve"> </w:t>
      </w:r>
      <w:r w:rsidRPr="009617C0">
        <w:rPr>
          <w:rStyle w:val="StyleUnderline"/>
        </w:rPr>
        <w:t xml:space="preserve">The world will lose more than 155,000 square miles of coastal wetlands and drylands. The number of </w:t>
      </w:r>
      <w:r w:rsidRPr="009617C0">
        <w:rPr>
          <w:rStyle w:val="StyleUnderline"/>
          <w:highlight w:val="cyan"/>
        </w:rPr>
        <w:t xml:space="preserve">people unable to access reliable drinking water </w:t>
      </w:r>
      <w:r w:rsidRPr="009617C0">
        <w:rPr>
          <w:rStyle w:val="StyleUnderline"/>
        </w:rPr>
        <w:t xml:space="preserve">could </w:t>
      </w:r>
      <w:r w:rsidRPr="009617C0">
        <w:rPr>
          <w:rStyle w:val="StyleUnderline"/>
          <w:highlight w:val="cyan"/>
        </w:rPr>
        <w:t>double</w:t>
      </w:r>
      <w:r w:rsidRPr="009617C0">
        <w:rPr>
          <w:rStyle w:val="StyleUnderline"/>
        </w:rPr>
        <w:t xml:space="preserve">. Hundreds of </w:t>
      </w:r>
      <w:r w:rsidRPr="009617C0">
        <w:rPr>
          <w:rStyle w:val="StyleUnderline"/>
          <w:highlight w:val="cyan"/>
        </w:rPr>
        <w:t>millions won’t have</w:t>
      </w:r>
      <w:r w:rsidRPr="009617C0">
        <w:rPr>
          <w:rStyle w:val="StyleUnderline"/>
        </w:rPr>
        <w:t xml:space="preserve"> enough nutritious </w:t>
      </w:r>
      <w:r w:rsidRPr="009617C0">
        <w:rPr>
          <w:rStyle w:val="StyleUnderline"/>
          <w:highlight w:val="cyan"/>
        </w:rPr>
        <w:t>food</w:t>
      </w:r>
      <w:r w:rsidRPr="009617C0">
        <w:rPr>
          <w:rStyle w:val="StyleUnderline"/>
        </w:rPr>
        <w:t xml:space="preserve"> to eat</w:t>
      </w:r>
      <w:r w:rsidRPr="009617C0">
        <w:rPr>
          <w:sz w:val="14"/>
        </w:rPr>
        <w:t>. And Trump, who turns 74 this June, likely won’t even be around to see it happen</w:t>
      </w:r>
      <w:r w:rsidRPr="009617C0">
        <w:rPr>
          <w:rStyle w:val="StyleUnderline"/>
        </w:rPr>
        <w:t>. The world is on the cusp of climate disaster</w:t>
      </w:r>
      <w:r w:rsidRPr="009617C0">
        <w:rPr>
          <w:sz w:val="14"/>
        </w:rPr>
        <w:t xml:space="preserve"> Global temperature rise above 2 degrees wouldn't mean the imminent collapse of civilization. Nor would it mean the world should give up on cutting emissions. We’re already facing monumental disasters like the Australian bushfires, and the impacts of climate change will get exponentially more destructive and harder to survive with each increase in global temperature. This will make it worth fighting for carbon reductions, no matter how warm the planet gets. But </w:t>
      </w:r>
      <w:r w:rsidRPr="009617C0">
        <w:rPr>
          <w:rStyle w:val="StyleUnderline"/>
        </w:rPr>
        <w:t>above the 2 degrees goal</w:t>
      </w:r>
      <w:r w:rsidRPr="009617C0">
        <w:rPr>
          <w:sz w:val="14"/>
        </w:rPr>
        <w:t xml:space="preserve"> that countries signed up for in the Paris agreement, </w:t>
      </w:r>
      <w:r w:rsidRPr="009617C0">
        <w:rPr>
          <w:rStyle w:val="StyleUnderline"/>
        </w:rPr>
        <w:t xml:space="preserve">damage could come at a scale that’s hard to fathom. In a 1.5 degrees scenario the probability of an ice-free Arctic summer is 3 percent </w:t>
      </w:r>
      <w:proofErr w:type="gramStart"/>
      <w:r w:rsidRPr="009617C0">
        <w:rPr>
          <w:rStyle w:val="StyleUnderline"/>
        </w:rPr>
        <w:t>in a given year</w:t>
      </w:r>
      <w:proofErr w:type="gramEnd"/>
      <w:r w:rsidRPr="009617C0">
        <w:rPr>
          <w:rStyle w:val="StyleUnderline"/>
        </w:rPr>
        <w:t>. At 2 degrees that rises to 16 percent. And at 3 degrees it’s 63 percent.</w:t>
      </w:r>
      <w:r w:rsidRPr="009617C0">
        <w:rPr>
          <w:sz w:val="14"/>
        </w:rPr>
        <w:t xml:space="preserve"> </w:t>
      </w:r>
      <w:r w:rsidRPr="009617C0">
        <w:rPr>
          <w:rStyle w:val="StyleUnderline"/>
        </w:rPr>
        <w:t>Sea-level rise at that scale means cities such as Miami, Osaka, Alexandria and Shanghai could effectively cease to exist.</w:t>
      </w:r>
      <w:r w:rsidRPr="009617C0">
        <w:rPr>
          <w:sz w:val="14"/>
        </w:rPr>
        <w:t xml:space="preserve"> Meanwhile, </w:t>
      </w:r>
      <w:r w:rsidRPr="009617C0">
        <w:rPr>
          <w:rStyle w:val="StyleUnderline"/>
        </w:rPr>
        <w:t>there could be disasters like 97 percent of wildfire-sensitive regions in Mediterranean Europe burning every single summer. The chance of the American West going up in flames could increase by 400 percent</w:t>
      </w:r>
      <w:r w:rsidRPr="009617C0">
        <w:rPr>
          <w:sz w:val="14"/>
        </w:rPr>
        <w:t xml:space="preserve">. The Rhodium Group, a New York-based research firm, calculated in December that for humankind to keep warming below 2 degrees, we need to reduce emissions a colossal one-third from current levels by 2030. They identified </w:t>
      </w:r>
      <w:r w:rsidRPr="009617C0">
        <w:rPr>
          <w:rStyle w:val="StyleUnderline"/>
        </w:rPr>
        <w:t>five crucial things that could get us globally on track</w:t>
      </w:r>
      <w:r w:rsidRPr="009617C0">
        <w:rPr>
          <w:sz w:val="14"/>
        </w:rPr>
        <w:t xml:space="preserve"> toward closing that gap: the European Union adopting a Green New Deal, Brazil halting its destruction of the Amazon Rainforest, China’s economic growth and the emissions it produces slowing to a more sustainable rate, and demand for electricity in India growing only moderately and being met mainly by renewables. </w:t>
      </w:r>
      <w:r w:rsidRPr="009617C0">
        <w:rPr>
          <w:rStyle w:val="StyleUnderline"/>
        </w:rPr>
        <w:t xml:space="preserve">The fifth one is Trump losing in 2020. </w:t>
      </w:r>
      <w:r w:rsidRPr="00356071">
        <w:rPr>
          <w:rStyle w:val="StyleUnderline"/>
        </w:rPr>
        <w:t>Trump has already done a significant amount of damage A re-elected Trump would keep dismantling environmental rules—he's slashed 95 in total so far</w:t>
      </w:r>
      <w:r w:rsidRPr="00356071">
        <w:rPr>
          <w:sz w:val="14"/>
        </w:rPr>
        <w:t xml:space="preserve">—that limit fossil fuel companies or other polluters of the atmosphere. </w:t>
      </w:r>
      <w:r w:rsidRPr="00356071">
        <w:rPr>
          <w:rStyle w:val="StyleUnderline"/>
        </w:rPr>
        <w:t>And he would make the damage much harder to reverse by continuing to stack the courts with conservative judges</w:t>
      </w:r>
      <w:r w:rsidRPr="009617C0">
        <w:rPr>
          <w:rStyle w:val="StyleUnderline"/>
        </w:rPr>
        <w:t xml:space="preserve"> </w:t>
      </w:r>
      <w:r w:rsidRPr="009617C0">
        <w:rPr>
          <w:sz w:val="14"/>
        </w:rPr>
        <w:t xml:space="preserve">who tend to rule on the side of greenhouse gas-spewing corporations. </w:t>
      </w:r>
      <w:r w:rsidRPr="009617C0">
        <w:rPr>
          <w:rStyle w:val="StyleUnderline"/>
          <w:highlight w:val="cyan"/>
        </w:rPr>
        <w:t>There</w:t>
      </w:r>
      <w:r w:rsidRPr="009617C0">
        <w:rPr>
          <w:rStyle w:val="StyleUnderline"/>
        </w:rPr>
        <w:t xml:space="preserve"> already </w:t>
      </w:r>
      <w:r w:rsidRPr="009617C0">
        <w:rPr>
          <w:rStyle w:val="StyleUnderline"/>
          <w:highlight w:val="cyan"/>
        </w:rPr>
        <w:t>aren’t many years</w:t>
      </w:r>
      <w:r w:rsidRPr="009617C0">
        <w:rPr>
          <w:rStyle w:val="StyleUnderline"/>
        </w:rPr>
        <w:t xml:space="preserve"> left </w:t>
      </w:r>
      <w:r w:rsidRPr="009617C0">
        <w:rPr>
          <w:rStyle w:val="StyleUnderline"/>
          <w:highlight w:val="cyan"/>
        </w:rPr>
        <w:t>to reduce emissions</w:t>
      </w:r>
      <w:r w:rsidRPr="009617C0">
        <w:rPr>
          <w:rStyle w:val="StyleUnderline"/>
        </w:rPr>
        <w:t xml:space="preserve"> on the scale necessary to avoid further devastation. Trump's second term would at the very least be more wasted time.</w:t>
      </w:r>
      <w:r w:rsidRPr="009617C0">
        <w:rPr>
          <w:sz w:val="14"/>
        </w:rPr>
        <w:t xml:space="preserve"> If the U.S. is to have any hope of meeting the 1.5 degrees goal, its emissions need to be reduced 40 or 50 percent from 2005 levels by 2030. But </w:t>
      </w:r>
      <w:r w:rsidRPr="009617C0">
        <w:rPr>
          <w:rStyle w:val="StyleUnderline"/>
        </w:rPr>
        <w:t>the Trump administration has wiped out Barack Obama–era emissions standards for cars and trucks, allowed oil and gas producers to release all the methane they want and engaged in many other acts of climate destruction.</w:t>
      </w:r>
      <w:r w:rsidRPr="009617C0">
        <w:rPr>
          <w:sz w:val="14"/>
        </w:rPr>
        <w:t xml:space="preserve"> This would leave only six years to close a massive gap after the end of a second Trump term, after which U.S. emissions cuts might only hit 12 to 19 percent, according to the Rhodium group. And that estimate is based only on existing Trump rollbacks. </w:t>
      </w:r>
      <w:r w:rsidRPr="009617C0">
        <w:rPr>
          <w:rStyle w:val="StyleUnderline"/>
        </w:rPr>
        <w:t>“If he were elected for an additional four years, it’s very likely that the administration would do more to further erode the progress that the Obama administration made,”</w:t>
      </w:r>
      <w:r w:rsidRPr="009617C0">
        <w:rPr>
          <w:sz w:val="14"/>
        </w:rPr>
        <w:t xml:space="preserve"> said Kate Larsen, a director with Rhodium who leads the group’s international climate and energy research</w:t>
      </w:r>
      <w:r w:rsidRPr="009617C0">
        <w:rPr>
          <w:rStyle w:val="StyleUnderline"/>
        </w:rPr>
        <w:t>. The increase in U.S. emissions would be a major global setback,</w:t>
      </w:r>
      <w:r w:rsidRPr="009617C0">
        <w:rPr>
          <w:sz w:val="14"/>
        </w:rPr>
        <w:t xml:space="preserve"> given how rapidly the </w:t>
      </w:r>
      <w:r w:rsidRPr="009617C0">
        <w:rPr>
          <w:sz w:val="14"/>
        </w:rPr>
        <w:lastRenderedPageBreak/>
        <w:t xml:space="preserve">world’s carbon footprint needs to shrink over the next decade. </w:t>
      </w:r>
      <w:r w:rsidRPr="009617C0">
        <w:rPr>
          <w:rStyle w:val="StyleUnderline"/>
        </w:rPr>
        <w:t>So would the lack of leadership</w:t>
      </w:r>
      <w:r w:rsidRPr="009617C0">
        <w:rPr>
          <w:sz w:val="14"/>
        </w:rPr>
        <w:t xml:space="preserve"> needed to help other countries meet their national goals. “If the Trump administration continues its current policies, the multi-gigaton emissions gap that the world will have to close will be much harder</w:t>
      </w:r>
      <w:r w:rsidRPr="009617C0">
        <w:rPr>
          <w:rStyle w:val="StyleUnderline"/>
        </w:rPr>
        <w:t xml:space="preserve">,” Larsen said of keeping global temperature rise below 2 degrees. “Without the U.S. there, it’s hard to see how that would happen.” Trump will send the fossil fuel industry into overdrive </w:t>
      </w:r>
      <w:r w:rsidRPr="009617C0">
        <w:rPr>
          <w:sz w:val="14"/>
        </w:rPr>
        <w:t xml:space="preserve">Insofar as Trump has any kind of coherent or consistent ideology guiding his presidency, it’s to do as many favors as possible for the fossil fuel companies who have unprecedented access to his administration. Some observers refer to this as Trump’s “energy dominance” agenda. “It really emphasizes maximizing U.S. production of oil and gas, maximizing exports of oil and gas and petroleum products,” said David Goldwyn, a former special envoy to Secretary of State Hillary Clinton. “It means rolling back, or revising, or rescinding regulations, which they perceive as putting costs or time delays on fossil energy production.” ADVERTISEMENT Goldwyn and his colleague Andrea </w:t>
      </w:r>
      <w:proofErr w:type="spellStart"/>
      <w:r w:rsidRPr="009617C0">
        <w:rPr>
          <w:sz w:val="14"/>
        </w:rPr>
        <w:t>Clabough</w:t>
      </w:r>
      <w:proofErr w:type="spellEnd"/>
      <w:r w:rsidRPr="009617C0">
        <w:rPr>
          <w:sz w:val="14"/>
        </w:rPr>
        <w:t xml:space="preserve"> described the gifts oil and gas companies could receive from a reelected Trump in a paper this January for the Atlantic Council. These gifts include legislation handicapping the ability of states and tribal authorities to oppose fossil fuel projects, doubling down on efforts to open Alaska’s Arctic National Wildlife Refuge to oil drilling, and a Federal Energy Regulatory Commission dominated by Republicans, meaning even less environmental oversight of new oil pipelines or liquefied natural gas terminals. </w:t>
      </w:r>
      <w:r w:rsidRPr="009617C0">
        <w:rPr>
          <w:rStyle w:val="StyleUnderline"/>
        </w:rPr>
        <w:t>Granting the fossil fuel industry’s wildest wish list is an ongoing project</w:t>
      </w:r>
      <w:r w:rsidRPr="009617C0">
        <w:rPr>
          <w:sz w:val="14"/>
        </w:rPr>
        <w:t xml:space="preserve">—last week, the administration finalized a policy giving energy companies mining access to 5 million acres of previously federally protected wilderness. </w:t>
      </w:r>
      <w:r w:rsidRPr="009617C0">
        <w:rPr>
          <w:rStyle w:val="StyleUnderline"/>
        </w:rPr>
        <w:t xml:space="preserve">Trump is also locking in the damage further by appointing conservative </w:t>
      </w:r>
      <w:r w:rsidRPr="009617C0">
        <w:rPr>
          <w:rStyle w:val="StyleUnderline"/>
          <w:highlight w:val="cyan"/>
        </w:rPr>
        <w:t xml:space="preserve">judges favorable to </w:t>
      </w:r>
      <w:r w:rsidRPr="009617C0">
        <w:rPr>
          <w:rStyle w:val="StyleUnderline"/>
        </w:rPr>
        <w:t>these</w:t>
      </w:r>
      <w:r w:rsidRPr="009617C0">
        <w:rPr>
          <w:rStyle w:val="StyleUnderline"/>
          <w:highlight w:val="cyan"/>
        </w:rPr>
        <w:t xml:space="preserve"> rollbacks</w:t>
      </w:r>
      <w:r w:rsidRPr="009617C0">
        <w:rPr>
          <w:rStyle w:val="StyleUnderline"/>
        </w:rPr>
        <w:t xml:space="preserve">. These include Brett </w:t>
      </w:r>
      <w:r w:rsidRPr="009617C0">
        <w:rPr>
          <w:rStyle w:val="StyleUnderline"/>
          <w:highlight w:val="cyan"/>
        </w:rPr>
        <w:t>Kavanaugh</w:t>
      </w:r>
      <w:r w:rsidRPr="009617C0">
        <w:rPr>
          <w:rStyle w:val="StyleUnderline"/>
        </w:rPr>
        <w:t xml:space="preserve">, a </w:t>
      </w:r>
      <w:r w:rsidRPr="009617C0">
        <w:rPr>
          <w:rStyle w:val="StyleUnderline"/>
          <w:highlight w:val="cyan"/>
        </w:rPr>
        <w:t>longtime opponent of climate regulations</w:t>
      </w:r>
      <w:r w:rsidRPr="009617C0">
        <w:rPr>
          <w:sz w:val="14"/>
        </w:rPr>
        <w:t xml:space="preserve">. </w:t>
      </w:r>
      <w:r w:rsidRPr="009617C0">
        <w:rPr>
          <w:rStyle w:val="StyleUnderline"/>
        </w:rPr>
        <w:t>Trump’s administration has already appointed 50 federal appeals judges,</w:t>
      </w:r>
      <w:r w:rsidRPr="009617C0">
        <w:rPr>
          <w:sz w:val="14"/>
        </w:rPr>
        <w:t xml:space="preserve"> compared to the 55 Obama appointed during his entire eight-year presidency, a trend that will continue in Trump’s second term </w:t>
      </w:r>
      <w:proofErr w:type="gramStart"/>
      <w:r w:rsidRPr="009617C0">
        <w:rPr>
          <w:sz w:val="14"/>
        </w:rPr>
        <w:t>as long as</w:t>
      </w:r>
      <w:proofErr w:type="gramEnd"/>
      <w:r w:rsidRPr="009617C0">
        <w:rPr>
          <w:sz w:val="14"/>
        </w:rPr>
        <w:t xml:space="preserve"> Republicans maintain control of the Senate. If those judges make rulings limiting the government's power to fight climate change, future administrations—Democratic or Republican—could have a difficult time reversing the onslaught of climate-destroying regulations during the dwindling years we have left to hit 1.5 or 2 degrees. “In that respect, </w:t>
      </w:r>
      <w:r w:rsidRPr="009617C0">
        <w:rPr>
          <w:rStyle w:val="StyleUnderline"/>
        </w:rPr>
        <w:t>the outcome of the election is highly determinative of the future course of [climate and energy] regulation,”</w:t>
      </w:r>
      <w:r w:rsidRPr="009617C0">
        <w:rPr>
          <w:sz w:val="14"/>
        </w:rPr>
        <w:t xml:space="preserve"> Goldwyn explained. </w:t>
      </w:r>
      <w:r w:rsidRPr="009617C0">
        <w:rPr>
          <w:rStyle w:val="StyleUnderline"/>
        </w:rPr>
        <w:t>Trump will block the government from fighting climate change</w:t>
      </w:r>
      <w:r w:rsidRPr="009617C0">
        <w:rPr>
          <w:sz w:val="14"/>
        </w:rPr>
        <w:t xml:space="preserve"> Even with Trump and his fossil fuel executive allies vandalizing the atmosphere until 2024, Goldwyn said the best-case climate scenario of 1.5 degrees is not out of reach. “Regardless of who wins the U.S. election, the investment in technology that will both reduce the cost and increase the volume of greenhouse gas reduction… I think will continue and intensify,” he argued. “That push is going to continue from private companies, from the innovation space in the United States, from our universities, as well as from the Europeans and from China.” Others aren’t convinced. Though it’s now cheaper to install solar panels or wind turbines than building new coal or natural gas plants in many parts of the world, a trend many analysts expect to continue, technology alone may not be sufficient to solve an emergency. </w:t>
      </w:r>
      <w:r w:rsidRPr="009617C0">
        <w:rPr>
          <w:rStyle w:val="StyleUnderline"/>
        </w:rPr>
        <w:t>Experts say we need to halt leasing public land to fossil fuel companies, completely change the way we design and build cities, bring in strict laws for protecting carbon-sequestering forests and radically reform the agricultural system.</w:t>
      </w:r>
      <w:r w:rsidRPr="009617C0">
        <w:rPr>
          <w:sz w:val="14"/>
        </w:rPr>
        <w:t xml:space="preserve"> These and other crucial steps require decisions by elected officials and the federal government. Climate advocates contacted by the Washington Post last year had other suggestions: Federal leaders could expand tax credits for buyers of electric vehicles. Pass a ban on food waste. Give financial aid to farmers for more sustainable crop-growing. More strictly regulate factory farms. Price carbon emissions. Pass a Green New Deal. Even a Democratic president might have trouble doing these things, given the structural barriers in Congress, but Trump won’t even try. “You hear this view that it really doesn’t matter what governments do—that climate change will be solved by people seeking profit and by looking for profitable opportunities to reduce emissions,” said Sachs from the University of Richmond. “I’m not so optimistic.” Trump could trigger an international catastrophe </w:t>
      </w:r>
      <w:r w:rsidRPr="00356071">
        <w:rPr>
          <w:rStyle w:val="StyleUnderline"/>
        </w:rPr>
        <w:t>Trump already badly damaged the international effort to fight climate change by announcing withdrawal from the Paris Agreement in 2017</w:t>
      </w:r>
      <w:r w:rsidRPr="00356071">
        <w:rPr>
          <w:sz w:val="14"/>
        </w:rPr>
        <w:t>—a move especially insulting to the rest of the world because the accords were designed to satisfy U.S. demands. For example, Obama pushed for Paris to be voluntary so he could sign on without approval from the Republican-dominated Senate. But four more years of U.S. absence could be a deathblow. “</w:t>
      </w:r>
      <w:r w:rsidRPr="00356071">
        <w:rPr>
          <w:rStyle w:val="StyleUnderline"/>
        </w:rPr>
        <w:t>I predict a scenario of dysfunction and dissension and probably a breakdown of the treaty,”</w:t>
      </w:r>
      <w:r w:rsidRPr="00356071">
        <w:rPr>
          <w:sz w:val="14"/>
        </w:rPr>
        <w:t xml:space="preserve"> Sachs said. The agreement as it stands is insufficient. Plans submitted by countries would ideally only limit temperature rise to 2.7 degrees. In theory, countries are supposed to keep increasing their ambition, submitting ever more transformative plans that reduce the odds of climate impacts becoming cataclysmic. But</w:t>
      </w:r>
      <w:r w:rsidRPr="00356071">
        <w:rPr>
          <w:rStyle w:val="StyleUnderline"/>
        </w:rPr>
        <w:t xml:space="preserve"> big emitters are already failing to do so, and with Trump reelected countries like China or India might give up on meeting their already more modest goals.</w:t>
      </w:r>
      <w:r w:rsidRPr="009617C0">
        <w:rPr>
          <w:sz w:val="14"/>
        </w:rPr>
        <w:t xml:space="preserve"> This could set off a chain reaction where other big emitters like Australia withdraw, sending the process into disarray and potentially killing Paris altogether. </w:t>
      </w:r>
      <w:r w:rsidRPr="009617C0">
        <w:rPr>
          <w:rStyle w:val="StyleUnderline"/>
        </w:rPr>
        <w:t>“Such outcomes would be disastrous and threaten the habitability of many parts of the planet,</w:t>
      </w:r>
      <w:r w:rsidRPr="009617C0">
        <w:rPr>
          <w:sz w:val="14"/>
        </w:rPr>
        <w:t>” Sachs writes. We are already seeing a version of this play out in Brazil, where deforestation of the Amazon rainforest was actually declining in the mid-</w:t>
      </w:r>
      <w:proofErr w:type="gramStart"/>
      <w:r w:rsidRPr="009617C0">
        <w:rPr>
          <w:sz w:val="14"/>
        </w:rPr>
        <w:t>2000s, but</w:t>
      </w:r>
      <w:proofErr w:type="gramEnd"/>
      <w:r w:rsidRPr="009617C0">
        <w:rPr>
          <w:sz w:val="14"/>
        </w:rPr>
        <w:t xml:space="preserve"> is now accelerating under the far-right presidency of Jair Bolsonaro. “He is largely feeling like he is not beholden to a U.S. president or the international community,” Larsen from the Rhodium Group said. “The signal that a Trump reelection would send about America’s willingness to rejoin the international community on emissions is going to be very important.” That’s an understatement. </w:t>
      </w:r>
      <w:r w:rsidRPr="009617C0">
        <w:rPr>
          <w:rStyle w:val="StyleUnderline"/>
        </w:rPr>
        <w:t>If Trump wins in November, the climate is screwed.</w:t>
      </w:r>
    </w:p>
    <w:p w14:paraId="010FFA1A" w14:textId="77777777" w:rsidR="00D95557" w:rsidRPr="005F360D" w:rsidRDefault="00D95557" w:rsidP="00D95557">
      <w:pPr>
        <w:pStyle w:val="Heading4"/>
        <w:rPr>
          <w:rFonts w:cs="Calibri"/>
        </w:rPr>
      </w:pPr>
      <w:r w:rsidRPr="005F360D">
        <w:rPr>
          <w:rFonts w:cs="Calibri"/>
        </w:rPr>
        <w:t xml:space="preserve">African asteroid mining </w:t>
      </w:r>
      <w:r w:rsidRPr="005F360D">
        <w:rPr>
          <w:rFonts w:cs="Calibri"/>
          <w:u w:val="single"/>
        </w:rPr>
        <w:t>solves</w:t>
      </w:r>
      <w:r w:rsidRPr="005F360D">
        <w:rPr>
          <w:rFonts w:cs="Calibri"/>
        </w:rPr>
        <w:t xml:space="preserve"> their economy without </w:t>
      </w:r>
      <w:r w:rsidRPr="005F360D">
        <w:rPr>
          <w:rFonts w:cs="Calibri"/>
          <w:u w:val="single"/>
        </w:rPr>
        <w:t>massive</w:t>
      </w:r>
      <w:r w:rsidRPr="005F360D">
        <w:rPr>
          <w:rFonts w:cs="Calibri"/>
        </w:rPr>
        <w:t xml:space="preserve"> </w:t>
      </w:r>
      <w:proofErr w:type="spellStart"/>
      <w:r w:rsidRPr="005F360D">
        <w:rPr>
          <w:rFonts w:cs="Calibri"/>
        </w:rPr>
        <w:t>biodloss</w:t>
      </w:r>
      <w:proofErr w:type="spellEnd"/>
      <w:r w:rsidRPr="005F360D">
        <w:rPr>
          <w:rFonts w:cs="Calibri"/>
        </w:rPr>
        <w:t xml:space="preserve"> drawback </w:t>
      </w:r>
    </w:p>
    <w:p w14:paraId="5CFA71BD" w14:textId="77777777" w:rsidR="00D95557" w:rsidRPr="005F360D" w:rsidRDefault="00D95557" w:rsidP="00D95557">
      <w:pPr>
        <w:rPr>
          <w:rFonts w:cs="Calibri"/>
        </w:rPr>
      </w:pPr>
      <w:r w:rsidRPr="005F360D">
        <w:rPr>
          <w:rStyle w:val="Style13ptBold"/>
          <w:rFonts w:cs="Calibri"/>
        </w:rPr>
        <w:t>Oni 19</w:t>
      </w:r>
      <w:r w:rsidRPr="005F360D">
        <w:rPr>
          <w:rFonts w:cs="Calibri"/>
        </w:rPr>
        <w:t xml:space="preserve"> David is a space industry and technology analyst at Space in Africa. He’s a graduate of Mining Engineering from the Federal University of Technology Akure. "Why Africa Should Consider Asteroid Mining - Space in Africa." Space in Africa, 1 Sept. 2019, </w:t>
      </w:r>
      <w:proofErr w:type="spellStart"/>
      <w:proofErr w:type="gramStart"/>
      <w:r w:rsidRPr="005F360D">
        <w:rPr>
          <w:rFonts w:cs="Calibri"/>
        </w:rPr>
        <w:t>africanews.space</w:t>
      </w:r>
      <w:proofErr w:type="spellEnd"/>
      <w:proofErr w:type="gramEnd"/>
      <w:r w:rsidRPr="005F360D">
        <w:rPr>
          <w:rFonts w:cs="Calibri"/>
        </w:rPr>
        <w:t>/why-</w:t>
      </w:r>
      <w:proofErr w:type="spellStart"/>
      <w:r w:rsidRPr="005F360D">
        <w:rPr>
          <w:rFonts w:cs="Calibri"/>
        </w:rPr>
        <w:t>africa</w:t>
      </w:r>
      <w:proofErr w:type="spellEnd"/>
      <w:r w:rsidRPr="005F360D">
        <w:rPr>
          <w:rFonts w:cs="Calibri"/>
        </w:rPr>
        <w:t>-should-consider-asteroid-mining.</w:t>
      </w:r>
    </w:p>
    <w:p w14:paraId="0EEA45A4" w14:textId="77777777" w:rsidR="00D95557" w:rsidRDefault="00D95557" w:rsidP="00D95557">
      <w:pPr>
        <w:rPr>
          <w:rStyle w:val="StyleUnderline"/>
          <w:rFonts w:cs="Calibri"/>
        </w:rPr>
      </w:pPr>
      <w:r w:rsidRPr="005F360D">
        <w:rPr>
          <w:rFonts w:cs="Calibri"/>
          <w:sz w:val="16"/>
        </w:rPr>
        <w:t xml:space="preserve">It is no news that </w:t>
      </w:r>
      <w:r w:rsidRPr="005F360D">
        <w:rPr>
          <w:rStyle w:val="StyleUnderline"/>
          <w:rFonts w:cs="Calibri"/>
          <w:highlight w:val="cyan"/>
        </w:rPr>
        <w:t xml:space="preserve">mining activities </w:t>
      </w:r>
      <w:r w:rsidRPr="005F360D">
        <w:rPr>
          <w:rStyle w:val="Emphasis"/>
          <w:rFonts w:cs="Calibri"/>
          <w:highlight w:val="cyan"/>
        </w:rPr>
        <w:t>have caused severe environmental consequences</w:t>
      </w:r>
      <w:r w:rsidRPr="005F360D">
        <w:rPr>
          <w:rFonts w:cs="Calibri"/>
          <w:sz w:val="16"/>
        </w:rPr>
        <w:t xml:space="preserve">, and Africa has had its fair share too. While policies and regulations are being put in place by governments and various international bodies to </w:t>
      </w:r>
      <w:r w:rsidRPr="005F360D">
        <w:rPr>
          <w:rFonts w:cs="Calibri"/>
          <w:sz w:val="16"/>
        </w:rPr>
        <w:lastRenderedPageBreak/>
        <w:t xml:space="preserve">prevent further environmental degradation and protect what is left of the earth’s habitat, </w:t>
      </w:r>
      <w:proofErr w:type="gramStart"/>
      <w:r w:rsidRPr="005F360D">
        <w:rPr>
          <w:rFonts w:cs="Calibri"/>
          <w:sz w:val="16"/>
        </w:rPr>
        <w:t>the majority of</w:t>
      </w:r>
      <w:proofErr w:type="gramEnd"/>
      <w:r w:rsidRPr="005F360D">
        <w:rPr>
          <w:rFonts w:cs="Calibri"/>
          <w:sz w:val="16"/>
        </w:rPr>
        <w:t xml:space="preserve"> the African continent has struggled to enforce these regulations, largely due to weak governmental structures. Sadly, </w:t>
      </w:r>
      <w:r w:rsidRPr="005F360D">
        <w:rPr>
          <w:rStyle w:val="StyleUnderline"/>
          <w:rFonts w:cs="Calibri"/>
          <w:highlight w:val="cyan"/>
        </w:rPr>
        <w:t xml:space="preserve">the African political clime has been </w:t>
      </w:r>
      <w:r w:rsidRPr="005F360D">
        <w:rPr>
          <w:rStyle w:val="Emphasis"/>
          <w:rFonts w:cs="Calibri"/>
          <w:highlight w:val="cyan"/>
        </w:rPr>
        <w:t>plagued with</w:t>
      </w:r>
      <w:r w:rsidRPr="005F360D">
        <w:rPr>
          <w:rStyle w:val="Emphasis"/>
          <w:rFonts w:cs="Calibri"/>
        </w:rPr>
        <w:t xml:space="preserve"> a complicated history of </w:t>
      </w:r>
      <w:r w:rsidRPr="005F360D">
        <w:rPr>
          <w:rStyle w:val="Emphasis"/>
          <w:rFonts w:cs="Calibri"/>
          <w:highlight w:val="cyan"/>
        </w:rPr>
        <w:t>inconsistent</w:t>
      </w:r>
      <w:r w:rsidRPr="005F360D">
        <w:rPr>
          <w:rStyle w:val="StyleUnderline"/>
          <w:rFonts w:cs="Calibri"/>
          <w:highlight w:val="cyan"/>
        </w:rPr>
        <w:t xml:space="preserve"> </w:t>
      </w:r>
      <w:r w:rsidRPr="005F360D">
        <w:rPr>
          <w:rStyle w:val="Emphasis"/>
          <w:rFonts w:cs="Calibri"/>
          <w:highlight w:val="cyan"/>
        </w:rPr>
        <w:t>legislation</w:t>
      </w:r>
      <w:r w:rsidRPr="005F360D">
        <w:rPr>
          <w:rStyle w:val="StyleUnderline"/>
          <w:rFonts w:cs="Calibri"/>
        </w:rPr>
        <w:t xml:space="preserve"> and weak law enforcement mechanisms</w:t>
      </w:r>
      <w:r w:rsidRPr="005F360D">
        <w:rPr>
          <w:rFonts w:cs="Calibri"/>
          <w:sz w:val="16"/>
        </w:rPr>
        <w:t xml:space="preserve">.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5F360D">
        <w:rPr>
          <w:rStyle w:val="Emphasis"/>
          <w:rFonts w:cs="Calibri"/>
          <w:highlight w:val="cyan"/>
        </w:rPr>
        <w:t>Mining</w:t>
      </w:r>
      <w:r w:rsidRPr="005F360D">
        <w:rPr>
          <w:rStyle w:val="Emphasis"/>
          <w:rFonts w:cs="Calibri"/>
        </w:rPr>
        <w:t xml:space="preserve">, by nature, </w:t>
      </w:r>
      <w:r w:rsidRPr="005F360D">
        <w:rPr>
          <w:rStyle w:val="Emphasis"/>
          <w:rFonts w:cs="Calibri"/>
          <w:highlight w:val="cyan"/>
        </w:rPr>
        <w:t>is</w:t>
      </w:r>
      <w:r w:rsidRPr="005F360D">
        <w:rPr>
          <w:rStyle w:val="Emphasis"/>
          <w:rFonts w:cs="Calibri"/>
        </w:rPr>
        <w:t xml:space="preserve"> an exploitative, dangerous and </w:t>
      </w:r>
      <w:r w:rsidRPr="005F360D">
        <w:rPr>
          <w:rStyle w:val="Emphasis"/>
          <w:rFonts w:cs="Calibri"/>
          <w:highlight w:val="cyan"/>
        </w:rPr>
        <w:t>environmentally damaging</w:t>
      </w:r>
      <w:r w:rsidRPr="005F360D">
        <w:rPr>
          <w:rStyle w:val="Emphasis"/>
          <w:rFonts w:cs="Calibri"/>
        </w:rPr>
        <w:t xml:space="preserve"> activity.</w:t>
      </w:r>
      <w:r w:rsidRPr="005F360D">
        <w:rPr>
          <w:rFonts w:cs="Calibri"/>
          <w:sz w:val="16"/>
        </w:rPr>
        <w:t xml:space="preserve"> Even with strict policies and regulations in place, mining activities will still release dangerous substances into the atmosphere and surroundings. It really is a catch-22 with combating environmental degradation, because eventually, it is only a matter of time before the consequent environmental hazards catch up with us. The good news is that significant progress is being made in the space industry. Our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5F360D">
        <w:rPr>
          <w:rStyle w:val="StyleUnderline"/>
          <w:rFonts w:cs="Calibri"/>
        </w:rPr>
        <w:t xml:space="preserve">. </w:t>
      </w:r>
      <w:proofErr w:type="gramStart"/>
      <w:r w:rsidRPr="005F360D">
        <w:rPr>
          <w:rStyle w:val="StyleUnderline"/>
          <w:rFonts w:cs="Calibri"/>
          <w:highlight w:val="cyan"/>
        </w:rPr>
        <w:t>A number of</w:t>
      </w:r>
      <w:proofErr w:type="gramEnd"/>
      <w:r w:rsidRPr="005F360D">
        <w:rPr>
          <w:rStyle w:val="StyleUnderline"/>
          <w:rFonts w:cs="Calibri"/>
          <w:highlight w:val="cyan"/>
        </w:rPr>
        <w:t xml:space="preserve"> African states</w:t>
      </w:r>
      <w:r w:rsidRPr="005F360D">
        <w:rPr>
          <w:rStyle w:val="StyleUnderline"/>
          <w:rFonts w:cs="Calibri"/>
        </w:rPr>
        <w:t xml:space="preserve"> </w:t>
      </w:r>
      <w:r w:rsidRPr="005F360D">
        <w:rPr>
          <w:rStyle w:val="StyleUnderline"/>
          <w:rFonts w:cs="Calibri"/>
          <w:highlight w:val="cyan"/>
        </w:rPr>
        <w:t>have</w:t>
      </w:r>
      <w:r w:rsidRPr="005F360D">
        <w:rPr>
          <w:rStyle w:val="StyleUnderline"/>
          <w:rFonts w:cs="Calibri"/>
        </w:rPr>
        <w:t xml:space="preserve"> several </w:t>
      </w:r>
      <w:r w:rsidRPr="005F360D">
        <w:rPr>
          <w:rStyle w:val="StyleUnderline"/>
          <w:rFonts w:cs="Calibri"/>
          <w:highlight w:val="cyan"/>
        </w:rPr>
        <w:t>satellites</w:t>
      </w:r>
      <w:r w:rsidRPr="005F360D">
        <w:rPr>
          <w:rStyle w:val="StyleUnderline"/>
          <w:rFonts w:cs="Calibri"/>
        </w:rPr>
        <w:t xml:space="preserve"> already </w:t>
      </w:r>
      <w:r w:rsidRPr="005F360D">
        <w:rPr>
          <w:rStyle w:val="StyleUnderline"/>
          <w:rFonts w:cs="Calibri"/>
          <w:highlight w:val="cyan"/>
        </w:rPr>
        <w:t>launched</w:t>
      </w:r>
      <w:r w:rsidRPr="005F360D">
        <w:rPr>
          <w:rStyle w:val="StyleUnderline"/>
          <w:rFonts w:cs="Calibri"/>
        </w:rPr>
        <w:t xml:space="preserve"> </w:t>
      </w:r>
      <w:r w:rsidRPr="005F360D">
        <w:rPr>
          <w:rStyle w:val="StyleUnderline"/>
          <w:rFonts w:cs="Calibri"/>
          <w:highlight w:val="cyan"/>
        </w:rPr>
        <w:t>into space</w:t>
      </w:r>
      <w:r w:rsidRPr="005F360D">
        <w:rPr>
          <w:rStyle w:val="StyleUnderline"/>
          <w:rFonts w:cs="Calibri"/>
        </w:rPr>
        <w:t xml:space="preserve">, and more African states already have space </w:t>
      </w:r>
      <w:proofErr w:type="spellStart"/>
      <w:r w:rsidRPr="005F360D">
        <w:rPr>
          <w:rStyle w:val="StyleUnderline"/>
          <w:rFonts w:cs="Calibri"/>
        </w:rPr>
        <w:t>programmes</w:t>
      </w:r>
      <w:proofErr w:type="spellEnd"/>
      <w:r w:rsidRPr="005F360D">
        <w:rPr>
          <w:rStyle w:val="StyleUnderline"/>
          <w:rFonts w:cs="Calibri"/>
        </w:rPr>
        <w:t xml:space="preserve"> running. </w:t>
      </w:r>
      <w:r w:rsidRPr="006B5858">
        <w:rPr>
          <w:rStyle w:val="StyleUnderline"/>
        </w:rPr>
        <w:t>Space science and technology is the new black!</w:t>
      </w:r>
      <w:r w:rsidRPr="005F360D">
        <w:rPr>
          <w:rStyle w:val="Emphasis"/>
          <w:rFonts w:cs="Calibri"/>
        </w:rPr>
        <w:t xml:space="preserve"> </w:t>
      </w:r>
      <w:r w:rsidRPr="005F360D">
        <w:rPr>
          <w:rFonts w:cs="Calibri"/>
          <w:sz w:val="16"/>
        </w:rPr>
        <w:t xml:space="preserve">The </w:t>
      </w:r>
      <w:proofErr w:type="spellStart"/>
      <w:r w:rsidRPr="005F360D">
        <w:rPr>
          <w:rFonts w:cs="Calibri"/>
          <w:sz w:val="16"/>
        </w:rPr>
        <w:t>industrialisation</w:t>
      </w:r>
      <w:proofErr w:type="spellEnd"/>
      <w:r w:rsidRPr="005F360D">
        <w:rPr>
          <w:rFonts w:cs="Calibri"/>
          <w:sz w:val="16"/>
        </w:rPr>
        <w:t xml:space="preserve"> of space would be brought about primarily by increasing commercial activities in space, worth several billion dollars per year, largely involving the following activities: telecommunications, direct broadcast television, navigation (</w:t>
      </w:r>
      <w:proofErr w:type="gramStart"/>
      <w:r w:rsidRPr="005F360D">
        <w:rPr>
          <w:rFonts w:cs="Calibri"/>
          <w:sz w:val="16"/>
        </w:rPr>
        <w:t>e.g.</w:t>
      </w:r>
      <w:proofErr w:type="gramEnd"/>
      <w:r w:rsidRPr="005F360D">
        <w:rPr>
          <w:rFonts w:cs="Calibri"/>
          <w:sz w:val="16"/>
        </w:rPr>
        <w:t xml:space="preserve">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imminent. Asteroid Mining in Africa Artist’s concept of asteroid mining station (Credit: Deep Space Industries) There are millions of asteroids in the solar system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5F360D">
        <w:rPr>
          <w:rStyle w:val="StyleUnderline"/>
          <w:rFonts w:cs="Calibri"/>
        </w:rPr>
        <w:t>Asteroid mining is a concept that involves the extraction of useful materials from asteroids and near-earth objects,</w:t>
      </w:r>
      <w:r w:rsidRPr="005F360D">
        <w:rPr>
          <w:rFonts w:cs="Calibri"/>
          <w:sz w:val="16"/>
        </w:rPr>
        <w:t xml:space="preserve"> which are useful for propulsion, construction, life support, agriculture, metallurgy, and precious and strategic metals. Volatiles such as hydrogen and methane could be used to produce rocket fuel for transporting spacecraft between the Earth and near-earth objects. Rare-earth metals, such as thulium, scandium, and holmium could be used to manufacture materials as well as solar panels which could be used to power habitats in space. These solar-powered cells could also be used to provide electricity for its inhabitants with satellites specifically designed for this purpose. Iron, nickel and cobalt would serve as fundamental raw materials for building space factories. Precious metals such as platinum, platinum-group metals (PGMs), and gold are also useful. A handful of companies, emerging and existing, will require materials with a high level of purity in large quantities, all of which are readily available in asteroids. There are conjectures that the asteroid mining industry is a whooping trillion-dollar industry. Asteroid Mining in Africa Photo Credit: Planetary Resources With </w:t>
      </w:r>
      <w:proofErr w:type="gramStart"/>
      <w:r w:rsidRPr="005F360D">
        <w:rPr>
          <w:rFonts w:cs="Calibri"/>
          <w:sz w:val="16"/>
        </w:rPr>
        <w:t>all of</w:t>
      </w:r>
      <w:proofErr w:type="gramEnd"/>
      <w:r w:rsidRPr="005F360D">
        <w:rPr>
          <w:rFonts w:cs="Calibri"/>
          <w:sz w:val="16"/>
        </w:rPr>
        <w:t xml:space="preserve"> the vast possibilities that space technology brings our way, we might want to ask ourselves, is asteroid mining still rocket science? </w:t>
      </w:r>
      <w:r w:rsidRPr="005F360D">
        <w:rPr>
          <w:rStyle w:val="StyleUnderline"/>
          <w:rFonts w:cs="Calibri"/>
          <w:highlight w:val="cyan"/>
        </w:rPr>
        <w:t>To establish a mine,</w:t>
      </w:r>
      <w:r w:rsidRPr="005F360D">
        <w:rPr>
          <w:rStyle w:val="StyleUnderline"/>
          <w:rFonts w:cs="Calibri"/>
        </w:rPr>
        <w:t xml:space="preserve"> a portion of vegetation is cleared. </w:t>
      </w:r>
      <w:r w:rsidRPr="005F360D">
        <w:rPr>
          <w:rStyle w:val="Emphasis"/>
          <w:rFonts w:cs="Calibri"/>
        </w:rPr>
        <w:t xml:space="preserve">This </w:t>
      </w:r>
      <w:r w:rsidRPr="005F360D">
        <w:rPr>
          <w:rStyle w:val="Emphasis"/>
          <w:rFonts w:cs="Calibri"/>
          <w:highlight w:val="cyan"/>
        </w:rPr>
        <w:t>causes deforestation</w:t>
      </w:r>
      <w:r w:rsidRPr="005F360D">
        <w:rPr>
          <w:rFonts w:cs="Calibri"/>
          <w:sz w:val="16"/>
        </w:rPr>
        <w:t xml:space="preserve"> (and eventually, erosion and flooding</w:t>
      </w:r>
      <w:r w:rsidRPr="005F360D">
        <w:rPr>
          <w:rFonts w:cs="Calibri"/>
          <w:sz w:val="16"/>
          <w:highlight w:val="cyan"/>
        </w:rPr>
        <w:t xml:space="preserve">) </w:t>
      </w:r>
      <w:r w:rsidRPr="005F360D">
        <w:rPr>
          <w:rStyle w:val="Emphasis"/>
          <w:rFonts w:cs="Calibri"/>
          <w:highlight w:val="cyan"/>
        </w:rPr>
        <w:t>as well as the loss of biodiversity</w:t>
      </w:r>
      <w:r w:rsidRPr="005F360D">
        <w:rPr>
          <w:rFonts w:cs="Calibri"/>
          <w:sz w:val="16"/>
        </w:rPr>
        <w:t xml:space="preserve">, </w:t>
      </w:r>
      <w:r w:rsidRPr="005F360D">
        <w:rPr>
          <w:rStyle w:val="StyleUnderline"/>
          <w:rFonts w:cs="Calibri"/>
          <w:highlight w:val="cyan"/>
        </w:rPr>
        <w:t>which</w:t>
      </w:r>
      <w:r w:rsidRPr="005F360D">
        <w:rPr>
          <w:rFonts w:cs="Calibri"/>
          <w:sz w:val="16"/>
          <w:highlight w:val="cyan"/>
        </w:rPr>
        <w:t xml:space="preserve"> </w:t>
      </w:r>
      <w:r w:rsidRPr="005F360D">
        <w:rPr>
          <w:rStyle w:val="Emphasis"/>
          <w:rFonts w:cs="Calibri"/>
          <w:highlight w:val="cyan"/>
        </w:rPr>
        <w:t>adversely affect native inhabitants</w:t>
      </w:r>
      <w:r w:rsidRPr="005F360D">
        <w:rPr>
          <w:rFonts w:cs="Calibri"/>
          <w:sz w:val="16"/>
        </w:rPr>
        <w:t xml:space="preserve">. Leakages and tailing </w:t>
      </w:r>
      <w:proofErr w:type="spellStart"/>
      <w:r w:rsidRPr="005F360D">
        <w:rPr>
          <w:rFonts w:cs="Calibri"/>
          <w:sz w:val="16"/>
        </w:rPr>
        <w:t>dumpings</w:t>
      </w:r>
      <w:proofErr w:type="spellEnd"/>
      <w:r w:rsidRPr="005F360D">
        <w:rPr>
          <w:rFonts w:cs="Calibri"/>
          <w:sz w:val="16"/>
        </w:rPr>
        <w:t xml:space="preserve"> have raised serious environmental concerns</w:t>
      </w:r>
      <w:r w:rsidRPr="005F360D">
        <w:rPr>
          <w:rStyle w:val="StyleUnderline"/>
          <w:rFonts w:cs="Calibri"/>
        </w:rPr>
        <w:t>. Yet most African governments struggle to keep these occurrences in check. There have been several reported cases of cyanide leaks and lead poisoning</w:t>
      </w:r>
      <w:r w:rsidRPr="005F360D">
        <w:rPr>
          <w:rFonts w:cs="Calibri"/>
          <w:sz w:val="16"/>
        </w:rPr>
        <w:t xml:space="preserve">. Rivers and dams are re-routed to create exposed riverbeds for mining, which has a detrimental effect on fish and wildlife that depend on rivers for survival. OK </w:t>
      </w:r>
      <w:proofErr w:type="spellStart"/>
      <w:r w:rsidRPr="005F360D">
        <w:rPr>
          <w:rFonts w:cs="Calibri"/>
          <w:sz w:val="16"/>
        </w:rPr>
        <w:t>Tedi</w:t>
      </w:r>
      <w:proofErr w:type="spellEnd"/>
      <w:r w:rsidRPr="005F360D">
        <w:rPr>
          <w:rFonts w:cs="Calibri"/>
          <w:sz w:val="16"/>
        </w:rPr>
        <w:t xml:space="preserve"> copper and gold mine in Papua, New Guinea has caused environmental harm that is far-reaching to the 50,000 residents spread across the 120 villages close to the mine, due to the discharges produced daily. </w:t>
      </w:r>
      <w:r w:rsidRPr="005F360D">
        <w:rPr>
          <w:rStyle w:val="StyleUnderline"/>
          <w:rFonts w:cs="Calibri"/>
        </w:rPr>
        <w:t xml:space="preserve">Mining also has a remarkable adverse effect on the atmosphere. </w:t>
      </w:r>
      <w:r w:rsidRPr="005F360D">
        <w:rPr>
          <w:rFonts w:cs="Calibri"/>
          <w:sz w:val="16"/>
        </w:rPr>
        <w:t xml:space="preserve">During mining, particles that are not visible to the ordinary eye are released into the air and transported by wind. Lead, arsenic, cadmium, and other toxic elements are often present in such particles. Respiratory diseases and allergies can be triggered by the inhalation of such airborne particles. Underground mining causes huge amounts of waste earth to be brought to the surface, waste that often becomes toxic when it </w:t>
      </w:r>
      <w:proofErr w:type="gramStart"/>
      <w:r w:rsidRPr="005F360D">
        <w:rPr>
          <w:rFonts w:cs="Calibri"/>
          <w:sz w:val="16"/>
        </w:rPr>
        <w:t>comes into contact with</w:t>
      </w:r>
      <w:proofErr w:type="gramEnd"/>
      <w:r w:rsidRPr="005F360D">
        <w:rPr>
          <w:rFonts w:cs="Calibri"/>
          <w:sz w:val="16"/>
        </w:rPr>
        <w:t xml:space="preserve"> air and water. It causes cave-ins and sinkholes which can cause severe damage to buildings and equipment, as well as the loss of life. Coal mining also leads to greenhouse gas emissions. Acid mine drainage occurs when water </w:t>
      </w:r>
      <w:proofErr w:type="gramStart"/>
      <w:r w:rsidRPr="005F360D">
        <w:rPr>
          <w:rFonts w:cs="Calibri"/>
          <w:sz w:val="16"/>
        </w:rPr>
        <w:t>comes in contact with</w:t>
      </w:r>
      <w:proofErr w:type="gramEnd"/>
      <w:r w:rsidRPr="005F360D">
        <w:rPr>
          <w:rFonts w:cs="Calibri"/>
          <w:sz w:val="16"/>
        </w:rPr>
        <w:t xml:space="preserve"> coal and other rocks during the mining process. This water, made toxic because of the influence of toxic minerals and other heavy metals, eventually leaks out of abandoned mines and contaminates groundwater, streams, rivers, soil, plants, animals and humans. As a result, an orange </w:t>
      </w:r>
      <w:proofErr w:type="spellStart"/>
      <w:r w:rsidRPr="005F360D">
        <w:rPr>
          <w:rFonts w:cs="Calibri"/>
          <w:sz w:val="16"/>
        </w:rPr>
        <w:t>colour</w:t>
      </w:r>
      <w:proofErr w:type="spellEnd"/>
      <w:r w:rsidRPr="005F360D">
        <w:rPr>
          <w:rFonts w:cs="Calibri"/>
          <w:sz w:val="16"/>
        </w:rPr>
        <w:t xml:space="preserve"> blankets the river, estuary or </w:t>
      </w:r>
      <w:proofErr w:type="gramStart"/>
      <w:r w:rsidRPr="005F360D">
        <w:rPr>
          <w:rFonts w:cs="Calibri"/>
          <w:sz w:val="16"/>
        </w:rPr>
        <w:t>sea bed</w:t>
      </w:r>
      <w:proofErr w:type="gramEnd"/>
      <w:r w:rsidRPr="005F360D">
        <w:rPr>
          <w:rFonts w:cs="Calibri"/>
          <w:sz w:val="16"/>
        </w:rPr>
        <w:t xml:space="preserve">, killing plants and making surface water unfit for drinking. Asteroid Mining in Africa Acid mine drainage in South Africa Common health threats posed by coal mining include pneumoconiosis (aka black lung disease), cardiopulmonary disease, chronic obstructive pulmonary disease, hypertension, lung disease, and kidney disease. In a report given by </w:t>
      </w:r>
      <w:proofErr w:type="spellStart"/>
      <w:r w:rsidRPr="005F360D">
        <w:rPr>
          <w:rFonts w:cs="Calibri"/>
          <w:sz w:val="16"/>
        </w:rPr>
        <w:t>Infogalactic</w:t>
      </w:r>
      <w:proofErr w:type="spellEnd"/>
      <w:r w:rsidRPr="005F360D">
        <w:rPr>
          <w:rFonts w:cs="Calibri"/>
          <w:sz w:val="16"/>
        </w:rPr>
        <w:t xml:space="preserve">, a series of lead poisonings in Zamfara State, Nigeria, led to the deaths of at least 163 people between March and June 2010, including 111 children. Health ministry figures state the discovery of 355 cases, with 46 per cent proving fatal. According to NASA-compiled data, Kriel, a town in South Africa’s coal mining province in east Johannesburg, has the second-highest volume of </w:t>
      </w:r>
      <w:proofErr w:type="spellStart"/>
      <w:r w:rsidRPr="005F360D">
        <w:rPr>
          <w:rFonts w:cs="Calibri"/>
          <w:sz w:val="16"/>
        </w:rPr>
        <w:t>sulphur</w:t>
      </w:r>
      <w:proofErr w:type="spellEnd"/>
      <w:r w:rsidRPr="005F360D">
        <w:rPr>
          <w:rFonts w:cs="Calibri"/>
          <w:sz w:val="16"/>
        </w:rPr>
        <w:t xml:space="preserve"> dioxide (SO2) emissions in the world. </w:t>
      </w:r>
      <w:r w:rsidRPr="005F360D">
        <w:rPr>
          <w:rStyle w:val="StyleUnderline"/>
          <w:rFonts w:cs="Calibri"/>
        </w:rPr>
        <w:t xml:space="preserve">Mining activities have taken a toll on our environment, which is why beyond maximizing of mineral resources for space infrastructure and </w:t>
      </w:r>
      <w:proofErr w:type="spellStart"/>
      <w:r w:rsidRPr="005F360D">
        <w:rPr>
          <w:rStyle w:val="StyleUnderline"/>
          <w:rFonts w:cs="Calibri"/>
        </w:rPr>
        <w:t>fuelling</w:t>
      </w:r>
      <w:proofErr w:type="spellEnd"/>
      <w:r w:rsidRPr="005F360D">
        <w:rPr>
          <w:rStyle w:val="StyleUnderline"/>
          <w:rFonts w:cs="Calibri"/>
        </w:rPr>
        <w:t xml:space="preserve"> of propellants, </w:t>
      </w:r>
      <w:r w:rsidRPr="005F360D">
        <w:rPr>
          <w:rStyle w:val="Emphasis"/>
          <w:rFonts w:cs="Calibri"/>
          <w:highlight w:val="cyan"/>
        </w:rPr>
        <w:t>asteroid mining</w:t>
      </w:r>
      <w:r w:rsidRPr="005F360D">
        <w:rPr>
          <w:rStyle w:val="Emphasis"/>
          <w:rFonts w:cs="Calibri"/>
        </w:rPr>
        <w:t xml:space="preserve"> also </w:t>
      </w:r>
      <w:r w:rsidRPr="005F360D">
        <w:rPr>
          <w:rStyle w:val="Emphasis"/>
          <w:rFonts w:cs="Calibri"/>
          <w:highlight w:val="cyan"/>
        </w:rPr>
        <w:t>provides a ready recourse to terrestrial mining</w:t>
      </w:r>
      <w:r w:rsidRPr="005F360D">
        <w:rPr>
          <w:rStyle w:val="Emphasis"/>
          <w:rFonts w:cs="Calibri"/>
        </w:rPr>
        <w:t xml:space="preserve"> </w:t>
      </w:r>
      <w:r w:rsidRPr="005F360D">
        <w:rPr>
          <w:rStyle w:val="Emphasis"/>
          <w:rFonts w:cs="Calibri"/>
          <w:highlight w:val="cyan"/>
        </w:rPr>
        <w:t>activities, with a view to saving the planet</w:t>
      </w:r>
      <w:r w:rsidRPr="005F360D">
        <w:rPr>
          <w:rStyle w:val="Emphasis"/>
          <w:rFonts w:cs="Calibri"/>
        </w:rPr>
        <w:t xml:space="preserve">. </w:t>
      </w:r>
      <w:r w:rsidRPr="005F360D">
        <w:rPr>
          <w:rFonts w:cs="Calibri"/>
          <w:sz w:val="16"/>
        </w:rPr>
        <w:t xml:space="preserve">Thousands of people are forced to work in mines and are also forced to live under sub-human conditions. If attention is shifted from terrestrial mining, of course with robots working the mines in space, these people could not only live elongated lives but also find healthier employment alternatives. The advantages of asteroid mining are numerous: trip exchanges for cargo to reduce wasteful journeys of transport trucks, development of cheaper batteries to reduce energy and storage costs, beneficiation of plastic </w:t>
      </w:r>
      <w:r w:rsidRPr="005F360D">
        <w:rPr>
          <w:rFonts w:cs="Calibri"/>
          <w:sz w:val="16"/>
        </w:rPr>
        <w:lastRenderedPageBreak/>
        <w:t xml:space="preserve">waste to sustainable and clean bio-fuel as well as the development and use of solar-powered airships 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w:t>
      </w:r>
      <w:proofErr w:type="spellStart"/>
      <w:r w:rsidRPr="005F360D">
        <w:rPr>
          <w:rFonts w:cs="Calibri"/>
          <w:sz w:val="16"/>
        </w:rPr>
        <w:t>Kieck</w:t>
      </w:r>
      <w:proofErr w:type="spellEnd"/>
      <w:r w:rsidRPr="005F360D">
        <w:rPr>
          <w:rFonts w:cs="Calibri"/>
          <w:sz w:val="16"/>
        </w:rPr>
        <w:t xml:space="preserve">. </w:t>
      </w:r>
      <w:r w:rsidRPr="005F360D">
        <w:rPr>
          <w:rStyle w:val="StyleUnderline"/>
          <w:rFonts w:cs="Calibri"/>
        </w:rPr>
        <w:t xml:space="preserve">This is not the time for </w:t>
      </w:r>
      <w:r w:rsidRPr="005F360D">
        <w:rPr>
          <w:rStyle w:val="Emphasis"/>
          <w:rFonts w:cs="Calibri"/>
          <w:highlight w:val="cyan"/>
        </w:rPr>
        <w:t>African countries</w:t>
      </w:r>
      <w:r w:rsidRPr="005F360D">
        <w:rPr>
          <w:rStyle w:val="Emphasis"/>
          <w:rFonts w:cs="Calibri"/>
        </w:rPr>
        <w:t xml:space="preserve"> to take the back seat, instead, they </w:t>
      </w:r>
      <w:r w:rsidRPr="005F360D">
        <w:rPr>
          <w:rStyle w:val="Emphasis"/>
          <w:rFonts w:cs="Calibri"/>
          <w:highlight w:val="cyan"/>
        </w:rPr>
        <w:t xml:space="preserve">should take advantage of </w:t>
      </w:r>
      <w:r w:rsidRPr="005F360D">
        <w:rPr>
          <w:rStyle w:val="Emphasis"/>
          <w:rFonts w:cs="Calibri"/>
        </w:rPr>
        <w:t xml:space="preserve">the </w:t>
      </w:r>
      <w:r w:rsidRPr="005F360D">
        <w:rPr>
          <w:rStyle w:val="Emphasis"/>
          <w:rFonts w:cs="Calibri"/>
          <w:highlight w:val="cyan"/>
        </w:rPr>
        <w:t>momentum</w:t>
      </w:r>
      <w:r w:rsidRPr="005F360D">
        <w:rPr>
          <w:rStyle w:val="Emphasis"/>
          <w:rFonts w:cs="Calibri"/>
        </w:rPr>
        <w:t xml:space="preserve"> that is driving the space industry</w:t>
      </w:r>
      <w:r w:rsidRPr="005F360D">
        <w:rPr>
          <w:rStyle w:val="StyleUnderline"/>
          <w:rFonts w:cs="Calibri"/>
        </w:rPr>
        <w:t xml:space="preserve">. </w:t>
      </w:r>
      <w:r w:rsidRPr="005F360D">
        <w:rPr>
          <w:rStyle w:val="Emphasis"/>
          <w:rFonts w:cs="Calibri"/>
          <w:highlight w:val="cyan"/>
        </w:rPr>
        <w:t>Nations like South Africa</w:t>
      </w:r>
      <w:r w:rsidRPr="005F360D">
        <w:rPr>
          <w:rStyle w:val="Emphasis"/>
          <w:rFonts w:cs="Calibri"/>
        </w:rPr>
        <w:t xml:space="preserve">, </w:t>
      </w:r>
      <w:r w:rsidRPr="005F360D">
        <w:rPr>
          <w:rStyle w:val="Emphasis"/>
          <w:rFonts w:cs="Calibri"/>
          <w:highlight w:val="cyan"/>
        </w:rPr>
        <w:t>Zimbabwe and Nigeria have shown interests in asteroid</w:t>
      </w:r>
      <w:r w:rsidRPr="005F360D">
        <w:rPr>
          <w:rStyle w:val="Emphasis"/>
          <w:rFonts w:cs="Calibri"/>
        </w:rPr>
        <w:t xml:space="preserve"> mining</w:t>
      </w:r>
      <w:r w:rsidRPr="005F360D">
        <w:rPr>
          <w:rStyle w:val="StyleUnderline"/>
          <w:rFonts w:cs="Calibri"/>
        </w:rPr>
        <w:t xml:space="preserve">, having </w:t>
      </w:r>
      <w:proofErr w:type="spellStart"/>
      <w:r w:rsidRPr="005F360D">
        <w:rPr>
          <w:rStyle w:val="StyleUnderline"/>
          <w:rFonts w:cs="Calibri"/>
        </w:rPr>
        <w:t>recognised</w:t>
      </w:r>
      <w:proofErr w:type="spellEnd"/>
      <w:r w:rsidRPr="005F360D">
        <w:rPr>
          <w:rStyle w:val="StyleUnderline"/>
          <w:rFonts w:cs="Calibri"/>
        </w:rPr>
        <w:t xml:space="preserve"> its vast potential. It will be noteworthy to see African countries on the frontiers with technology giants like Russia, China and the USA. </w:t>
      </w:r>
      <w:r w:rsidRPr="005F360D">
        <w:rPr>
          <w:rFonts w:cs="Calibri"/>
          <w:sz w:val="16"/>
        </w:rPr>
        <w:t xml:space="preserve">In May 2017, Mechanical engineer and PhD graduate, Jonathan </w:t>
      </w:r>
      <w:proofErr w:type="spellStart"/>
      <w:r w:rsidRPr="005F360D">
        <w:rPr>
          <w:rFonts w:cs="Calibri"/>
          <w:sz w:val="16"/>
        </w:rPr>
        <w:t>Lun’s</w:t>
      </w:r>
      <w:proofErr w:type="spellEnd"/>
      <w:r w:rsidRPr="005F360D">
        <w:rPr>
          <w:rFonts w:cs="Calibri"/>
          <w:sz w:val="16"/>
        </w:rPr>
        <w:t xml:space="preserve">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 </w:t>
      </w:r>
      <w:r w:rsidRPr="005F360D">
        <w:rPr>
          <w:rStyle w:val="StyleUnderline"/>
          <w:rFonts w:cs="Calibri"/>
          <w:highlight w:val="cyan"/>
        </w:rPr>
        <w:t xml:space="preserve">Asteroid mining will serve as a </w:t>
      </w:r>
      <w:proofErr w:type="gramStart"/>
      <w:r w:rsidRPr="005F360D">
        <w:rPr>
          <w:rStyle w:val="StyleUnderline"/>
          <w:rFonts w:cs="Calibri"/>
          <w:highlight w:val="cyan"/>
        </w:rPr>
        <w:t>stepping</w:t>
      </w:r>
      <w:r w:rsidRPr="005F360D">
        <w:rPr>
          <w:rStyle w:val="StyleUnderline"/>
          <w:rFonts w:cs="Calibri"/>
        </w:rPr>
        <w:t xml:space="preserve"> st</w:t>
      </w:r>
      <w:r w:rsidRPr="005F360D">
        <w:rPr>
          <w:rStyle w:val="StyleUnderline"/>
          <w:rFonts w:cs="Calibri"/>
          <w:highlight w:val="cyan"/>
        </w:rPr>
        <w:t>one</w:t>
      </w:r>
      <w:proofErr w:type="gramEnd"/>
      <w:r w:rsidRPr="005F360D">
        <w:rPr>
          <w:rStyle w:val="StyleUnderline"/>
          <w:rFonts w:cs="Calibri"/>
          <w:highlight w:val="cyan"/>
        </w:rPr>
        <w:t>, bridging the gap between developed countries and developing countries in space technology</w:t>
      </w:r>
      <w:r w:rsidRPr="005F360D">
        <w:rPr>
          <w:rStyle w:val="StyleUnderline"/>
          <w:rFonts w:cs="Calibri"/>
        </w:rPr>
        <w:t xml:space="preserve"> to a significant level, Africa will be setting the foundation to be key players in the space industry, while at the same time contributing significantly to the battle against environmental degradation.</w:t>
      </w:r>
    </w:p>
    <w:p w14:paraId="4C7E6BAF" w14:textId="77777777" w:rsidR="00D95557" w:rsidRPr="006A041E" w:rsidRDefault="00D95557" w:rsidP="00D95557">
      <w:pPr>
        <w:pStyle w:val="Heading4"/>
        <w:rPr>
          <w:rFonts w:asciiTheme="minorHAnsi" w:hAnsiTheme="minorHAnsi" w:cstheme="minorHAnsi"/>
        </w:rPr>
      </w:pPr>
      <w:proofErr w:type="gramStart"/>
      <w:r w:rsidRPr="006A041E">
        <w:rPr>
          <w:rFonts w:asciiTheme="minorHAnsi" w:hAnsiTheme="minorHAnsi" w:cstheme="minorHAnsi"/>
        </w:rPr>
        <w:t>Yes</w:t>
      </w:r>
      <w:proofErr w:type="gramEnd"/>
      <w:r w:rsidRPr="006A041E">
        <w:rPr>
          <w:rFonts w:asciiTheme="minorHAnsi" w:hAnsiTheme="minorHAnsi" w:cstheme="minorHAnsi"/>
        </w:rPr>
        <w:t xml:space="preserve"> private companies key and coming now – over 283, launching soon, but keeping barriers low key</w:t>
      </w:r>
    </w:p>
    <w:p w14:paraId="28F600E0" w14:textId="77777777" w:rsidR="00D95557" w:rsidRPr="006A041E" w:rsidRDefault="00D95557" w:rsidP="00D95557">
      <w:pPr>
        <w:rPr>
          <w:rFonts w:asciiTheme="minorHAnsi" w:hAnsiTheme="minorHAnsi" w:cstheme="minorHAnsi"/>
        </w:rPr>
      </w:pPr>
      <w:r w:rsidRPr="006A041E">
        <w:rPr>
          <w:rStyle w:val="Style13ptBold"/>
          <w:rFonts w:asciiTheme="minorHAnsi" w:hAnsiTheme="minorHAnsi" w:cstheme="minorHAnsi"/>
        </w:rPr>
        <w:t>Bailey 21</w:t>
      </w:r>
      <w:r w:rsidRPr="006A041E">
        <w:rPr>
          <w:rFonts w:asciiTheme="minorHAnsi" w:hAnsiTheme="minorHAnsi" w:cstheme="minorHAnsi"/>
        </w:rPr>
        <w:t xml:space="preserve"> Stephanie Bailey, Business. "Why Africa is sending more satellites into space." CNN, October 6, 2021, www.cnn.com/2021/09/21/business/african-satellites-spc-intl/index.html.</w:t>
      </w:r>
    </w:p>
    <w:p w14:paraId="008C6539" w14:textId="77777777" w:rsidR="00D95557" w:rsidRPr="006A041E" w:rsidRDefault="00D95557" w:rsidP="00D95557">
      <w:pPr>
        <w:rPr>
          <w:rFonts w:asciiTheme="minorHAnsi" w:hAnsiTheme="minorHAnsi" w:cstheme="minorHAnsi"/>
          <w:u w:val="single"/>
        </w:rPr>
      </w:pPr>
      <w:r w:rsidRPr="006A041E">
        <w:rPr>
          <w:rFonts w:asciiTheme="minorHAnsi" w:hAnsiTheme="minorHAnsi" w:cstheme="minorHAnsi"/>
          <w:sz w:val="16"/>
        </w:rPr>
        <w:t xml:space="preserve">London (CNN </w:t>
      </w:r>
      <w:proofErr w:type="gramStart"/>
      <w:r w:rsidRPr="006A041E">
        <w:rPr>
          <w:rFonts w:asciiTheme="minorHAnsi" w:hAnsiTheme="minorHAnsi" w:cstheme="minorHAnsi"/>
          <w:sz w:val="16"/>
        </w:rPr>
        <w:t>Business)</w:t>
      </w:r>
      <w:r w:rsidRPr="006A041E">
        <w:rPr>
          <w:rStyle w:val="StyleUnderline"/>
          <w:rFonts w:asciiTheme="minorHAnsi" w:hAnsiTheme="minorHAnsi" w:cstheme="minorHAnsi"/>
          <w:highlight w:val="cyan"/>
        </w:rPr>
        <w:t>Africa's</w:t>
      </w:r>
      <w:proofErr w:type="gramEnd"/>
      <w:r w:rsidRPr="006A041E">
        <w:rPr>
          <w:rStyle w:val="StyleUnderline"/>
          <w:rFonts w:asciiTheme="minorHAnsi" w:hAnsiTheme="minorHAnsi" w:cstheme="minorHAnsi"/>
          <w:highlight w:val="cyan"/>
        </w:rPr>
        <w:t xml:space="preserve"> space industry</w:t>
      </w:r>
      <w:r w:rsidRPr="006A041E">
        <w:rPr>
          <w:rStyle w:val="StyleUnderline"/>
          <w:rFonts w:asciiTheme="minorHAnsi" w:hAnsiTheme="minorHAnsi" w:cstheme="minorHAnsi"/>
        </w:rPr>
        <w:t xml:space="preserve"> has been slow to take off, but it's </w:t>
      </w:r>
      <w:r w:rsidRPr="006A041E">
        <w:rPr>
          <w:rStyle w:val="Emphasis"/>
          <w:rFonts w:asciiTheme="minorHAnsi" w:hAnsiTheme="minorHAnsi" w:cstheme="minorHAnsi"/>
          <w:highlight w:val="cyan"/>
        </w:rPr>
        <w:t>predicted to skyrocket in the next few years</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Since the continent's first satellite launched more than 20 years ago, 44 have been sent into orbit by 13 African countries, according to consultancy Space in Africa. It says a further 125 are being developed by 23 countries, all expected to launch before 2025. </w:t>
      </w:r>
      <w:r w:rsidRPr="006A041E">
        <w:rPr>
          <w:rStyle w:val="StyleUnderline"/>
          <w:rFonts w:asciiTheme="minorHAnsi" w:hAnsiTheme="minorHAnsi" w:cstheme="minorHAnsi"/>
        </w:rPr>
        <w:t xml:space="preserve">The </w:t>
      </w:r>
      <w:r w:rsidRPr="006A041E">
        <w:rPr>
          <w:rStyle w:val="Emphasis"/>
          <w:rFonts w:asciiTheme="minorHAnsi" w:hAnsiTheme="minorHAnsi" w:cstheme="minorHAnsi"/>
          <w:highlight w:val="cyan"/>
        </w:rPr>
        <w:t>payoff could be substantial</w:t>
      </w:r>
      <w:r w:rsidRPr="006A041E">
        <w:rPr>
          <w:rFonts w:asciiTheme="minorHAnsi" w:hAnsiTheme="minorHAnsi" w:cstheme="minorHAnsi"/>
          <w:sz w:val="16"/>
        </w:rPr>
        <w:t xml:space="preserve">. A 2021 report by the World Economic Forum estimates that data collected from space could unlock $2 billion a year in benefits for Africa. The report says satellites could address agricultural challenges by measuring crop health, improve water management by monitoring drought, and track tree cover for more sustainable forest management. In a continent where less than a third of the population has access to broadband, more communication satellites could help people connect to the internet. </w:t>
      </w:r>
      <w:r w:rsidRPr="006A041E">
        <w:rPr>
          <w:rStyle w:val="StyleUnderline"/>
          <w:rFonts w:asciiTheme="minorHAnsi" w:hAnsiTheme="minorHAnsi" w:cstheme="minorHAnsi"/>
        </w:rPr>
        <w:t xml:space="preserve">Addressing Africa's challenges South African </w:t>
      </w:r>
      <w:r w:rsidRPr="006A041E">
        <w:rPr>
          <w:rStyle w:val="StyleUnderline"/>
          <w:rFonts w:asciiTheme="minorHAnsi" w:hAnsiTheme="minorHAnsi" w:cstheme="minorHAnsi"/>
          <w:highlight w:val="cyan"/>
        </w:rPr>
        <w:t xml:space="preserve">startup </w:t>
      </w:r>
      <w:proofErr w:type="spellStart"/>
      <w:r w:rsidRPr="006A041E">
        <w:rPr>
          <w:rStyle w:val="Emphasis"/>
          <w:rFonts w:asciiTheme="minorHAnsi" w:hAnsiTheme="minorHAnsi" w:cstheme="minorHAnsi"/>
          <w:highlight w:val="cyan"/>
        </w:rPr>
        <w:t>Astrofica</w:t>
      </w:r>
      <w:proofErr w:type="spellEnd"/>
      <w:r w:rsidRPr="006A041E">
        <w:rPr>
          <w:rFonts w:asciiTheme="minorHAnsi" w:hAnsiTheme="minorHAnsi" w:cstheme="minorHAnsi"/>
          <w:sz w:val="16"/>
        </w:rPr>
        <w:t xml:space="preserve"> was founded four years ago, </w:t>
      </w:r>
      <w:r w:rsidRPr="006A041E">
        <w:rPr>
          <w:rStyle w:val="StyleUnderline"/>
          <w:rFonts w:asciiTheme="minorHAnsi" w:hAnsiTheme="minorHAnsi" w:cstheme="minorHAnsi"/>
        </w:rPr>
        <w:t xml:space="preserve">providing </w:t>
      </w:r>
      <w:r w:rsidRPr="006A041E">
        <w:rPr>
          <w:rStyle w:val="Emphasis"/>
          <w:rFonts w:asciiTheme="minorHAnsi" w:hAnsiTheme="minorHAnsi" w:cstheme="minorHAnsi"/>
        </w:rPr>
        <w:t>space consultancy services</w:t>
      </w:r>
      <w:r w:rsidRPr="006A041E">
        <w:rPr>
          <w:rFonts w:asciiTheme="minorHAnsi" w:hAnsiTheme="minorHAnsi" w:cstheme="minorHAnsi"/>
          <w:sz w:val="16"/>
        </w:rPr>
        <w:t xml:space="preserve">. It </w:t>
      </w:r>
      <w:r w:rsidRPr="006A041E">
        <w:rPr>
          <w:rStyle w:val="StyleUnderline"/>
          <w:rFonts w:asciiTheme="minorHAnsi" w:hAnsiTheme="minorHAnsi" w:cstheme="minorHAnsi"/>
          <w:highlight w:val="cyan"/>
        </w:rPr>
        <w:t>supported</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the </w:t>
      </w:r>
      <w:r w:rsidRPr="006A041E">
        <w:rPr>
          <w:rStyle w:val="Emphasis"/>
          <w:rFonts w:asciiTheme="minorHAnsi" w:hAnsiTheme="minorHAnsi" w:cstheme="minorHAnsi"/>
          <w:highlight w:val="cyan"/>
        </w:rPr>
        <w:t>CubeSat program</w:t>
      </w:r>
      <w:r w:rsidRPr="006A041E">
        <w:rPr>
          <w:rStyle w:val="Emphasis"/>
          <w:rFonts w:asciiTheme="minorHAnsi" w:hAnsiTheme="minorHAnsi" w:cstheme="minorHAnsi"/>
        </w:rPr>
        <w:t xml:space="preserve"> at Cape Peninsula University of Technol</w:t>
      </w:r>
      <w:r w:rsidRPr="006A041E">
        <w:rPr>
          <w:rStyle w:val="StyleUnderline"/>
          <w:rFonts w:asciiTheme="minorHAnsi" w:hAnsiTheme="minorHAnsi" w:cstheme="minorHAnsi"/>
        </w:rPr>
        <w:t>ogy</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which launched</w:t>
      </w:r>
      <w:r w:rsidRPr="006A041E">
        <w:rPr>
          <w:rStyle w:val="StyleUnderline"/>
          <w:rFonts w:asciiTheme="minorHAnsi" w:hAnsiTheme="minorHAnsi" w:cstheme="minorHAnsi"/>
        </w:rPr>
        <w:t xml:space="preserve"> a </w:t>
      </w:r>
      <w:r w:rsidRPr="006A041E">
        <w:rPr>
          <w:rStyle w:val="Emphasis"/>
          <w:rFonts w:asciiTheme="minorHAnsi" w:hAnsiTheme="minorHAnsi" w:cstheme="minorHAnsi"/>
          <w:highlight w:val="cyan"/>
        </w:rPr>
        <w:t>constellation of maritime satellites</w:t>
      </w:r>
      <w:r w:rsidRPr="006A041E">
        <w:rPr>
          <w:rStyle w:val="Emphasis"/>
          <w:rFonts w:asciiTheme="minorHAnsi" w:hAnsiTheme="minorHAnsi" w:cstheme="minorHAnsi"/>
        </w:rPr>
        <w:t xml:space="preserve"> </w:t>
      </w:r>
      <w:r w:rsidRPr="006A041E">
        <w:rPr>
          <w:rStyle w:val="StyleUnderline"/>
          <w:rFonts w:asciiTheme="minorHAnsi" w:hAnsiTheme="minorHAnsi" w:cstheme="minorHAnsi"/>
        </w:rPr>
        <w:t>for tracking ships along the southern African coast.</w:t>
      </w:r>
      <w:r w:rsidRPr="006A041E">
        <w:rPr>
          <w:rFonts w:asciiTheme="minorHAnsi" w:hAnsiTheme="minorHAnsi" w:cstheme="minorHAnsi"/>
          <w:sz w:val="16"/>
        </w:rPr>
        <w:t xml:space="preserve">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co-founder and CTO, Khalid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says the </w:t>
      </w:r>
      <w:r w:rsidRPr="006A041E">
        <w:rPr>
          <w:rStyle w:val="Emphasis"/>
          <w:rFonts w:asciiTheme="minorHAnsi" w:hAnsiTheme="minorHAnsi" w:cstheme="minorHAnsi"/>
          <w:highlight w:val="cyan"/>
        </w:rPr>
        <w:t>goal</w:t>
      </w:r>
      <w:r w:rsidRPr="006A041E">
        <w:rPr>
          <w:rStyle w:val="Emphasis"/>
          <w:rFonts w:asciiTheme="minorHAnsi" w:hAnsiTheme="minorHAnsi" w:cstheme="minorHAnsi"/>
        </w:rPr>
        <w:t xml:space="preserve"> of the startup </w:t>
      </w:r>
      <w:r w:rsidRPr="006A041E">
        <w:rPr>
          <w:rStyle w:val="Emphasis"/>
          <w:rFonts w:asciiTheme="minorHAnsi" w:hAnsiTheme="minorHAnsi" w:cstheme="minorHAnsi"/>
          <w:highlight w:val="cyan"/>
        </w:rPr>
        <w:t>is to use the space industry to address Africa's challenges</w:t>
      </w:r>
      <w:r w:rsidRPr="006A041E">
        <w:rPr>
          <w:rFonts w:asciiTheme="minorHAnsi" w:hAnsiTheme="minorHAnsi" w:cstheme="minorHAnsi"/>
          <w:sz w:val="16"/>
        </w:rPr>
        <w:t xml:space="preserve"> — from food security to national security. </w:t>
      </w:r>
      <w:r w:rsidRPr="006A041E">
        <w:rPr>
          <w:rStyle w:val="Emphasis"/>
          <w:rFonts w:asciiTheme="minorHAnsi" w:hAnsiTheme="minorHAnsi" w:cstheme="minorHAnsi"/>
        </w:rPr>
        <w:t xml:space="preserve">It </w:t>
      </w:r>
      <w:r w:rsidRPr="006A041E">
        <w:rPr>
          <w:rStyle w:val="Emphasis"/>
          <w:rFonts w:asciiTheme="minorHAnsi" w:hAnsiTheme="minorHAnsi" w:cstheme="minorHAnsi"/>
          <w:highlight w:val="cyan"/>
        </w:rPr>
        <w:t>hopes to launch its first constellation</w:t>
      </w:r>
      <w:r w:rsidRPr="006A041E">
        <w:rPr>
          <w:rStyle w:val="Emphasis"/>
          <w:rFonts w:asciiTheme="minorHAnsi" w:hAnsiTheme="minorHAnsi" w:cstheme="minorHAnsi"/>
        </w:rPr>
        <w:t xml:space="preserve"> of satellites </w:t>
      </w:r>
      <w:r w:rsidRPr="006A041E">
        <w:rPr>
          <w:rStyle w:val="Emphasis"/>
          <w:rFonts w:asciiTheme="minorHAnsi" w:hAnsiTheme="minorHAnsi" w:cstheme="minorHAnsi"/>
          <w:highlight w:val="cyan"/>
        </w:rPr>
        <w:t>by the end of 2022</w:t>
      </w:r>
      <w:r w:rsidRPr="006A041E">
        <w:rPr>
          <w:rFonts w:asciiTheme="minorHAnsi" w:hAnsiTheme="minorHAnsi" w:cstheme="minorHAnsi"/>
          <w:sz w:val="16"/>
        </w:rPr>
        <w:t>, "</w:t>
      </w:r>
      <w:r w:rsidRPr="006A041E">
        <w:rPr>
          <w:rStyle w:val="StyleUnderline"/>
          <w:rFonts w:asciiTheme="minorHAnsi" w:hAnsiTheme="minorHAnsi" w:cstheme="minorHAnsi"/>
        </w:rPr>
        <w:t>that will provide decision makers with critical data sets [in] near real</w:t>
      </w:r>
      <w:r w:rsidRPr="006A041E">
        <w:rPr>
          <w:rFonts w:asciiTheme="minorHAnsi" w:hAnsiTheme="minorHAnsi" w:cstheme="minorHAnsi"/>
          <w:sz w:val="16"/>
        </w:rPr>
        <w:t xml:space="preserve"> time," according to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He hopes the data will be used to monitor crop yield or track the use of fertilizers, as well as help governments with water management. The launch of South Africa&amp;#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on a Russian Soyuz rocket in Baikonur, Kazakhstan, in September 2009. The launch of South Africa's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on a Russian Soyuz rocket in Baikonur, Kazakhstan, in September 2009. "The satellites that we put up in space, it's cool stuff, but it's not necessarily the end goal; the end goal for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 xml:space="preserve"> is to deal with the challenges and problems that we would like to solve," he says. "They cannot be solved using purely terrestrial systems, they need these critical space-based insights."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says African countries are spending too much money acquiring agricultural data from international providers, which is not timely enough — although the company welcomes collaboration with foreign partners. According to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ride shares — </w:t>
      </w:r>
      <w:r w:rsidRPr="006A041E">
        <w:rPr>
          <w:rStyle w:val="StyleUnderline"/>
          <w:rFonts w:asciiTheme="minorHAnsi" w:hAnsiTheme="minorHAnsi" w:cstheme="minorHAnsi"/>
        </w:rPr>
        <w:t>where satellite manufacturers can buy a spot on someone else's</w:t>
      </w:r>
      <w:r w:rsidRPr="006A041E">
        <w:rPr>
          <w:rFonts w:asciiTheme="minorHAnsi" w:hAnsiTheme="minorHAnsi" w:cstheme="minorHAnsi"/>
          <w:sz w:val="16"/>
        </w:rPr>
        <w:t xml:space="preserve"> rocket — have made getting to space cheaper and more accessible.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 xml:space="preserve"> is looking to launch its first satellite on board an American SpaceX rocket, a Russian Soyuz rocket, or a Polar Satellite Launch Vehicle in India. Launching constellations Space in Africa </w:t>
      </w:r>
      <w:r w:rsidRPr="006A041E">
        <w:rPr>
          <w:rStyle w:val="StyleUnderline"/>
          <w:rFonts w:asciiTheme="minorHAnsi" w:hAnsiTheme="minorHAnsi" w:cstheme="minorHAnsi"/>
        </w:rPr>
        <w:t xml:space="preserve">estimates </w:t>
      </w:r>
      <w:r w:rsidRPr="006A041E">
        <w:rPr>
          <w:rStyle w:val="Emphasis"/>
          <w:rFonts w:asciiTheme="minorHAnsi" w:hAnsiTheme="minorHAnsi" w:cstheme="minorHAnsi"/>
          <w:highlight w:val="cyan"/>
        </w:rPr>
        <w:t>over 283 companies now operate in the continent's space and satellite industry</w:t>
      </w:r>
      <w:r w:rsidRPr="006A041E">
        <w:rPr>
          <w:rStyle w:val="StyleUnderline"/>
          <w:rFonts w:asciiTheme="minorHAnsi" w:hAnsiTheme="minorHAnsi" w:cstheme="minorHAnsi"/>
        </w:rPr>
        <w:t xml:space="preserve">, which it says generated more than $7.3 billion in revenue in 2019 and predicts will generate over $10 billion by 2024. </w:t>
      </w:r>
      <w:r w:rsidRPr="006A041E">
        <w:rPr>
          <w:rStyle w:val="Emphasis"/>
          <w:rFonts w:asciiTheme="minorHAnsi" w:hAnsiTheme="minorHAnsi" w:cstheme="minorHAnsi"/>
          <w:highlight w:val="cyan"/>
        </w:rPr>
        <w:t>Africa must remove barriers to flying to secure post-pandemic boom</w:t>
      </w:r>
      <w:r w:rsidRPr="006A041E">
        <w:rPr>
          <w:rFonts w:asciiTheme="minorHAnsi" w:hAnsiTheme="minorHAnsi" w:cstheme="minorHAnsi"/>
          <w:sz w:val="16"/>
        </w:rPr>
        <w:t>, says IATA regional exec Africa must remove barriers to flying to secure post-pandemic boom, says IATA regional exec Another South African company, Dragonfly Aerospace, provides imaging systems for satellites and is now working on launching its own constellation. "The new space industry has a lot of opportunity because there's a lot of growth," says Bryan Dean, Dragonfly Aerospace's CEO. "You are now able to launch more satellites for the same amount of money than you were in the past, and a system of satellites in orbit is far more powerful than a single satellite because they work together and combine the data." Space entrepreneur Max Polyakov bought the company in April and as part of expansion plans, Dean says Dragonfly Aerospace is near completing a 3,000 square meter satellite manufacturing facility in Stellenbosch, South Africa, with capacity to build up to 48 satellites per year. Dragonfly Aerospace&amp;#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new facility. Dragonfly Aerospace's new facility. Dean says one bottleneck </w:t>
      </w:r>
      <w:proofErr w:type="gramStart"/>
      <w:r w:rsidRPr="006A041E">
        <w:rPr>
          <w:rFonts w:asciiTheme="minorHAnsi" w:hAnsiTheme="minorHAnsi" w:cstheme="minorHAnsi"/>
          <w:sz w:val="16"/>
        </w:rPr>
        <w:t>for the production of</w:t>
      </w:r>
      <w:proofErr w:type="gramEnd"/>
      <w:r w:rsidRPr="006A041E">
        <w:rPr>
          <w:rFonts w:asciiTheme="minorHAnsi" w:hAnsiTheme="minorHAnsi" w:cstheme="minorHAnsi"/>
          <w:sz w:val="16"/>
        </w:rPr>
        <w:t xml:space="preserve"> satellites is being able to test how they will behave in the extreme temperatures of space. "In the past this was dominated by </w:t>
      </w:r>
      <w:r w:rsidRPr="006A041E">
        <w:rPr>
          <w:rFonts w:asciiTheme="minorHAnsi" w:hAnsiTheme="minorHAnsi" w:cstheme="minorHAnsi"/>
          <w:sz w:val="16"/>
        </w:rPr>
        <w:lastRenderedPageBreak/>
        <w:t xml:space="preserve">government facilities which you could rent," he says. "But with the advent of more commercial operations, many companies are investing in having those facilities in house." The company hopes to launch its first satellite in June next year from the US. Overcoming roadblocks </w:t>
      </w:r>
      <w:proofErr w:type="spellStart"/>
      <w:r w:rsidRPr="006A041E">
        <w:rPr>
          <w:rFonts w:asciiTheme="minorHAnsi" w:hAnsiTheme="minorHAnsi" w:cstheme="minorHAnsi"/>
          <w:sz w:val="16"/>
        </w:rPr>
        <w:t>Minoo</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Rathnasabapathy</w:t>
      </w:r>
      <w:proofErr w:type="spellEnd"/>
      <w:r w:rsidRPr="006A041E">
        <w:rPr>
          <w:rFonts w:asciiTheme="minorHAnsi" w:hAnsiTheme="minorHAnsi" w:cstheme="minorHAnsi"/>
          <w:sz w:val="16"/>
        </w:rPr>
        <w:t xml:space="preserve">, a space research engineer at MIT, says the continent's space industry still has challenges to overcome, most notably a lack of resources. "When you consider the US or Europe, it's really apples and oranges." she says. "In the US we see a lot of private industry and a lot of private funding and we're seeing NASA and ESA [the European Space Agency] be able to tap into that funding. Whereas in Africa, we're just not there yet and that's completely understandable given other priorities of the countries."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says another hurdle is changing mindsets. </w:t>
      </w:r>
      <w:proofErr w:type="spellStart"/>
      <w:r w:rsidRPr="006A041E">
        <w:rPr>
          <w:rFonts w:asciiTheme="minorHAnsi" w:hAnsiTheme="minorHAnsi" w:cstheme="minorHAnsi"/>
          <w:sz w:val="16"/>
        </w:rPr>
        <w:t>Astrofica</w:t>
      </w:r>
      <w:proofErr w:type="spellEnd"/>
      <w:r w:rsidRPr="006A041E">
        <w:rPr>
          <w:rFonts w:asciiTheme="minorHAnsi" w:hAnsiTheme="minorHAnsi" w:cstheme="minorHAnsi"/>
          <w:sz w:val="16"/>
        </w:rPr>
        <w:t>&amp;#</w:t>
      </w:r>
      <w:proofErr w:type="gramStart"/>
      <w:r w:rsidRPr="006A041E">
        <w:rPr>
          <w:rFonts w:asciiTheme="minorHAnsi" w:hAnsiTheme="minorHAnsi" w:cstheme="minorHAnsi"/>
          <w:sz w:val="16"/>
        </w:rPr>
        <w:t>39;s</w:t>
      </w:r>
      <w:proofErr w:type="gramEnd"/>
      <w:r w:rsidRPr="006A041E">
        <w:rPr>
          <w:rFonts w:asciiTheme="minorHAnsi" w:hAnsiTheme="minorHAnsi" w:cstheme="minorHAnsi"/>
          <w:sz w:val="16"/>
        </w:rPr>
        <w:t xml:space="preserve"> Jessie </w:t>
      </w:r>
      <w:proofErr w:type="spellStart"/>
      <w:r w:rsidRPr="006A041E">
        <w:rPr>
          <w:rFonts w:asciiTheme="minorHAnsi" w:hAnsiTheme="minorHAnsi" w:cstheme="minorHAnsi"/>
          <w:sz w:val="16"/>
        </w:rPr>
        <w:t>Ndaba</w:t>
      </w:r>
      <w:proofErr w:type="spellEnd"/>
      <w:r w:rsidRPr="006A041E">
        <w:rPr>
          <w:rFonts w:asciiTheme="minorHAnsi" w:hAnsiTheme="minorHAnsi" w:cstheme="minorHAnsi"/>
          <w:sz w:val="16"/>
        </w:rPr>
        <w:t xml:space="preserve"> and Khalid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testing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a South African micro earth observation satellite, in 2009. </w:t>
      </w:r>
      <w:proofErr w:type="spellStart"/>
      <w:r w:rsidRPr="006A041E">
        <w:rPr>
          <w:rFonts w:asciiTheme="minorHAnsi" w:hAnsiTheme="minorHAnsi" w:cstheme="minorHAnsi"/>
          <w:sz w:val="16"/>
        </w:rPr>
        <w:t>Astrofica's</w:t>
      </w:r>
      <w:proofErr w:type="spellEnd"/>
      <w:r w:rsidRPr="006A041E">
        <w:rPr>
          <w:rFonts w:asciiTheme="minorHAnsi" w:hAnsiTheme="minorHAnsi" w:cstheme="minorHAnsi"/>
          <w:sz w:val="16"/>
        </w:rPr>
        <w:t xml:space="preserve"> Jessie </w:t>
      </w:r>
      <w:proofErr w:type="spellStart"/>
      <w:r w:rsidRPr="006A041E">
        <w:rPr>
          <w:rFonts w:asciiTheme="minorHAnsi" w:hAnsiTheme="minorHAnsi" w:cstheme="minorHAnsi"/>
          <w:sz w:val="16"/>
        </w:rPr>
        <w:t>Ndaba</w:t>
      </w:r>
      <w:proofErr w:type="spellEnd"/>
      <w:r w:rsidRPr="006A041E">
        <w:rPr>
          <w:rFonts w:asciiTheme="minorHAnsi" w:hAnsiTheme="minorHAnsi" w:cstheme="minorHAnsi"/>
          <w:sz w:val="16"/>
        </w:rPr>
        <w:t xml:space="preserve"> and Khalid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testing </w:t>
      </w:r>
      <w:proofErr w:type="spellStart"/>
      <w:r w:rsidRPr="006A041E">
        <w:rPr>
          <w:rFonts w:asciiTheme="minorHAnsi" w:hAnsiTheme="minorHAnsi" w:cstheme="minorHAnsi"/>
          <w:sz w:val="16"/>
        </w:rPr>
        <w:t>SumbandilaSat</w:t>
      </w:r>
      <w:proofErr w:type="spellEnd"/>
      <w:r w:rsidRPr="006A041E">
        <w:rPr>
          <w:rFonts w:asciiTheme="minorHAnsi" w:hAnsiTheme="minorHAnsi" w:cstheme="minorHAnsi"/>
          <w:sz w:val="16"/>
        </w:rPr>
        <w:t xml:space="preserve">, a South African micro earth observation satellite, in 2009. "There is still a view across the continent, quite a myopic view, that the investments that you need to justify in space are too high risk and also that money may be better positioned in terms of alleviating tangible issues such as education, poverty, infrastructure upliftment, which decision makers can see," he says. </w:t>
      </w:r>
      <w:proofErr w:type="spellStart"/>
      <w:r w:rsidRPr="006A041E">
        <w:rPr>
          <w:rFonts w:asciiTheme="minorHAnsi" w:hAnsiTheme="minorHAnsi" w:cstheme="minorHAnsi"/>
          <w:sz w:val="16"/>
        </w:rPr>
        <w:t>Manjoo</w:t>
      </w:r>
      <w:proofErr w:type="spellEnd"/>
      <w:r w:rsidRPr="006A041E">
        <w:rPr>
          <w:rFonts w:asciiTheme="minorHAnsi" w:hAnsiTheme="minorHAnsi" w:cstheme="minorHAnsi"/>
          <w:sz w:val="16"/>
        </w:rPr>
        <w:t xml:space="preserve"> adds that government bureaucracy is holding back the African space industry and investment is needed to support local businesses. </w:t>
      </w:r>
      <w:r w:rsidRPr="006A041E">
        <w:rPr>
          <w:rStyle w:val="StyleUnderline"/>
          <w:rFonts w:asciiTheme="minorHAnsi" w:hAnsiTheme="minorHAnsi" w:cstheme="minorHAnsi"/>
        </w:rPr>
        <w:t xml:space="preserve">"Those are huge amounts of investments," he says. "But </w:t>
      </w:r>
      <w:r w:rsidRPr="006A041E">
        <w:rPr>
          <w:rStyle w:val="Emphasis"/>
          <w:rFonts w:asciiTheme="minorHAnsi" w:hAnsiTheme="minorHAnsi" w:cstheme="minorHAnsi"/>
          <w:highlight w:val="cyan"/>
        </w:rPr>
        <w:t>countries are</w:t>
      </w:r>
      <w:r w:rsidRPr="006A041E">
        <w:rPr>
          <w:rStyle w:val="Emphasis"/>
          <w:rFonts w:asciiTheme="minorHAnsi" w:hAnsiTheme="minorHAnsi" w:cstheme="minorHAnsi"/>
        </w:rPr>
        <w:t xml:space="preserve"> slowly </w:t>
      </w:r>
      <w:r w:rsidRPr="006A041E">
        <w:rPr>
          <w:rStyle w:val="Emphasis"/>
          <w:rFonts w:asciiTheme="minorHAnsi" w:hAnsiTheme="minorHAnsi" w:cstheme="minorHAnsi"/>
          <w:highlight w:val="cyan"/>
        </w:rPr>
        <w:t>starting to understand that</w:t>
      </w:r>
      <w:r w:rsidRPr="006A041E">
        <w:rPr>
          <w:rStyle w:val="Emphasis"/>
          <w:rFonts w:asciiTheme="minorHAnsi" w:hAnsiTheme="minorHAnsi" w:cstheme="minorHAnsi"/>
        </w:rPr>
        <w:t xml:space="preserve"> the </w:t>
      </w:r>
      <w:r w:rsidRPr="006A041E">
        <w:rPr>
          <w:rStyle w:val="Emphasis"/>
          <w:rFonts w:asciiTheme="minorHAnsi" w:hAnsiTheme="minorHAnsi" w:cstheme="minorHAnsi"/>
          <w:highlight w:val="cyan"/>
        </w:rPr>
        <w:t>investment in space today is</w:t>
      </w:r>
      <w:r w:rsidRPr="006A041E">
        <w:rPr>
          <w:rStyle w:val="Emphasis"/>
          <w:rFonts w:asciiTheme="minorHAnsi" w:hAnsiTheme="minorHAnsi" w:cstheme="minorHAnsi"/>
        </w:rPr>
        <w:t xml:space="preserve"> actually </w:t>
      </w:r>
      <w:r w:rsidRPr="006A041E">
        <w:rPr>
          <w:rStyle w:val="Emphasis"/>
          <w:rFonts w:asciiTheme="minorHAnsi" w:hAnsiTheme="minorHAnsi" w:cstheme="minorHAnsi"/>
          <w:highlight w:val="cyan"/>
        </w:rPr>
        <w:t>for the</w:t>
      </w:r>
      <w:r w:rsidRPr="006A041E">
        <w:rPr>
          <w:rStyle w:val="Emphasis"/>
          <w:rFonts w:asciiTheme="minorHAnsi" w:hAnsiTheme="minorHAnsi" w:cstheme="minorHAnsi"/>
        </w:rPr>
        <w:t xml:space="preserve"> sustainability and </w:t>
      </w:r>
      <w:r w:rsidRPr="006A041E">
        <w:rPr>
          <w:rStyle w:val="Emphasis"/>
          <w:rFonts w:asciiTheme="minorHAnsi" w:hAnsiTheme="minorHAnsi" w:cstheme="minorHAnsi"/>
          <w:highlight w:val="cyan"/>
        </w:rPr>
        <w:t>prosperity of your country</w:t>
      </w:r>
      <w:r w:rsidRPr="006A041E">
        <w:rPr>
          <w:rStyle w:val="Emphasis"/>
          <w:rFonts w:asciiTheme="minorHAnsi" w:hAnsiTheme="minorHAnsi" w:cstheme="minorHAnsi"/>
        </w:rPr>
        <w:t xml:space="preserve"> and your region in the years to come."</w:t>
      </w:r>
      <w:r w:rsidRPr="006A041E">
        <w:rPr>
          <w:rStyle w:val="StyleUnderline"/>
          <w:rFonts w:asciiTheme="minorHAnsi" w:hAnsiTheme="minorHAnsi" w:cstheme="minorHAnsi"/>
        </w:rPr>
        <w:t xml:space="preserve"> </w:t>
      </w:r>
    </w:p>
    <w:p w14:paraId="2513F900" w14:textId="77777777" w:rsidR="00D95557" w:rsidRPr="005F360D" w:rsidRDefault="00D95557" w:rsidP="00D95557">
      <w:pPr>
        <w:rPr>
          <w:rStyle w:val="StyleUnderline"/>
          <w:rFonts w:cs="Calibri"/>
        </w:rPr>
      </w:pPr>
    </w:p>
    <w:p w14:paraId="0A443ECF" w14:textId="77777777" w:rsidR="00D95557" w:rsidRPr="005F360D" w:rsidRDefault="00D95557" w:rsidP="00D95557">
      <w:pPr>
        <w:keepNext/>
        <w:keepLines/>
        <w:contextualSpacing/>
        <w:outlineLvl w:val="3"/>
        <w:rPr>
          <w:rFonts w:eastAsia="Calibri" w:cs="Calibri"/>
          <w:b/>
          <w:iCs/>
          <w:sz w:val="24"/>
        </w:rPr>
      </w:pPr>
      <w:r w:rsidRPr="005F360D">
        <w:rPr>
          <w:rFonts w:eastAsia="Calibri" w:cs="Calibri"/>
          <w:b/>
          <w:iCs/>
          <w:sz w:val="24"/>
        </w:rPr>
        <w:t>Key to prevent extinction</w:t>
      </w:r>
    </w:p>
    <w:p w14:paraId="772A46F4" w14:textId="77777777" w:rsidR="00D95557" w:rsidRPr="005F360D" w:rsidRDefault="00D95557" w:rsidP="00D95557">
      <w:pPr>
        <w:rPr>
          <w:rFonts w:eastAsia="Calibri" w:cs="Calibri"/>
          <w:b/>
          <w:sz w:val="24"/>
        </w:rPr>
      </w:pPr>
      <w:r w:rsidRPr="005F360D">
        <w:rPr>
          <w:rFonts w:eastAsia="Calibri" w:cs="Calibri"/>
          <w:b/>
          <w:sz w:val="24"/>
        </w:rPr>
        <w:t xml:space="preserve">Owusu-Afriyie, 2 --- </w:t>
      </w:r>
      <w:r w:rsidRPr="005F360D">
        <w:rPr>
          <w:rFonts w:cs="Calibri"/>
        </w:rPr>
        <w:t>Aburi Botanic Gardens staff</w:t>
      </w:r>
    </w:p>
    <w:p w14:paraId="2BF0E63B" w14:textId="77777777" w:rsidR="00D95557" w:rsidRPr="005F360D" w:rsidRDefault="00D95557" w:rsidP="00D95557">
      <w:pPr>
        <w:rPr>
          <w:rFonts w:eastAsia="Calibri" w:cs="Calibri"/>
        </w:rPr>
      </w:pPr>
      <w:r w:rsidRPr="005F360D">
        <w:rPr>
          <w:rFonts w:eastAsia="Calibri" w:cs="Calibri"/>
        </w:rPr>
        <w:t xml:space="preserve">(George, "The Potential Role of African Botanic Gardens in Environmental Awareness </w:t>
      </w:r>
      <w:proofErr w:type="spellStart"/>
      <w:r w:rsidRPr="005F360D">
        <w:rPr>
          <w:rFonts w:eastAsia="Calibri" w:cs="Calibri"/>
        </w:rPr>
        <w:t>Programmes</w:t>
      </w:r>
      <w:proofErr w:type="spellEnd"/>
      <w:r w:rsidRPr="005F360D">
        <w:rPr>
          <w:rFonts w:eastAsia="Calibri" w:cs="Calibri"/>
        </w:rPr>
        <w:t xml:space="preserve"> and the Need to be Involved," 10-1-2, www.bgci.org/education/1703/, accessed 1-15-12)</w:t>
      </w:r>
    </w:p>
    <w:p w14:paraId="53BD30BC" w14:textId="77777777" w:rsidR="00D95557" w:rsidRPr="005F360D" w:rsidRDefault="00D95557" w:rsidP="00D95557">
      <w:pPr>
        <w:rPr>
          <w:rFonts w:eastAsia="Calibri" w:cs="Calibri"/>
        </w:rPr>
      </w:pPr>
    </w:p>
    <w:p w14:paraId="1C038B31" w14:textId="77777777" w:rsidR="00D95557" w:rsidRPr="005F360D" w:rsidRDefault="00D95557" w:rsidP="00D95557">
      <w:pPr>
        <w:rPr>
          <w:rFonts w:eastAsia="Calibri" w:cs="Calibri"/>
        </w:rPr>
      </w:pPr>
      <w:r w:rsidRPr="005F360D">
        <w:rPr>
          <w:rFonts w:eastAsia="Calibri" w:cs="Calibr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w:t>
      </w:r>
      <w:proofErr w:type="gramStart"/>
      <w:r w:rsidRPr="005F360D">
        <w:rPr>
          <w:rFonts w:eastAsia="Calibri" w:cs="Calibri"/>
          <w:sz w:val="14"/>
        </w:rPr>
        <w:t>play</w:t>
      </w:r>
      <w:proofErr w:type="gramEnd"/>
      <w:r w:rsidRPr="005F360D">
        <w:rPr>
          <w:rFonts w:eastAsia="Calibri" w:cs="Calibri"/>
          <w:sz w:val="14"/>
        </w:rPr>
        <w:t xml:space="preserve"> a more purposeful role in conservation. The Creation of Environmental Awareness Among the Populace </w:t>
      </w:r>
      <w:r w:rsidRPr="005F360D">
        <w:rPr>
          <w:rFonts w:eastAsia="Calibri" w:cs="Calibri"/>
          <w:b/>
          <w:highlight w:val="green"/>
          <w:u w:val="single"/>
        </w:rPr>
        <w:t>African's biological diversity is</w:t>
      </w:r>
      <w:r w:rsidRPr="005F360D">
        <w:rPr>
          <w:rFonts w:eastAsia="Calibri" w:cs="Calibri"/>
          <w:sz w:val="14"/>
          <w:highlight w:val="green"/>
        </w:rPr>
        <w:t xml:space="preserve"> </w:t>
      </w:r>
      <w:r w:rsidRPr="005F360D">
        <w:rPr>
          <w:rFonts w:eastAsia="Calibri" w:cs="Calibri"/>
          <w:sz w:val="14"/>
        </w:rPr>
        <w:t xml:space="preserve">not only of continental economic importance but is also </w:t>
      </w:r>
      <w:r w:rsidRPr="005F360D">
        <w:rPr>
          <w:rFonts w:eastAsia="Calibri" w:cs="Calibri"/>
          <w:b/>
          <w:highlight w:val="green"/>
          <w:u w:val="single"/>
        </w:rPr>
        <w:t>of global significance</w:t>
      </w:r>
      <w:r w:rsidRPr="005F360D">
        <w:rPr>
          <w:rFonts w:eastAsia="Calibri" w:cs="Calibri"/>
          <w:sz w:val="14"/>
        </w:rPr>
        <w:t xml:space="preserve">. Unfortunately, existing arrangements for the utilization of the continent's biodiversity cannot be considered sustainable and this is having serious repercussions on development </w:t>
      </w:r>
      <w:proofErr w:type="spellStart"/>
      <w:r w:rsidRPr="005F360D">
        <w:rPr>
          <w:rFonts w:eastAsia="Calibri" w:cs="Calibri"/>
          <w:sz w:val="14"/>
        </w:rPr>
        <w:t>programmes</w:t>
      </w:r>
      <w:proofErr w:type="spellEnd"/>
      <w:r w:rsidRPr="005F360D">
        <w:rPr>
          <w:rFonts w:eastAsia="Calibri" w:cs="Calibri"/>
          <w:sz w:val="14"/>
        </w:rPr>
        <w:t xml:space="preserve"> in Africa. The rich plant diversity in Africa is indiscriminately harvested for a number of purposes </w:t>
      </w:r>
      <w:proofErr w:type="gramStart"/>
      <w:r w:rsidRPr="005F360D">
        <w:rPr>
          <w:rFonts w:eastAsia="Calibri" w:cs="Calibri"/>
          <w:sz w:val="14"/>
        </w:rPr>
        <w:t>including:</w:t>
      </w:r>
      <w:proofErr w:type="gramEnd"/>
      <w:r w:rsidRPr="005F360D">
        <w:rPr>
          <w:rFonts w:eastAsia="Calibri" w:cs="Calibri"/>
          <w:sz w:val="14"/>
        </w:rPr>
        <w:t xml:space="preserve"> cultivation and production of food and cash crops for domestic and external interests herbal medicine construction. </w:t>
      </w:r>
      <w:r w:rsidRPr="005F360D">
        <w:rPr>
          <w:rFonts w:eastAsia="Calibri" w:cs="Calibri"/>
          <w:highlight w:val="green"/>
          <w:u w:val="single"/>
        </w:rPr>
        <w:t>Luckily</w:t>
      </w:r>
      <w:r w:rsidRPr="005F360D">
        <w:rPr>
          <w:rFonts w:eastAsia="Calibri" w:cs="Calibri"/>
          <w:sz w:val="14"/>
        </w:rPr>
        <w:t xml:space="preserve">, </w:t>
      </w:r>
      <w:proofErr w:type="gramStart"/>
      <w:r w:rsidRPr="005F360D">
        <w:rPr>
          <w:rFonts w:eastAsia="Calibri" w:cs="Calibri"/>
          <w:sz w:val="14"/>
        </w:rPr>
        <w:t>in spite of</w:t>
      </w:r>
      <w:proofErr w:type="gramEnd"/>
      <w:r w:rsidRPr="005F360D">
        <w:rPr>
          <w:rFonts w:eastAsia="Calibri" w:cs="Calibri"/>
          <w:sz w:val="14"/>
        </w:rPr>
        <w:t xml:space="preserve"> their continued exploitation, botanic gardens and other </w:t>
      </w:r>
      <w:r w:rsidRPr="005F360D">
        <w:rPr>
          <w:rFonts w:eastAsia="Calibri" w:cs="Calibri"/>
          <w:highlight w:val="green"/>
          <w:u w:val="single"/>
        </w:rPr>
        <w:t xml:space="preserve">habitats still contain some of the </w:t>
      </w:r>
      <w:r w:rsidRPr="005F360D">
        <w:rPr>
          <w:rFonts w:eastAsia="Calibri" w:cs="Calibri"/>
          <w:b/>
          <w:highlight w:val="green"/>
          <w:u w:val="single"/>
        </w:rPr>
        <w:t>richest assemblages of plant life</w:t>
      </w:r>
      <w:r w:rsidRPr="005F360D">
        <w:rPr>
          <w:rFonts w:eastAsia="Calibri" w:cs="Calibri"/>
          <w:b/>
          <w:u w:val="single"/>
        </w:rPr>
        <w:t xml:space="preserve"> known </w:t>
      </w:r>
      <w:r w:rsidRPr="005F360D">
        <w:rPr>
          <w:rFonts w:eastAsia="Calibri" w:cs="Calibri"/>
          <w:b/>
          <w:highlight w:val="green"/>
          <w:u w:val="single"/>
        </w:rPr>
        <w:t>on this planet</w:t>
      </w:r>
      <w:r w:rsidRPr="005F360D">
        <w:rPr>
          <w:rFonts w:eastAsia="Calibri" w:cs="Calibri"/>
          <w:b/>
          <w:u w:val="single"/>
        </w:rPr>
        <w:t>.</w:t>
      </w:r>
      <w:r w:rsidRPr="005F360D">
        <w:rPr>
          <w:rFonts w:eastAsia="Calibri" w:cs="Calibri"/>
          <w:sz w:val="14"/>
        </w:rPr>
        <w:t xml:space="preserve"> </w:t>
      </w:r>
      <w:proofErr w:type="gramStart"/>
      <w:r w:rsidRPr="005F360D">
        <w:rPr>
          <w:rFonts w:eastAsia="Calibri" w:cs="Calibri"/>
          <w:sz w:val="14"/>
        </w:rPr>
        <w:t>Thus</w:t>
      </w:r>
      <w:proofErr w:type="gramEnd"/>
      <w:r w:rsidRPr="005F360D">
        <w:rPr>
          <w:rFonts w:eastAsia="Calibri" w:cs="Calibri"/>
          <w:sz w:val="14"/>
        </w:rPr>
        <w:t xml:space="preserve"> African gardens are appropriate institutions with the necessary capacities and plant diversities for use in environmental awareness </w:t>
      </w:r>
      <w:proofErr w:type="spellStart"/>
      <w:r w:rsidRPr="005F360D">
        <w:rPr>
          <w:rFonts w:eastAsia="Calibri" w:cs="Calibri"/>
          <w:sz w:val="14"/>
        </w:rPr>
        <w:t>programmes</w:t>
      </w:r>
      <w:proofErr w:type="spellEnd"/>
      <w:r w:rsidRPr="005F360D">
        <w:rPr>
          <w:rFonts w:eastAsia="Calibri" w:cs="Calibri"/>
          <w:sz w:val="14"/>
        </w:rPr>
        <w:t xml:space="preserve">. The success of environmental awareness </w:t>
      </w:r>
      <w:proofErr w:type="spellStart"/>
      <w:r w:rsidRPr="005F360D">
        <w:rPr>
          <w:rFonts w:eastAsia="Calibri" w:cs="Calibri"/>
          <w:sz w:val="14"/>
        </w:rPr>
        <w:t>programmes</w:t>
      </w:r>
      <w:proofErr w:type="spellEnd"/>
      <w:r w:rsidRPr="005F360D">
        <w:rPr>
          <w:rFonts w:eastAsia="Calibri" w:cs="Calibri"/>
          <w:sz w:val="14"/>
        </w:rPr>
        <w:t xml:space="preserve">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5F360D">
        <w:rPr>
          <w:rFonts w:eastAsia="Calibri" w:cs="Calibri"/>
          <w:highlight w:val="green"/>
          <w:u w:val="single"/>
        </w:rPr>
        <w:t xml:space="preserve">plants are the </w:t>
      </w:r>
      <w:r w:rsidRPr="005F360D">
        <w:rPr>
          <w:rFonts w:eastAsia="Calibri" w:cs="Calibri"/>
          <w:b/>
          <w:highlight w:val="green"/>
          <w:u w:val="single"/>
        </w:rPr>
        <w:t>key to life on Earth</w:t>
      </w:r>
      <w:r w:rsidRPr="005F360D">
        <w:rPr>
          <w:rFonts w:eastAsia="Calibri" w:cs="Calibri"/>
          <w:highlight w:val="green"/>
          <w:u w:val="single"/>
        </w:rPr>
        <w:t xml:space="preserve"> and the </w:t>
      </w:r>
      <w:r w:rsidRPr="005F360D">
        <w:rPr>
          <w:rFonts w:eastAsia="Calibri" w:cs="Calibri"/>
          <w:b/>
          <w:highlight w:val="green"/>
          <w:u w:val="single"/>
        </w:rPr>
        <w:t>prime element in biodiversity</w:t>
      </w:r>
      <w:r w:rsidRPr="005F360D">
        <w:rPr>
          <w:rFonts w:eastAsia="Calibri" w:cs="Calibri"/>
          <w:sz w:val="14"/>
        </w:rPr>
        <w:t xml:space="preserve">. </w:t>
      </w:r>
      <w:r w:rsidRPr="005F360D">
        <w:rPr>
          <w:rFonts w:eastAsia="Calibri" w:cs="Calibri"/>
          <w:u w:val="single"/>
        </w:rPr>
        <w:t xml:space="preserve">They dominate our landscape, </w:t>
      </w:r>
      <w:r w:rsidRPr="005F360D">
        <w:rPr>
          <w:rFonts w:eastAsia="Calibri" w:cs="Calibri"/>
          <w:highlight w:val="green"/>
          <w:u w:val="single"/>
        </w:rPr>
        <w:t xml:space="preserve">providing the framework of natural ecosystems that provide the habitats for animal species and </w:t>
      </w:r>
      <w:r w:rsidRPr="005F360D">
        <w:rPr>
          <w:rFonts w:eastAsia="Calibri" w:cs="Calibri"/>
          <w:b/>
          <w:highlight w:val="green"/>
          <w:u w:val="single"/>
        </w:rPr>
        <w:t>make life on earth possible for humans</w:t>
      </w:r>
      <w:r w:rsidRPr="005F360D">
        <w:rPr>
          <w:rFonts w:eastAsia="Calibri" w:cs="Calibri"/>
          <w:sz w:val="14"/>
          <w:highlight w:val="green"/>
        </w:rPr>
        <w:t xml:space="preserve"> </w:t>
      </w:r>
      <w:r w:rsidRPr="005F360D">
        <w:rPr>
          <w:rFonts w:eastAsia="Calibri" w:cs="Calibri"/>
          <w:sz w:val="14"/>
        </w:rPr>
        <w:t xml:space="preserve">as well as other living beings. Yet </w:t>
      </w:r>
      <w:proofErr w:type="gramStart"/>
      <w:r w:rsidRPr="005F360D">
        <w:rPr>
          <w:rFonts w:eastAsia="Calibri" w:cs="Calibri"/>
          <w:sz w:val="14"/>
        </w:rPr>
        <w:t>in spite of</w:t>
      </w:r>
      <w:proofErr w:type="gramEnd"/>
      <w:r w:rsidRPr="005F360D">
        <w:rPr>
          <w:rFonts w:eastAsia="Calibri" w:cs="Calibri"/>
          <w:sz w:val="14"/>
        </w:rPr>
        <w:t xml:space="preserve">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w:t>
      </w:r>
      <w:proofErr w:type="spellStart"/>
      <w:r w:rsidRPr="005F360D">
        <w:rPr>
          <w:rFonts w:eastAsia="Calibri" w:cs="Calibri"/>
          <w:sz w:val="14"/>
        </w:rPr>
        <w:t>centre</w:t>
      </w:r>
      <w:proofErr w:type="spellEnd"/>
      <w:r w:rsidRPr="005F360D">
        <w:rPr>
          <w:rFonts w:eastAsia="Calibri" w:cs="Calibri"/>
          <w:sz w:val="14"/>
        </w:rPr>
        <w:t xml:space="preserve"> of attention, only a limited impact will be made in our effort to control the excessive utilization of resources and the </w:t>
      </w:r>
      <w:proofErr w:type="spellStart"/>
      <w:r w:rsidRPr="005F360D">
        <w:rPr>
          <w:rFonts w:eastAsia="Calibri" w:cs="Calibri"/>
          <w:sz w:val="14"/>
        </w:rPr>
        <w:t>regenerability</w:t>
      </w:r>
      <w:proofErr w:type="spellEnd"/>
      <w:r w:rsidRPr="005F360D">
        <w:rPr>
          <w:rFonts w:eastAsia="Calibri" w:cs="Calibri"/>
          <w:sz w:val="14"/>
        </w:rPr>
        <w:t xml:space="preserve"> of the various life-sustaining systems on the Earth.</w:t>
      </w:r>
    </w:p>
    <w:p w14:paraId="4EFFAA0C" w14:textId="77777777" w:rsidR="00D95557" w:rsidRPr="005F360D" w:rsidRDefault="00D95557" w:rsidP="00D95557">
      <w:pPr>
        <w:rPr>
          <w:rFonts w:cs="Calibri"/>
        </w:rPr>
      </w:pPr>
    </w:p>
    <w:p w14:paraId="412B60A2" w14:textId="77777777" w:rsidR="00D95557" w:rsidRPr="005F360D" w:rsidRDefault="00D95557" w:rsidP="00D95557">
      <w:pPr>
        <w:keepNext/>
        <w:keepLines/>
        <w:contextualSpacing/>
        <w:outlineLvl w:val="3"/>
        <w:rPr>
          <w:rFonts w:eastAsia="Calibri" w:cs="Calibri"/>
          <w:b/>
          <w:iCs/>
          <w:sz w:val="24"/>
        </w:rPr>
      </w:pPr>
      <w:r w:rsidRPr="005F360D">
        <w:rPr>
          <w:rFonts w:eastAsia="Calibri" w:cs="Calibri"/>
          <w:b/>
          <w:iCs/>
          <w:sz w:val="24"/>
        </w:rPr>
        <w:t>Prefer the specificity our evidence to African biodiversity- its key to prevent extinction- key region and species to global life-support systems</w:t>
      </w:r>
    </w:p>
    <w:p w14:paraId="3826EB43" w14:textId="77777777" w:rsidR="00D95557" w:rsidRPr="005F360D" w:rsidRDefault="00D95557" w:rsidP="00D95557">
      <w:pPr>
        <w:rPr>
          <w:rFonts w:eastAsia="Calibri" w:cs="Calibri"/>
          <w:b/>
          <w:sz w:val="24"/>
        </w:rPr>
      </w:pPr>
      <w:r w:rsidRPr="005F360D">
        <w:rPr>
          <w:rFonts w:eastAsia="Calibri" w:cs="Calibri"/>
          <w:b/>
          <w:sz w:val="24"/>
        </w:rPr>
        <w:t xml:space="preserve">Richard, 10 </w:t>
      </w:r>
      <w:r w:rsidRPr="005F360D">
        <w:rPr>
          <w:rFonts w:cs="Calibri"/>
        </w:rPr>
        <w:t>-- science and technology editor</w:t>
      </w:r>
    </w:p>
    <w:p w14:paraId="481C3CF6" w14:textId="77777777" w:rsidR="00D95557" w:rsidRPr="005F360D" w:rsidRDefault="00D95557" w:rsidP="00D95557">
      <w:pPr>
        <w:rPr>
          <w:rFonts w:eastAsia="Calibri" w:cs="Calibri"/>
        </w:rPr>
      </w:pPr>
      <w:r w:rsidRPr="005F360D">
        <w:rPr>
          <w:rFonts w:eastAsia="Calibri" w:cs="Calibri"/>
        </w:rPr>
        <w:t>(Michael Graham, "The True Size and Importance of Africa," 10-13-10, www.treehugger.com/clean-technology/the-true-size-and-importance-of-africa-map.html, accessed 1-16-12)</w:t>
      </w:r>
    </w:p>
    <w:p w14:paraId="7E5B781D" w14:textId="77777777" w:rsidR="00D95557" w:rsidRPr="005F360D" w:rsidRDefault="00D95557" w:rsidP="00D95557">
      <w:pPr>
        <w:rPr>
          <w:rFonts w:eastAsia="Calibri" w:cs="Calibri"/>
        </w:rPr>
      </w:pPr>
    </w:p>
    <w:p w14:paraId="161BED12" w14:textId="77777777" w:rsidR="00D95557" w:rsidRDefault="00D95557" w:rsidP="00D95557">
      <w:pPr>
        <w:rPr>
          <w:rFonts w:eastAsia="Calibri" w:cs="Calibri"/>
          <w:sz w:val="14"/>
        </w:rPr>
      </w:pPr>
      <w:r w:rsidRPr="005F360D">
        <w:rPr>
          <w:rFonts w:eastAsia="Calibri" w:cs="Calibri"/>
          <w:u w:val="single"/>
        </w:rPr>
        <w:t>Don't Overlook Africa</w:t>
      </w:r>
      <w:r w:rsidRPr="005F360D">
        <w:rPr>
          <w:rFonts w:eastAsia="Calibri" w:cs="Calibr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5F360D">
        <w:rPr>
          <w:rFonts w:eastAsia="Calibri" w:cs="Calibri"/>
          <w:highlight w:val="green"/>
          <w:u w:val="single"/>
        </w:rPr>
        <w:t>We're All Inter-Connected</w:t>
      </w:r>
      <w:r w:rsidRPr="005F360D">
        <w:rPr>
          <w:rFonts w:eastAsia="Calibri" w:cs="Calibri"/>
          <w:sz w:val="14"/>
          <w:highlight w:val="green"/>
          <w:u w:val="single"/>
        </w:rPr>
        <w:t xml:space="preserve"> </w:t>
      </w:r>
      <w:r w:rsidRPr="005F360D">
        <w:rPr>
          <w:rFonts w:eastAsia="Calibri" w:cs="Calibri"/>
          <w:highlight w:val="green"/>
          <w:u w:val="single"/>
        </w:rPr>
        <w:t>Africa matters</w:t>
      </w:r>
      <w:r w:rsidRPr="005F360D">
        <w:rPr>
          <w:rFonts w:eastAsia="Calibri" w:cs="Calibri"/>
          <w:sz w:val="14"/>
        </w:rPr>
        <w:t xml:space="preserve"> a lot because of the number of people who live there (about 1 billion as of 2005, with projections of 2 billion by 2050), but also </w:t>
      </w:r>
      <w:r w:rsidRPr="005F360D">
        <w:rPr>
          <w:rFonts w:eastAsia="Calibri" w:cs="Calibri"/>
          <w:highlight w:val="green"/>
          <w:u w:val="single"/>
        </w:rPr>
        <w:t xml:space="preserve">because of the </w:t>
      </w:r>
      <w:r w:rsidRPr="005F360D">
        <w:rPr>
          <w:rFonts w:eastAsia="Calibri" w:cs="Calibri"/>
          <w:b/>
          <w:highlight w:val="green"/>
          <w:u w:val="single"/>
        </w:rPr>
        <w:t>number of indigenous animal and plant species</w:t>
      </w:r>
      <w:r w:rsidRPr="005F360D">
        <w:rPr>
          <w:rFonts w:eastAsia="Calibri" w:cs="Calibri"/>
          <w:sz w:val="14"/>
        </w:rPr>
        <w:t xml:space="preserve">, because of the vast expanses of land that aren't being protected, because of the huge ecosystems that are uniquely found there, </w:t>
      </w:r>
      <w:r w:rsidRPr="005F360D">
        <w:rPr>
          <w:rFonts w:eastAsia="Calibri" w:cs="Calibri"/>
          <w:highlight w:val="green"/>
          <w:u w:val="single"/>
        </w:rPr>
        <w:t>because of the impact that it can have on</w:t>
      </w:r>
      <w:r w:rsidRPr="005F360D">
        <w:rPr>
          <w:rFonts w:eastAsia="Calibri" w:cs="Calibri"/>
          <w:sz w:val="14"/>
          <w:highlight w:val="green"/>
        </w:rPr>
        <w:t xml:space="preserve"> </w:t>
      </w:r>
      <w:r w:rsidRPr="005F360D">
        <w:rPr>
          <w:rFonts w:eastAsia="Calibri" w:cs="Calibri"/>
          <w:sz w:val="14"/>
        </w:rPr>
        <w:t xml:space="preserve">the global </w:t>
      </w:r>
      <w:r w:rsidRPr="005F360D">
        <w:rPr>
          <w:rFonts w:eastAsia="Calibri" w:cs="Calibri"/>
          <w:highlight w:val="green"/>
          <w:u w:val="single"/>
        </w:rPr>
        <w:t>climate</w:t>
      </w:r>
      <w:r w:rsidRPr="005F360D">
        <w:rPr>
          <w:rFonts w:eastAsia="Calibri" w:cs="Calibri"/>
          <w:sz w:val="14"/>
          <w:highlight w:val="green"/>
        </w:rPr>
        <w:t xml:space="preserve"> </w:t>
      </w:r>
      <w:r w:rsidRPr="005F360D">
        <w:rPr>
          <w:rFonts w:eastAsia="Calibri" w:cs="Calibri"/>
          <w:sz w:val="14"/>
        </w:rPr>
        <w:t xml:space="preserve">(especially </w:t>
      </w:r>
      <w:r w:rsidRPr="005F360D">
        <w:rPr>
          <w:rFonts w:eastAsia="Calibri" w:cs="Calibri"/>
          <w:highlight w:val="green"/>
          <w:u w:val="single"/>
        </w:rPr>
        <w:t xml:space="preserve">deforestation and </w:t>
      </w:r>
      <w:r w:rsidRPr="005F360D">
        <w:rPr>
          <w:rFonts w:eastAsia="Calibri" w:cs="Calibri"/>
          <w:highlight w:val="green"/>
          <w:u w:val="single"/>
        </w:rPr>
        <w:lastRenderedPageBreak/>
        <w:t>desertification</w:t>
      </w:r>
      <w:r w:rsidRPr="005F360D">
        <w:rPr>
          <w:rFonts w:eastAsia="Calibri" w:cs="Calibri"/>
          <w:sz w:val="14"/>
        </w:rPr>
        <w:t xml:space="preserve">), because of all the solar power potential and other natural resources, etc. </w:t>
      </w:r>
      <w:r w:rsidRPr="005F360D">
        <w:rPr>
          <w:rFonts w:eastAsia="Calibri" w:cs="Calibri"/>
          <w:highlight w:val="green"/>
          <w:u w:val="single"/>
        </w:rPr>
        <w:t xml:space="preserve">It is one of the </w:t>
      </w:r>
      <w:r w:rsidRPr="005F360D">
        <w:rPr>
          <w:rFonts w:eastAsia="Calibri" w:cs="Calibri"/>
          <w:b/>
          <w:highlight w:val="green"/>
          <w:u w:val="single"/>
          <w:bdr w:val="single" w:sz="4" w:space="0" w:color="auto"/>
        </w:rPr>
        <w:t>key</w:t>
      </w:r>
      <w:r w:rsidRPr="005F360D">
        <w:rPr>
          <w:rFonts w:eastAsia="Calibri" w:cs="Calibri"/>
          <w:b/>
          <w:highlight w:val="green"/>
          <w:u w:val="single"/>
        </w:rPr>
        <w:t xml:space="preserve"> regions</w:t>
      </w:r>
      <w:r w:rsidRPr="005F360D">
        <w:rPr>
          <w:rFonts w:eastAsia="Calibri" w:cs="Calibri"/>
          <w:highlight w:val="green"/>
          <w:u w:val="single"/>
        </w:rPr>
        <w:t xml:space="preserve"> </w:t>
      </w:r>
      <w:r w:rsidRPr="005F360D">
        <w:rPr>
          <w:rFonts w:eastAsia="Calibri" w:cs="Calibri"/>
          <w:sz w:val="14"/>
        </w:rPr>
        <w:t xml:space="preserve">that needs to improve on many levels for the welfare of its people and </w:t>
      </w:r>
      <w:r w:rsidRPr="005F360D">
        <w:rPr>
          <w:rFonts w:eastAsia="Calibri" w:cs="Calibri"/>
          <w:b/>
          <w:highlight w:val="green"/>
          <w:u w:val="single"/>
        </w:rPr>
        <w:t xml:space="preserve">to safeguard the integrity of our </w:t>
      </w:r>
      <w:r w:rsidRPr="005F360D">
        <w:rPr>
          <w:rFonts w:eastAsia="Calibri" w:cs="Calibri"/>
          <w:b/>
          <w:highlight w:val="green"/>
          <w:u w:val="single"/>
          <w:bdr w:val="single" w:sz="4" w:space="0" w:color="auto"/>
        </w:rPr>
        <w:t>planet's life-support systems</w:t>
      </w:r>
      <w:r w:rsidRPr="005F360D">
        <w:rPr>
          <w:rFonts w:eastAsia="Calibri" w:cs="Calibri"/>
          <w:b/>
          <w:u w:val="single"/>
        </w:rPr>
        <w:t>.</w:t>
      </w:r>
      <w:r w:rsidRPr="005F360D">
        <w:rPr>
          <w:rFonts w:eastAsia="Calibri" w:cs="Calibri"/>
          <w:b/>
          <w:sz w:val="14"/>
          <w:u w:val="single"/>
        </w:rPr>
        <w:t xml:space="preserve"> </w:t>
      </w:r>
      <w:r w:rsidRPr="005F360D">
        <w:rPr>
          <w:rFonts w:eastAsia="Calibri" w:cs="Calibri"/>
          <w:sz w:val="14"/>
        </w:rPr>
        <w:t>Africa is too often the forgotten continent, but it shouldn't be, and humanitarian problems should make us forget environmental issues because both go hand in hand. The degradation of the environment will affect the most vulnerable people there.</w:t>
      </w:r>
    </w:p>
    <w:p w14:paraId="48627AD2" w14:textId="77777777" w:rsidR="00D95557" w:rsidRPr="003714F1" w:rsidRDefault="00D95557" w:rsidP="00D95557">
      <w:pPr>
        <w:rPr>
          <w:rFonts w:asciiTheme="minorHAnsi" w:eastAsiaTheme="minorEastAsia" w:hAnsiTheme="minorHAnsi" w:cstheme="minorHAnsi"/>
          <w:szCs w:val="24"/>
        </w:rPr>
      </w:pPr>
    </w:p>
    <w:p w14:paraId="050E955F" w14:textId="77777777" w:rsidR="00D95557" w:rsidRDefault="00D95557" w:rsidP="00D95557">
      <w:pPr>
        <w:rPr>
          <w:rFonts w:asciiTheme="minorHAnsi" w:hAnsiTheme="minorHAnsi" w:cstheme="minorHAnsi"/>
        </w:rPr>
      </w:pPr>
    </w:p>
    <w:p w14:paraId="1B851124" w14:textId="77777777" w:rsidR="00D95557" w:rsidRPr="00924A47" w:rsidRDefault="00D95557" w:rsidP="00D95557"/>
    <w:p w14:paraId="5AEF4B52" w14:textId="77777777" w:rsidR="00D95557" w:rsidRDefault="00D95557" w:rsidP="00D95557">
      <w:pPr>
        <w:pStyle w:val="Heading2"/>
        <w:rPr>
          <w:rFonts w:eastAsia="Calibri"/>
        </w:rPr>
      </w:pPr>
      <w:r>
        <w:rPr>
          <w:rFonts w:eastAsia="Calibri"/>
        </w:rPr>
        <w:lastRenderedPageBreak/>
        <w:t>OFF</w:t>
      </w:r>
    </w:p>
    <w:p w14:paraId="2929804D" w14:textId="77777777" w:rsidR="00D95557" w:rsidRPr="00C7794F" w:rsidRDefault="00D95557" w:rsidP="00D95557">
      <w:pPr>
        <w:pStyle w:val="Heading4"/>
        <w:rPr>
          <w:rFonts w:cs="Calibri"/>
        </w:rPr>
      </w:pPr>
      <w:r>
        <w:rPr>
          <w:rFonts w:cs="Calibri"/>
        </w:rPr>
        <w:t>T</w:t>
      </w:r>
      <w:r w:rsidRPr="00C7794F">
        <w:rPr>
          <w:rFonts w:cs="Calibri"/>
        </w:rPr>
        <w:t>he standard is maximizing expected wellbeing</w:t>
      </w:r>
    </w:p>
    <w:p w14:paraId="382BD8F3" w14:textId="77777777" w:rsidR="00D95557" w:rsidRPr="00C7794F" w:rsidRDefault="00D95557" w:rsidP="00D95557">
      <w:pPr>
        <w:pStyle w:val="Heading4"/>
        <w:rPr>
          <w:rFonts w:cs="Calibri"/>
        </w:rPr>
      </w:pPr>
      <w:r w:rsidRPr="00C7794F">
        <w:rPr>
          <w:rFonts w:cs="Calibri"/>
        </w:rPr>
        <w:t>Independently:</w:t>
      </w:r>
    </w:p>
    <w:p w14:paraId="052EA6FE" w14:textId="77777777" w:rsidR="00D95557" w:rsidRPr="00730CE9" w:rsidRDefault="00D95557" w:rsidP="00D95557">
      <w:pPr>
        <w:pStyle w:val="Heading4"/>
        <w:rPr>
          <w:rFonts w:cs="Arial"/>
        </w:rPr>
      </w:pPr>
      <w:r w:rsidRPr="00C7794F">
        <w:rPr>
          <w:rFonts w:cs="Calibri"/>
        </w:rPr>
        <w:t>1</w:t>
      </w:r>
      <w:r>
        <w:rPr>
          <w:rFonts w:cs="Calibri"/>
        </w:rPr>
        <w:t>]</w:t>
      </w:r>
      <w:r w:rsidRPr="00C7794F">
        <w:rPr>
          <w:rFonts w:cs="Calibri"/>
        </w:rPr>
        <w:t xml:space="preserve"> </w:t>
      </w:r>
      <w:r>
        <w:rPr>
          <w:rFonts w:cs="Arial"/>
        </w:rPr>
        <w:t>Death outweighs</w:t>
      </w:r>
    </w:p>
    <w:p w14:paraId="69C9010A" w14:textId="77777777" w:rsidR="00D95557" w:rsidRPr="00AE4834" w:rsidRDefault="00D95557" w:rsidP="00D95557">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6"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F39C143" w14:textId="77777777" w:rsidR="00D95557" w:rsidRPr="00AE4834" w:rsidRDefault="00D95557" w:rsidP="00D95557">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lastRenderedPageBreak/>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45B7FF02" w14:textId="77777777" w:rsidR="00D95557" w:rsidRPr="00C7794F" w:rsidRDefault="00D95557" w:rsidP="00503259">
      <w:pPr>
        <w:pStyle w:val="Heading4"/>
        <w:ind w:firstLine="720"/>
        <w:rPr>
          <w:rFonts w:cs="Calibri"/>
        </w:rPr>
      </w:pPr>
      <w:r>
        <w:rPr>
          <w:rFonts w:cs="Calibri"/>
        </w:rPr>
        <w:t>2]</w:t>
      </w:r>
      <w:r w:rsidRPr="00C7794F">
        <w:rPr>
          <w:rFonts w:cs="Calibri"/>
        </w:rPr>
        <w:t xml:space="preserve">  Non util ethics are impossible </w:t>
      </w:r>
    </w:p>
    <w:p w14:paraId="3EBEB722" w14:textId="77777777" w:rsidR="00D95557" w:rsidRPr="00C7794F" w:rsidRDefault="00D95557" w:rsidP="00D95557">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3584712A" w14:textId="77777777" w:rsidR="00D95557" w:rsidRPr="00C7794F" w:rsidRDefault="00D95557" w:rsidP="00D95557">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 xml:space="preserve">ral judgment </w:t>
      </w:r>
      <w:r w:rsidRPr="00DF7C6B">
        <w:rPr>
          <w:rFonts w:cs="Calibri"/>
          <w:b/>
          <w:iCs/>
          <w:u w:val="single"/>
          <w:bdr w:val="single" w:sz="8" w:space="0" w:color="auto"/>
        </w:rPr>
        <w:t xml:space="preserve">is </w:t>
      </w:r>
      <w:r w:rsidRPr="00C7794F">
        <w:rPr>
          <w:rFonts w:cs="Calibri"/>
          <w:b/>
          <w:iCs/>
          <w:highlight w:val="yellow"/>
          <w:u w:val="single"/>
          <w:bdr w:val="single" w:sz="8" w:space="0" w:color="auto"/>
        </w:rPr>
        <w:t>not a pristine rational enterprise</w:t>
      </w:r>
      <w:r w:rsidRPr="00C7794F">
        <w:rPr>
          <w:rFonts w:cs="Calibri"/>
          <w:sz w:val="16"/>
        </w:rPr>
        <w:t xml:space="preserve">, that our </w:t>
      </w:r>
      <w:r w:rsidRPr="00C7794F">
        <w:rPr>
          <w:rFonts w:cs="Calibri"/>
          <w:b/>
          <w:u w:val="single"/>
        </w:rPr>
        <w:t xml:space="preserve">moral </w:t>
      </w:r>
      <w:r w:rsidRPr="00DF7C6B">
        <w:rPr>
          <w:rFonts w:cs="Calibri"/>
          <w:b/>
          <w:u w:val="single"/>
        </w:rPr>
        <w:t xml:space="preserve">judgments are driven by a </w:t>
      </w:r>
      <w:r w:rsidRPr="00C7794F">
        <w:rPr>
          <w:rFonts w:cs="Calibri"/>
          <w:b/>
          <w:highlight w:val="yellow"/>
          <w:u w:val="single"/>
        </w:rPr>
        <w:t>hodgepodge of emotional dispositions</w:t>
      </w:r>
      <w:r w:rsidRPr="00C7794F">
        <w:rPr>
          <w:rFonts w:cs="Calibri"/>
          <w:b/>
          <w:u w:val="single"/>
        </w:rPr>
        <w:t xml:space="preserve">, which themselves were </w:t>
      </w:r>
      <w:r w:rsidRPr="00C7794F">
        <w:rPr>
          <w:rFonts w:cs="Calibri"/>
          <w:b/>
          <w:highlight w:val="yellow"/>
          <w:u w:val="single"/>
        </w:rPr>
        <w:t xml:space="preserve">shaped by </w:t>
      </w:r>
      <w:r w:rsidRPr="00DF7C6B">
        <w:rPr>
          <w:rFonts w:cs="Calibri"/>
          <w:b/>
          <w:u w:val="single"/>
        </w:rPr>
        <w:t xml:space="preserve">a hodgepodge of </w:t>
      </w:r>
      <w:r w:rsidRPr="00C7794F">
        <w:rPr>
          <w:rFonts w:cs="Calibri"/>
          <w:b/>
          <w:highlight w:val="yellow"/>
          <w:u w:val="single"/>
        </w:rPr>
        <w:t>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w:t>
      </w:r>
      <w:r w:rsidRPr="00DF7C6B">
        <w:rPr>
          <w:rFonts w:cs="Calibri"/>
          <w:b/>
          <w:u w:val="single"/>
        </w:rPr>
        <w:t xml:space="preserve">this, it is </w:t>
      </w:r>
      <w:r w:rsidRPr="00DF7C6B">
        <w:rPr>
          <w:rFonts w:cs="Calibri"/>
          <w:b/>
          <w:iCs/>
          <w:u w:val="single"/>
          <w:bdr w:val="single" w:sz="8" w:space="0" w:color="auto"/>
        </w:rPr>
        <w:t xml:space="preserve">exceedingly </w:t>
      </w:r>
      <w:r w:rsidRPr="00C7794F">
        <w:rPr>
          <w:rFonts w:cs="Calibri"/>
          <w:b/>
          <w:iCs/>
          <w:highlight w:val="yellow"/>
          <w:u w:val="single"/>
          <w:bdr w:val="single" w:sz="8" w:space="0" w:color="auto"/>
        </w:rPr>
        <w:t>unlikely</w:t>
      </w:r>
      <w:r w:rsidRPr="00C7794F">
        <w:rPr>
          <w:rFonts w:cs="Calibri"/>
          <w:b/>
          <w:iCs/>
          <w:u w:val="single"/>
          <w:bdr w:val="single" w:sz="8" w:space="0" w:color="auto"/>
        </w:rPr>
        <w:t xml:space="preserve"> that </w:t>
      </w:r>
      <w:r w:rsidRPr="00DF7C6B">
        <w:rPr>
          <w:rFonts w:cs="Calibri"/>
          <w:b/>
          <w:iCs/>
          <w:u w:val="single"/>
          <w:bdr w:val="single" w:sz="8" w:space="0" w:color="auto"/>
        </w:rPr>
        <w:t xml:space="preserve">there is any rationally coherent </w:t>
      </w:r>
      <w:r w:rsidRPr="00C7794F">
        <w:rPr>
          <w:rFonts w:cs="Calibri"/>
          <w:b/>
          <w:iCs/>
          <w:highlight w:val="yellow"/>
          <w:u w:val="single"/>
          <w:bdr w:val="single" w:sz="8" w:space="0" w:color="auto"/>
        </w:rPr>
        <w:t xml:space="preserve">normative moral theory </w:t>
      </w:r>
      <w:r w:rsidRPr="00DF7C6B">
        <w:rPr>
          <w:rFonts w:cs="Calibri"/>
          <w:b/>
          <w:iCs/>
          <w:u w:val="single"/>
          <w:bdr w:val="single" w:sz="8" w:space="0" w:color="auto"/>
        </w:rPr>
        <w:t xml:space="preserve">that can </w:t>
      </w:r>
      <w:r w:rsidRPr="00C7794F">
        <w:rPr>
          <w:rFonts w:cs="Calibri"/>
          <w:b/>
          <w:iCs/>
          <w:highlight w:val="yellow"/>
          <w:u w:val="single"/>
          <w:bdr w:val="single" w:sz="8" w:space="0" w:color="auto"/>
        </w:rPr>
        <w:t xml:space="preserve">accommodate </w:t>
      </w:r>
      <w:r w:rsidRPr="00DF7C6B">
        <w:rPr>
          <w:rFonts w:cs="Calibri"/>
          <w:b/>
          <w:iCs/>
          <w:u w:val="single"/>
          <w:bdr w:val="single" w:sz="8" w:space="0" w:color="auto"/>
        </w:rPr>
        <w:t xml:space="preserve">our </w:t>
      </w:r>
      <w:r w:rsidRPr="00C7794F">
        <w:rPr>
          <w:rFonts w:cs="Calibri"/>
          <w:b/>
          <w:iCs/>
          <w:highlight w:val="yellow"/>
          <w:u w:val="single"/>
          <w:bdr w:val="single" w:sz="8" w:space="0" w:color="auto"/>
        </w:rPr>
        <w:t>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w:t>
      </w:r>
      <w:r w:rsidRPr="00C7794F">
        <w:rPr>
          <w:rFonts w:cs="Calibri"/>
          <w:sz w:val="16"/>
          <w:szCs w:val="14"/>
        </w:rPr>
        <w:lastRenderedPageBreak/>
        <w:t xml:space="preserve">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rFonts w:cs="Calibri"/>
          <w:sz w:val="16"/>
          <w:szCs w:val="14"/>
        </w:rPr>
        <w:t>on the basis of</w:t>
      </w:r>
      <w:proofErr w:type="gramEnd"/>
      <w:r w:rsidRPr="00C7794F">
        <w:rPr>
          <w:rFonts w:cs="Calibri"/>
          <w:sz w:val="16"/>
          <w:szCs w:val="14"/>
        </w:rPr>
        <w:t xml:space="preserve">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w:t>
      </w:r>
      <w:r w:rsidRPr="00DF7C6B">
        <w:rPr>
          <w:rFonts w:cs="Calibri"/>
          <w:b/>
          <w:iCs/>
          <w:u w:val="single"/>
          <w:bdr w:val="single" w:sz="8" w:space="0" w:color="auto"/>
        </w:rPr>
        <w:t>that it defines deontology in terms of values that are not distinctively deontological</w:t>
      </w:r>
      <w:r w:rsidRPr="00DF7C6B">
        <w:rPr>
          <w:rFonts w:cs="Calibri"/>
          <w:sz w:val="16"/>
        </w:rPr>
        <w:t xml:space="preserve">, though they may appear to be from the inside. </w:t>
      </w:r>
      <w:r w:rsidRPr="00DF7C6B">
        <w:rPr>
          <w:rFonts w:cs="Calibri"/>
          <w:b/>
          <w:u w:val="single"/>
        </w:rPr>
        <w:t>Consider the following analogy with religion. When one asks a religious person to explain the essence of</w:t>
      </w:r>
      <w:r w:rsidRPr="00C7794F">
        <w:rPr>
          <w:rFonts w:cs="Calibri"/>
          <w:b/>
          <w:u w:val="single"/>
        </w:rPr>
        <w:t xml:space="preserve">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w:t>
      </w:r>
      <w:r w:rsidRPr="00DF7C6B">
        <w:rPr>
          <w:rFonts w:cs="Calibri"/>
          <w:sz w:val="16"/>
        </w:rPr>
        <w:t xml:space="preserve">from non-religious practices, though they may appear to be secondary to many people operating from within a religious point of view. In the same way, I believe that most of </w:t>
      </w:r>
      <w:r w:rsidRPr="00DF7C6B">
        <w:rPr>
          <w:rFonts w:cs="Calibri"/>
          <w:b/>
          <w:u w:val="single"/>
        </w:rPr>
        <w:t>the standard deontological/Kantian self-</w:t>
      </w:r>
      <w:proofErr w:type="spellStart"/>
      <w:r w:rsidRPr="00DF7C6B">
        <w:rPr>
          <w:rFonts w:cs="Calibri"/>
          <w:b/>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DF7C6B">
        <w:rPr>
          <w:rFonts w:cs="Calibri"/>
          <w:b/>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w:t>
      </w:r>
      <w:r w:rsidRPr="00DF7C6B">
        <w:rPr>
          <w:rFonts w:cs="Calibri"/>
          <w:b/>
          <w:u w:val="single"/>
        </w:rPr>
        <w:t xml:space="preserve">them </w:t>
      </w:r>
      <w:r w:rsidRPr="00C7794F">
        <w:rPr>
          <w:rFonts w:cs="Calibri"/>
          <w:b/>
          <w:highlight w:val="yellow"/>
          <w:u w:val="single"/>
        </w:rPr>
        <w:t xml:space="preserve">as </w:t>
      </w:r>
      <w:r w:rsidRPr="00DF7C6B">
        <w:rPr>
          <w:rFonts w:cs="Calibri"/>
          <w:b/>
          <w:u w:val="single"/>
        </w:rPr>
        <w:t xml:space="preserve">mere </w:t>
      </w:r>
      <w:r w:rsidRPr="00C7794F">
        <w:rPr>
          <w:rFonts w:cs="Calibri"/>
          <w:b/>
          <w:highlight w:val="yellow"/>
          <w:u w:val="single"/>
        </w:rPr>
        <w:t xml:space="preserve">objects, </w:t>
      </w:r>
      <w:r w:rsidRPr="00DF7C6B">
        <w:rPr>
          <w:rFonts w:cs="Calibri"/>
          <w:b/>
          <w:u w:val="single"/>
        </w:rPr>
        <w:t xml:space="preserve">by </w:t>
      </w:r>
      <w:r w:rsidRPr="00C7794F">
        <w:rPr>
          <w:rFonts w:cs="Calibri"/>
          <w:b/>
          <w:iCs/>
          <w:highlight w:val="yellow"/>
          <w:u w:val="single"/>
          <w:bdr w:val="single" w:sz="8" w:space="0" w:color="auto"/>
        </w:rPr>
        <w:t>count</w:t>
      </w:r>
      <w:r w:rsidRPr="00DF7C6B">
        <w:rPr>
          <w:rFonts w:cs="Calibri"/>
          <w:b/>
          <w:iCs/>
          <w:u w:val="single"/>
          <w:bdr w:val="single" w:sz="8" w:space="0" w:color="auto"/>
        </w:rPr>
        <w:t>ing</w:t>
      </w:r>
      <w:r w:rsidRPr="00C7794F">
        <w:rPr>
          <w:rFonts w:cs="Calibri"/>
          <w:b/>
          <w:iCs/>
          <w:highlight w:val="yellow"/>
          <w:u w:val="single"/>
          <w:bdr w:val="single" w:sz="8" w:space="0" w:color="auto"/>
        </w:rPr>
        <w:t xml:space="preserve"> every person's well-</w:t>
      </w:r>
      <w:r w:rsidRPr="00DF7C6B">
        <w:rPr>
          <w:rFonts w:cs="Calibri"/>
          <w:b/>
          <w:iCs/>
          <w:u w:val="single"/>
          <w:bdr w:val="single" w:sz="8" w:space="0" w:color="auto"/>
        </w:rPr>
        <w:t>being in the decision-making process</w:t>
      </w:r>
      <w:r w:rsidRPr="00DF7C6B">
        <w:rPr>
          <w:rFonts w:cs="Calibri"/>
          <w:sz w:val="16"/>
        </w:rPr>
        <w:t xml:space="preserve">. </w:t>
      </w:r>
      <w:r w:rsidRPr="00DF7C6B">
        <w:rPr>
          <w:rFonts w:cs="Calibri"/>
          <w:b/>
          <w:u w:val="single"/>
        </w:rPr>
        <w:t xml:space="preserve">Likewise, a </w:t>
      </w:r>
      <w:proofErr w:type="gramStart"/>
      <w:r w:rsidRPr="00DF7C6B">
        <w:rPr>
          <w:rFonts w:cs="Calibri"/>
          <w:b/>
          <w:u w:val="single"/>
        </w:rPr>
        <w:t>consequentialist attempts</w:t>
      </w:r>
      <w:proofErr w:type="gramEnd"/>
      <w:r w:rsidRPr="00DF7C6B">
        <w:rPr>
          <w:rFonts w:cs="Calibri"/>
          <w:b/>
          <w:u w:val="single"/>
        </w:rPr>
        <w:t xml:space="preserve"> to act according to reasons that rational creatures can share by acting according to principles that </w:t>
      </w:r>
      <w:r w:rsidRPr="00DF7C6B">
        <w:rPr>
          <w:rFonts w:cs="Calibri"/>
          <w:b/>
          <w:iCs/>
          <w:u w:val="single"/>
          <w:bdr w:val="single" w:sz="8" w:space="0" w:color="auto"/>
        </w:rPr>
        <w:t>give equal weight to everyone's interests</w:t>
      </w:r>
      <w:r w:rsidRPr="00DF7C6B">
        <w:rPr>
          <w:rFonts w:cs="Calibri"/>
          <w:b/>
          <w:u w:val="single"/>
        </w:rPr>
        <w:t>, i.e. that are impartial</w:t>
      </w:r>
      <w:r w:rsidRPr="00DF7C6B">
        <w:rPr>
          <w:rFonts w:cs="Calibri"/>
          <w:sz w:val="16"/>
        </w:rPr>
        <w:t>. This is not to say that consequentialists and deontologi</w:t>
      </w:r>
      <w:r w:rsidRPr="00C7794F">
        <w:rPr>
          <w:rFonts w:cs="Calibri"/>
          <w:sz w:val="16"/>
        </w:rPr>
        <w:t xml:space="preserve">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w:t>
      </w:r>
      <w:proofErr w:type="gramStart"/>
      <w:r w:rsidRPr="00C7794F">
        <w:rPr>
          <w:rFonts w:cs="Calibri"/>
          <w:sz w:val="16"/>
        </w:rPr>
        <w:t>both of these</w:t>
      </w:r>
      <w:proofErr w:type="gramEnd"/>
      <w:r w:rsidRPr="00C7794F">
        <w:rPr>
          <w:rFonts w:cs="Calibri"/>
          <w:sz w:val="16"/>
        </w:rPr>
        <w:t xml:space="preserv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 xml:space="preserve">But, as with many religious people's accounts of what's </w:t>
      </w:r>
      <w:r w:rsidRPr="00C7794F">
        <w:rPr>
          <w:rFonts w:cs="Calibri"/>
          <w:b/>
          <w:u w:val="single"/>
        </w:rPr>
        <w:lastRenderedPageBreak/>
        <w:t>essential to religion, they don't really explain what's distinctive about the philosophy in question</w:t>
      </w:r>
      <w:r w:rsidRPr="00C7794F">
        <w:rPr>
          <w:rFonts w:cs="Calibri"/>
          <w:sz w:val="16"/>
        </w:rPr>
        <w:t xml:space="preserve">. </w:t>
      </w:r>
    </w:p>
    <w:p w14:paraId="34F61B9F" w14:textId="77777777" w:rsidR="00D95557" w:rsidRPr="00467FC5" w:rsidRDefault="00D95557" w:rsidP="00D95557">
      <w:pPr>
        <w:pStyle w:val="Heading4"/>
      </w:pPr>
      <w:r>
        <w:rPr>
          <w:rFonts w:cs="Calibri"/>
        </w:rPr>
        <w:t xml:space="preserve">3] </w:t>
      </w:r>
      <w:r w:rsidRPr="00467FC5">
        <w:t xml:space="preserve">Reducing existential risks is the top priority in any coherent moral theory </w:t>
      </w:r>
    </w:p>
    <w:p w14:paraId="608E618D" w14:textId="77777777" w:rsidR="00D95557" w:rsidRPr="00B57CDD" w:rsidRDefault="00D95557" w:rsidP="00D95557">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Pr>
          <w:rFonts w:eastAsia="Calibri"/>
          <w:b/>
          <w:bCs/>
          <w:u w:val="single"/>
        </w:rPr>
        <w:t xml:space="preserve"> </w:t>
      </w:r>
      <w:r w:rsidRPr="00467FC5">
        <w:rPr>
          <w:rFonts w:eastAsia="Calibri"/>
          <w:sz w:val="16"/>
        </w:rPr>
        <w:t>(Theron, Philosophy @St. Andrews http://blog.practicalethics.ox.ac.uk/2015/05/moral-agreement-on-saving-the-world/)</w:t>
      </w:r>
    </w:p>
    <w:p w14:paraId="5141404E" w14:textId="77777777" w:rsidR="00D95557" w:rsidRDefault="00D95557" w:rsidP="00D95557">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725C3">
        <w:rPr>
          <w:rStyle w:val="StyleUnderline"/>
          <w:highlight w:val="green"/>
        </w:rPr>
        <w:t xml:space="preserve">whatever </w:t>
      </w:r>
      <w:r w:rsidRPr="00191611">
        <w:rPr>
          <w:rStyle w:val="StyleUnderline"/>
        </w:rPr>
        <w:t xml:space="preserve">general moral </w:t>
      </w:r>
      <w:r w:rsidRPr="001725C3">
        <w:rPr>
          <w:rStyle w:val="StyleUnderline"/>
          <w:highlight w:val="green"/>
        </w:rPr>
        <w:t xml:space="preserve">view </w:t>
      </w:r>
      <w:r w:rsidRPr="005F4B03">
        <w:rPr>
          <w:rStyle w:val="StyleUnderline"/>
        </w:rPr>
        <w:t>we adopt</w:t>
      </w:r>
      <w:r w:rsidRPr="00191611">
        <w:rPr>
          <w:rStyle w:val="StyleUnderline"/>
        </w:rPr>
        <w:t xml:space="preserve">: that </w:t>
      </w:r>
      <w:r w:rsidRPr="001725C3">
        <w:rPr>
          <w:rStyle w:val="StyleUnderline"/>
          <w:highlight w:val="green"/>
        </w:rPr>
        <w:t xml:space="preserve">it is </w:t>
      </w:r>
      <w:r w:rsidRPr="00191611">
        <w:rPr>
          <w:rStyle w:val="StyleUnderline"/>
        </w:rPr>
        <w:t xml:space="preserve">very </w:t>
      </w:r>
      <w:r w:rsidRPr="001725C3">
        <w:rPr>
          <w:rStyle w:val="StyleUnderline"/>
          <w:highlight w:val="green"/>
        </w:rPr>
        <w:t xml:space="preserve">important to reduce </w:t>
      </w:r>
      <w:r w:rsidRPr="00191611">
        <w:rPr>
          <w:rStyle w:val="StyleUnderline"/>
        </w:rPr>
        <w:t xml:space="preserve">the </w:t>
      </w:r>
      <w:r w:rsidRPr="001725C3">
        <w:rPr>
          <w:rStyle w:val="StyleUnderline"/>
          <w:highlight w:val="green"/>
        </w:rPr>
        <w:t xml:space="preserve">risk that </w:t>
      </w:r>
      <w:r w:rsidRPr="00191611">
        <w:rPr>
          <w:rStyle w:val="StyleUnderline"/>
        </w:rPr>
        <w:t xml:space="preserve">all intelligent </w:t>
      </w:r>
      <w:r w:rsidRPr="001725C3">
        <w:rPr>
          <w:rStyle w:val="StyleUnderline"/>
          <w:highlight w:val="green"/>
        </w:rPr>
        <w:t xml:space="preserve">beings </w:t>
      </w:r>
      <w:r w:rsidRPr="00191611">
        <w:rPr>
          <w:rStyle w:val="StyleUnderline"/>
        </w:rPr>
        <w:t xml:space="preserve">on this planet </w:t>
      </w:r>
      <w:r w:rsidRPr="001725C3">
        <w:rPr>
          <w:rStyle w:val="StyleUnderline"/>
          <w:highlight w:val="green"/>
        </w:rPr>
        <w:t xml:space="preserve">are eliminated by </w:t>
      </w:r>
      <w:r w:rsidRPr="00191611">
        <w:rPr>
          <w:rStyle w:val="StyleUnderline"/>
        </w:rPr>
        <w:t xml:space="preserve">an enormous </w:t>
      </w:r>
      <w:r w:rsidRPr="001725C3">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725C3">
        <w:rPr>
          <w:rStyle w:val="StyleUnderline"/>
          <w:highlight w:val="green"/>
        </w:rPr>
        <w:t xml:space="preserve">we </w:t>
      </w:r>
      <w:r w:rsidRPr="00191611">
        <w:rPr>
          <w:rStyle w:val="StyleUnderline"/>
        </w:rPr>
        <w:t xml:space="preserve">– whether we’re consequentialists, deontologists, or virtue ethicists – </w:t>
      </w:r>
      <w:r w:rsidRPr="001725C3">
        <w:rPr>
          <w:rStyle w:val="StyleUnderline"/>
          <w:highlight w:val="green"/>
        </w:rPr>
        <w:t xml:space="preserve">should all agree </w:t>
      </w:r>
      <w:r w:rsidRPr="005F4B03">
        <w:rPr>
          <w:rStyle w:val="StyleUnderline"/>
        </w:rPr>
        <w:t xml:space="preserve">that we should try </w:t>
      </w:r>
      <w:r w:rsidRPr="001725C3">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725C3">
        <w:rPr>
          <w:rStyle w:val="StyleUnderline"/>
          <w:highlight w:val="green"/>
        </w:rPr>
        <w:t xml:space="preserve">reducing existential risk is </w:t>
      </w:r>
      <w:r w:rsidRPr="00191611">
        <w:rPr>
          <w:rStyle w:val="StyleUnderline"/>
        </w:rPr>
        <w:t xml:space="preserve">arguably </w:t>
      </w:r>
      <w:r w:rsidRPr="001725C3">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w:t>
      </w:r>
      <w:proofErr w:type="gramStart"/>
      <w:r w:rsidRPr="00374954">
        <w:rPr>
          <w:rFonts w:eastAsia="Calibri"/>
          <w:sz w:val="14"/>
        </w:rPr>
        <w:t>high quality</w:t>
      </w:r>
      <w:proofErr w:type="gramEnd"/>
      <w:r w:rsidRPr="00374954">
        <w:rPr>
          <w:rFonts w:eastAsia="Calibri"/>
          <w:sz w:val="14"/>
        </w:rPr>
        <w:t xml:space="preserve"> lives. </w:t>
      </w:r>
      <w:r w:rsidRPr="001725C3">
        <w:rPr>
          <w:rStyle w:val="StyleUnderline"/>
          <w:highlight w:val="green"/>
        </w:rPr>
        <w:t>You might think what I</w:t>
      </w:r>
      <w:r w:rsidRPr="00191611">
        <w:rPr>
          <w:rStyle w:val="StyleUnderline"/>
        </w:rPr>
        <w:t xml:space="preserve"> have just </w:t>
      </w:r>
      <w:r w:rsidRPr="001725C3">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1725C3">
        <w:rPr>
          <w:rStyle w:val="StyleUnderline"/>
          <w:highlight w:val="green"/>
        </w:rPr>
        <w:t>that is a huge mistake</w:t>
      </w:r>
      <w:r w:rsidRPr="00191611">
        <w:rPr>
          <w:rStyle w:val="StyleUnderline"/>
        </w:rPr>
        <w:t xml:space="preserve">. </w:t>
      </w:r>
      <w:r w:rsidRPr="001725C3">
        <w:rPr>
          <w:rStyle w:val="StyleUnderline"/>
          <w:highlight w:val="green"/>
        </w:rPr>
        <w:t xml:space="preserve">Non-consequentialism is the view that there’s more that determines rightness than </w:t>
      </w:r>
      <w:r w:rsidRPr="00191611">
        <w:rPr>
          <w:rStyle w:val="StyleUnderline"/>
        </w:rPr>
        <w:t xml:space="preserve">the goodness of </w:t>
      </w:r>
      <w:r w:rsidRPr="001725C3">
        <w:rPr>
          <w:rStyle w:val="StyleUnderline"/>
          <w:highlight w:val="green"/>
        </w:rPr>
        <w:t xml:space="preserve">consequences </w:t>
      </w:r>
      <w:r w:rsidRPr="00191611">
        <w:rPr>
          <w:rStyle w:val="StyleUnderline"/>
        </w:rPr>
        <w:t xml:space="preserve">or outcomes; it is </w:t>
      </w:r>
      <w:r w:rsidRPr="001725C3">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725C3">
        <w:rPr>
          <w:rStyle w:val="StyleUnderline"/>
          <w:highlight w:val="green"/>
        </w:rPr>
        <w:t xml:space="preserve">Minimally plausible versions of deontology </w:t>
      </w:r>
      <w:r w:rsidRPr="00191611">
        <w:rPr>
          <w:rStyle w:val="StyleUnderline"/>
        </w:rPr>
        <w:t xml:space="preserve">and virtue ethics </w:t>
      </w:r>
      <w:r w:rsidRPr="001725C3">
        <w:rPr>
          <w:rStyle w:val="StyleUnderline"/>
          <w:highlight w:val="green"/>
        </w:rPr>
        <w:t xml:space="preserve">must be concerned </w:t>
      </w:r>
      <w:r w:rsidRPr="00191611">
        <w:rPr>
          <w:rStyle w:val="StyleUnderline"/>
        </w:rPr>
        <w:t xml:space="preserve">in part </w:t>
      </w:r>
      <w:r w:rsidRPr="001725C3">
        <w:rPr>
          <w:rStyle w:val="StyleUnderline"/>
          <w:highlight w:val="gree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w:t>
      </w:r>
      <w:proofErr w:type="gramStart"/>
      <w:r w:rsidRPr="00374954">
        <w:rPr>
          <w:rFonts w:eastAsia="Calibri"/>
          <w:sz w:val="14"/>
        </w:rPr>
        <w:t>consists</w:t>
      </w:r>
      <w:proofErr w:type="gramEnd"/>
      <w:r w:rsidRPr="00374954">
        <w:rPr>
          <w:rFonts w:eastAsia="Calibr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74954">
        <w:rPr>
          <w:rFonts w:eastAsia="Calibri"/>
          <w:sz w:val="14"/>
        </w:rPr>
        <w:t>actually desires</w:t>
      </w:r>
      <w:proofErr w:type="gramEnd"/>
      <w:r w:rsidRPr="00374954">
        <w:rPr>
          <w:rFonts w:eastAsia="Calibri"/>
          <w:sz w:val="14"/>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374954">
        <w:rPr>
          <w:rFonts w:eastAsia="Calibri"/>
          <w:sz w:val="14"/>
        </w:rPr>
        <w:t>all of</w:t>
      </w:r>
      <w:proofErr w:type="gramEnd"/>
      <w:r w:rsidRPr="00374954">
        <w:rPr>
          <w:rFonts w:eastAsia="Calibri"/>
          <w:sz w:val="14"/>
        </w:rPr>
        <w:t xml:space="preserve">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proofErr w:type="gramStart"/>
      <w:r w:rsidRPr="001725C3">
        <w:rPr>
          <w:rStyle w:val="StyleUnderline"/>
          <w:highlight w:val="green"/>
        </w:rPr>
        <w:t>take into account</w:t>
      </w:r>
      <w:proofErr w:type="gramEnd"/>
      <w:r w:rsidRPr="001725C3">
        <w:rPr>
          <w:rStyle w:val="StyleUnderline"/>
          <w:highlight w:val="green"/>
        </w:rPr>
        <w:t xml:space="preserve">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725C3">
        <w:rPr>
          <w:rStyle w:val="StyleUnderline"/>
          <w:highlight w:val="green"/>
        </w:rPr>
        <w:t xml:space="preserve">those </w:t>
      </w:r>
      <w:r w:rsidRPr="003D026D">
        <w:rPr>
          <w:rStyle w:val="StyleUnderline"/>
        </w:rPr>
        <w:t xml:space="preserve">(hedonistic egoists) </w:t>
      </w:r>
      <w:r w:rsidRPr="001725C3">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 xml:space="preserve">they would have </w:t>
      </w:r>
      <w:proofErr w:type="gramStart"/>
      <w:r w:rsidRPr="003D026D">
        <w:rPr>
          <w:rStyle w:val="StyleUnderline"/>
        </w:rPr>
        <w:t>pretty strong</w:t>
      </w:r>
      <w:proofErr w:type="gramEnd"/>
      <w:r w:rsidRPr="003D026D">
        <w:rPr>
          <w:rStyle w:val="StyleUnderline"/>
        </w:rPr>
        <w:t xml:space="preserve"> reason, from the standpoint of moral uncertainty, </w:t>
      </w:r>
      <w:r w:rsidRPr="003D026D">
        <w:rPr>
          <w:rStyle w:val="StyleUnderline"/>
        </w:rPr>
        <w:lastRenderedPageBreak/>
        <w:t>to reduce existential risk</w:t>
      </w:r>
      <w:r w:rsidRPr="00374954">
        <w:rPr>
          <w:rFonts w:eastAsia="Calibri"/>
          <w:sz w:val="14"/>
        </w:rPr>
        <w:t xml:space="preserve">. Perhaps most disturbingly still, </w:t>
      </w:r>
      <w:r w:rsidRPr="001725C3">
        <w:rPr>
          <w:rStyle w:val="StyleUnderline"/>
          <w:highlight w:val="green"/>
        </w:rPr>
        <w:t xml:space="preserve">even if we are only 1% sure that </w:t>
      </w:r>
      <w:r w:rsidRPr="003D026D">
        <w:rPr>
          <w:rStyle w:val="StyleUnderline"/>
        </w:rPr>
        <w:t xml:space="preserve">the well-being of possible </w:t>
      </w:r>
      <w:r w:rsidRPr="001725C3">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725C3">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proofErr w:type="gramStart"/>
      <w:r w:rsidRPr="003D026D">
        <w:rPr>
          <w:rStyle w:val="StyleUnderline"/>
        </w:rPr>
        <w:t>for the reason that</w:t>
      </w:r>
      <w:proofErr w:type="gramEnd"/>
      <w:r w:rsidRPr="003D026D">
        <w:rPr>
          <w:rStyle w:val="StyleUnderline"/>
        </w:rPr>
        <w:t xml:space="preserve"> </w:t>
      </w:r>
      <w:r w:rsidRPr="005F4B03">
        <w:rPr>
          <w:rStyle w:val="StyleUnderline"/>
        </w:rPr>
        <w:t xml:space="preserve">there are </w:t>
      </w:r>
      <w:r w:rsidRPr="001725C3">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725C3">
        <w:rPr>
          <w:rStyle w:val="StyleUnderline"/>
          <w:highlight w:val="green"/>
        </w:rPr>
        <w:t xml:space="preserve">all </w:t>
      </w:r>
      <w:r w:rsidRPr="005F4B03">
        <w:rPr>
          <w:rStyle w:val="StyleUnderline"/>
        </w:rPr>
        <w:t xml:space="preserve">minimally plausible </w:t>
      </w:r>
      <w:r w:rsidRPr="001725C3">
        <w:rPr>
          <w:rStyle w:val="StyleUnderline"/>
          <w:highlight w:val="green"/>
        </w:rPr>
        <w:t xml:space="preserve">moral views </w:t>
      </w:r>
      <w:r w:rsidRPr="005F4B03">
        <w:rPr>
          <w:rStyle w:val="StyleUnderline"/>
        </w:rPr>
        <w:t xml:space="preserve">would </w:t>
      </w:r>
      <w:r w:rsidRPr="001725C3">
        <w:rPr>
          <w:rStyle w:val="StyleUnderline"/>
          <w:highlight w:val="green"/>
        </w:rPr>
        <w:t xml:space="preserve">converge on the conclusion </w:t>
      </w:r>
      <w:r w:rsidRPr="005F4B03">
        <w:rPr>
          <w:rStyle w:val="StyleUnderline"/>
        </w:rPr>
        <w:t xml:space="preserve">that </w:t>
      </w:r>
      <w:r w:rsidRPr="001725C3">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374954">
        <w:rPr>
          <w:rFonts w:eastAsia="Calibri"/>
          <w:sz w:val="14"/>
        </w:rPr>
        <w:t>fairly implausible</w:t>
      </w:r>
      <w:proofErr w:type="gramEnd"/>
      <w:r w:rsidRPr="00374954">
        <w:rPr>
          <w:rFonts w:eastAsia="Calibri"/>
          <w:sz w:val="14"/>
        </w:rPr>
        <w:t xml:space="preserv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4D7443F" w14:textId="77777777" w:rsidR="00D95557" w:rsidRDefault="00D95557" w:rsidP="00D95557">
      <w:pPr>
        <w:pStyle w:val="Heading2"/>
      </w:pPr>
      <w:r>
        <w:lastRenderedPageBreak/>
        <w:t>Case</w:t>
      </w:r>
    </w:p>
    <w:p w14:paraId="016210DD" w14:textId="77777777" w:rsidR="00D95557" w:rsidRDefault="00D95557" w:rsidP="00D95557">
      <w:pPr>
        <w:pStyle w:val="Heading3"/>
      </w:pPr>
      <w:r>
        <w:lastRenderedPageBreak/>
        <w:t xml:space="preserve">T/l </w:t>
      </w:r>
    </w:p>
    <w:p w14:paraId="2A2D9806" w14:textId="77777777" w:rsidR="00D95557" w:rsidRDefault="00D95557" w:rsidP="00D95557">
      <w:pPr>
        <w:pStyle w:val="Heading4"/>
      </w:pPr>
      <w:r>
        <w:t>A] Presume negative they’ve identified a structural issue with space and discourse about space by the government and exploration broadly but have not tied any of it to private entities which means that the aff solves a total of 0 of this advantage because they don’t ban all space launches which independently proves the res PIC solves</w:t>
      </w:r>
    </w:p>
    <w:p w14:paraId="23D0CBB2" w14:textId="77777777" w:rsidR="00D95557" w:rsidRPr="00AC71EC" w:rsidRDefault="00D95557" w:rsidP="00D95557">
      <w:pPr>
        <w:pStyle w:val="Heading4"/>
      </w:pPr>
      <w:r>
        <w:t xml:space="preserve">C] The 1Ars inevitable argument that appropriation of space excludes Asian countries is nonsensical because the Asian continent definitively has some of the most expansive space industries thing about Japan, </w:t>
      </w:r>
      <w:proofErr w:type="spellStart"/>
      <w:r>
        <w:t>SoKo</w:t>
      </w:r>
      <w:proofErr w:type="spellEnd"/>
      <w:r>
        <w:t xml:space="preserve">, China. India </w:t>
      </w:r>
    </w:p>
    <w:p w14:paraId="1C233E33" w14:textId="77777777" w:rsidR="00D95557" w:rsidRPr="00586C9A" w:rsidRDefault="00D95557" w:rsidP="00D95557">
      <w:pPr>
        <w:pStyle w:val="Heading4"/>
      </w:pPr>
      <w:r>
        <w:t xml:space="preserve">D] </w:t>
      </w:r>
      <w:r w:rsidRPr="00CB55C0">
        <w:t xml:space="preserve">c/ ROB – Evaluate the material consequences of the plan </w:t>
      </w:r>
      <w:r w:rsidRPr="00CB55C0">
        <w:br/>
        <w:t>versus the world of the negative.</w:t>
      </w:r>
      <w:r>
        <w:t xml:space="preserve"> </w:t>
      </w:r>
      <w:r w:rsidRPr="001F2451">
        <w:t>Consequentialism is key – otherwise race discussions are purely ideological and can never have an effect.  Bracey 06</w:t>
      </w:r>
    </w:p>
    <w:p w14:paraId="0F15F426" w14:textId="77777777" w:rsidR="00D95557" w:rsidRPr="00391D0E" w:rsidRDefault="00D95557" w:rsidP="00D95557">
      <w:pPr>
        <w:rPr>
          <w:sz w:val="12"/>
          <w:szCs w:val="12"/>
        </w:rPr>
      </w:pPr>
      <w:r w:rsidRPr="001F2451">
        <w:rPr>
          <w:sz w:val="12"/>
          <w:szCs w:val="12"/>
        </w:rPr>
        <w:t>Bracey 06 – (Sept. 2006, Christopher, Associate Professor of Law and African and African American Studies, Wash U-St. Louis, Southern California Law Review, 79 S. Cal. L. Rev. 1231, p. 1318).  NS</w:t>
      </w:r>
    </w:p>
    <w:p w14:paraId="584407D1" w14:textId="77777777" w:rsidR="00D95557" w:rsidRPr="001F2451" w:rsidRDefault="00D95557" w:rsidP="00D95557">
      <w:pPr>
        <w:rPr>
          <w:rStyle w:val="StyleUnderline"/>
        </w:rPr>
      </w:pPr>
      <w:r w:rsidRPr="001F2451">
        <w:rPr>
          <w:sz w:val="16"/>
        </w:rPr>
        <w:t xml:space="preserve">Second, </w:t>
      </w:r>
      <w:r w:rsidRPr="001B1FBD">
        <w:rPr>
          <w:rStyle w:val="StyleUnderline"/>
          <w:highlight w:val="green"/>
        </w:rPr>
        <w:t>reducing conversation on race matters to an ideological contest allows opponents to elide inquiry into whether</w:t>
      </w:r>
      <w:r w:rsidRPr="001F2451">
        <w:rPr>
          <w:sz w:val="16"/>
        </w:rPr>
        <w:t xml:space="preserve"> the results of </w:t>
      </w:r>
      <w:r w:rsidRPr="001B1FBD">
        <w:rPr>
          <w:rStyle w:val="StyleUnderline"/>
          <w:highlight w:val="green"/>
        </w:rPr>
        <w:t>a particular</w:t>
      </w:r>
      <w:r w:rsidRPr="001F2451">
        <w:rPr>
          <w:sz w:val="16"/>
        </w:rPr>
        <w:t xml:space="preserve"> preference </w:t>
      </w:r>
      <w:r w:rsidRPr="001B1FBD">
        <w:rPr>
          <w:rStyle w:val="StyleUnderline"/>
          <w:highlight w:val="green"/>
        </w:rPr>
        <w:t>policy are desirable</w:t>
      </w:r>
      <w:r w:rsidRPr="001F2451">
        <w:rPr>
          <w:sz w:val="16"/>
        </w:rPr>
        <w:t xml:space="preserve">. </w:t>
      </w:r>
      <w:r w:rsidRPr="001F2451">
        <w:rPr>
          <w:rStyle w:val="StyleUnderline"/>
        </w:rPr>
        <w:t xml:space="preserve">Policy positions masquerading as </w:t>
      </w:r>
      <w:r w:rsidRPr="001B1FBD">
        <w:rPr>
          <w:rStyle w:val="StyleUnderline"/>
          <w:highlight w:val="green"/>
        </w:rPr>
        <w:t>principled ideological stances</w:t>
      </w:r>
      <w:r w:rsidRPr="001F2451">
        <w:rPr>
          <w:rStyle w:val="StyleUnderline"/>
        </w:rPr>
        <w:t xml:space="preserve"> </w:t>
      </w:r>
      <w:r w:rsidRPr="001B1FBD">
        <w:rPr>
          <w:rStyle w:val="StyleUnderline"/>
          <w:highlight w:val="green"/>
        </w:rPr>
        <w:t>create the impression that a</w:t>
      </w:r>
      <w:r w:rsidRPr="001F2451">
        <w:rPr>
          <w:rStyle w:val="StyleUnderline"/>
        </w:rPr>
        <w:t xml:space="preserve"> racial </w:t>
      </w:r>
      <w:r w:rsidRPr="001B1FBD">
        <w:rPr>
          <w:rStyle w:val="StyleUnderline"/>
          <w:highlight w:val="green"/>
        </w:rPr>
        <w:t>policy is</w:t>
      </w:r>
      <w:r w:rsidRPr="001F2451">
        <w:rPr>
          <w:rStyle w:val="StyleUnderline"/>
        </w:rPr>
        <w:t xml:space="preserve"> not</w:t>
      </w:r>
      <w:r w:rsidRPr="001F2451">
        <w:rPr>
          <w:sz w:val="16"/>
        </w:rPr>
        <w:t xml:space="preserve"> simply </w:t>
      </w:r>
      <w:r w:rsidRPr="001F2451">
        <w:rPr>
          <w:rStyle w:val="StyleUnderline"/>
        </w:rPr>
        <w:t xml:space="preserve">a choice among available alternatives, but </w:t>
      </w:r>
      <w:r w:rsidRPr="001B1FBD">
        <w:rPr>
          <w:rStyle w:val="StyleUnderline"/>
          <w:highlight w:val="green"/>
        </w:rPr>
        <w:t>the embodiment of some higher moral principle</w:t>
      </w:r>
      <w:r w:rsidRPr="001F2451">
        <w:rPr>
          <w:sz w:val="16"/>
        </w:rPr>
        <w:t xml:space="preserve">. Thus, </w:t>
      </w:r>
      <w:r w:rsidRPr="008C3F58">
        <w:rPr>
          <w:rStyle w:val="StyleUnderline"/>
        </w:rPr>
        <w:t xml:space="preserve">the "principle" becomes an </w:t>
      </w:r>
      <w:proofErr w:type="gramStart"/>
      <w:r w:rsidRPr="008C3F58">
        <w:rPr>
          <w:rStyle w:val="StyleUnderline"/>
        </w:rPr>
        <w:t>end in itself, without</w:t>
      </w:r>
      <w:proofErr w:type="gramEnd"/>
      <w:r w:rsidRPr="008C3F58">
        <w:rPr>
          <w:rStyle w:val="StyleUnderline"/>
        </w:rPr>
        <w:t xml:space="preserve"> reference to outcomes</w:t>
      </w:r>
      <w:r w:rsidRPr="001F2451">
        <w:rPr>
          <w:sz w:val="16"/>
        </w:rPr>
        <w:t xml:space="preserve">. </w:t>
      </w:r>
      <w:r w:rsidRPr="001F2451">
        <w:rPr>
          <w:rStyle w:val="StyleUnderline"/>
        </w:rPr>
        <w:t>Consider</w:t>
      </w:r>
      <w:r w:rsidRPr="001F2451">
        <w:rPr>
          <w:sz w:val="16"/>
        </w:rPr>
        <w:t xml:space="preserve"> the prevailing view of </w:t>
      </w:r>
      <w:r w:rsidRPr="001F2451">
        <w:rPr>
          <w:rStyle w:val="StyleUnderline"/>
        </w:rPr>
        <w:t>colorblindness</w:t>
      </w:r>
      <w:r w:rsidRPr="001F2451">
        <w:rPr>
          <w:sz w:val="16"/>
        </w:rPr>
        <w:t xml:space="preserve"> in constitutional discourse. </w:t>
      </w:r>
      <w:r w:rsidRPr="001B1FBD">
        <w:rPr>
          <w:rStyle w:val="StyleUnderline"/>
          <w:highlight w:val="green"/>
        </w:rPr>
        <w:t>Colorblindness has come to be understood as the embodiment of what is</w:t>
      </w:r>
      <w:r w:rsidRPr="001F2451">
        <w:rPr>
          <w:rStyle w:val="StyleUnderline"/>
        </w:rPr>
        <w:t xml:space="preserve"> morally </w:t>
      </w:r>
      <w:r w:rsidRPr="001B1FBD">
        <w:rPr>
          <w:rStyle w:val="StyleUnderline"/>
          <w:highlight w:val="green"/>
        </w:rPr>
        <w:t>just, independent of its actual effect upon the lives of</w:t>
      </w:r>
      <w:r w:rsidRPr="001F2451">
        <w:rPr>
          <w:rStyle w:val="StyleUnderline"/>
        </w:rPr>
        <w:t xml:space="preserve"> racial </w:t>
      </w:r>
      <w:r w:rsidRPr="001B1FBD">
        <w:rPr>
          <w:rStyle w:val="StyleUnderline"/>
          <w:highlight w:val="green"/>
        </w:rPr>
        <w:t>minorities</w:t>
      </w:r>
      <w:r w:rsidRPr="001F2451">
        <w:rPr>
          <w:rStyle w:val="StyleUnderline"/>
        </w:rPr>
        <w:t>. This explains Justice Thomas's belief</w:t>
      </w:r>
      <w:r w:rsidRPr="001F2451">
        <w:rPr>
          <w:sz w:val="16"/>
        </w:rPr>
        <w:t xml:space="preserve"> in the "moral and constitutional equivalence" between Jim Crow laws and race preferences, and his tragic assertion that "Government cannot make us equal [but] can only recognize, respect, and protect us as equal before the law." </w:t>
      </w:r>
      <w:hyperlink r:id="rId7" w:anchor="n281" w:tgtFrame="_self" w:history="1">
        <w:r w:rsidRPr="001F2451">
          <w:rPr>
            <w:rStyle w:val="Hyperlink"/>
          </w:rPr>
          <w:t>281</w:t>
        </w:r>
      </w:hyperlink>
      <w:r w:rsidRPr="001F2451">
        <w:rPr>
          <w:sz w:val="16"/>
        </w:rPr>
        <w:t xml:space="preserve"> For Thomas, there is no meaningful difference between laws designed to entrench racial subordination and those designed to alleviate conditions of oppression. </w:t>
      </w:r>
      <w:r w:rsidRPr="001F2451">
        <w:rPr>
          <w:rStyle w:val="StyleUnderline"/>
        </w:rPr>
        <w:t xml:space="preserve">Critics may point out that colorblindness in practice has the effect of entrenching </w:t>
      </w:r>
      <w:r w:rsidRPr="001B1FBD">
        <w:rPr>
          <w:rStyle w:val="StyleUnderline"/>
          <w:highlight w:val="green"/>
        </w:rPr>
        <w:t>existing racial disparities in health,</w:t>
      </w:r>
      <w:r w:rsidRPr="001F2451">
        <w:rPr>
          <w:rStyle w:val="StyleUnderline"/>
        </w:rPr>
        <w:t xml:space="preserve"> </w:t>
      </w:r>
      <w:r w:rsidRPr="001B1FBD">
        <w:rPr>
          <w:rStyle w:val="StyleUnderline"/>
          <w:highlight w:val="green"/>
        </w:rPr>
        <w:t>wealth, and society.</w:t>
      </w:r>
      <w:r w:rsidRPr="001F2451">
        <w:rPr>
          <w:rStyle w:val="StyleUnderline"/>
        </w:rPr>
        <w:t xml:space="preserve"> But </w:t>
      </w:r>
      <w:r w:rsidRPr="001B1FBD">
        <w:rPr>
          <w:rStyle w:val="StyleUnderline"/>
          <w:highlight w:val="green"/>
        </w:rPr>
        <w:t>in framing the debate in purely ideological terms</w:t>
      </w:r>
      <w:r w:rsidRPr="001B1FBD">
        <w:rPr>
          <w:sz w:val="16"/>
          <w:highlight w:val="green"/>
        </w:rPr>
        <w:t xml:space="preserve">, </w:t>
      </w:r>
      <w:r w:rsidRPr="008C3F58">
        <w:rPr>
          <w:rStyle w:val="StyleUnderline"/>
        </w:rPr>
        <w:t xml:space="preserve">opponents </w:t>
      </w:r>
      <w:proofErr w:type="gramStart"/>
      <w:r w:rsidRPr="008C3F58">
        <w:rPr>
          <w:rStyle w:val="StyleUnderline"/>
        </w:rPr>
        <w:t>are able to</w:t>
      </w:r>
      <w:proofErr w:type="gramEnd"/>
      <w:r w:rsidRPr="008C3F58">
        <w:rPr>
          <w:rStyle w:val="StyleUnderline"/>
        </w:rPr>
        <w:t xml:space="preserve"> avoid the contentious issue of outcomes</w:t>
      </w:r>
      <w:r w:rsidRPr="001F2451">
        <w:rPr>
          <w:sz w:val="16"/>
        </w:rPr>
        <w:t xml:space="preserve"> a</w:t>
      </w:r>
      <w:r w:rsidRPr="001F2451">
        <w:rPr>
          <w:rStyle w:val="StyleUnderline"/>
        </w:rPr>
        <w:t>nd make viability determinations based exclusively on</w:t>
      </w:r>
      <w:r w:rsidRPr="001F2451">
        <w:rPr>
          <w:sz w:val="16"/>
        </w:rPr>
        <w:t xml:space="preserve"> whether racially progressive measures exude fidelity to </w:t>
      </w:r>
      <w:r w:rsidRPr="008C3F58">
        <w:rPr>
          <w:rStyle w:val="StyleUnderline"/>
        </w:rPr>
        <w:t>the ideological principle</w:t>
      </w:r>
      <w:r w:rsidRPr="001F2451">
        <w:rPr>
          <w:sz w:val="16"/>
        </w:rPr>
        <w:t xml:space="preserve"> of colorblindness. </w:t>
      </w:r>
      <w:r w:rsidRPr="008C3F58">
        <w:rPr>
          <w:rStyle w:val="StyleUnderline"/>
        </w:rPr>
        <w:t xml:space="preserve">Meaningful policy debate is replaced by ideological </w:t>
      </w:r>
      <w:r w:rsidRPr="001B1FBD">
        <w:rPr>
          <w:rStyle w:val="StyleUnderline"/>
          <w:highlight w:val="green"/>
        </w:rPr>
        <w:t>exchange</w:t>
      </w:r>
      <w:r w:rsidRPr="001F2451">
        <w:rPr>
          <w:rStyle w:val="StyleUnderline"/>
        </w:rPr>
        <w:t xml:space="preserve">, which </w:t>
      </w:r>
      <w:r w:rsidRPr="001B1FBD">
        <w:rPr>
          <w:rStyle w:val="StyleUnderline"/>
          <w:highlight w:val="green"/>
        </w:rPr>
        <w:t>further exacerbates hostilities and deepens the cycle of resentment.</w:t>
      </w:r>
    </w:p>
    <w:p w14:paraId="44ECD35A" w14:textId="77777777" w:rsidR="00D95557" w:rsidRPr="00CB55C0" w:rsidRDefault="00D95557" w:rsidP="00D95557"/>
    <w:p w14:paraId="4C74ED93" w14:textId="77777777" w:rsidR="00D95557" w:rsidRDefault="00D95557" w:rsidP="00D95557">
      <w:pPr>
        <w:pStyle w:val="Heading3"/>
      </w:pPr>
      <w:r>
        <w:lastRenderedPageBreak/>
        <w:t>Method</w:t>
      </w:r>
    </w:p>
    <w:p w14:paraId="3CCAFDFD" w14:textId="77777777" w:rsidR="00D95557" w:rsidRDefault="00D95557" w:rsidP="00D95557">
      <w:pPr>
        <w:pStyle w:val="Heading4"/>
      </w:pPr>
      <w:r>
        <w:t>[1] This is almost entirely about AUSTRALIA – all their empirical examples and personal travels that informed their method happened in Australia, their only reference to the US is about student demographics at NYU’s campus IN AUSTRALIA – that’s not sufficient to make broad claims about the US writ large or to establish any kind of solvency for “transpacific reimagining”</w:t>
      </w:r>
    </w:p>
    <w:p w14:paraId="527EA7BA" w14:textId="77777777" w:rsidR="00D95557" w:rsidRDefault="00D95557" w:rsidP="00D95557">
      <w:pPr>
        <w:pStyle w:val="Heading4"/>
      </w:pPr>
      <w:r>
        <w:t>[2] Watson admits that this method is intrinsically tied to elitism, neoliberalism, and the same xenophobic attitudes the AFF critiques – that turns their solvency ESPECIALLY under their “starting points first” framing – their starting point is Watson’s theory born out of their personal travels</w:t>
      </w:r>
    </w:p>
    <w:p w14:paraId="5FF57C16" w14:textId="77777777" w:rsidR="00D95557" w:rsidRPr="00FC789F" w:rsidRDefault="00D95557" w:rsidP="00D95557">
      <w:pPr>
        <w:pStyle w:val="NoSpacing"/>
      </w:pPr>
      <w:r w:rsidRPr="00FC789F">
        <w:rPr>
          <w:rStyle w:val="Style13ptBold"/>
        </w:rPr>
        <w:t>1AC Watson 17</w:t>
      </w:r>
      <w:r>
        <w:t xml:space="preserve"> (“Postscript: On Transpacific Futurities”, </w:t>
      </w:r>
      <w:r w:rsidRPr="00FC789F">
        <w:t>https://sci-hubtw.hkvisa.net/10.1353/jaas.2017.0007</w:t>
      </w:r>
      <w:r>
        <w:t xml:space="preserve">, </w:t>
      </w:r>
      <w:proofErr w:type="spellStart"/>
      <w:r>
        <w:t>EmmieeM</w:t>
      </w:r>
      <w:proofErr w:type="spellEnd"/>
      <w:r>
        <w:t>)</w:t>
      </w:r>
    </w:p>
    <w:p w14:paraId="67A638F3" w14:textId="77777777" w:rsidR="00D95557" w:rsidRPr="00380126" w:rsidRDefault="00D95557" w:rsidP="00D95557">
      <w:pPr>
        <w:pStyle w:val="NoSpacing"/>
        <w:rPr>
          <w:rFonts w:ascii="Times New Roman" w:eastAsia="Times New Roman" w:hAnsi="Times New Roman" w:cs="Times New Roman"/>
          <w:sz w:val="16"/>
          <w:szCs w:val="16"/>
        </w:rPr>
      </w:pPr>
      <w:r w:rsidRPr="00FC789F">
        <w:rPr>
          <w:rFonts w:ascii="Times New Roman" w:eastAsia="Times New Roman" w:hAnsi="Times New Roman" w:cs="Times New Roman"/>
          <w:sz w:val="16"/>
          <w:szCs w:val="16"/>
        </w:rPr>
        <w:t>With reflection, of course,</w:t>
      </w:r>
      <w:r w:rsidRPr="00FC789F">
        <w:rPr>
          <w:rFonts w:ascii="Times New Roman" w:eastAsia="Times New Roman" w:hAnsi="Times New Roman" w:cs="Times New Roman"/>
          <w:sz w:val="24"/>
        </w:rPr>
        <w:t xml:space="preserve"> </w:t>
      </w:r>
      <w:r w:rsidRPr="00FC789F">
        <w:rPr>
          <w:rStyle w:val="Emphasis"/>
          <w:highlight w:val="yellow"/>
        </w:rPr>
        <w:t>it was clear that my own</w:t>
      </w:r>
      <w:r w:rsidRPr="00FC789F">
        <w:rPr>
          <w:rStyle w:val="Emphasis"/>
        </w:rPr>
        <w:t xml:space="preserve"> easy </w:t>
      </w:r>
      <w:r w:rsidRPr="00FC789F">
        <w:rPr>
          <w:rStyle w:val="Emphasis"/>
          <w:highlight w:val="yellow"/>
        </w:rPr>
        <w:t>journey</w:t>
      </w:r>
      <w:r w:rsidRPr="00FC789F">
        <w:rPr>
          <w:rFonts w:ascii="Times New Roman" w:eastAsia="Times New Roman" w:hAnsi="Times New Roman" w:cs="Times New Roman"/>
          <w:sz w:val="24"/>
        </w:rPr>
        <w:t xml:space="preserve"> </w:t>
      </w:r>
      <w:r w:rsidRPr="00FC789F">
        <w:rPr>
          <w:rStyle w:val="TitleChar1"/>
        </w:rPr>
        <w:t>around the perimeter of the Pacific Rim</w:t>
      </w:r>
      <w:r w:rsidRPr="00FC789F">
        <w:rPr>
          <w:rFonts w:ascii="Times New Roman" w:eastAsia="Times New Roman" w:hAnsi="Times New Roman" w:cs="Times New Roman"/>
          <w:sz w:val="16"/>
          <w:szCs w:val="16"/>
        </w:rPr>
        <w:t>—paralleling the version of the Pacific the NYU students experienced—</w:t>
      </w:r>
      <w:r w:rsidRPr="00FC789F">
        <w:rPr>
          <w:rStyle w:val="Emphasis"/>
          <w:highlight w:val="yellow"/>
        </w:rPr>
        <w:t>expresses only</w:t>
      </w:r>
      <w:r w:rsidRPr="00FC789F">
        <w:rPr>
          <w:rStyle w:val="Emphasis"/>
        </w:rPr>
        <w:t xml:space="preserve"> the most superficial of transpacific themes: that of </w:t>
      </w:r>
      <w:r w:rsidRPr="00FC789F">
        <w:rPr>
          <w:rStyle w:val="Emphasis"/>
          <w:highlight w:val="yellow"/>
        </w:rPr>
        <w:t>elite movement and consumption</w:t>
      </w:r>
      <w:r w:rsidRPr="00FC789F">
        <w:rPr>
          <w:rFonts w:ascii="Times New Roman" w:eastAsia="Times New Roman" w:hAnsi="Times New Roman" w:cs="Times New Roman"/>
          <w:sz w:val="24"/>
          <w:highlight w:val="yellow"/>
        </w:rPr>
        <w:t>.</w:t>
      </w:r>
      <w:r w:rsidRPr="00FC789F">
        <w:rPr>
          <w:rFonts w:ascii="Times New Roman" w:eastAsia="Times New Roman" w:hAnsi="Times New Roman" w:cs="Times New Roman"/>
          <w:sz w:val="24"/>
        </w:rPr>
        <w:t xml:space="preserve"> </w:t>
      </w:r>
      <w:r w:rsidRPr="00FC789F">
        <w:rPr>
          <w:rStyle w:val="TitleChar1"/>
          <w:highlight w:val="yellow"/>
        </w:rPr>
        <w:t xml:space="preserve">Such a trajectory </w:t>
      </w:r>
      <w:r w:rsidRPr="00FC789F">
        <w:rPr>
          <w:rStyle w:val="Emphasis"/>
          <w:highlight w:val="yellow"/>
        </w:rPr>
        <w:t>reproduces</w:t>
      </w:r>
      <w:r w:rsidRPr="00FC789F">
        <w:rPr>
          <w:rFonts w:ascii="Times New Roman" w:eastAsia="Times New Roman" w:hAnsi="Times New Roman" w:cs="Times New Roman"/>
          <w:sz w:val="24"/>
        </w:rPr>
        <w:t xml:space="preserve"> </w:t>
      </w:r>
      <w:r w:rsidRPr="00FC789F">
        <w:rPr>
          <w:rFonts w:ascii="Times New Roman" w:eastAsia="Times New Roman" w:hAnsi="Times New Roman" w:cs="Times New Roman"/>
          <w:sz w:val="16"/>
          <w:szCs w:val="16"/>
        </w:rPr>
        <w:t xml:space="preserve">what </w:t>
      </w:r>
      <w:proofErr w:type="spellStart"/>
      <w:r w:rsidRPr="00FC789F">
        <w:rPr>
          <w:rFonts w:ascii="Times New Roman" w:eastAsia="Times New Roman" w:hAnsi="Times New Roman" w:cs="Times New Roman"/>
          <w:sz w:val="16"/>
          <w:szCs w:val="16"/>
        </w:rPr>
        <w:t>Epeli</w:t>
      </w:r>
      <w:proofErr w:type="spellEnd"/>
      <w:r w:rsidRPr="00FC789F">
        <w:rPr>
          <w:rFonts w:ascii="Times New Roman" w:eastAsia="Times New Roman" w:hAnsi="Times New Roman" w:cs="Times New Roman"/>
          <w:sz w:val="16"/>
          <w:szCs w:val="16"/>
        </w:rPr>
        <w:t xml:space="preserve"> </w:t>
      </w:r>
      <w:proofErr w:type="spellStart"/>
      <w:r w:rsidRPr="00FC789F">
        <w:rPr>
          <w:rFonts w:ascii="Times New Roman" w:eastAsia="Times New Roman" w:hAnsi="Times New Roman" w:cs="Times New Roman"/>
          <w:sz w:val="16"/>
          <w:szCs w:val="16"/>
        </w:rPr>
        <w:t>Hau’ofa</w:t>
      </w:r>
      <w:proofErr w:type="spellEnd"/>
      <w:r w:rsidRPr="00FC789F">
        <w:rPr>
          <w:rFonts w:ascii="Times New Roman" w:eastAsia="Times New Roman" w:hAnsi="Times New Roman" w:cs="Times New Roman"/>
          <w:sz w:val="16"/>
          <w:szCs w:val="16"/>
        </w:rPr>
        <w:t xml:space="preserve"> memorably called</w:t>
      </w:r>
      <w:r w:rsidRPr="00FC789F">
        <w:rPr>
          <w:rFonts w:ascii="Times New Roman" w:eastAsia="Times New Roman" w:hAnsi="Times New Roman" w:cs="Times New Roman"/>
          <w:sz w:val="24"/>
        </w:rPr>
        <w:t xml:space="preserve"> </w:t>
      </w:r>
      <w:r w:rsidRPr="00FC789F">
        <w:rPr>
          <w:rStyle w:val="TitleChar1"/>
          <w:highlight w:val="yellow"/>
        </w:rPr>
        <w:t>the</w:t>
      </w:r>
      <w:r w:rsidRPr="00FC789F">
        <w:rPr>
          <w:rStyle w:val="TitleChar1"/>
        </w:rPr>
        <w:t xml:space="preserve"> “hole in the doughnut” </w:t>
      </w:r>
      <w:r w:rsidRPr="00FC789F">
        <w:rPr>
          <w:rStyle w:val="TitleChar1"/>
          <w:highlight w:val="yellow"/>
        </w:rPr>
        <w:t>view of</w:t>
      </w:r>
      <w:r w:rsidRPr="00FC789F">
        <w:rPr>
          <w:rStyle w:val="TitleChar1"/>
        </w:rPr>
        <w:t xml:space="preserve"> the Pacific, whose </w:t>
      </w:r>
      <w:r w:rsidRPr="00FC789F">
        <w:rPr>
          <w:rStyle w:val="TitleChar1"/>
          <w:highlight w:val="yellow"/>
        </w:rPr>
        <w:t>oceanic expanse</w:t>
      </w:r>
      <w:r w:rsidRPr="00FC789F">
        <w:rPr>
          <w:rStyle w:val="TitleChar1"/>
        </w:rPr>
        <w:t xml:space="preserve"> is </w:t>
      </w:r>
      <w:r w:rsidRPr="00FC789F">
        <w:rPr>
          <w:rStyle w:val="Emphasis"/>
          <w:highlight w:val="yellow"/>
        </w:rPr>
        <w:t>disconnected and irrelevant to the flows of Asian, Australian, and U.S. knowledge and capital</w:t>
      </w:r>
      <w:r w:rsidRPr="00FC789F">
        <w:rPr>
          <w:rFonts w:ascii="Times New Roman" w:eastAsia="Times New Roman" w:hAnsi="Times New Roman" w:cs="Times New Roman"/>
          <w:sz w:val="24"/>
        </w:rPr>
        <w:t>.</w:t>
      </w:r>
      <w:r w:rsidRPr="00FC789F">
        <w:rPr>
          <w:rFonts w:ascii="Times New Roman" w:eastAsia="Times New Roman" w:hAnsi="Times New Roman" w:cs="Times New Roman"/>
          <w:sz w:val="16"/>
          <w:szCs w:val="16"/>
        </w:rPr>
        <w:t xml:space="preserve">12 Moreover, as Sandro </w:t>
      </w:r>
      <w:proofErr w:type="spellStart"/>
      <w:r w:rsidRPr="00FC789F">
        <w:rPr>
          <w:rFonts w:ascii="Times New Roman" w:eastAsia="Times New Roman" w:hAnsi="Times New Roman" w:cs="Times New Roman"/>
          <w:sz w:val="16"/>
          <w:szCs w:val="16"/>
        </w:rPr>
        <w:t>Mezzadra</w:t>
      </w:r>
      <w:proofErr w:type="spellEnd"/>
      <w:r w:rsidRPr="00FC789F">
        <w:rPr>
          <w:rFonts w:ascii="Times New Roman" w:eastAsia="Times New Roman" w:hAnsi="Times New Roman" w:cs="Times New Roman"/>
          <w:sz w:val="16"/>
          <w:szCs w:val="16"/>
        </w:rPr>
        <w:t xml:space="preserve"> and Brett Neilson have argued in their extended study of neoliberal forms of sovereignty and labor,</w:t>
      </w:r>
      <w:r w:rsidRPr="00FC789F">
        <w:rPr>
          <w:rFonts w:ascii="Times New Roman" w:eastAsia="Times New Roman" w:hAnsi="Times New Roman" w:cs="Times New Roman"/>
          <w:sz w:val="24"/>
        </w:rPr>
        <w:t xml:space="preserve"> </w:t>
      </w:r>
      <w:r w:rsidRPr="00FC789F">
        <w:rPr>
          <w:rStyle w:val="Emphasis"/>
          <w:highlight w:val="yellow"/>
        </w:rPr>
        <w:t>my</w:t>
      </w:r>
      <w:r w:rsidRPr="00FC789F">
        <w:rPr>
          <w:rStyle w:val="Emphasis"/>
        </w:rPr>
        <w:t xml:space="preserve"> hassle-free </w:t>
      </w:r>
      <w:r w:rsidRPr="00FC789F">
        <w:rPr>
          <w:rStyle w:val="Emphasis"/>
          <w:highlight w:val="yellow"/>
        </w:rPr>
        <w:t>transpacific passage was predicated on the very externalization of securitized, militarized “</w:t>
      </w:r>
      <w:proofErr w:type="spellStart"/>
      <w:r w:rsidRPr="00FC789F">
        <w:rPr>
          <w:rStyle w:val="Emphasis"/>
          <w:highlight w:val="yellow"/>
        </w:rPr>
        <w:t>borderscapes</w:t>
      </w:r>
      <w:proofErr w:type="spellEnd"/>
      <w:r w:rsidRPr="00FC789F">
        <w:rPr>
          <w:rStyle w:val="TitleChar1"/>
        </w:rPr>
        <w:t xml:space="preserve">” to locations like Nauru and Manus Island, </w:t>
      </w:r>
      <w:r w:rsidRPr="00FC789F">
        <w:rPr>
          <w:rStyle w:val="Emphasis"/>
          <w:highlight w:val="yellow"/>
        </w:rPr>
        <w:t>underwritten by</w:t>
      </w:r>
      <w:r w:rsidRPr="00FC789F">
        <w:rPr>
          <w:rStyle w:val="Emphasis"/>
        </w:rPr>
        <w:t xml:space="preserve"> a vision of </w:t>
      </w:r>
      <w:r w:rsidRPr="00FC789F">
        <w:rPr>
          <w:rStyle w:val="Emphasis"/>
          <w:highlight w:val="yellow"/>
        </w:rPr>
        <w:t>xenophobic national futures</w:t>
      </w:r>
      <w:r w:rsidRPr="00FC789F">
        <w:rPr>
          <w:rStyle w:val="TitleChar1"/>
          <w:highlight w:val="yellow"/>
        </w:rPr>
        <w:t xml:space="preserve"> that</w:t>
      </w:r>
      <w:r w:rsidRPr="00FC789F">
        <w:rPr>
          <w:rStyle w:val="TitleChar1"/>
        </w:rPr>
        <w:t xml:space="preserve"> now </w:t>
      </w:r>
      <w:r w:rsidRPr="00FC789F">
        <w:rPr>
          <w:rStyle w:val="TitleChar1"/>
          <w:highlight w:val="yellow"/>
        </w:rPr>
        <w:t xml:space="preserve">reverberates </w:t>
      </w:r>
      <w:r w:rsidRPr="000046D3">
        <w:rPr>
          <w:rStyle w:val="TitleChar1"/>
          <w:highlight w:val="yellow"/>
        </w:rPr>
        <w:t>between Canberra</w:t>
      </w:r>
      <w:r w:rsidRPr="000046D3">
        <w:rPr>
          <w:rStyle w:val="TitleChar1"/>
        </w:rPr>
        <w:t xml:space="preserve"> </w:t>
      </w:r>
      <w:r w:rsidRPr="000046D3">
        <w:rPr>
          <w:rStyle w:val="TitleChar1"/>
          <w:sz w:val="16"/>
          <w:szCs w:val="16"/>
        </w:rPr>
        <w:t>and Washington DC</w:t>
      </w:r>
      <w:r w:rsidRPr="000046D3">
        <w:rPr>
          <w:rFonts w:ascii="Times New Roman" w:eastAsia="Times New Roman" w:hAnsi="Times New Roman" w:cs="Times New Roman"/>
          <w:sz w:val="16"/>
          <w:szCs w:val="16"/>
        </w:rPr>
        <w:t xml:space="preserve">.13 What “tactical </w:t>
      </w:r>
      <w:r w:rsidRPr="00FC789F">
        <w:rPr>
          <w:rFonts w:ascii="Times New Roman" w:eastAsia="Times New Roman" w:hAnsi="Times New Roman" w:cs="Times New Roman"/>
          <w:sz w:val="16"/>
          <w:szCs w:val="16"/>
        </w:rPr>
        <w:t xml:space="preserve">approaches to futurity,” to quote </w:t>
      </w:r>
      <w:proofErr w:type="spellStart"/>
      <w:r w:rsidRPr="00FC789F">
        <w:rPr>
          <w:rFonts w:ascii="Times New Roman" w:eastAsia="Times New Roman" w:hAnsi="Times New Roman" w:cs="Times New Roman"/>
          <w:sz w:val="16"/>
          <w:szCs w:val="16"/>
        </w:rPr>
        <w:t>Bahng</w:t>
      </w:r>
      <w:proofErr w:type="spellEnd"/>
      <w:r w:rsidRPr="00FC789F">
        <w:rPr>
          <w:rFonts w:ascii="Times New Roman" w:eastAsia="Times New Roman" w:hAnsi="Times New Roman" w:cs="Times New Roman"/>
          <w:sz w:val="16"/>
          <w:szCs w:val="16"/>
        </w:rPr>
        <w:t xml:space="preserve"> and </w:t>
      </w:r>
      <w:proofErr w:type="spellStart"/>
      <w:r w:rsidRPr="00FC789F">
        <w:rPr>
          <w:rFonts w:ascii="Times New Roman" w:eastAsia="Times New Roman" w:hAnsi="Times New Roman" w:cs="Times New Roman"/>
          <w:sz w:val="16"/>
          <w:szCs w:val="16"/>
        </w:rPr>
        <w:t>Mok</w:t>
      </w:r>
      <w:proofErr w:type="spellEnd"/>
      <w:r w:rsidRPr="00FC789F">
        <w:rPr>
          <w:rFonts w:ascii="Times New Roman" w:eastAsia="Times New Roman" w:hAnsi="Times New Roman" w:cs="Times New Roman"/>
          <w:sz w:val="16"/>
          <w:szCs w:val="16"/>
        </w:rPr>
        <w:t xml:space="preserve"> again, might short circuit such exclusionary transpacific alliances?</w:t>
      </w:r>
    </w:p>
    <w:p w14:paraId="6EE39DC3" w14:textId="77777777" w:rsidR="00D95557" w:rsidRDefault="00D95557" w:rsidP="00D95557">
      <w:pPr>
        <w:pStyle w:val="Heading4"/>
      </w:pPr>
      <w:r>
        <w:t xml:space="preserve">[3] All of their “Asian resistance must come from rhetoric” evidence doesn’t actually mean anything at all because it just becomes a question of what kind of rhetoric is most conducive for resolving anti-Asian sentiment . . . so like, one that’s topical, one that’s theorizing vs. cap, </w:t>
      </w:r>
      <w:proofErr w:type="spellStart"/>
      <w:r>
        <w:t>etc</w:t>
      </w:r>
      <w:proofErr w:type="spellEnd"/>
      <w:r>
        <w:t xml:space="preserve"> – anything going on in debate would fall under “Asian rhetoric”</w:t>
      </w:r>
    </w:p>
    <w:p w14:paraId="2D2839BA" w14:textId="77777777" w:rsidR="00D95557" w:rsidRPr="00C733D2" w:rsidRDefault="00D95557" w:rsidP="00D95557">
      <w:pPr>
        <w:pStyle w:val="Heading4"/>
        <w:rPr>
          <w:rFonts w:cs="Arial"/>
          <w:b w:val="0"/>
        </w:rPr>
      </w:pPr>
      <w:r>
        <w:t>[4] Rhetoric doesn’t shape reality</w:t>
      </w:r>
      <w:r>
        <w:rPr>
          <w:rFonts w:cs="Arial"/>
        </w:rPr>
        <w:t xml:space="preserve"> </w:t>
      </w:r>
    </w:p>
    <w:p w14:paraId="7B3B6005" w14:textId="77777777" w:rsidR="00D95557" w:rsidRPr="003E7587" w:rsidRDefault="00D95557" w:rsidP="00D95557">
      <w:pPr>
        <w:rPr>
          <w:b/>
          <w:bCs/>
          <w:sz w:val="26"/>
        </w:rPr>
      </w:pPr>
      <w:r>
        <w:rPr>
          <w:rStyle w:val="Style13ptBold"/>
        </w:rPr>
        <w:t xml:space="preserve">Shim </w:t>
      </w:r>
      <w:r w:rsidRPr="00BF5CFC">
        <w:rPr>
          <w:rStyle w:val="Style13ptBold"/>
        </w:rPr>
        <w:t>14</w:t>
      </w:r>
      <w:r>
        <w:rPr>
          <w:rStyle w:val="Style13ptBold"/>
        </w:rPr>
        <w:t xml:space="preserve"> </w:t>
      </w:r>
      <w:r w:rsidRPr="003E7587">
        <w:t>[David Shim is Assistant Professor at the Department of International Relations and International Organization of the University of Groningen. “Visual Politics and North Korea: Seeing is believing.”]</w:t>
      </w:r>
    </w:p>
    <w:p w14:paraId="2FDF9CA6" w14:textId="77777777" w:rsidR="00D95557" w:rsidRPr="00C733D2" w:rsidRDefault="00D95557" w:rsidP="00D95557">
      <w:pPr>
        <w:rPr>
          <w:sz w:val="16"/>
        </w:rPr>
      </w:pPr>
      <w:r w:rsidRPr="00C733D2">
        <w:rPr>
          <w:sz w:val="16"/>
        </w:rPr>
        <w:t xml:space="preserve">Imagery can enact powerful effects, since political actors are almost always pressed to </w:t>
      </w:r>
      <w:proofErr w:type="gramStart"/>
      <w:r w:rsidRPr="00C733D2">
        <w:rPr>
          <w:sz w:val="16"/>
        </w:rPr>
        <w:t>take action</w:t>
      </w:r>
      <w:proofErr w:type="gramEnd"/>
      <w:r w:rsidRPr="00C733D2">
        <w:rPr>
          <w:sz w:val="16"/>
        </w:rPr>
        <w:t xml:space="preserve"> when confronted with images of atrocity and human suffering resultant from wars, famines and natural disasters. </w:t>
      </w:r>
      <w:r w:rsidRPr="00C733D2">
        <w:rPr>
          <w:rStyle w:val="StyleUnderline"/>
          <w:highlight w:val="cyan"/>
        </w:rPr>
        <w:t>Usually</w:t>
      </w:r>
      <w:r w:rsidRPr="00C733D2">
        <w:rPr>
          <w:rStyle w:val="StyleUnderline"/>
        </w:rPr>
        <w:t xml:space="preserve">, humanitarian </w:t>
      </w:r>
      <w:r w:rsidRPr="00C733D2">
        <w:rPr>
          <w:rStyle w:val="StyleUnderline"/>
          <w:highlight w:val="cyan"/>
        </w:rPr>
        <w:t>emergencies are conveyed through</w:t>
      </w:r>
      <w:r w:rsidRPr="00C733D2">
        <w:rPr>
          <w:sz w:val="16"/>
        </w:rPr>
        <w:t xml:space="preserve"> media </w:t>
      </w:r>
      <w:r w:rsidRPr="00C733D2">
        <w:rPr>
          <w:rStyle w:val="StyleUnderline"/>
          <w:highlight w:val="cyan"/>
        </w:rPr>
        <w:t>representations</w:t>
      </w:r>
      <w:r w:rsidRPr="00C733D2">
        <w:rPr>
          <w:rStyle w:val="StyleUnderline"/>
        </w:rPr>
        <w:t>,</w:t>
      </w:r>
      <w:r w:rsidRPr="00C733D2">
        <w:rPr>
          <w:sz w:val="16"/>
        </w:rPr>
        <w:t xml:space="preserve"> which indicate the important role of images in producing emergency situations as (global) events (</w:t>
      </w:r>
      <w:proofErr w:type="spellStart"/>
      <w:r w:rsidRPr="00C733D2">
        <w:rPr>
          <w:sz w:val="16"/>
        </w:rPr>
        <w:t>Benthall</w:t>
      </w:r>
      <w:proofErr w:type="spellEnd"/>
      <w:r w:rsidRPr="00C733D2">
        <w:rPr>
          <w:sz w:val="16"/>
        </w:rPr>
        <w:t xml:space="preserve"> 1993; </w:t>
      </w:r>
      <w:r w:rsidRPr="00C733D2">
        <w:rPr>
          <w:rStyle w:val="Emphasis"/>
        </w:rPr>
        <w:t>Campbell 2003b</w:t>
      </w:r>
      <w:r w:rsidRPr="00C733D2">
        <w:rPr>
          <w:sz w:val="16"/>
        </w:rPr>
        <w:t xml:space="preserve">; Lisle 2009; Moeller 1999; Postman 1987). Debbie Lisle (2009: 148) maintains that, 'we see that the objects, issues and events we usually study [. . .] do not even exist without the media </w:t>
      </w:r>
      <w:proofErr w:type="gramStart"/>
      <w:r w:rsidRPr="00C733D2">
        <w:rPr>
          <w:sz w:val="16"/>
        </w:rPr>
        <w:t>[..</w:t>
      </w:r>
      <w:proofErr w:type="gramEnd"/>
      <w:r w:rsidRPr="00C733D2">
        <w:rPr>
          <w:sz w:val="16"/>
        </w:rPr>
        <w:t xml:space="preserve"> .] to express them’. </w:t>
      </w:r>
      <w:proofErr w:type="gramStart"/>
      <w:r w:rsidRPr="00C733D2">
        <w:rPr>
          <w:sz w:val="16"/>
        </w:rPr>
        <w:t>As a consequence</w:t>
      </w:r>
      <w:proofErr w:type="gramEnd"/>
      <w:r w:rsidRPr="00C733D2">
        <w:rPr>
          <w:sz w:val="16"/>
        </w:rPr>
        <w:t>, visual images have political and ethical consequences as a result of their role in shaping private and public ways of seeing (</w:t>
      </w:r>
      <w:proofErr w:type="spellStart"/>
      <w:r w:rsidRPr="00C733D2">
        <w:rPr>
          <w:sz w:val="16"/>
        </w:rPr>
        <w:t>Bleiker</w:t>
      </w:r>
      <w:proofErr w:type="spellEnd"/>
      <w:r w:rsidRPr="00C733D2">
        <w:rPr>
          <w:sz w:val="16"/>
        </w:rPr>
        <w:t xml:space="preserve">. Kay 2007). This is because how people come to know, think about and respond to developments in the world is deeply entangled with how these developments are made visible to them. </w:t>
      </w:r>
    </w:p>
    <w:p w14:paraId="30895776" w14:textId="77777777" w:rsidR="00D95557" w:rsidRPr="00C733D2" w:rsidRDefault="00D95557" w:rsidP="00D95557">
      <w:pPr>
        <w:rPr>
          <w:sz w:val="16"/>
          <w:szCs w:val="16"/>
        </w:rPr>
      </w:pPr>
      <w:r w:rsidRPr="00C733D2">
        <w:rPr>
          <w:sz w:val="16"/>
          <w:szCs w:val="16"/>
        </w:rPr>
        <w:t xml:space="preserve">Visual representations participate in the processes of how people situate themselves in space and time, because seeing involves accumulating and ordering information in order to be able to construct knowledge of people, places and events. For example, the remembrance of such events as the Vietnam War, the terrorist attacks of 11 September 2001 or the torture in Abu Ghraib prison </w:t>
      </w:r>
      <w:r w:rsidRPr="00C733D2">
        <w:rPr>
          <w:sz w:val="16"/>
          <w:szCs w:val="16"/>
        </w:rPr>
        <w:lastRenderedPageBreak/>
        <w:t>cannot be separated from the ways in which these events have been represented in films, TV and photography (</w:t>
      </w:r>
      <w:proofErr w:type="spellStart"/>
      <w:r w:rsidRPr="00C733D2">
        <w:rPr>
          <w:sz w:val="16"/>
          <w:szCs w:val="16"/>
        </w:rPr>
        <w:t>Bleiker</w:t>
      </w:r>
      <w:proofErr w:type="spellEnd"/>
      <w:r w:rsidRPr="00C733D2">
        <w:rPr>
          <w:sz w:val="16"/>
          <w:szCs w:val="16"/>
        </w:rPr>
        <w:t xml:space="preserve"> 2009; Campbell/Shapiro 2007; Moller2007). The visibility of these events can help to set the conditions for specific forms of political action. The current war in Afghanistan serves as an example of this. Another is the nexus of hunger images and relief operations. Vision and visuality thus become part and parcel of political dynamics, also revealing the ethical dimension of imagery, as it affects the ways in which people interact with each other. </w:t>
      </w:r>
    </w:p>
    <w:p w14:paraId="1FED0477" w14:textId="77777777" w:rsidR="00D95557" w:rsidRDefault="00D95557" w:rsidP="00D95557">
      <w:pPr>
        <w:rPr>
          <w:sz w:val="16"/>
        </w:rPr>
      </w:pPr>
      <w:r w:rsidRPr="00C733D2">
        <w:rPr>
          <w:rStyle w:val="StyleUnderline"/>
        </w:rPr>
        <w:t>However</w:t>
      </w:r>
      <w:r w:rsidRPr="00724EB9">
        <w:rPr>
          <w:rStyle w:val="StyleUnderline"/>
        </w:rPr>
        <w:t>,</w:t>
      </w:r>
      <w:r w:rsidRPr="00724EB9">
        <w:rPr>
          <w:sz w:val="16"/>
        </w:rPr>
        <w:t xml:space="preserve"> </w:t>
      </w:r>
      <w:proofErr w:type="gramStart"/>
      <w:r w:rsidRPr="00724EB9">
        <w:rPr>
          <w:rStyle w:val="Emphasis"/>
        </w:rPr>
        <w:t>particular</w:t>
      </w:r>
      <w:r w:rsidRPr="00724EB9">
        <w:rPr>
          <w:rStyle w:val="StyleUnderline"/>
        </w:rPr>
        <w:t xml:space="preserve"> </w:t>
      </w:r>
      <w:r w:rsidRPr="00C733D2">
        <w:rPr>
          <w:rStyle w:val="StyleUnderline"/>
          <w:highlight w:val="cyan"/>
        </w:rPr>
        <w:t>representations</w:t>
      </w:r>
      <w:proofErr w:type="gramEnd"/>
      <w:r w:rsidRPr="00C733D2">
        <w:rPr>
          <w:rStyle w:val="StyleUnderline"/>
          <w:highlight w:val="cyan"/>
        </w:rPr>
        <w:t xml:space="preserve"> do not automatically lead to </w:t>
      </w:r>
      <w:r w:rsidRPr="00C733D2">
        <w:rPr>
          <w:rStyle w:val="Emphasis"/>
          <w:highlight w:val="cyan"/>
        </w:rPr>
        <w:t xml:space="preserve">particular </w:t>
      </w:r>
      <w:r w:rsidRPr="00C733D2">
        <w:rPr>
          <w:rStyle w:val="StyleUnderline"/>
          <w:highlight w:val="cyan"/>
        </w:rPr>
        <w:t>responses</w:t>
      </w:r>
      <w:r w:rsidRPr="00C733D2">
        <w:rPr>
          <w:rStyle w:val="StyleUnderline"/>
        </w:rPr>
        <w:t xml:space="preserve"> as,</w:t>
      </w:r>
      <w:r w:rsidRPr="00C733D2">
        <w:rPr>
          <w:sz w:val="16"/>
        </w:rPr>
        <w:t xml:space="preserve"> for instance, </w:t>
      </w:r>
      <w:r w:rsidRPr="00C733D2">
        <w:rPr>
          <w:rStyle w:val="StyleUnderline"/>
        </w:rPr>
        <w:t>proponents of the</w:t>
      </w:r>
      <w:r w:rsidRPr="00C733D2">
        <w:rPr>
          <w:sz w:val="16"/>
        </w:rPr>
        <w:t xml:space="preserve"> so-called </w:t>
      </w:r>
      <w:r w:rsidRPr="00C733D2">
        <w:rPr>
          <w:rStyle w:val="StyleUnderline"/>
        </w:rPr>
        <w:t xml:space="preserve">'CNN effect’ would argue </w:t>
      </w:r>
      <w:r w:rsidRPr="00C733D2">
        <w:rPr>
          <w:sz w:val="16"/>
        </w:rPr>
        <w:t xml:space="preserve">(for an overview of the debates among academic, media and policy-making circles on the 'CNN effect', see Gilboa 2005; see also. Dauber 2001; </w:t>
      </w:r>
      <w:proofErr w:type="spellStart"/>
      <w:r w:rsidRPr="00C733D2">
        <w:rPr>
          <w:sz w:val="16"/>
        </w:rPr>
        <w:t>Eisensee</w:t>
      </w:r>
      <w:proofErr w:type="spellEnd"/>
      <w:r w:rsidRPr="00C733D2">
        <w:rPr>
          <w:sz w:val="16"/>
        </w:rPr>
        <w:t>/ Stromberg 2007; Livingston/</w:t>
      </w:r>
      <w:proofErr w:type="spellStart"/>
      <w:r w:rsidRPr="00C733D2">
        <w:rPr>
          <w:sz w:val="16"/>
        </w:rPr>
        <w:t>Eachus</w:t>
      </w:r>
      <w:proofErr w:type="spellEnd"/>
      <w:r w:rsidRPr="00C733D2">
        <w:rPr>
          <w:sz w:val="16"/>
        </w:rPr>
        <w:t xml:space="preserve"> 1995; O'Loughlin 2010; Perlmutter 1998, 2005; Robinson 1999, 20011. </w:t>
      </w:r>
      <w:r w:rsidRPr="00C733D2">
        <w:rPr>
          <w:rStyle w:val="StyleUnderline"/>
          <w:highlight w:val="cyan"/>
        </w:rPr>
        <w:t xml:space="preserve">There is </w:t>
      </w:r>
      <w:r w:rsidRPr="00C733D2">
        <w:rPr>
          <w:rStyle w:val="Emphasis"/>
          <w:highlight w:val="cyan"/>
        </w:rPr>
        <w:t>no causal relationship</w:t>
      </w:r>
      <w:r w:rsidRPr="00C733D2">
        <w:rPr>
          <w:rStyle w:val="StyleUnderline"/>
          <w:highlight w:val="cyan"/>
        </w:rPr>
        <w:t xml:space="preserve"> between a specific </w:t>
      </w:r>
      <w:r w:rsidRPr="00724EB9">
        <w:rPr>
          <w:rStyle w:val="StyleUnderline"/>
          <w:highlight w:val="cyan"/>
        </w:rPr>
        <w:t>image and</w:t>
      </w:r>
      <w:r w:rsidRPr="00C733D2">
        <w:rPr>
          <w:sz w:val="16"/>
        </w:rPr>
        <w:t xml:space="preserve"> a </w:t>
      </w:r>
      <w:r w:rsidRPr="00C733D2">
        <w:rPr>
          <w:rStyle w:val="StyleUnderline"/>
        </w:rPr>
        <w:t xml:space="preserve">political </w:t>
      </w:r>
      <w:r w:rsidRPr="00724EB9">
        <w:rPr>
          <w:rStyle w:val="Emphasis"/>
          <w:highlight w:val="cyan"/>
        </w:rPr>
        <w:t>intervention</w:t>
      </w:r>
      <w:r w:rsidRPr="00724EB9">
        <w:rPr>
          <w:sz w:val="16"/>
        </w:rPr>
        <w:t xml:space="preserve">, </w:t>
      </w:r>
      <w:r w:rsidRPr="00724EB9">
        <w:rPr>
          <w:rStyle w:val="StyleUnderline"/>
        </w:rPr>
        <w:t xml:space="preserve">in which a dependent variable (the image) would explain the outcome of an independent one (the act). </w:t>
      </w:r>
      <w:r w:rsidRPr="00724EB9">
        <w:rPr>
          <w:sz w:val="16"/>
        </w:rPr>
        <w:t>David</w:t>
      </w:r>
      <w:r w:rsidRPr="00C733D2">
        <w:rPr>
          <w:sz w:val="16"/>
        </w:rPr>
        <w:t xml:space="preserve"> </w:t>
      </w:r>
      <w:r w:rsidRPr="00C733D2">
        <w:rPr>
          <w:rStyle w:val="StyleUnderline"/>
          <w:highlight w:val="cyan"/>
        </w:rPr>
        <w:t>Perlmutter</w:t>
      </w:r>
      <w:r w:rsidRPr="00C733D2">
        <w:rPr>
          <w:sz w:val="16"/>
        </w:rPr>
        <w:t xml:space="preserve"> (1998: I), for instance, </w:t>
      </w:r>
      <w:r w:rsidRPr="00724EB9">
        <w:rPr>
          <w:rStyle w:val="StyleUnderline"/>
        </w:rPr>
        <w:t xml:space="preserve">explicitly </w:t>
      </w:r>
      <w:r w:rsidRPr="00C733D2">
        <w:rPr>
          <w:rStyle w:val="StyleUnderline"/>
          <w:highlight w:val="cyan"/>
        </w:rPr>
        <w:t>challenges</w:t>
      </w:r>
      <w:r w:rsidRPr="00C733D2">
        <w:rPr>
          <w:sz w:val="16"/>
        </w:rPr>
        <w:t xml:space="preserve">, as he calls it, </w:t>
      </w:r>
      <w:r w:rsidRPr="00C733D2">
        <w:rPr>
          <w:rStyle w:val="StyleUnderline"/>
        </w:rPr>
        <w:t xml:space="preserve">the </w:t>
      </w:r>
      <w:r w:rsidRPr="00C733D2">
        <w:rPr>
          <w:rStyle w:val="Emphasis"/>
          <w:highlight w:val="cyan"/>
        </w:rPr>
        <w:t>'visual determinism'</w:t>
      </w:r>
      <w:r w:rsidRPr="00C733D2">
        <w:rPr>
          <w:rStyle w:val="Emphasis"/>
        </w:rPr>
        <w:t xml:space="preserve"> of images,</w:t>
      </w:r>
      <w:r w:rsidRPr="00C733D2">
        <w:rPr>
          <w:sz w:val="16"/>
        </w:rPr>
        <w:t xml:space="preserve"> which dominates political and public opinion. Referring to findings based on public surveys, he argues that the </w:t>
      </w:r>
      <w:r w:rsidRPr="00C733D2">
        <w:rPr>
          <w:rStyle w:val="StyleUnderline"/>
        </w:rPr>
        <w:t xml:space="preserve">formation of </w:t>
      </w:r>
      <w:r w:rsidRPr="00C733D2">
        <w:rPr>
          <w:rStyle w:val="StyleUnderline"/>
          <w:highlight w:val="cyan"/>
        </w:rPr>
        <w:t>opinio</w:t>
      </w:r>
      <w:r w:rsidRPr="00724EB9">
        <w:rPr>
          <w:rStyle w:val="StyleUnderline"/>
          <w:highlight w:val="cyan"/>
        </w:rPr>
        <w:t>ns</w:t>
      </w:r>
      <w:r w:rsidRPr="00C733D2">
        <w:rPr>
          <w:sz w:val="16"/>
        </w:rPr>
        <w:t xml:space="preserve"> by individuals </w:t>
      </w:r>
      <w:r w:rsidRPr="00C733D2">
        <w:rPr>
          <w:rStyle w:val="StyleUnderline"/>
          <w:highlight w:val="cyan"/>
        </w:rPr>
        <w:t xml:space="preserve">depends </w:t>
      </w:r>
      <w:r w:rsidRPr="00724EB9">
        <w:rPr>
          <w:rStyle w:val="Emphasis"/>
          <w:highlight w:val="cyan"/>
        </w:rPr>
        <w:t xml:space="preserve">not on </w:t>
      </w:r>
      <w:r w:rsidRPr="00B9583A">
        <w:rPr>
          <w:rStyle w:val="Emphasis"/>
        </w:rPr>
        <w:t>images</w:t>
      </w:r>
      <w:r w:rsidRPr="00B9583A">
        <w:rPr>
          <w:rStyle w:val="StyleUnderline"/>
        </w:rPr>
        <w:t xml:space="preserve"> but on</w:t>
      </w:r>
      <w:r w:rsidRPr="00B9583A">
        <w:rPr>
          <w:sz w:val="16"/>
        </w:rPr>
        <w:t xml:space="preserve"> their </w:t>
      </w:r>
      <w:r w:rsidRPr="00B9583A">
        <w:rPr>
          <w:rStyle w:val="StyleUnderline"/>
        </w:rPr>
        <w:t>idiosyncratic predispositions and values</w:t>
      </w:r>
      <w:r w:rsidRPr="00B9583A">
        <w:rPr>
          <w:sz w:val="16"/>
        </w:rPr>
        <w:t xml:space="preserve"> (see also, </w:t>
      </w:r>
      <w:proofErr w:type="spellStart"/>
      <w:r w:rsidRPr="00B9583A">
        <w:rPr>
          <w:sz w:val="16"/>
        </w:rPr>
        <w:t>Domke</w:t>
      </w:r>
      <w:proofErr w:type="spellEnd"/>
      <w:r w:rsidRPr="00B9583A">
        <w:rPr>
          <w:sz w:val="16"/>
        </w:rPr>
        <w:t xml:space="preserve"> et al. 2002; Perlmutter 2005).</w:t>
      </w:r>
    </w:p>
    <w:p w14:paraId="62D0FE5A" w14:textId="77777777" w:rsidR="00D95557" w:rsidRPr="00C429FB" w:rsidRDefault="00D95557" w:rsidP="00D95557">
      <w:pPr>
        <w:keepNext/>
        <w:keepLines/>
        <w:spacing w:before="40"/>
        <w:outlineLvl w:val="3"/>
        <w:rPr>
          <w:rFonts w:asciiTheme="minorHAnsi" w:eastAsiaTheme="majorEastAsia" w:hAnsiTheme="minorHAnsi" w:cstheme="minorHAnsi"/>
          <w:b/>
          <w:bCs/>
          <w:sz w:val="26"/>
          <w:szCs w:val="26"/>
        </w:rPr>
      </w:pPr>
      <w:r w:rsidRPr="00C429FB">
        <w:rPr>
          <w:rFonts w:asciiTheme="minorHAnsi" w:eastAsiaTheme="majorEastAsia" w:hAnsiTheme="minorHAnsi" w:cstheme="minorHAnsi"/>
          <w:b/>
          <w:bCs/>
          <w:sz w:val="26"/>
          <w:szCs w:val="26"/>
        </w:rPr>
        <w:t xml:space="preserve">Realist </w:t>
      </w:r>
      <w:r w:rsidRPr="00C429FB">
        <w:rPr>
          <w:rFonts w:asciiTheme="minorHAnsi" w:eastAsiaTheme="majorEastAsia" w:hAnsiTheme="minorHAnsi" w:cstheme="minorHAnsi"/>
          <w:b/>
          <w:bCs/>
          <w:sz w:val="26"/>
          <w:szCs w:val="26"/>
          <w:u w:val="single"/>
        </w:rPr>
        <w:t>strategic interests</w:t>
      </w:r>
      <w:r w:rsidRPr="00C429FB">
        <w:rPr>
          <w:rFonts w:asciiTheme="minorHAnsi" w:eastAsiaTheme="majorEastAsia" w:hAnsiTheme="minorHAnsi" w:cstheme="minorHAnsi"/>
          <w:b/>
          <w:bCs/>
          <w:sz w:val="26"/>
          <w:szCs w:val="26"/>
        </w:rPr>
        <w:t xml:space="preserve"> and </w:t>
      </w:r>
      <w:r w:rsidRPr="00C429FB">
        <w:rPr>
          <w:rFonts w:asciiTheme="minorHAnsi" w:eastAsiaTheme="majorEastAsia" w:hAnsiTheme="minorHAnsi" w:cstheme="minorHAnsi"/>
          <w:b/>
          <w:bCs/>
          <w:sz w:val="26"/>
          <w:szCs w:val="26"/>
          <w:u w:val="single"/>
        </w:rPr>
        <w:t>inevitable</w:t>
      </w:r>
      <w:r w:rsidRPr="00C429FB">
        <w:rPr>
          <w:rFonts w:asciiTheme="minorHAnsi" w:eastAsiaTheme="majorEastAsia" w:hAnsiTheme="minorHAnsi" w:cstheme="minorHAnsi"/>
          <w:b/>
          <w:bCs/>
          <w:sz w:val="26"/>
          <w:szCs w:val="26"/>
        </w:rPr>
        <w:t xml:space="preserve"> militarization make space conflict </w:t>
      </w:r>
      <w:r w:rsidRPr="00C429FB">
        <w:rPr>
          <w:rFonts w:asciiTheme="minorHAnsi" w:eastAsiaTheme="majorEastAsia" w:hAnsiTheme="minorHAnsi" w:cstheme="minorHAnsi"/>
          <w:b/>
          <w:bCs/>
          <w:sz w:val="26"/>
          <w:szCs w:val="26"/>
          <w:u w:val="single"/>
        </w:rPr>
        <w:t>inevitable</w:t>
      </w:r>
      <w:r w:rsidRPr="00E469FB">
        <w:rPr>
          <w:rFonts w:asciiTheme="minorHAnsi" w:eastAsiaTheme="majorEastAsia" w:hAnsiTheme="minorHAnsi" w:cstheme="minorHAnsi"/>
          <w:b/>
          <w:bCs/>
          <w:sz w:val="26"/>
          <w:szCs w:val="26"/>
        </w:rPr>
        <w:t xml:space="preserve"> – the implication of this </w:t>
      </w:r>
      <w:r>
        <w:rPr>
          <w:rFonts w:asciiTheme="minorHAnsi" w:eastAsiaTheme="majorEastAsia" w:hAnsiTheme="minorHAnsi" w:cstheme="minorHAnsi"/>
          <w:b/>
          <w:bCs/>
          <w:sz w:val="26"/>
          <w:szCs w:val="26"/>
        </w:rPr>
        <w:t xml:space="preserve">argument is that the endpoint of the 1AC is </w:t>
      </w:r>
      <w:r>
        <w:rPr>
          <w:rFonts w:asciiTheme="minorHAnsi" w:eastAsiaTheme="majorEastAsia" w:hAnsiTheme="minorHAnsi" w:cstheme="minorHAnsi"/>
          <w:b/>
          <w:bCs/>
          <w:sz w:val="26"/>
          <w:szCs w:val="26"/>
          <w:u w:val="single"/>
        </w:rPr>
        <w:t>not</w:t>
      </w:r>
      <w:r>
        <w:rPr>
          <w:rFonts w:asciiTheme="minorHAnsi" w:eastAsiaTheme="majorEastAsia" w:hAnsiTheme="minorHAnsi" w:cstheme="minorHAnsi"/>
          <w:b/>
          <w:bCs/>
          <w:sz w:val="26"/>
          <w:szCs w:val="26"/>
        </w:rPr>
        <w:t xml:space="preserve"> kumbaya cooperation, but rather intensified nationalistic competition.</w:t>
      </w:r>
    </w:p>
    <w:p w14:paraId="06BABA96" w14:textId="77777777" w:rsidR="00D95557" w:rsidRPr="00C429FB" w:rsidRDefault="00D95557" w:rsidP="00D95557">
      <w:pPr>
        <w:rPr>
          <w:rFonts w:asciiTheme="minorHAnsi" w:eastAsiaTheme="minorEastAsia" w:hAnsiTheme="minorHAnsi" w:cstheme="minorHAnsi"/>
          <w:szCs w:val="24"/>
        </w:rPr>
      </w:pPr>
      <w:r w:rsidRPr="00C429FB">
        <w:rPr>
          <w:rFonts w:asciiTheme="minorHAnsi" w:eastAsiaTheme="minorEastAsia" w:hAnsiTheme="minorHAnsi" w:cstheme="minorHAnsi"/>
          <w:b/>
          <w:sz w:val="26"/>
          <w:szCs w:val="24"/>
        </w:rPr>
        <w:t>Zhao</w:t>
      </w:r>
      <w:r w:rsidRPr="00C429FB">
        <w:rPr>
          <w:rFonts w:asciiTheme="minorHAnsi" w:eastAsiaTheme="minorEastAsia" w:hAnsiTheme="minorHAnsi" w:cstheme="minorHAnsi"/>
          <w:szCs w:val="24"/>
        </w:rPr>
        <w:t xml:space="preserve"> &amp; Jiang </w:t>
      </w:r>
      <w:r w:rsidRPr="00C429FB">
        <w:rPr>
          <w:rFonts w:asciiTheme="minorHAnsi" w:eastAsiaTheme="minorEastAsia" w:hAnsiTheme="minorHAnsi" w:cstheme="minorHAnsi"/>
          <w:b/>
          <w:sz w:val="26"/>
          <w:szCs w:val="24"/>
        </w:rPr>
        <w:t>19</w:t>
      </w:r>
      <w:r w:rsidRPr="00C429FB">
        <w:rPr>
          <w:rFonts w:asciiTheme="minorHAnsi" w:eastAsiaTheme="minorEastAsia" w:hAnsiTheme="minorHAnsi" w:cstheme="minorHAnsi"/>
          <w:szCs w:val="24"/>
        </w:rPr>
        <w:t xml:space="preserve"> [Yun Zhao. The University of Hong Kong, Hong Kong, China, Tianjin University of Finance and Economics, China. </w:t>
      </w:r>
      <w:proofErr w:type="spellStart"/>
      <w:r w:rsidRPr="00C429FB">
        <w:rPr>
          <w:rFonts w:asciiTheme="minorHAnsi" w:eastAsiaTheme="minorEastAsia" w:hAnsiTheme="minorHAnsi" w:cstheme="minorHAnsi"/>
          <w:szCs w:val="24"/>
        </w:rPr>
        <w:t>Shengli</w:t>
      </w:r>
      <w:proofErr w:type="spellEnd"/>
      <w:r w:rsidRPr="00C429FB">
        <w:rPr>
          <w:rFonts w:asciiTheme="minorHAnsi" w:eastAsiaTheme="minorEastAsia" w:hAnsiTheme="minorHAnsi" w:cstheme="minorHAnsi"/>
          <w:szCs w:val="24"/>
        </w:rPr>
        <w:t xml:space="preserve"> Jiang. b Institute of Social Sciences, East China University of Political Science and Law, China. Space Policy. "Armed Conflict in Outer Space: Legal Concept, Practice and Future Regulatory Regime." https://www.sciencedirect.com/science/article/abs/pii/S0265964618300419]</w:t>
      </w:r>
    </w:p>
    <w:p w14:paraId="4494B195" w14:textId="77777777" w:rsidR="00D95557" w:rsidRPr="00C429FB" w:rsidRDefault="00D95557" w:rsidP="00D95557">
      <w:pPr>
        <w:rPr>
          <w:rFonts w:asciiTheme="minorHAnsi" w:eastAsiaTheme="minorEastAsia" w:hAnsiTheme="minorHAnsi" w:cstheme="minorHAnsi"/>
          <w:b/>
          <w:iCs/>
          <w:szCs w:val="24"/>
          <w:u w:val="single"/>
          <w:bdr w:val="single" w:sz="8" w:space="0" w:color="auto"/>
        </w:rPr>
      </w:pPr>
      <w:r w:rsidRPr="00C429FB">
        <w:rPr>
          <w:rFonts w:asciiTheme="minorHAnsi" w:eastAsiaTheme="minorEastAsia" w:hAnsiTheme="minorHAnsi" w:cstheme="minorHAnsi"/>
          <w:b/>
          <w:iCs/>
          <w:szCs w:val="24"/>
          <w:highlight w:val="cyan"/>
          <w:u w:val="single"/>
          <w:bdr w:val="single" w:sz="8" w:space="0" w:color="auto"/>
        </w:rPr>
        <w:t>Peaceful uses</w:t>
      </w:r>
      <w:r w:rsidRPr="00C429FB">
        <w:rPr>
          <w:rFonts w:asciiTheme="minorHAnsi" w:eastAsiaTheme="minorEastAsia" w:hAnsiTheme="minorHAnsi" w:cstheme="minorHAnsi"/>
          <w:szCs w:val="24"/>
          <w:highlight w:val="cyan"/>
          <w:u w:val="single"/>
        </w:rPr>
        <w:t xml:space="preserve"> of</w:t>
      </w:r>
      <w:r w:rsidRPr="00C429FB">
        <w:rPr>
          <w:rFonts w:asciiTheme="minorHAnsi" w:eastAsiaTheme="minorEastAsia" w:hAnsiTheme="minorHAnsi" w:cstheme="minorHAnsi"/>
          <w:szCs w:val="24"/>
          <w:u w:val="single"/>
        </w:rPr>
        <w:t xml:space="preserve"> outer </w:t>
      </w:r>
      <w:r w:rsidRPr="00C429FB">
        <w:rPr>
          <w:rFonts w:asciiTheme="minorHAnsi" w:eastAsiaTheme="minorEastAsia" w:hAnsiTheme="minorHAnsi" w:cstheme="minorHAnsi"/>
          <w:szCs w:val="24"/>
          <w:highlight w:val="cyan"/>
          <w:u w:val="single"/>
        </w:rPr>
        <w:t>space have been</w:t>
      </w:r>
      <w:r w:rsidRPr="00C429FB">
        <w:rPr>
          <w:rFonts w:asciiTheme="minorHAnsi" w:eastAsiaTheme="minorEastAsia" w:hAnsiTheme="minorHAnsi" w:cstheme="minorHAnsi"/>
          <w:szCs w:val="24"/>
          <w:u w:val="single"/>
        </w:rPr>
        <w:t xml:space="preserve"> widely </w:t>
      </w:r>
      <w:r w:rsidRPr="00C429FB">
        <w:rPr>
          <w:rFonts w:asciiTheme="minorHAnsi" w:eastAsiaTheme="minorEastAsia" w:hAnsiTheme="minorHAnsi" w:cstheme="minorHAnsi"/>
          <w:szCs w:val="24"/>
          <w:highlight w:val="cyan"/>
          <w:u w:val="single"/>
        </w:rPr>
        <w:t>considered</w:t>
      </w:r>
      <w:r w:rsidRPr="00C429FB">
        <w:rPr>
          <w:rFonts w:asciiTheme="minorHAnsi" w:eastAsiaTheme="minorEastAsia" w:hAnsiTheme="minorHAnsi" w:cstheme="minorHAnsi"/>
          <w:szCs w:val="24"/>
          <w:u w:val="single"/>
        </w:rPr>
        <w:t xml:space="preserve"> as part of </w:t>
      </w:r>
      <w:r w:rsidRPr="00C429FB">
        <w:rPr>
          <w:rFonts w:asciiTheme="minorHAnsi" w:eastAsiaTheme="minorEastAsia" w:hAnsiTheme="minorHAnsi" w:cstheme="minorHAnsi"/>
          <w:szCs w:val="24"/>
          <w:highlight w:val="cyan"/>
          <w:u w:val="single"/>
        </w:rPr>
        <w:t xml:space="preserve">customary </w:t>
      </w:r>
      <w:r w:rsidRPr="00C429FB">
        <w:rPr>
          <w:rFonts w:asciiTheme="minorHAnsi" w:eastAsiaTheme="minorEastAsia" w:hAnsiTheme="minorHAnsi" w:cstheme="minorHAnsi"/>
          <w:b/>
          <w:iCs/>
          <w:szCs w:val="24"/>
          <w:highlight w:val="cyan"/>
          <w:u w:val="single"/>
          <w:bdr w:val="single" w:sz="8" w:space="0" w:color="auto"/>
        </w:rPr>
        <w:t>international law</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highlight w:val="cyan"/>
          <w:u w:val="single"/>
        </w:rPr>
        <w:t xml:space="preserve">in the </w:t>
      </w:r>
      <w:r w:rsidRPr="00C429FB">
        <w:rPr>
          <w:rFonts w:asciiTheme="minorHAnsi" w:eastAsiaTheme="minorEastAsia" w:hAnsiTheme="minorHAnsi" w:cstheme="minorHAnsi"/>
          <w:b/>
          <w:iCs/>
          <w:szCs w:val="24"/>
          <w:highlight w:val="cyan"/>
          <w:u w:val="single"/>
          <w:bdr w:val="single" w:sz="8" w:space="0" w:color="auto"/>
        </w:rPr>
        <w:t>space field</w:t>
      </w:r>
      <w:r w:rsidRPr="00C429FB">
        <w:rPr>
          <w:rFonts w:asciiTheme="minorHAnsi" w:eastAsiaTheme="minorEastAsia" w:hAnsiTheme="minorHAnsi" w:cstheme="minorHAnsi"/>
          <w:sz w:val="16"/>
          <w:szCs w:val="24"/>
        </w:rPr>
        <w:t xml:space="preserve">. </w:t>
      </w:r>
      <w:proofErr w:type="spellStart"/>
      <w:r w:rsidRPr="00C429FB">
        <w:rPr>
          <w:rFonts w:asciiTheme="minorHAnsi" w:eastAsiaTheme="minorEastAsia" w:hAnsiTheme="minorHAnsi" w:cstheme="minorHAnsi"/>
          <w:szCs w:val="24"/>
          <w:u w:val="single"/>
        </w:rPr>
        <w:t>Nonmilitarization</w:t>
      </w:r>
      <w:proofErr w:type="spellEnd"/>
      <w:r w:rsidRPr="00C429FB">
        <w:rPr>
          <w:rFonts w:asciiTheme="minorHAnsi" w:eastAsiaTheme="minorEastAsia" w:hAnsiTheme="minorHAnsi" w:cstheme="minorHAnsi"/>
          <w:szCs w:val="24"/>
          <w:u w:val="single"/>
        </w:rPr>
        <w:t xml:space="preserve"> and </w:t>
      </w:r>
      <w:proofErr w:type="spellStart"/>
      <w:r w:rsidRPr="00C429FB">
        <w:rPr>
          <w:rFonts w:asciiTheme="minorHAnsi" w:eastAsiaTheme="minorEastAsia" w:hAnsiTheme="minorHAnsi" w:cstheme="minorHAnsi"/>
          <w:szCs w:val="24"/>
          <w:u w:val="single"/>
        </w:rPr>
        <w:t>nonweaponization</w:t>
      </w:r>
      <w:proofErr w:type="spellEnd"/>
      <w:r w:rsidRPr="00C429FB">
        <w:rPr>
          <w:rFonts w:asciiTheme="minorHAnsi" w:eastAsiaTheme="minorEastAsia" w:hAnsiTheme="minorHAnsi" w:cstheme="minorHAnsi"/>
          <w:szCs w:val="24"/>
          <w:u w:val="single"/>
        </w:rPr>
        <w:t xml:space="preserve"> of outer space has been the ideal situation for the </w:t>
      </w:r>
      <w:r w:rsidRPr="00C429FB">
        <w:rPr>
          <w:rFonts w:asciiTheme="minorHAnsi" w:eastAsiaTheme="minorEastAsia" w:hAnsiTheme="minorHAnsi" w:cstheme="minorHAnsi"/>
          <w:b/>
          <w:iCs/>
          <w:szCs w:val="24"/>
          <w:u w:val="single"/>
          <w:bdr w:val="single" w:sz="8" w:space="0" w:color="auto"/>
        </w:rPr>
        <w:t>peaceful exploration</w:t>
      </w:r>
      <w:r w:rsidRPr="00C429FB">
        <w:rPr>
          <w:rFonts w:asciiTheme="minorHAnsi" w:eastAsiaTheme="minorEastAsia" w:hAnsiTheme="minorHAnsi" w:cstheme="minorHAnsi"/>
          <w:sz w:val="16"/>
          <w:szCs w:val="24"/>
        </w:rPr>
        <w:t xml:space="preserve"> and use of outer space. </w:t>
      </w:r>
      <w:r w:rsidRPr="00C429FB">
        <w:rPr>
          <w:rFonts w:asciiTheme="minorHAnsi" w:eastAsiaTheme="minorEastAsia" w:hAnsiTheme="minorHAnsi" w:cstheme="minorHAnsi"/>
          <w:szCs w:val="24"/>
          <w:u w:val="single"/>
        </w:rPr>
        <w:t>The UN emphasized</w:t>
      </w:r>
      <w:r w:rsidRPr="00C429FB">
        <w:rPr>
          <w:rFonts w:asciiTheme="minorHAnsi" w:eastAsiaTheme="minorEastAsia" w:hAnsiTheme="minorHAnsi" w:cstheme="minorHAnsi"/>
          <w:sz w:val="16"/>
          <w:szCs w:val="24"/>
        </w:rPr>
        <w:t xml:space="preserve"> in 1958 </w:t>
      </w:r>
      <w:r w:rsidRPr="00C429FB">
        <w:rPr>
          <w:rFonts w:asciiTheme="minorHAnsi" w:eastAsiaTheme="minorEastAsia" w:hAnsiTheme="minorHAnsi" w:cstheme="minorHAnsi"/>
          <w:szCs w:val="24"/>
          <w:u w:val="single"/>
        </w:rPr>
        <w:t xml:space="preserve">the need to “avoid the extension of present </w:t>
      </w:r>
      <w:r w:rsidRPr="00C429FB">
        <w:rPr>
          <w:rFonts w:asciiTheme="minorHAnsi" w:eastAsiaTheme="minorEastAsia" w:hAnsiTheme="minorHAnsi" w:cstheme="minorHAnsi"/>
          <w:b/>
          <w:iCs/>
          <w:szCs w:val="24"/>
          <w:u w:val="single"/>
          <w:bdr w:val="single" w:sz="8" w:space="0" w:color="auto"/>
        </w:rPr>
        <w:t>national rivalries</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into this new field</w:t>
      </w:r>
      <w:r w:rsidRPr="00C429FB">
        <w:rPr>
          <w:rFonts w:asciiTheme="minorHAnsi" w:eastAsiaTheme="minorEastAsia" w:hAnsiTheme="minorHAnsi" w:cstheme="minorHAnsi"/>
          <w:sz w:val="16"/>
          <w:szCs w:val="24"/>
        </w:rPr>
        <w:t xml:space="preserve">” [121]. However, </w:t>
      </w:r>
      <w:r w:rsidRPr="00C429FB">
        <w:rPr>
          <w:rFonts w:asciiTheme="minorHAnsi" w:eastAsiaTheme="minorEastAsia" w:hAnsiTheme="minorHAnsi" w:cstheme="minorHAnsi"/>
          <w:szCs w:val="24"/>
          <w:highlight w:val="cyan"/>
          <w:u w:val="single"/>
        </w:rPr>
        <w:t xml:space="preserve">this ideal situation is </w:t>
      </w:r>
      <w:r w:rsidRPr="00C429FB">
        <w:rPr>
          <w:rFonts w:asciiTheme="minorHAnsi" w:eastAsiaTheme="minorEastAsia" w:hAnsiTheme="minorHAnsi" w:cstheme="minorHAnsi"/>
          <w:b/>
          <w:iCs/>
          <w:szCs w:val="24"/>
          <w:highlight w:val="cyan"/>
          <w:u w:val="single"/>
          <w:bdr w:val="single" w:sz="8" w:space="0" w:color="auto"/>
        </w:rPr>
        <w:t>difficult</w:t>
      </w:r>
      <w:r w:rsidRPr="00C429FB">
        <w:rPr>
          <w:rFonts w:asciiTheme="minorHAnsi" w:eastAsiaTheme="minorEastAsia" w:hAnsiTheme="minorHAnsi" w:cstheme="minorHAnsi"/>
          <w:szCs w:val="24"/>
          <w:highlight w:val="cyan"/>
          <w:u w:val="single"/>
        </w:rPr>
        <w:t xml:space="preserve"> to be </w:t>
      </w:r>
      <w:r w:rsidRPr="00C429FB">
        <w:rPr>
          <w:rFonts w:asciiTheme="minorHAnsi" w:eastAsiaTheme="minorEastAsia" w:hAnsiTheme="minorHAnsi" w:cstheme="minorHAnsi"/>
          <w:b/>
          <w:iCs/>
          <w:szCs w:val="24"/>
          <w:highlight w:val="cyan"/>
          <w:u w:val="single"/>
          <w:bdr w:val="single" w:sz="8" w:space="0" w:color="auto"/>
        </w:rPr>
        <w:t>realized in our real life.</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 xml:space="preserve">Space </w:t>
      </w:r>
      <w:r w:rsidRPr="00C429FB">
        <w:rPr>
          <w:rFonts w:asciiTheme="minorHAnsi" w:eastAsiaTheme="minorEastAsia" w:hAnsiTheme="minorHAnsi" w:cstheme="minorHAnsi"/>
          <w:szCs w:val="24"/>
          <w:highlight w:val="cyan"/>
          <w:u w:val="single"/>
        </w:rPr>
        <w:t xml:space="preserve">militarization has </w:t>
      </w:r>
      <w:r w:rsidRPr="00C429FB">
        <w:rPr>
          <w:rFonts w:asciiTheme="minorHAnsi" w:eastAsiaTheme="minorEastAsia" w:hAnsiTheme="minorHAnsi" w:cstheme="minorHAnsi"/>
          <w:b/>
          <w:iCs/>
          <w:szCs w:val="24"/>
          <w:highlight w:val="cyan"/>
          <w:u w:val="single"/>
          <w:bdr w:val="single" w:sz="8" w:space="0" w:color="auto"/>
        </w:rPr>
        <w:t>already started</w:t>
      </w:r>
      <w:r w:rsidRPr="00C429FB">
        <w:rPr>
          <w:rFonts w:asciiTheme="minorHAnsi" w:eastAsiaTheme="minorEastAsia" w:hAnsiTheme="minorHAnsi" w:cstheme="minorHAnsi"/>
          <w:b/>
          <w:iCs/>
          <w:szCs w:val="24"/>
          <w:u w:val="single"/>
          <w:bdr w:val="single" w:sz="8" w:space="0" w:color="auto"/>
        </w:rPr>
        <w:t xml:space="preserve"> </w:t>
      </w:r>
      <w:r w:rsidRPr="00C429FB">
        <w:rPr>
          <w:rFonts w:asciiTheme="minorHAnsi" w:eastAsiaTheme="minorEastAsia" w:hAnsiTheme="minorHAnsi" w:cstheme="minorHAnsi"/>
          <w:szCs w:val="24"/>
          <w:u w:val="single"/>
        </w:rPr>
        <w:t xml:space="preserve">at the beginning of the space age; space </w:t>
      </w:r>
      <w:r w:rsidRPr="00C429FB">
        <w:rPr>
          <w:rFonts w:asciiTheme="minorHAnsi" w:eastAsiaTheme="minorEastAsia" w:hAnsiTheme="minorHAnsi" w:cstheme="minorHAnsi"/>
          <w:szCs w:val="24"/>
          <w:highlight w:val="cyan"/>
          <w:u w:val="single"/>
        </w:rPr>
        <w:t>weaponization</w:t>
      </w:r>
      <w:r w:rsidRPr="00C429FB">
        <w:rPr>
          <w:rFonts w:asciiTheme="minorHAnsi" w:eastAsiaTheme="minorEastAsia" w:hAnsiTheme="minorHAnsi" w:cstheme="minorHAnsi"/>
          <w:szCs w:val="24"/>
          <w:u w:val="single"/>
        </w:rPr>
        <w:t xml:space="preserve"> and arms race in outer space </w:t>
      </w:r>
      <w:r w:rsidRPr="00C429FB">
        <w:rPr>
          <w:rFonts w:asciiTheme="minorHAnsi" w:eastAsiaTheme="minorEastAsia" w:hAnsiTheme="minorHAnsi" w:cstheme="minorHAnsi"/>
          <w:szCs w:val="24"/>
          <w:highlight w:val="cyan"/>
          <w:u w:val="single"/>
        </w:rPr>
        <w:t xml:space="preserve">is </w:t>
      </w:r>
      <w:r w:rsidRPr="00C429FB">
        <w:rPr>
          <w:rFonts w:asciiTheme="minorHAnsi" w:eastAsiaTheme="minorEastAsia" w:hAnsiTheme="minorHAnsi" w:cstheme="minorHAnsi"/>
          <w:b/>
          <w:iCs/>
          <w:szCs w:val="24"/>
          <w:highlight w:val="cyan"/>
          <w:u w:val="single"/>
          <w:bdr w:val="single" w:sz="8" w:space="0" w:color="auto"/>
        </w:rPr>
        <w:t>intensified</w:t>
      </w:r>
      <w:r w:rsidRPr="00C429FB">
        <w:rPr>
          <w:rFonts w:asciiTheme="minorHAnsi" w:eastAsiaTheme="minorEastAsia" w:hAnsiTheme="minorHAnsi" w:cstheme="minorHAnsi"/>
          <w:szCs w:val="24"/>
          <w:highlight w:val="cyan"/>
          <w:u w:val="single"/>
        </w:rPr>
        <w:t xml:space="preserve"> for</w:t>
      </w:r>
      <w:r w:rsidRPr="00C429FB">
        <w:rPr>
          <w:rFonts w:asciiTheme="minorHAnsi" w:eastAsiaTheme="minorEastAsia" w:hAnsiTheme="minorHAnsi" w:cstheme="minorHAnsi"/>
          <w:szCs w:val="24"/>
          <w:u w:val="single"/>
        </w:rPr>
        <w:t xml:space="preserve"> the protection of </w:t>
      </w:r>
      <w:r w:rsidRPr="00C429FB">
        <w:rPr>
          <w:rFonts w:asciiTheme="minorHAnsi" w:eastAsiaTheme="minorEastAsia" w:hAnsiTheme="minorHAnsi" w:cstheme="minorHAnsi"/>
          <w:b/>
          <w:iCs/>
          <w:szCs w:val="24"/>
          <w:highlight w:val="cyan"/>
          <w:u w:val="single"/>
          <w:bdr w:val="single" w:sz="8" w:space="0" w:color="auto"/>
        </w:rPr>
        <w:t>national security</w:t>
      </w:r>
      <w:r w:rsidRPr="00C429FB">
        <w:rPr>
          <w:rFonts w:asciiTheme="minorHAnsi" w:eastAsiaTheme="minorEastAsia" w:hAnsiTheme="minorHAnsi" w:cstheme="minorHAnsi"/>
          <w:sz w:val="16"/>
          <w:szCs w:val="24"/>
          <w:highlight w:val="cyan"/>
        </w:rPr>
        <w:t xml:space="preserve"> </w:t>
      </w:r>
      <w:r w:rsidRPr="00C429FB">
        <w:rPr>
          <w:rFonts w:asciiTheme="minorHAnsi" w:eastAsiaTheme="minorEastAsia" w:hAnsiTheme="minorHAnsi" w:cstheme="minorHAnsi"/>
          <w:szCs w:val="24"/>
          <w:highlight w:val="cyan"/>
          <w:u w:val="single"/>
        </w:rPr>
        <w:t>and</w:t>
      </w:r>
      <w:r w:rsidRPr="00C429FB">
        <w:rPr>
          <w:rFonts w:asciiTheme="minorHAnsi" w:eastAsiaTheme="minorEastAsia" w:hAnsiTheme="minorHAnsi" w:cstheme="minorHAnsi"/>
          <w:szCs w:val="24"/>
          <w:u w:val="single"/>
        </w:rPr>
        <w:t xml:space="preserve"> realization of national </w:t>
      </w:r>
      <w:r w:rsidRPr="00C429FB">
        <w:rPr>
          <w:rFonts w:asciiTheme="minorHAnsi" w:eastAsiaTheme="minorEastAsia" w:hAnsiTheme="minorHAnsi" w:cstheme="minorHAnsi"/>
          <w:b/>
          <w:iCs/>
          <w:szCs w:val="24"/>
          <w:highlight w:val="cyan"/>
          <w:u w:val="single"/>
          <w:bdr w:val="single" w:sz="8" w:space="0" w:color="auto"/>
        </w:rPr>
        <w:t>strategic interests.</w:t>
      </w:r>
    </w:p>
    <w:p w14:paraId="176D7799" w14:textId="77777777" w:rsidR="00D95557" w:rsidRPr="00C429FB" w:rsidRDefault="00D95557" w:rsidP="00D95557">
      <w:pPr>
        <w:rPr>
          <w:rFonts w:asciiTheme="minorHAnsi" w:eastAsiaTheme="minorEastAsia" w:hAnsiTheme="minorHAnsi" w:cstheme="minorHAnsi"/>
          <w:szCs w:val="24"/>
          <w:u w:val="single"/>
        </w:rPr>
      </w:pPr>
      <w:r w:rsidRPr="00C429FB">
        <w:rPr>
          <w:rFonts w:asciiTheme="minorHAnsi" w:eastAsiaTheme="minorEastAsia" w:hAnsiTheme="minorHAnsi" w:cstheme="minorHAnsi"/>
          <w:b/>
          <w:iCs/>
          <w:szCs w:val="24"/>
          <w:highlight w:val="cyan"/>
          <w:u w:val="single"/>
          <w:bdr w:val="single" w:sz="8" w:space="0" w:color="auto"/>
        </w:rPr>
        <w:t>Military confrontation</w:t>
      </w:r>
      <w:r w:rsidRPr="00C429FB">
        <w:rPr>
          <w:rFonts w:asciiTheme="minorHAnsi" w:eastAsiaTheme="minorEastAsia" w:hAnsiTheme="minorHAnsi" w:cstheme="minorHAnsi"/>
          <w:szCs w:val="24"/>
          <w:u w:val="single"/>
        </w:rPr>
        <w:t xml:space="preserve"> and </w:t>
      </w:r>
      <w:r w:rsidRPr="00C429FB">
        <w:rPr>
          <w:rFonts w:asciiTheme="minorHAnsi" w:eastAsiaTheme="minorEastAsia" w:hAnsiTheme="minorHAnsi" w:cstheme="minorHAnsi"/>
          <w:b/>
          <w:iCs/>
          <w:szCs w:val="24"/>
          <w:u w:val="single"/>
          <w:bdr w:val="single" w:sz="8" w:space="0" w:color="auto"/>
        </w:rPr>
        <w:t>armed conflict</w:t>
      </w:r>
      <w:r w:rsidRPr="00C429FB">
        <w:rPr>
          <w:rFonts w:asciiTheme="minorHAnsi" w:eastAsiaTheme="minorEastAsia" w:hAnsiTheme="minorHAnsi" w:cstheme="minorHAnsi"/>
          <w:szCs w:val="24"/>
          <w:u w:val="single"/>
        </w:rPr>
        <w:t xml:space="preserve"> in outer space, </w:t>
      </w:r>
      <w:proofErr w:type="gramStart"/>
      <w:r w:rsidRPr="00C429FB">
        <w:rPr>
          <w:rFonts w:asciiTheme="minorHAnsi" w:eastAsiaTheme="minorEastAsia" w:hAnsiTheme="minorHAnsi" w:cstheme="minorHAnsi"/>
          <w:szCs w:val="24"/>
          <w:highlight w:val="cyan"/>
          <w:u w:val="single"/>
        </w:rPr>
        <w:t>through</w:t>
      </w:r>
      <w:r w:rsidRPr="00C429FB">
        <w:rPr>
          <w:rFonts w:asciiTheme="minorHAnsi" w:eastAsiaTheme="minorEastAsia" w:hAnsiTheme="minorHAnsi" w:cstheme="minorHAnsi"/>
          <w:szCs w:val="24"/>
          <w:u w:val="single"/>
        </w:rPr>
        <w:t xml:space="preserve"> the use of</w:t>
      </w:r>
      <w:proofErr w:type="gramEnd"/>
      <w:r w:rsidRPr="00C429FB">
        <w:rPr>
          <w:rFonts w:asciiTheme="minorHAnsi" w:eastAsiaTheme="minorEastAsia" w:hAnsiTheme="minorHAnsi" w:cstheme="minorHAnsi"/>
          <w:szCs w:val="24"/>
          <w:u w:val="single"/>
        </w:rPr>
        <w:t xml:space="preserve"> </w:t>
      </w:r>
      <w:r w:rsidRPr="00C429FB">
        <w:rPr>
          <w:rFonts w:asciiTheme="minorHAnsi" w:eastAsiaTheme="minorEastAsia" w:hAnsiTheme="minorHAnsi" w:cstheme="minorHAnsi"/>
          <w:b/>
          <w:iCs/>
          <w:szCs w:val="24"/>
          <w:highlight w:val="cyan"/>
          <w:u w:val="single"/>
          <w:bdr w:val="single" w:sz="8" w:space="0" w:color="auto"/>
        </w:rPr>
        <w:t>satellite systems</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as force enhancers, has already emerged and the outbreak of the so-called</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b/>
          <w:iCs/>
          <w:szCs w:val="24"/>
          <w:u w:val="single"/>
          <w:bdr w:val="single" w:sz="8" w:space="0" w:color="auto"/>
        </w:rPr>
        <w:t>space war</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 xml:space="preserve">in the future </w:t>
      </w:r>
      <w:r w:rsidRPr="00C429FB">
        <w:rPr>
          <w:rFonts w:asciiTheme="minorHAnsi" w:eastAsiaTheme="minorEastAsia" w:hAnsiTheme="minorHAnsi" w:cstheme="minorHAnsi"/>
          <w:szCs w:val="24"/>
          <w:highlight w:val="cyan"/>
          <w:u w:val="single"/>
        </w:rPr>
        <w:t xml:space="preserve">seems </w:t>
      </w:r>
      <w:r w:rsidRPr="00C429FB">
        <w:rPr>
          <w:rFonts w:asciiTheme="minorHAnsi" w:eastAsiaTheme="minorEastAsia" w:hAnsiTheme="minorHAnsi" w:cstheme="minorHAnsi"/>
          <w:b/>
          <w:iCs/>
          <w:sz w:val="26"/>
          <w:szCs w:val="26"/>
          <w:highlight w:val="cyan"/>
          <w:u w:val="single"/>
          <w:bdr w:val="single" w:sz="8" w:space="0" w:color="auto"/>
        </w:rPr>
        <w:t>inevitable</w:t>
      </w:r>
      <w:r w:rsidRPr="00C429FB">
        <w:rPr>
          <w:rFonts w:asciiTheme="minorHAnsi" w:eastAsiaTheme="minorEastAsia" w:hAnsiTheme="minorHAnsi" w:cstheme="minorHAnsi"/>
          <w:sz w:val="16"/>
          <w:szCs w:val="24"/>
        </w:rPr>
        <w:t xml:space="preserve"> [122]. </w:t>
      </w:r>
      <w:r w:rsidRPr="00C429FB">
        <w:rPr>
          <w:rFonts w:asciiTheme="minorHAnsi" w:eastAsiaTheme="minorEastAsia" w:hAnsiTheme="minorHAnsi" w:cstheme="minorHAnsi"/>
          <w:szCs w:val="24"/>
          <w:u w:val="single"/>
        </w:rPr>
        <w:t xml:space="preserve">Under such a circumstance, </w:t>
      </w:r>
      <w:r w:rsidRPr="00C429FB">
        <w:rPr>
          <w:rFonts w:asciiTheme="minorHAnsi" w:eastAsiaTheme="minorEastAsia" w:hAnsiTheme="minorHAnsi" w:cstheme="minorHAnsi"/>
          <w:szCs w:val="24"/>
          <w:highlight w:val="cyan"/>
          <w:u w:val="single"/>
        </w:rPr>
        <w:t xml:space="preserve">there is an </w:t>
      </w:r>
      <w:r w:rsidRPr="00C429FB">
        <w:rPr>
          <w:rFonts w:asciiTheme="minorHAnsi" w:eastAsiaTheme="minorEastAsia" w:hAnsiTheme="minorHAnsi" w:cstheme="minorHAnsi"/>
          <w:b/>
          <w:iCs/>
          <w:szCs w:val="24"/>
          <w:highlight w:val="cyan"/>
          <w:u w:val="single"/>
          <w:bdr w:val="single" w:sz="8" w:space="0" w:color="auto"/>
        </w:rPr>
        <w:t>urgent need</w:t>
      </w:r>
      <w:r w:rsidRPr="00C429FB">
        <w:rPr>
          <w:rFonts w:asciiTheme="minorHAnsi" w:eastAsiaTheme="minorEastAsia" w:hAnsiTheme="minorHAnsi" w:cstheme="minorHAnsi"/>
          <w:szCs w:val="24"/>
          <w:highlight w:val="cyan"/>
          <w:u w:val="single"/>
        </w:rPr>
        <w:t xml:space="preserve"> to study</w:t>
      </w:r>
      <w:r w:rsidRPr="00C429FB">
        <w:rPr>
          <w:rFonts w:asciiTheme="minorHAnsi" w:eastAsiaTheme="minorEastAsia" w:hAnsiTheme="minorHAnsi" w:cstheme="minorHAnsi"/>
          <w:szCs w:val="24"/>
          <w:u w:val="single"/>
        </w:rPr>
        <w:t xml:space="preserve"> relevant </w:t>
      </w:r>
      <w:r w:rsidRPr="00C429FB">
        <w:rPr>
          <w:rFonts w:asciiTheme="minorHAnsi" w:eastAsiaTheme="minorEastAsia" w:hAnsiTheme="minorHAnsi" w:cstheme="minorHAnsi"/>
          <w:szCs w:val="24"/>
          <w:highlight w:val="cyan"/>
          <w:u w:val="single"/>
        </w:rPr>
        <w:t>international rules to govern</w:t>
      </w:r>
      <w:r w:rsidRPr="00C429FB">
        <w:rPr>
          <w:rFonts w:asciiTheme="minorHAnsi" w:eastAsiaTheme="minorEastAsia" w:hAnsiTheme="minorHAnsi" w:cstheme="minorHAnsi"/>
          <w:szCs w:val="24"/>
          <w:u w:val="single"/>
        </w:rPr>
        <w:t xml:space="preserve"> </w:t>
      </w:r>
      <w:r w:rsidRPr="00C429FB">
        <w:rPr>
          <w:rFonts w:asciiTheme="minorHAnsi" w:eastAsiaTheme="minorEastAsia" w:hAnsiTheme="minorHAnsi" w:cstheme="minorHAnsi"/>
          <w:b/>
          <w:iCs/>
          <w:szCs w:val="24"/>
          <w:highlight w:val="cyan"/>
          <w:u w:val="single"/>
          <w:bdr w:val="single" w:sz="8" w:space="0" w:color="auto"/>
        </w:rPr>
        <w:t>military confrontation</w:t>
      </w:r>
      <w:r w:rsidRPr="00C429FB">
        <w:rPr>
          <w:rFonts w:asciiTheme="minorHAnsi" w:eastAsiaTheme="minorEastAsia" w:hAnsiTheme="minorHAnsi" w:cstheme="minorHAnsi"/>
          <w:sz w:val="16"/>
          <w:szCs w:val="24"/>
          <w:highlight w:val="cyan"/>
        </w:rPr>
        <w:t xml:space="preserve"> </w:t>
      </w:r>
      <w:r w:rsidRPr="00C429FB">
        <w:rPr>
          <w:rFonts w:asciiTheme="minorHAnsi" w:eastAsiaTheme="minorEastAsia" w:hAnsiTheme="minorHAnsi" w:cstheme="minorHAnsi"/>
          <w:szCs w:val="24"/>
          <w:highlight w:val="cyan"/>
          <w:u w:val="single"/>
        </w:rPr>
        <w:t>and</w:t>
      </w:r>
      <w:r w:rsidRPr="00C429FB">
        <w:rPr>
          <w:rFonts w:asciiTheme="minorHAnsi" w:eastAsiaTheme="minorEastAsia" w:hAnsiTheme="minorHAnsi" w:cstheme="minorHAnsi"/>
          <w:sz w:val="16"/>
          <w:szCs w:val="24"/>
          <w:highlight w:val="cyan"/>
        </w:rPr>
        <w:t xml:space="preserve"> </w:t>
      </w:r>
      <w:r w:rsidRPr="00C429FB">
        <w:rPr>
          <w:rFonts w:asciiTheme="minorHAnsi" w:eastAsiaTheme="minorEastAsia" w:hAnsiTheme="minorHAnsi" w:cstheme="minorHAnsi"/>
          <w:b/>
          <w:iCs/>
          <w:szCs w:val="24"/>
          <w:highlight w:val="cyan"/>
          <w:u w:val="single"/>
          <w:bdr w:val="single" w:sz="8" w:space="0" w:color="auto"/>
        </w:rPr>
        <w:t>armed conflicts</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in outer space.</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 xml:space="preserve">While general principles of international law established rules in </w:t>
      </w:r>
      <w:r w:rsidRPr="00C429FB">
        <w:rPr>
          <w:rFonts w:asciiTheme="minorHAnsi" w:eastAsiaTheme="minorEastAsia" w:hAnsiTheme="minorHAnsi" w:cstheme="minorHAnsi"/>
          <w:szCs w:val="24"/>
          <w:highlight w:val="cyan"/>
          <w:u w:val="single"/>
        </w:rPr>
        <w:t xml:space="preserve">space law and humanitarian law can be </w:t>
      </w:r>
      <w:r w:rsidRPr="00C429FB">
        <w:rPr>
          <w:rFonts w:asciiTheme="minorHAnsi" w:eastAsiaTheme="minorEastAsia" w:hAnsiTheme="minorHAnsi" w:cstheme="minorHAnsi"/>
          <w:b/>
          <w:iCs/>
          <w:szCs w:val="24"/>
          <w:highlight w:val="cyan"/>
          <w:u w:val="single"/>
          <w:bdr w:val="single" w:sz="8" w:space="0" w:color="auto"/>
        </w:rPr>
        <w:t>applied</w:t>
      </w:r>
      <w:r w:rsidRPr="00C429FB">
        <w:rPr>
          <w:rFonts w:asciiTheme="minorHAnsi" w:eastAsiaTheme="minorEastAsia" w:hAnsiTheme="minorHAnsi" w:cstheme="minorHAnsi"/>
          <w:szCs w:val="24"/>
          <w:u w:val="single"/>
        </w:rPr>
        <w:t xml:space="preserve"> to </w:t>
      </w:r>
      <w:r w:rsidRPr="00C429FB">
        <w:rPr>
          <w:rFonts w:asciiTheme="minorHAnsi" w:eastAsiaTheme="minorEastAsia" w:hAnsiTheme="minorHAnsi" w:cstheme="minorHAnsi"/>
          <w:b/>
          <w:iCs/>
          <w:szCs w:val="24"/>
          <w:u w:val="single"/>
          <w:bdr w:val="single" w:sz="8" w:space="0" w:color="auto"/>
        </w:rPr>
        <w:t>armed conflict</w:t>
      </w:r>
      <w:r w:rsidRPr="00C429FB">
        <w:rPr>
          <w:rFonts w:asciiTheme="minorHAnsi" w:eastAsiaTheme="minorEastAsia" w:hAnsiTheme="minorHAnsi" w:cstheme="minorHAnsi"/>
          <w:szCs w:val="24"/>
          <w:u w:val="single"/>
        </w:rPr>
        <w:t xml:space="preserve"> </w:t>
      </w:r>
      <w:r w:rsidRPr="00C429FB">
        <w:rPr>
          <w:rFonts w:asciiTheme="minorHAnsi" w:eastAsiaTheme="minorEastAsia" w:hAnsiTheme="minorHAnsi" w:cstheme="minorHAnsi"/>
          <w:sz w:val="16"/>
          <w:szCs w:val="24"/>
        </w:rPr>
        <w:t xml:space="preserve">in outer space [123], </w:t>
      </w:r>
      <w:r w:rsidRPr="00C429FB">
        <w:rPr>
          <w:rFonts w:asciiTheme="minorHAnsi" w:eastAsiaTheme="minorEastAsia" w:hAnsiTheme="minorHAnsi" w:cstheme="minorHAnsi"/>
          <w:szCs w:val="24"/>
          <w:u w:val="single"/>
        </w:rPr>
        <w:t>many issues are yet to be clarified</w:t>
      </w:r>
      <w:r w:rsidRPr="00C429FB">
        <w:rPr>
          <w:rFonts w:asciiTheme="minorHAnsi" w:eastAsiaTheme="minorEastAsia" w:hAnsiTheme="minorHAnsi" w:cstheme="minorHAnsi"/>
          <w:sz w:val="16"/>
          <w:szCs w:val="24"/>
        </w:rPr>
        <w:t xml:space="preserve">. Accordingly, </w:t>
      </w:r>
      <w:r w:rsidRPr="00C429FB">
        <w:rPr>
          <w:rFonts w:asciiTheme="minorHAnsi" w:eastAsiaTheme="minorEastAsia" w:hAnsiTheme="minorHAnsi" w:cstheme="minorHAnsi"/>
          <w:szCs w:val="24"/>
          <w:u w:val="single"/>
        </w:rPr>
        <w:t xml:space="preserve">international </w:t>
      </w:r>
      <w:r w:rsidRPr="00C429FB">
        <w:rPr>
          <w:rFonts w:asciiTheme="minorHAnsi" w:eastAsiaTheme="minorEastAsia" w:hAnsiTheme="minorHAnsi" w:cstheme="minorHAnsi"/>
          <w:szCs w:val="24"/>
          <w:highlight w:val="cyan"/>
          <w:u w:val="single"/>
        </w:rPr>
        <w:t xml:space="preserve">society should </w:t>
      </w:r>
      <w:r w:rsidRPr="00C429FB">
        <w:rPr>
          <w:rFonts w:asciiTheme="minorHAnsi" w:eastAsiaTheme="minorEastAsia" w:hAnsiTheme="minorHAnsi" w:cstheme="minorHAnsi"/>
          <w:b/>
          <w:iCs/>
          <w:szCs w:val="24"/>
          <w:highlight w:val="cyan"/>
          <w:u w:val="single"/>
          <w:bdr w:val="single" w:sz="8" w:space="0" w:color="auto"/>
        </w:rPr>
        <w:t>work together</w:t>
      </w:r>
      <w:r w:rsidRPr="00C429FB">
        <w:rPr>
          <w:rFonts w:asciiTheme="minorHAnsi" w:eastAsiaTheme="minorEastAsia" w:hAnsiTheme="minorHAnsi" w:cstheme="minorHAnsi"/>
          <w:sz w:val="16"/>
          <w:szCs w:val="24"/>
          <w:highlight w:val="cyan"/>
        </w:rPr>
        <w:t xml:space="preserve"> </w:t>
      </w:r>
      <w:r w:rsidRPr="00C429FB">
        <w:rPr>
          <w:rFonts w:asciiTheme="minorHAnsi" w:eastAsiaTheme="minorEastAsia" w:hAnsiTheme="minorHAnsi" w:cstheme="minorHAnsi"/>
          <w:szCs w:val="24"/>
          <w:highlight w:val="cyan"/>
          <w:u w:val="single"/>
        </w:rPr>
        <w:t xml:space="preserve">to come up with </w:t>
      </w:r>
      <w:r w:rsidRPr="00C429FB">
        <w:rPr>
          <w:rFonts w:asciiTheme="minorHAnsi" w:eastAsiaTheme="minorEastAsia" w:hAnsiTheme="minorHAnsi" w:cstheme="minorHAnsi"/>
          <w:b/>
          <w:iCs/>
          <w:szCs w:val="24"/>
          <w:highlight w:val="cyan"/>
          <w:u w:val="single"/>
          <w:bdr w:val="single" w:sz="8" w:space="0" w:color="auto"/>
        </w:rPr>
        <w:t>effective</w:t>
      </w:r>
      <w:r w:rsidRPr="00C429FB">
        <w:rPr>
          <w:rFonts w:asciiTheme="minorHAnsi" w:eastAsiaTheme="minorEastAsia" w:hAnsiTheme="minorHAnsi" w:cstheme="minorHAnsi"/>
          <w:szCs w:val="24"/>
          <w:u w:val="single"/>
        </w:rPr>
        <w:t xml:space="preserve"> and </w:t>
      </w:r>
      <w:r w:rsidRPr="00C429FB">
        <w:rPr>
          <w:rFonts w:asciiTheme="minorHAnsi" w:eastAsiaTheme="minorEastAsia" w:hAnsiTheme="minorHAnsi" w:cstheme="minorHAnsi"/>
          <w:b/>
          <w:iCs/>
          <w:szCs w:val="24"/>
          <w:highlight w:val="cyan"/>
          <w:u w:val="single"/>
          <w:bdr w:val="single" w:sz="8" w:space="0" w:color="auto"/>
        </w:rPr>
        <w:t>sufficient</w:t>
      </w:r>
      <w:r w:rsidRPr="00C429FB">
        <w:rPr>
          <w:rFonts w:asciiTheme="minorHAnsi" w:eastAsiaTheme="minorEastAsia" w:hAnsiTheme="minorHAnsi" w:cstheme="minorHAnsi"/>
          <w:szCs w:val="24"/>
          <w:u w:val="single"/>
        </w:rPr>
        <w:t xml:space="preserve"> international law </w:t>
      </w:r>
      <w:r w:rsidRPr="00C429FB">
        <w:rPr>
          <w:rFonts w:asciiTheme="minorHAnsi" w:eastAsiaTheme="minorEastAsia" w:hAnsiTheme="minorHAnsi" w:cstheme="minorHAnsi"/>
          <w:b/>
          <w:iCs/>
          <w:szCs w:val="24"/>
          <w:highlight w:val="cyan"/>
          <w:u w:val="single"/>
          <w:bdr w:val="single" w:sz="8" w:space="0" w:color="auto"/>
        </w:rPr>
        <w:t>rules</w:t>
      </w:r>
      <w:r w:rsidRPr="00C429FB">
        <w:rPr>
          <w:rFonts w:asciiTheme="minorHAnsi" w:eastAsiaTheme="minorEastAsia" w:hAnsiTheme="minorHAnsi" w:cstheme="minorHAnsi"/>
          <w:sz w:val="16"/>
          <w:szCs w:val="24"/>
          <w:highlight w:val="cyan"/>
        </w:rPr>
        <w:t xml:space="preserve"> </w:t>
      </w:r>
      <w:r w:rsidRPr="00C429FB">
        <w:rPr>
          <w:rFonts w:asciiTheme="minorHAnsi" w:eastAsiaTheme="minorEastAsia" w:hAnsiTheme="minorHAnsi" w:cstheme="minorHAnsi"/>
          <w:szCs w:val="24"/>
          <w:highlight w:val="cyan"/>
          <w:u w:val="single"/>
        </w:rPr>
        <w:t>to ensure</w:t>
      </w:r>
      <w:r w:rsidRPr="00C429FB">
        <w:rPr>
          <w:rFonts w:asciiTheme="minorHAnsi" w:eastAsiaTheme="minorEastAsia" w:hAnsiTheme="minorHAnsi" w:cstheme="minorHAnsi"/>
          <w:szCs w:val="24"/>
          <w:u w:val="single"/>
        </w:rPr>
        <w:t xml:space="preserve"> that armed </w:t>
      </w:r>
      <w:r w:rsidRPr="00C429FB">
        <w:rPr>
          <w:rFonts w:asciiTheme="minorHAnsi" w:eastAsiaTheme="minorEastAsia" w:hAnsiTheme="minorHAnsi" w:cstheme="minorHAnsi"/>
          <w:szCs w:val="24"/>
          <w:highlight w:val="cyan"/>
          <w:u w:val="single"/>
        </w:rPr>
        <w:t>conflict</w:t>
      </w:r>
      <w:r w:rsidRPr="00C429FB">
        <w:rPr>
          <w:rFonts w:asciiTheme="minorHAnsi" w:eastAsiaTheme="minorEastAsia" w:hAnsiTheme="minorHAnsi" w:cstheme="minorHAnsi"/>
          <w:szCs w:val="24"/>
          <w:u w:val="single"/>
        </w:rPr>
        <w:t xml:space="preserve"> in outer space </w:t>
      </w:r>
      <w:r w:rsidRPr="00C429FB">
        <w:rPr>
          <w:rFonts w:asciiTheme="minorHAnsi" w:eastAsiaTheme="minorEastAsia" w:hAnsiTheme="minorHAnsi" w:cstheme="minorHAnsi"/>
          <w:szCs w:val="24"/>
          <w:highlight w:val="cyan"/>
          <w:u w:val="single"/>
        </w:rPr>
        <w:t xml:space="preserve">is placed within </w:t>
      </w:r>
      <w:r w:rsidRPr="00C429FB">
        <w:rPr>
          <w:rFonts w:asciiTheme="minorHAnsi" w:eastAsiaTheme="minorEastAsia" w:hAnsiTheme="minorHAnsi" w:cstheme="minorHAnsi"/>
          <w:b/>
          <w:iCs/>
          <w:szCs w:val="24"/>
          <w:highlight w:val="cyan"/>
          <w:u w:val="single"/>
          <w:bdr w:val="single" w:sz="8" w:space="0" w:color="auto"/>
        </w:rPr>
        <w:t>reasonable limits</w:t>
      </w:r>
      <w:r w:rsidRPr="00C429FB">
        <w:rPr>
          <w:rFonts w:asciiTheme="minorHAnsi" w:eastAsiaTheme="minorEastAsia" w:hAnsiTheme="minorHAnsi" w:cstheme="minorHAnsi"/>
          <w:szCs w:val="24"/>
          <w:u w:val="single"/>
        </w:rPr>
        <w:t xml:space="preserve"> </w:t>
      </w:r>
      <w:r w:rsidRPr="00C429FB">
        <w:rPr>
          <w:rFonts w:asciiTheme="minorHAnsi" w:eastAsiaTheme="minorEastAsia" w:hAnsiTheme="minorHAnsi" w:cstheme="minorHAnsi"/>
          <w:szCs w:val="24"/>
          <w:highlight w:val="cyan"/>
          <w:u w:val="single"/>
        </w:rPr>
        <w:t>and</w:t>
      </w:r>
      <w:r w:rsidRPr="00C429FB">
        <w:rPr>
          <w:rFonts w:asciiTheme="minorHAnsi" w:eastAsiaTheme="minorEastAsia" w:hAnsiTheme="minorHAnsi" w:cstheme="minorHAnsi"/>
          <w:szCs w:val="24"/>
          <w:u w:val="single"/>
        </w:rPr>
        <w:t xml:space="preserve"> </w:t>
      </w:r>
      <w:r w:rsidRPr="00C429FB">
        <w:rPr>
          <w:rFonts w:asciiTheme="minorHAnsi" w:eastAsiaTheme="minorEastAsia" w:hAnsiTheme="minorHAnsi" w:cstheme="minorHAnsi"/>
          <w:szCs w:val="24"/>
          <w:highlight w:val="cyan"/>
          <w:u w:val="single"/>
        </w:rPr>
        <w:t xml:space="preserve">will not </w:t>
      </w:r>
      <w:r w:rsidRPr="00C429FB">
        <w:rPr>
          <w:rFonts w:asciiTheme="minorHAnsi" w:eastAsiaTheme="minorEastAsia" w:hAnsiTheme="minorHAnsi" w:cstheme="minorHAnsi"/>
          <w:b/>
          <w:iCs/>
          <w:szCs w:val="24"/>
          <w:highlight w:val="cyan"/>
          <w:u w:val="single"/>
          <w:bdr w:val="single" w:sz="8" w:space="0" w:color="auto"/>
        </w:rPr>
        <w:t>threaten</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 xml:space="preserve">or undermine the </w:t>
      </w:r>
      <w:r w:rsidRPr="00C429FB">
        <w:rPr>
          <w:rFonts w:asciiTheme="minorHAnsi" w:eastAsiaTheme="minorEastAsia" w:hAnsiTheme="minorHAnsi" w:cstheme="minorHAnsi"/>
          <w:b/>
          <w:iCs/>
          <w:szCs w:val="24"/>
          <w:highlight w:val="cyan"/>
          <w:u w:val="single"/>
          <w:bdr w:val="single" w:sz="8" w:space="0" w:color="auto"/>
        </w:rPr>
        <w:t xml:space="preserve">rule of law </w:t>
      </w:r>
      <w:r w:rsidRPr="00C429FB">
        <w:rPr>
          <w:rFonts w:asciiTheme="minorHAnsi" w:eastAsiaTheme="minorEastAsia" w:hAnsiTheme="minorHAnsi" w:cstheme="minorHAnsi"/>
          <w:szCs w:val="24"/>
          <w:highlight w:val="cyan"/>
          <w:u w:val="single"/>
        </w:rPr>
        <w:t>and international</w:t>
      </w:r>
      <w:r w:rsidRPr="00C429FB">
        <w:rPr>
          <w:rFonts w:asciiTheme="minorHAnsi" w:eastAsiaTheme="minorEastAsia" w:hAnsiTheme="minorHAnsi" w:cstheme="minorHAnsi"/>
          <w:szCs w:val="24"/>
          <w:u w:val="single"/>
        </w:rPr>
        <w:t xml:space="preserve"> peace and </w:t>
      </w:r>
      <w:r w:rsidRPr="00C429FB">
        <w:rPr>
          <w:rFonts w:asciiTheme="minorHAnsi" w:eastAsiaTheme="minorEastAsia" w:hAnsiTheme="minorHAnsi" w:cstheme="minorHAnsi"/>
          <w:b/>
          <w:iCs/>
          <w:szCs w:val="24"/>
          <w:highlight w:val="cyan"/>
          <w:u w:val="single"/>
          <w:bdr w:val="single" w:sz="8" w:space="0" w:color="auto"/>
        </w:rPr>
        <w:t>security</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 xml:space="preserve">The application of </w:t>
      </w:r>
      <w:r w:rsidRPr="00C429FB">
        <w:rPr>
          <w:rFonts w:asciiTheme="minorHAnsi" w:eastAsiaTheme="minorEastAsia" w:hAnsiTheme="minorHAnsi" w:cstheme="minorHAnsi"/>
          <w:b/>
          <w:iCs/>
          <w:szCs w:val="24"/>
          <w:u w:val="single"/>
          <w:bdr w:val="single" w:sz="8" w:space="0" w:color="auto"/>
        </w:rPr>
        <w:t>humanitarian law</w:t>
      </w:r>
      <w:r w:rsidRPr="00C429FB">
        <w:rPr>
          <w:rFonts w:asciiTheme="minorHAnsi" w:eastAsiaTheme="minorEastAsia" w:hAnsiTheme="minorHAnsi" w:cstheme="minorHAnsi"/>
          <w:sz w:val="16"/>
          <w:szCs w:val="24"/>
        </w:rPr>
        <w:t xml:space="preserve">, </w:t>
      </w:r>
      <w:proofErr w:type="gramStart"/>
      <w:r w:rsidRPr="00C429FB">
        <w:rPr>
          <w:rFonts w:asciiTheme="minorHAnsi" w:eastAsiaTheme="minorEastAsia" w:hAnsiTheme="minorHAnsi" w:cstheme="minorHAnsi"/>
          <w:sz w:val="16"/>
          <w:szCs w:val="24"/>
        </w:rPr>
        <w:t>in particular the</w:t>
      </w:r>
      <w:proofErr w:type="gramEnd"/>
      <w:r w:rsidRPr="00C429FB">
        <w:rPr>
          <w:rFonts w:asciiTheme="minorHAnsi" w:eastAsiaTheme="minorEastAsia" w:hAnsiTheme="minorHAnsi" w:cstheme="minorHAnsi"/>
          <w:sz w:val="16"/>
          <w:szCs w:val="24"/>
        </w:rPr>
        <w:t xml:space="preserve"> three principles (limitation, distinction, and proportionality), </w:t>
      </w:r>
      <w:r w:rsidRPr="00C429FB">
        <w:rPr>
          <w:rFonts w:asciiTheme="minorHAnsi" w:eastAsiaTheme="minorEastAsia" w:hAnsiTheme="minorHAnsi" w:cstheme="minorHAnsi"/>
          <w:szCs w:val="24"/>
          <w:u w:val="single"/>
        </w:rPr>
        <w:t xml:space="preserve">would lay a </w:t>
      </w:r>
      <w:r w:rsidRPr="00C429FB">
        <w:rPr>
          <w:rFonts w:asciiTheme="minorHAnsi" w:eastAsiaTheme="minorEastAsia" w:hAnsiTheme="minorHAnsi" w:cstheme="minorHAnsi"/>
          <w:b/>
          <w:iCs/>
          <w:szCs w:val="24"/>
          <w:u w:val="single"/>
          <w:bdr w:val="single" w:sz="8" w:space="0" w:color="auto"/>
        </w:rPr>
        <w:t>solid foundation</w:t>
      </w:r>
      <w:r w:rsidRPr="00C429FB">
        <w:rPr>
          <w:rFonts w:asciiTheme="minorHAnsi" w:eastAsiaTheme="minorEastAsia" w:hAnsiTheme="minorHAnsi" w:cstheme="minorHAnsi"/>
          <w:sz w:val="16"/>
          <w:szCs w:val="24"/>
        </w:rPr>
        <w:t xml:space="preserve"> </w:t>
      </w:r>
      <w:r w:rsidRPr="00C429FB">
        <w:rPr>
          <w:rFonts w:asciiTheme="minorHAnsi" w:eastAsiaTheme="minorEastAsia" w:hAnsiTheme="minorHAnsi" w:cstheme="minorHAnsi"/>
          <w:szCs w:val="24"/>
          <w:u w:val="single"/>
        </w:rPr>
        <w:t>for the development of specific rules in the future for armed conflict in outer space</w:t>
      </w:r>
      <w:r w:rsidRPr="00C429FB">
        <w:rPr>
          <w:rFonts w:asciiTheme="minorHAnsi" w:eastAsiaTheme="minorEastAsia" w:hAnsiTheme="minorHAnsi" w:cstheme="minorHAnsi"/>
          <w:sz w:val="16"/>
          <w:szCs w:val="24"/>
        </w:rPr>
        <w:t xml:space="preserve">. In view of the ambiguities in the application of these principles, </w:t>
      </w:r>
      <w:r w:rsidRPr="00C429FB">
        <w:rPr>
          <w:rFonts w:asciiTheme="minorHAnsi" w:eastAsiaTheme="minorEastAsia" w:hAnsiTheme="minorHAnsi" w:cstheme="minorHAnsi"/>
          <w:szCs w:val="24"/>
          <w:highlight w:val="cyan"/>
          <w:u w:val="single"/>
        </w:rPr>
        <w:t xml:space="preserve">soft law </w:t>
      </w:r>
      <w:r w:rsidRPr="00C429FB">
        <w:rPr>
          <w:rFonts w:asciiTheme="minorHAnsi" w:eastAsiaTheme="minorEastAsia" w:hAnsiTheme="minorHAnsi" w:cstheme="minorHAnsi"/>
          <w:b/>
          <w:iCs/>
          <w:szCs w:val="24"/>
          <w:highlight w:val="cyan"/>
          <w:u w:val="single"/>
          <w:bdr w:val="single" w:sz="8" w:space="0" w:color="auto"/>
        </w:rPr>
        <w:t>rules</w:t>
      </w:r>
      <w:r w:rsidRPr="00C429FB">
        <w:rPr>
          <w:rFonts w:asciiTheme="minorHAnsi" w:eastAsiaTheme="minorEastAsia" w:hAnsiTheme="minorHAnsi" w:cstheme="minorHAnsi"/>
          <w:szCs w:val="24"/>
          <w:highlight w:val="cyan"/>
          <w:u w:val="single"/>
        </w:rPr>
        <w:t xml:space="preserve"> and</w:t>
      </w:r>
      <w:r w:rsidRPr="00C429FB">
        <w:rPr>
          <w:rFonts w:asciiTheme="minorHAnsi" w:eastAsiaTheme="minorEastAsia" w:hAnsiTheme="minorHAnsi" w:cstheme="minorHAnsi"/>
          <w:szCs w:val="24"/>
          <w:u w:val="single"/>
        </w:rPr>
        <w:t xml:space="preserve"> draft conventions arising from the </w:t>
      </w:r>
      <w:r w:rsidRPr="00C429FB">
        <w:rPr>
          <w:rFonts w:asciiTheme="minorHAnsi" w:eastAsiaTheme="minorEastAsia" w:hAnsiTheme="minorHAnsi" w:cstheme="minorHAnsi"/>
          <w:b/>
          <w:iCs/>
          <w:szCs w:val="24"/>
          <w:u w:val="single"/>
          <w:bdr w:val="single" w:sz="8" w:space="0" w:color="auto"/>
        </w:rPr>
        <w:t xml:space="preserve">ongoing </w:t>
      </w:r>
      <w:r w:rsidRPr="00C429FB">
        <w:rPr>
          <w:rFonts w:asciiTheme="minorHAnsi" w:eastAsiaTheme="minorEastAsia" w:hAnsiTheme="minorHAnsi" w:cstheme="minorHAnsi"/>
          <w:b/>
          <w:iCs/>
          <w:szCs w:val="24"/>
          <w:highlight w:val="cyan"/>
          <w:u w:val="single"/>
          <w:bdr w:val="single" w:sz="8" w:space="0" w:color="auto"/>
        </w:rPr>
        <w:t>regulatory efforts</w:t>
      </w:r>
      <w:r w:rsidRPr="00C429FB">
        <w:rPr>
          <w:rFonts w:asciiTheme="minorHAnsi" w:eastAsiaTheme="minorEastAsia" w:hAnsiTheme="minorHAnsi" w:cstheme="minorHAnsi"/>
          <w:sz w:val="16"/>
          <w:szCs w:val="24"/>
          <w:highlight w:val="cyan"/>
        </w:rPr>
        <w:t xml:space="preserve"> </w:t>
      </w:r>
      <w:r w:rsidRPr="00C429FB">
        <w:rPr>
          <w:rFonts w:asciiTheme="minorHAnsi" w:eastAsiaTheme="minorEastAsia" w:hAnsiTheme="minorHAnsi" w:cstheme="minorHAnsi"/>
          <w:szCs w:val="24"/>
          <w:highlight w:val="cyan"/>
          <w:u w:val="single"/>
        </w:rPr>
        <w:t xml:space="preserve">shall play an important role in </w:t>
      </w:r>
      <w:r w:rsidRPr="00C429FB">
        <w:rPr>
          <w:rFonts w:asciiTheme="minorHAnsi" w:eastAsiaTheme="minorEastAsia" w:hAnsiTheme="minorHAnsi" w:cstheme="minorHAnsi"/>
          <w:b/>
          <w:iCs/>
          <w:szCs w:val="24"/>
          <w:highlight w:val="cyan"/>
          <w:u w:val="single"/>
          <w:bdr w:val="single" w:sz="8" w:space="0" w:color="auto"/>
        </w:rPr>
        <w:t>clarifying</w:t>
      </w:r>
      <w:r w:rsidRPr="00C429FB">
        <w:rPr>
          <w:rFonts w:asciiTheme="minorHAnsi" w:eastAsiaTheme="minorEastAsia" w:hAnsiTheme="minorHAnsi" w:cstheme="minorHAnsi"/>
          <w:szCs w:val="24"/>
          <w:u w:val="single"/>
        </w:rPr>
        <w:t xml:space="preserve"> the </w:t>
      </w:r>
      <w:r w:rsidRPr="00C429FB">
        <w:rPr>
          <w:rFonts w:asciiTheme="minorHAnsi" w:eastAsiaTheme="minorEastAsia" w:hAnsiTheme="minorHAnsi" w:cstheme="minorHAnsi"/>
          <w:b/>
          <w:iCs/>
          <w:szCs w:val="24"/>
          <w:highlight w:val="cyan"/>
          <w:u w:val="single"/>
          <w:bdr w:val="single" w:sz="8" w:space="0" w:color="auto"/>
        </w:rPr>
        <w:t>ambiguities</w:t>
      </w:r>
      <w:r w:rsidRPr="00C429FB">
        <w:rPr>
          <w:rFonts w:asciiTheme="minorHAnsi" w:eastAsiaTheme="minorEastAsia" w:hAnsiTheme="minorHAnsi" w:cstheme="minorHAnsi"/>
          <w:sz w:val="16"/>
          <w:szCs w:val="24"/>
          <w:highlight w:val="cyan"/>
        </w:rPr>
        <w:t xml:space="preserve"> </w:t>
      </w:r>
      <w:r w:rsidRPr="00C429FB">
        <w:rPr>
          <w:rFonts w:asciiTheme="minorHAnsi" w:eastAsiaTheme="minorEastAsia" w:hAnsiTheme="minorHAnsi" w:cstheme="minorHAnsi"/>
          <w:szCs w:val="24"/>
          <w:highlight w:val="cyan"/>
          <w:u w:val="single"/>
        </w:rPr>
        <w:t>and complement</w:t>
      </w:r>
      <w:r w:rsidRPr="00C429FB">
        <w:rPr>
          <w:rFonts w:asciiTheme="minorHAnsi" w:eastAsiaTheme="minorEastAsia" w:hAnsiTheme="minorHAnsi" w:cstheme="minorHAnsi"/>
          <w:szCs w:val="24"/>
          <w:u w:val="single"/>
        </w:rPr>
        <w:t xml:space="preserve"> the application of the principles of humanitarian law in the </w:t>
      </w:r>
      <w:r w:rsidRPr="00C429FB">
        <w:rPr>
          <w:rFonts w:asciiTheme="minorHAnsi" w:eastAsiaTheme="minorEastAsia" w:hAnsiTheme="minorHAnsi" w:cstheme="minorHAnsi"/>
          <w:b/>
          <w:iCs/>
          <w:szCs w:val="24"/>
          <w:highlight w:val="cyan"/>
          <w:u w:val="single"/>
          <w:bdr w:val="single" w:sz="8" w:space="0" w:color="auto"/>
        </w:rPr>
        <w:t>regulation</w:t>
      </w:r>
      <w:r w:rsidRPr="00C429FB">
        <w:rPr>
          <w:rFonts w:asciiTheme="minorHAnsi" w:eastAsiaTheme="minorEastAsia" w:hAnsiTheme="minorHAnsi" w:cstheme="minorHAnsi"/>
          <w:szCs w:val="24"/>
          <w:highlight w:val="cyan"/>
          <w:u w:val="single"/>
        </w:rPr>
        <w:t xml:space="preserve"> of </w:t>
      </w:r>
      <w:r w:rsidRPr="00C429FB">
        <w:rPr>
          <w:rFonts w:asciiTheme="minorHAnsi" w:eastAsiaTheme="minorEastAsia" w:hAnsiTheme="minorHAnsi" w:cstheme="minorHAnsi"/>
          <w:b/>
          <w:iCs/>
          <w:szCs w:val="24"/>
          <w:highlight w:val="cyan"/>
          <w:u w:val="single"/>
          <w:bdr w:val="single" w:sz="8" w:space="0" w:color="auto"/>
        </w:rPr>
        <w:t>armed conflict</w:t>
      </w:r>
      <w:r w:rsidRPr="00C429FB">
        <w:rPr>
          <w:rFonts w:asciiTheme="minorHAnsi" w:eastAsiaTheme="minorEastAsia" w:hAnsiTheme="minorHAnsi" w:cstheme="minorHAnsi"/>
          <w:szCs w:val="24"/>
          <w:highlight w:val="cyan"/>
          <w:u w:val="single"/>
        </w:rPr>
        <w:t xml:space="preserve"> in outer space.</w:t>
      </w:r>
    </w:p>
    <w:p w14:paraId="0989F57F" w14:textId="77777777" w:rsidR="00D95557" w:rsidRPr="00FF5F22" w:rsidRDefault="00D95557" w:rsidP="00D95557"/>
    <w:p w14:paraId="3087A5E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3000000"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4"/>
  </w:num>
  <w:num w:numId="14">
    <w:abstractNumId w:val="22"/>
  </w:num>
  <w:num w:numId="15">
    <w:abstractNumId w:val="20"/>
  </w:num>
  <w:num w:numId="16">
    <w:abstractNumId w:val="17"/>
  </w:num>
  <w:num w:numId="17">
    <w:abstractNumId w:val="21"/>
  </w:num>
  <w:num w:numId="18">
    <w:abstractNumId w:val="15"/>
  </w:num>
  <w:num w:numId="19">
    <w:abstractNumId w:val="12"/>
  </w:num>
  <w:num w:numId="20">
    <w:abstractNumId w:val="13"/>
  </w:num>
  <w:num w:numId="21">
    <w:abstractNumId w:val="24"/>
  </w:num>
  <w:num w:numId="22">
    <w:abstractNumId w:val="11"/>
  </w:num>
  <w:num w:numId="23">
    <w:abstractNumId w:val="23"/>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95557"/>
    <w:rsid w:val="000139A3"/>
    <w:rsid w:val="00100833"/>
    <w:rsid w:val="00104529"/>
    <w:rsid w:val="00105942"/>
    <w:rsid w:val="00107396"/>
    <w:rsid w:val="00114F52"/>
    <w:rsid w:val="00144A4C"/>
    <w:rsid w:val="00176AB0"/>
    <w:rsid w:val="00177B7D"/>
    <w:rsid w:val="0018322D"/>
    <w:rsid w:val="001B5776"/>
    <w:rsid w:val="001C7BBB"/>
    <w:rsid w:val="001E527A"/>
    <w:rsid w:val="001F78CE"/>
    <w:rsid w:val="00251FC7"/>
    <w:rsid w:val="002855A7"/>
    <w:rsid w:val="002A73A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3259"/>
    <w:rsid w:val="00537BD5"/>
    <w:rsid w:val="0057268A"/>
    <w:rsid w:val="005D2912"/>
    <w:rsid w:val="006065BD"/>
    <w:rsid w:val="00645FA9"/>
    <w:rsid w:val="00647866"/>
    <w:rsid w:val="00665003"/>
    <w:rsid w:val="006A2AD0"/>
    <w:rsid w:val="006C2375"/>
    <w:rsid w:val="006D4ECC"/>
    <w:rsid w:val="00722258"/>
    <w:rsid w:val="007243E5"/>
    <w:rsid w:val="007579D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5F2"/>
    <w:rsid w:val="00A95652"/>
    <w:rsid w:val="00AC0AB8"/>
    <w:rsid w:val="00B33C6D"/>
    <w:rsid w:val="00B4508F"/>
    <w:rsid w:val="00B55AD5"/>
    <w:rsid w:val="00B8057C"/>
    <w:rsid w:val="00BD6238"/>
    <w:rsid w:val="00BF593B"/>
    <w:rsid w:val="00BF773A"/>
    <w:rsid w:val="00BF7E81"/>
    <w:rsid w:val="00C13773"/>
    <w:rsid w:val="00C17CC8"/>
    <w:rsid w:val="00C3675F"/>
    <w:rsid w:val="00C83417"/>
    <w:rsid w:val="00C9604F"/>
    <w:rsid w:val="00CA19AA"/>
    <w:rsid w:val="00CC5298"/>
    <w:rsid w:val="00CD736E"/>
    <w:rsid w:val="00CD798D"/>
    <w:rsid w:val="00CE161E"/>
    <w:rsid w:val="00CF59A8"/>
    <w:rsid w:val="00D325A9"/>
    <w:rsid w:val="00D36A8A"/>
    <w:rsid w:val="00D61409"/>
    <w:rsid w:val="00D6691E"/>
    <w:rsid w:val="00D71170"/>
    <w:rsid w:val="00D95557"/>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68751"/>
  <w15:chartTrackingRefBased/>
  <w15:docId w15:val="{59E84FB4-FBF7-4C83-8477-F36540529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5557"/>
    <w:pPr>
      <w:spacing w:after="0" w:line="240" w:lineRule="auto"/>
    </w:pPr>
    <w:rPr>
      <w:rFonts w:ascii="Georgia" w:hAnsi="Georgia"/>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D9555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D9555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D9555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3"/>
    <w:unhideWhenUsed/>
    <w:qFormat/>
    <w:rsid w:val="00D95557"/>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nhideWhenUsed/>
    <w:qFormat/>
    <w:rsid w:val="00D9555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D9555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9555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9555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9555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955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557"/>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D95557"/>
    <w:rPr>
      <w:rFonts w:ascii="Georgia" w:eastAsiaTheme="majorEastAsia" w:hAnsi="Georgia" w:cstheme="majorBidi"/>
      <w:b/>
      <w:sz w:val="52"/>
      <w:szCs w:val="32"/>
    </w:rPr>
  </w:style>
  <w:style w:type="character" w:customStyle="1" w:styleId="Heading2Char">
    <w:name w:val="Heading 2 Char"/>
    <w:aliases w:val="Hat Char,Heading 2 Char Char Char,Heading 2 Char Char Char Char Char Char,Heading 2 Char Char Char Char Char Char Char Char Char Char Char Char,Heading 2 Char1 Char1 Char,Super Script Char,BlockText Char,Char2 Char1,Cha Char, 1 Char"/>
    <w:basedOn w:val="DefaultParagraphFont"/>
    <w:link w:val="Heading2"/>
    <w:uiPriority w:val="1"/>
    <w:rsid w:val="00D95557"/>
    <w:rPr>
      <w:rFonts w:ascii="Georgia" w:eastAsiaTheme="majorEastAsia" w:hAnsi="Georg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D95557"/>
    <w:rPr>
      <w:rFonts w:ascii="Georgia" w:eastAsiaTheme="majorEastAsia" w:hAnsi="Georgia"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AG Char"/>
    <w:basedOn w:val="DefaultParagraphFont"/>
    <w:link w:val="Heading4"/>
    <w:uiPriority w:val="3"/>
    <w:rsid w:val="00D95557"/>
    <w:rPr>
      <w:rFonts w:ascii="Georgia" w:eastAsiaTheme="majorEastAsia" w:hAnsi="Georgia"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D95557"/>
    <w:rPr>
      <w:rFonts w:ascii="Georgia" w:hAnsi="Georgia"/>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95557"/>
    <w:rPr>
      <w:b/>
      <w:bCs/>
      <w:sz w:val="26"/>
      <w:u w:val="single"/>
    </w:rPr>
  </w:style>
  <w:style w:type="character" w:customStyle="1" w:styleId="StyleUnderline">
    <w:name w:val="Style Underline"/>
    <w:aliases w:val="Underline,Intense Emphasis3,Minimized Char,Heading 3 Char Char Char Char Char,Style Bold Underline,Intense Emphasis1,apple-style-span + 6 pt,Kern at 16 pt,Style,Bold,Intense Emphasis2,HHeading 3 + 12 pt,ci,Intense Emphasis11,c,Bo,cite,8"/>
    <w:basedOn w:val="DefaultParagraphFont"/>
    <w:uiPriority w:val="6"/>
    <w:qFormat/>
    <w:rsid w:val="00D9555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D95557"/>
    <w:rPr>
      <w:color w:val="auto"/>
      <w:u w:val="none"/>
    </w:rPr>
  </w:style>
  <w:style w:type="character" w:styleId="FollowedHyperlink">
    <w:name w:val="FollowedHyperlink"/>
    <w:basedOn w:val="DefaultParagraphFont"/>
    <w:uiPriority w:val="99"/>
    <w:unhideWhenUsed/>
    <w:rsid w:val="00D95557"/>
    <w:rPr>
      <w:color w:val="auto"/>
      <w:u w:val="none"/>
    </w:rPr>
  </w:style>
  <w:style w:type="character" w:customStyle="1" w:styleId="Heading5Char">
    <w:name w:val="Heading 5 Char"/>
    <w:basedOn w:val="DefaultParagraphFont"/>
    <w:link w:val="Heading5"/>
    <w:rsid w:val="00D9555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D95557"/>
    <w:rPr>
      <w:rFonts w:ascii="Cambria" w:eastAsia="Times New Roman" w:hAnsi="Cambria"/>
      <w:b/>
      <w:bCs/>
      <w:i/>
      <w:iCs/>
      <w:sz w:val="20"/>
      <w:lang w:bidi="en-US"/>
    </w:rPr>
  </w:style>
  <w:style w:type="character" w:customStyle="1" w:styleId="Heading7Char">
    <w:name w:val="Heading 7 Char"/>
    <w:basedOn w:val="DefaultParagraphFont"/>
    <w:link w:val="Heading7"/>
    <w:rsid w:val="00D95557"/>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D95557"/>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D95557"/>
    <w:rPr>
      <w:rFonts w:ascii="Cambria" w:eastAsia="Times New Roman" w:hAnsi="Cambria"/>
      <w:i/>
      <w:iCs/>
      <w:sz w:val="18"/>
      <w:szCs w:val="18"/>
      <w:lang w:bidi="en-US"/>
    </w:rPr>
  </w:style>
  <w:style w:type="paragraph" w:customStyle="1" w:styleId="textbold">
    <w:name w:val="text bold"/>
    <w:basedOn w:val="Normal"/>
    <w:link w:val="Emphasis"/>
    <w:autoRedefine/>
    <w:uiPriority w:val="7"/>
    <w:qFormat/>
    <w:rsid w:val="00D95557"/>
    <w:rPr>
      <w:b/>
      <w:iCs/>
      <w:u w:val="single"/>
    </w:rPr>
  </w:style>
  <w:style w:type="paragraph" w:customStyle="1" w:styleId="Emphasis1">
    <w:name w:val="Emphasis1"/>
    <w:basedOn w:val="Normal"/>
    <w:uiPriority w:val="7"/>
    <w:qFormat/>
    <w:rsid w:val="00D9555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UNDERLINE,Cites and Cards,Bold Underlined,title,Block Heading,Read This"/>
    <w:basedOn w:val="Normal"/>
    <w:next w:val="Normal"/>
    <w:link w:val="TitleChar1"/>
    <w:uiPriority w:val="6"/>
    <w:qFormat/>
    <w:rsid w:val="00D95557"/>
    <w:pPr>
      <w:spacing w:before="240" w:after="60"/>
      <w:ind w:left="432"/>
      <w:jc w:val="center"/>
      <w:outlineLvl w:val="0"/>
    </w:pPr>
    <w:rPr>
      <w:rFonts w:asciiTheme="minorHAnsi" w:hAnsiTheme="minorHAnsi"/>
      <w:bCs/>
      <w:u w:val="single"/>
    </w:rPr>
  </w:style>
  <w:style w:type="character" w:customStyle="1" w:styleId="TitleChar">
    <w:name w:val="Title Char"/>
    <w:aliases w:val="title Char,Block Heading Char,Read This Char"/>
    <w:basedOn w:val="DefaultParagraphFont"/>
    <w:uiPriority w:val="6"/>
    <w:qFormat/>
    <w:rsid w:val="00D95557"/>
    <w:rPr>
      <w:rFonts w:asciiTheme="majorHAnsi" w:eastAsiaTheme="majorEastAsia" w:hAnsiTheme="majorHAnsi" w:cstheme="majorBidi"/>
      <w:spacing w:val="-10"/>
      <w:kern w:val="28"/>
      <w:sz w:val="56"/>
      <w:szCs w:val="56"/>
    </w:rPr>
  </w:style>
  <w:style w:type="character" w:customStyle="1" w:styleId="TitleChar1">
    <w:name w:val="Title Char1"/>
    <w:aliases w:val="UNDERLINE Char,Cites and Cards Char,Bold Underlined Char,title Char1,UNDERLINE Char1,Cites and Cards Char2,Bold Underlined Char1,Block Heading Char1,Read This Char1"/>
    <w:basedOn w:val="DefaultParagraphFont"/>
    <w:link w:val="Title"/>
    <w:uiPriority w:val="6"/>
    <w:qFormat/>
    <w:rsid w:val="00D95557"/>
    <w:rPr>
      <w:bCs/>
      <w:u w:val="single"/>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Card,No Spacing2"/>
    <w:uiPriority w:val="99"/>
    <w:qFormat/>
    <w:rsid w:val="00D95557"/>
    <w:pPr>
      <w:spacing w:after="0" w:line="240" w:lineRule="auto"/>
    </w:pPr>
    <w:rPr>
      <w:rFonts w:ascii="Calibri" w:eastAsiaTheme="minorEastAsia" w:hAnsi="Calibri"/>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95557"/>
    <w:pPr>
      <w:spacing w:before="100" w:beforeAutospacing="1" w:after="100" w:afterAutospacing="1"/>
    </w:pPr>
    <w:rPr>
      <w:rFonts w:ascii="Times New Roman" w:eastAsia="Times New Roman" w:hAnsi="Times New Roman" w:cs="Times New Roman"/>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95557"/>
    <w:pPr>
      <w:spacing w:after="0" w:line="240" w:lineRule="auto"/>
    </w:pPr>
    <w:rPr>
      <w:rFonts w:eastAsiaTheme="minorEastAsia"/>
      <w:szCs w:val="24"/>
      <w:u w:val="single"/>
    </w:rPr>
  </w:style>
  <w:style w:type="paragraph" w:customStyle="1" w:styleId="Emphasize">
    <w:name w:val="Emphasize"/>
    <w:basedOn w:val="Normal"/>
    <w:autoRedefine/>
    <w:uiPriority w:val="7"/>
    <w:qFormat/>
    <w:rsid w:val="00D9555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95557"/>
    <w:pPr>
      <w:ind w:left="720"/>
      <w:contextualSpacing/>
    </w:pPr>
  </w:style>
  <w:style w:type="paragraph" w:customStyle="1" w:styleId="Cards">
    <w:name w:val="Cards"/>
    <w:next w:val="Normal"/>
    <w:qFormat/>
    <w:rsid w:val="00D95557"/>
    <w:pPr>
      <w:widowControl w:val="0"/>
      <w:spacing w:after="0" w:line="240" w:lineRule="auto"/>
      <w:ind w:left="432" w:right="432"/>
      <w:jc w:val="both"/>
    </w:pPr>
    <w:rPr>
      <w:rFonts w:ascii="Times New Roman" w:eastAsia="Times New Roman" w:hAnsi="Times New Roman" w:cs="Times New Roman"/>
      <w:sz w:val="20"/>
      <w:szCs w:val="24"/>
    </w:rPr>
  </w:style>
  <w:style w:type="paragraph" w:styleId="DocumentMap">
    <w:name w:val="Document Map"/>
    <w:basedOn w:val="Normal"/>
    <w:link w:val="DocumentMapChar"/>
    <w:uiPriority w:val="99"/>
    <w:unhideWhenUsed/>
    <w:rsid w:val="00D95557"/>
    <w:rPr>
      <w:rFonts w:ascii="Lucida Grande" w:hAnsi="Lucida Grande" w:cs="Lucida Grande"/>
      <w:sz w:val="24"/>
    </w:rPr>
  </w:style>
  <w:style w:type="character" w:customStyle="1" w:styleId="DocumentMapChar">
    <w:name w:val="Document Map Char"/>
    <w:basedOn w:val="DefaultParagraphFont"/>
    <w:link w:val="DocumentMap"/>
    <w:uiPriority w:val="99"/>
    <w:rsid w:val="00D95557"/>
    <w:rPr>
      <w:rFonts w:ascii="Lucida Grande" w:hAnsi="Lucida Grande" w:cs="Lucida Grande"/>
      <w:sz w:val="24"/>
    </w:rPr>
  </w:style>
  <w:style w:type="character" w:styleId="UnresolvedMention">
    <w:name w:val="Unresolved Mention"/>
    <w:basedOn w:val="DefaultParagraphFont"/>
    <w:uiPriority w:val="99"/>
    <w:semiHidden/>
    <w:unhideWhenUsed/>
    <w:rsid w:val="00D95557"/>
    <w:rPr>
      <w:color w:val="605E5C"/>
      <w:shd w:val="clear" w:color="auto" w:fill="E1DFDD"/>
    </w:rPr>
  </w:style>
  <w:style w:type="character" w:customStyle="1" w:styleId="Heading4Char1">
    <w:name w:val="Heading 4 Char1"/>
    <w:aliases w:val="Tag Char1,Normal Tag Char1,small text Char1,Big card Char1,body Char1,heading 2 Char1,no read Char1,No Spacing11111 Char1,Underlined Char2"/>
    <w:rsid w:val="00D95557"/>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D95557"/>
    <w:rPr>
      <w:rFonts w:ascii="Calibri" w:hAnsi="Calibri"/>
      <w:b/>
      <w:sz w:val="26"/>
    </w:rPr>
  </w:style>
  <w:style w:type="character" w:customStyle="1" w:styleId="Heading4Char3">
    <w:name w:val="Heading 4 Char3"/>
    <w:aliases w:val="Tag Char3,heading 2 Char3,Heading 2 Char2 Char Char1,Heading 2 Char1 Char Char Char1,ta Char"/>
    <w:rsid w:val="00D95557"/>
    <w:rPr>
      <w:rFonts w:ascii="Calibri" w:hAnsi="Calibri"/>
      <w:b/>
      <w:sz w:val="26"/>
    </w:rPr>
  </w:style>
  <w:style w:type="paragraph" w:customStyle="1" w:styleId="Citation">
    <w:name w:val="Citation"/>
    <w:basedOn w:val="Normal"/>
    <w:autoRedefine/>
    <w:uiPriority w:val="1"/>
    <w:qFormat/>
    <w:rsid w:val="00D95557"/>
    <w:rPr>
      <w:rFonts w:asciiTheme="minorHAnsi" w:hAnsiTheme="minorHAnsi"/>
      <w:u w:val="single"/>
    </w:rPr>
  </w:style>
  <w:style w:type="character" w:customStyle="1" w:styleId="UnderlineBold">
    <w:name w:val="Underline + Bold"/>
    <w:uiPriority w:val="1"/>
    <w:qFormat/>
    <w:rsid w:val="00D95557"/>
    <w:rPr>
      <w:rFonts w:ascii="Georgia" w:hAnsi="Georgia"/>
      <w:b w:val="0"/>
      <w:bCs w:val="0"/>
      <w:sz w:val="22"/>
      <w:u w:val="single"/>
    </w:rPr>
  </w:style>
  <w:style w:type="paragraph" w:customStyle="1" w:styleId="underlined">
    <w:name w:val="underlined"/>
    <w:next w:val="Normal"/>
    <w:link w:val="underlinedChar"/>
    <w:autoRedefine/>
    <w:qFormat/>
    <w:rsid w:val="00D95557"/>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D95557"/>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D95557"/>
    <w:rPr>
      <w:rFonts w:ascii="Times New Roman" w:eastAsia="Calibri" w:hAnsi="Times New Roman"/>
      <w:sz w:val="24"/>
      <w:u w:val="single"/>
      <w:lang w:val="x-none"/>
    </w:rPr>
  </w:style>
  <w:style w:type="character" w:customStyle="1" w:styleId="Style4Char">
    <w:name w:val="Style4 Char"/>
    <w:link w:val="Style4"/>
    <w:qFormat/>
    <w:rsid w:val="00D95557"/>
    <w:rPr>
      <w:rFonts w:ascii="Times New Roman" w:eastAsia="Calibri" w:hAnsi="Times New Roman"/>
      <w:sz w:val="24"/>
      <w:u w:val="single"/>
      <w:lang w:val="x-none"/>
    </w:rPr>
  </w:style>
  <w:style w:type="paragraph" w:customStyle="1" w:styleId="Analytics">
    <w:name w:val="Analytics"/>
    <w:basedOn w:val="Heading4"/>
    <w:link w:val="AnalyticsChar"/>
    <w:qFormat/>
    <w:rsid w:val="00D95557"/>
    <w:rPr>
      <w:bCs/>
    </w:rPr>
  </w:style>
  <w:style w:type="character" w:customStyle="1" w:styleId="AnalyticsChar">
    <w:name w:val="Analytics Char"/>
    <w:basedOn w:val="DefaultParagraphFont"/>
    <w:link w:val="Analytics"/>
    <w:rsid w:val="00D95557"/>
    <w:rPr>
      <w:rFonts w:ascii="Georgia" w:eastAsiaTheme="majorEastAsia" w:hAnsi="Georgia"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D95557"/>
    <w:rPr>
      <w:rFonts w:cs="Arial"/>
      <w:b/>
      <w:bCs/>
      <w:iCs/>
      <w:szCs w:val="28"/>
      <w:lang w:val="en-US" w:eastAsia="en-US" w:bidi="ar-SA"/>
    </w:rPr>
  </w:style>
  <w:style w:type="numbering" w:customStyle="1" w:styleId="NoList1">
    <w:name w:val="No List1"/>
    <w:next w:val="NoList"/>
    <w:semiHidden/>
    <w:unhideWhenUsed/>
    <w:rsid w:val="00D95557"/>
  </w:style>
  <w:style w:type="character" w:customStyle="1" w:styleId="underline">
    <w:name w:val="underline"/>
    <w:basedOn w:val="DefaultParagraphFont"/>
    <w:qFormat/>
    <w:locked/>
    <w:rsid w:val="00D95557"/>
    <w:rPr>
      <w:rFonts w:ascii="Times New Roman" w:hAnsi="Times New Roman" w:cs="Times New Roman" w:hint="default"/>
      <w:u w:val="single"/>
    </w:rPr>
  </w:style>
  <w:style w:type="character" w:customStyle="1" w:styleId="Style11ptUnderline">
    <w:name w:val="Style 11 pt Underline"/>
    <w:basedOn w:val="DefaultParagraphFont"/>
    <w:qFormat/>
    <w:rsid w:val="00D95557"/>
    <w:rPr>
      <w:sz w:val="20"/>
      <w:u w:val="single"/>
    </w:rPr>
  </w:style>
  <w:style w:type="character" w:customStyle="1" w:styleId="Style11pt">
    <w:name w:val="Style 11 pt"/>
    <w:basedOn w:val="DefaultParagraphFont"/>
    <w:qFormat/>
    <w:rsid w:val="00D95557"/>
    <w:rPr>
      <w:sz w:val="20"/>
    </w:rPr>
  </w:style>
  <w:style w:type="character" w:customStyle="1" w:styleId="Style1Char1">
    <w:name w:val="Style1 Char1"/>
    <w:basedOn w:val="DefaultParagraphFont"/>
    <w:qFormat/>
    <w:rsid w:val="00D95557"/>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D95557"/>
    <w:rPr>
      <w:sz w:val="18"/>
      <w:szCs w:val="18"/>
    </w:rPr>
  </w:style>
  <w:style w:type="paragraph" w:styleId="CommentText">
    <w:name w:val="annotation text"/>
    <w:basedOn w:val="Normal"/>
    <w:link w:val="CommentTextChar"/>
    <w:uiPriority w:val="99"/>
    <w:unhideWhenUsed/>
    <w:rsid w:val="00D95557"/>
    <w:rPr>
      <w:rFonts w:ascii="Times New Roman" w:hAnsi="Times New Roman"/>
      <w:sz w:val="24"/>
    </w:rPr>
  </w:style>
  <w:style w:type="character" w:customStyle="1" w:styleId="CommentTextChar">
    <w:name w:val="Comment Text Char"/>
    <w:basedOn w:val="DefaultParagraphFont"/>
    <w:link w:val="CommentText"/>
    <w:uiPriority w:val="99"/>
    <w:rsid w:val="00D95557"/>
    <w:rPr>
      <w:rFonts w:ascii="Times New Roman" w:hAnsi="Times New Roman"/>
      <w:sz w:val="24"/>
    </w:rPr>
  </w:style>
  <w:style w:type="paragraph" w:styleId="CommentSubject">
    <w:name w:val="annotation subject"/>
    <w:basedOn w:val="CommentText"/>
    <w:next w:val="CommentText"/>
    <w:link w:val="CommentSubjectChar"/>
    <w:unhideWhenUsed/>
    <w:rsid w:val="00D95557"/>
    <w:rPr>
      <w:b/>
      <w:bCs/>
      <w:sz w:val="20"/>
      <w:szCs w:val="20"/>
    </w:rPr>
  </w:style>
  <w:style w:type="character" w:customStyle="1" w:styleId="CommentSubjectChar">
    <w:name w:val="Comment Subject Char"/>
    <w:basedOn w:val="CommentTextChar"/>
    <w:link w:val="CommentSubject"/>
    <w:rsid w:val="00D95557"/>
    <w:rPr>
      <w:rFonts w:ascii="Times New Roman" w:hAnsi="Times New Roman"/>
      <w:b/>
      <w:bCs/>
      <w:sz w:val="20"/>
      <w:szCs w:val="20"/>
    </w:rPr>
  </w:style>
  <w:style w:type="paragraph" w:styleId="BalloonText">
    <w:name w:val="Balloon Text"/>
    <w:basedOn w:val="Normal"/>
    <w:link w:val="BalloonTextChar"/>
    <w:uiPriority w:val="99"/>
    <w:unhideWhenUsed/>
    <w:qFormat/>
    <w:rsid w:val="00D95557"/>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D95557"/>
    <w:rPr>
      <w:rFonts w:ascii="Lucida Grande" w:hAnsi="Lucida Grande" w:cs="Lucida Grande"/>
      <w:sz w:val="18"/>
      <w:szCs w:val="18"/>
    </w:rPr>
  </w:style>
  <w:style w:type="character" w:customStyle="1" w:styleId="StyleDate">
    <w:name w:val="Style Date"/>
    <w:aliases w:val="Author"/>
    <w:qFormat/>
    <w:rsid w:val="00D95557"/>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D95557"/>
    <w:rPr>
      <w:b/>
      <w:bCs/>
    </w:rPr>
  </w:style>
  <w:style w:type="character" w:customStyle="1" w:styleId="apple-converted-space">
    <w:name w:val="apple-converted-space"/>
    <w:basedOn w:val="DefaultParagraphFont"/>
    <w:qFormat/>
    <w:rsid w:val="00D95557"/>
  </w:style>
  <w:style w:type="character" w:customStyle="1" w:styleId="st">
    <w:name w:val="st"/>
    <w:rsid w:val="00D95557"/>
  </w:style>
  <w:style w:type="paragraph" w:customStyle="1" w:styleId="CitationCharChar">
    <w:name w:val="Citation Char Char"/>
    <w:basedOn w:val="Normal"/>
    <w:uiPriority w:val="6"/>
    <w:qFormat/>
    <w:rsid w:val="00D95557"/>
    <w:pPr>
      <w:ind w:left="1440" w:right="1440"/>
    </w:pPr>
    <w:rPr>
      <w:rFonts w:asciiTheme="minorHAnsi" w:hAnsiTheme="minorHAnsi"/>
      <w:bCs/>
      <w:sz w:val="24"/>
      <w:u w:val="single"/>
    </w:rPr>
  </w:style>
  <w:style w:type="character" w:customStyle="1" w:styleId="CharChar11">
    <w:name w:val="Char Char11"/>
    <w:rsid w:val="00D95557"/>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D95557"/>
    <w:rPr>
      <w:b/>
      <w:sz w:val="22"/>
      <w:u w:val="single"/>
    </w:rPr>
  </w:style>
  <w:style w:type="character" w:customStyle="1" w:styleId="DebateHighlighted">
    <w:name w:val="Debate Highlighted"/>
    <w:basedOn w:val="DefaultParagraphFont"/>
    <w:qFormat/>
    <w:rsid w:val="00D95557"/>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D95557"/>
    <w:rPr>
      <w:rFonts w:ascii="Times New Roman" w:eastAsia="MS Mincho" w:hAnsi="Times New Roman" w:cs="Times New Roman"/>
      <w:sz w:val="16"/>
    </w:rPr>
  </w:style>
  <w:style w:type="character" w:customStyle="1" w:styleId="Highlightedunderline">
    <w:name w:val="Highlighted underline"/>
    <w:qFormat/>
    <w:rsid w:val="00D95557"/>
    <w:rPr>
      <w:rFonts w:ascii="Times New Roman" w:hAnsi="Times New Roman"/>
      <w:sz w:val="20"/>
      <w:shd w:val="clear" w:color="auto" w:fill="C0C0C0"/>
    </w:rPr>
  </w:style>
  <w:style w:type="paragraph" w:customStyle="1" w:styleId="CITE">
    <w:name w:val="CITE"/>
    <w:basedOn w:val="Normal"/>
    <w:next w:val="Normal"/>
    <w:link w:val="CITEChar"/>
    <w:qFormat/>
    <w:rsid w:val="00D95557"/>
    <w:pPr>
      <w:suppressAutoHyphens/>
    </w:pPr>
    <w:rPr>
      <w:rFonts w:ascii="Liberation Sans" w:eastAsia="Droid Sans Fallback" w:hAnsi="Liberation Sans"/>
      <w:b/>
      <w:i/>
      <w:color w:val="00000A"/>
      <w:sz w:val="21"/>
    </w:rPr>
  </w:style>
  <w:style w:type="character" w:customStyle="1" w:styleId="DebateUnderline">
    <w:name w:val="Debate Underline"/>
    <w:qFormat/>
    <w:rsid w:val="00D95557"/>
    <w:rPr>
      <w:rFonts w:ascii="Liberation Sans" w:hAnsi="Liberation Sans" w:cs="Georgia"/>
      <w:sz w:val="20"/>
      <w:szCs w:val="20"/>
      <w:u w:val="single"/>
    </w:rPr>
  </w:style>
  <w:style w:type="paragraph" w:customStyle="1" w:styleId="cardtext">
    <w:name w:val="card text"/>
    <w:basedOn w:val="Normal"/>
    <w:link w:val="cardtextChar"/>
    <w:qFormat/>
    <w:rsid w:val="00D95557"/>
    <w:pPr>
      <w:widowControl w:val="0"/>
      <w:ind w:left="288" w:right="288"/>
    </w:pPr>
    <w:rPr>
      <w:rFonts w:eastAsia="Calibri"/>
      <w:sz w:val="24"/>
    </w:rPr>
  </w:style>
  <w:style w:type="character" w:customStyle="1" w:styleId="cardtextChar">
    <w:name w:val="card text Char"/>
    <w:basedOn w:val="DefaultParagraphFont"/>
    <w:link w:val="cardtext"/>
    <w:rsid w:val="00D95557"/>
    <w:rPr>
      <w:rFonts w:ascii="Georgia" w:eastAsia="Calibri" w:hAnsi="Georgia"/>
      <w:sz w:val="24"/>
    </w:rPr>
  </w:style>
  <w:style w:type="character" w:customStyle="1" w:styleId="UnderlineBold0">
    <w:name w:val="Underline Bold"/>
    <w:basedOn w:val="DefaultParagraphFont"/>
    <w:uiPriority w:val="6"/>
    <w:qFormat/>
    <w:rsid w:val="00D95557"/>
    <w:rPr>
      <w:b/>
      <w:sz w:val="20"/>
      <w:u w:val="single"/>
    </w:rPr>
  </w:style>
  <w:style w:type="paragraph" w:styleId="BodyText">
    <w:name w:val="Body Text"/>
    <w:basedOn w:val="Normal"/>
    <w:link w:val="BodyTextChar"/>
    <w:uiPriority w:val="99"/>
    <w:unhideWhenUsed/>
    <w:qFormat/>
    <w:rsid w:val="00D95557"/>
    <w:pPr>
      <w:spacing w:after="120"/>
    </w:pPr>
  </w:style>
  <w:style w:type="character" w:customStyle="1" w:styleId="BodyTextChar">
    <w:name w:val="Body Text Char"/>
    <w:basedOn w:val="DefaultParagraphFont"/>
    <w:link w:val="BodyText"/>
    <w:uiPriority w:val="99"/>
    <w:qFormat/>
    <w:rsid w:val="00D95557"/>
    <w:rPr>
      <w:rFonts w:ascii="Georgia" w:hAnsi="Georgia"/>
    </w:rPr>
  </w:style>
  <w:style w:type="paragraph" w:customStyle="1" w:styleId="UnderlinePara">
    <w:name w:val="Underline Para"/>
    <w:basedOn w:val="Normal"/>
    <w:uiPriority w:val="6"/>
    <w:qFormat/>
    <w:rsid w:val="00D95557"/>
    <w:pPr>
      <w:widowControl w:val="0"/>
      <w:suppressAutoHyphens/>
      <w:spacing w:after="200"/>
      <w:contextualSpacing/>
    </w:pPr>
    <w:rPr>
      <w:rFonts w:asciiTheme="minorHAnsi" w:hAnsiTheme="minorHAnsi"/>
      <w:u w:val="single"/>
    </w:rPr>
  </w:style>
  <w:style w:type="character" w:customStyle="1" w:styleId="titlechar0">
    <w:name w:val="titlechar"/>
    <w:basedOn w:val="DefaultParagraphFont"/>
    <w:rsid w:val="00D95557"/>
  </w:style>
  <w:style w:type="paragraph" w:customStyle="1" w:styleId="tiny">
    <w:name w:val="tiny"/>
    <w:next w:val="Normal"/>
    <w:link w:val="tinyChar"/>
    <w:autoRedefine/>
    <w:qFormat/>
    <w:rsid w:val="00D9555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D95557"/>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D95557"/>
    <w:rPr>
      <w:rFonts w:ascii="Segoe UI" w:hAnsi="Segoe UI" w:cs="Segoe UI"/>
      <w:sz w:val="16"/>
      <w:szCs w:val="16"/>
    </w:rPr>
  </w:style>
  <w:style w:type="character" w:customStyle="1" w:styleId="CommentSubjectChar1">
    <w:name w:val="Comment Subject Char1"/>
    <w:basedOn w:val="CommentTextChar"/>
    <w:uiPriority w:val="99"/>
    <w:semiHidden/>
    <w:rsid w:val="00D95557"/>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D95557"/>
    <w:rPr>
      <w:rFonts w:ascii="Lucida Grande" w:eastAsiaTheme="minorHAnsi" w:hAnsi="Lucida Grande" w:cs="Lucida Grande"/>
      <w:sz w:val="18"/>
      <w:szCs w:val="18"/>
    </w:rPr>
  </w:style>
  <w:style w:type="character" w:customStyle="1" w:styleId="Style1Char">
    <w:name w:val="Style1 Char"/>
    <w:basedOn w:val="DefaultParagraphFont"/>
    <w:qFormat/>
    <w:rsid w:val="00D95557"/>
    <w:rPr>
      <w:rFonts w:eastAsia="SimSun"/>
      <w:sz w:val="20"/>
      <w:szCs w:val="24"/>
      <w:u w:val="single"/>
      <w:lang w:val="en-US" w:eastAsia="zh-CN" w:bidi="ar-SA"/>
    </w:rPr>
  </w:style>
  <w:style w:type="paragraph" w:customStyle="1" w:styleId="Tag2">
    <w:name w:val="Tag2"/>
    <w:basedOn w:val="Normal"/>
    <w:autoRedefine/>
    <w:qFormat/>
    <w:rsid w:val="00D95557"/>
    <w:rPr>
      <w:rFonts w:eastAsia="Calibri" w:cs="Arial"/>
      <w:b/>
    </w:rPr>
  </w:style>
  <w:style w:type="character" w:customStyle="1" w:styleId="CommentTextChar1">
    <w:name w:val="Comment Text Char1"/>
    <w:basedOn w:val="DefaultParagraphFont"/>
    <w:uiPriority w:val="99"/>
    <w:rsid w:val="00D95557"/>
    <w:rPr>
      <w:rFonts w:ascii="Calibri" w:hAnsi="Calibri"/>
    </w:rPr>
  </w:style>
  <w:style w:type="character" w:customStyle="1" w:styleId="apple-style-span">
    <w:name w:val="apple-style-span"/>
    <w:basedOn w:val="DefaultParagraphFont"/>
    <w:qFormat/>
    <w:rsid w:val="00D95557"/>
  </w:style>
  <w:style w:type="character" w:customStyle="1" w:styleId="FootnoteTextChar">
    <w:name w:val="Footnote Text Char"/>
    <w:basedOn w:val="DefaultParagraphFont"/>
    <w:link w:val="FootnoteText"/>
    <w:rsid w:val="00D95557"/>
    <w:rPr>
      <w:rFonts w:ascii="Calibri" w:hAnsi="Calibri"/>
    </w:rPr>
  </w:style>
  <w:style w:type="paragraph" w:styleId="FootnoteText">
    <w:name w:val="footnote text"/>
    <w:basedOn w:val="Normal"/>
    <w:link w:val="FootnoteTextChar"/>
    <w:unhideWhenUsed/>
    <w:qFormat/>
    <w:rsid w:val="00D95557"/>
    <w:rPr>
      <w:rFonts w:ascii="Calibri" w:hAnsi="Calibri"/>
    </w:rPr>
  </w:style>
  <w:style w:type="character" w:customStyle="1" w:styleId="FootnoteTextChar1">
    <w:name w:val="Footnote Text Char1"/>
    <w:basedOn w:val="DefaultParagraphFont"/>
    <w:rsid w:val="00D95557"/>
    <w:rPr>
      <w:rFonts w:ascii="Georgia" w:hAnsi="Georgia"/>
      <w:sz w:val="20"/>
      <w:szCs w:val="20"/>
    </w:rPr>
  </w:style>
  <w:style w:type="paragraph" w:customStyle="1" w:styleId="p">
    <w:name w:val="p"/>
    <w:basedOn w:val="Normal"/>
    <w:rsid w:val="00D95557"/>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D95557"/>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D95557"/>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D95557"/>
    <w:rPr>
      <w:vertAlign w:val="superscript"/>
    </w:rPr>
  </w:style>
  <w:style w:type="paragraph" w:customStyle="1" w:styleId="para">
    <w:name w:val="para"/>
    <w:basedOn w:val="Normal"/>
    <w:rsid w:val="00D95557"/>
    <w:pPr>
      <w:spacing w:before="100" w:beforeAutospacing="1" w:after="100" w:afterAutospacing="1"/>
    </w:pPr>
    <w:rPr>
      <w:rFonts w:cs="Times New Roman"/>
    </w:rPr>
  </w:style>
  <w:style w:type="paragraph" w:customStyle="1" w:styleId="selectionshareable">
    <w:name w:val="selectionshareable"/>
    <w:basedOn w:val="Normal"/>
    <w:uiPriority w:val="99"/>
    <w:qFormat/>
    <w:rsid w:val="00D95557"/>
    <w:pPr>
      <w:spacing w:before="100" w:beforeAutospacing="1" w:after="100" w:afterAutospacing="1"/>
    </w:pPr>
    <w:rPr>
      <w:rFonts w:cs="Times New Roman"/>
    </w:rPr>
  </w:style>
  <w:style w:type="character" w:customStyle="1" w:styleId="vm-hook">
    <w:name w:val="vm-hook"/>
    <w:basedOn w:val="DefaultParagraphFont"/>
    <w:rsid w:val="00D95557"/>
  </w:style>
  <w:style w:type="character" w:customStyle="1" w:styleId="dfm-title">
    <w:name w:val="dfm-title"/>
    <w:basedOn w:val="DefaultParagraphFont"/>
    <w:rsid w:val="00D95557"/>
  </w:style>
  <w:style w:type="paragraph" w:customStyle="1" w:styleId="evidencetext">
    <w:name w:val="evidence text"/>
    <w:basedOn w:val="Normal"/>
    <w:link w:val="evidencetextChar1"/>
    <w:qFormat/>
    <w:rsid w:val="00D95557"/>
    <w:pPr>
      <w:ind w:left="432" w:right="432"/>
    </w:pPr>
    <w:rPr>
      <w:rFonts w:ascii="Arial" w:hAnsi="Arial" w:cs="Arial"/>
      <w:color w:val="000000"/>
      <w:lang w:val="x-none" w:eastAsia="x-none"/>
    </w:rPr>
  </w:style>
  <w:style w:type="character" w:customStyle="1" w:styleId="evidencetextChar1">
    <w:name w:val="evidence text Char1"/>
    <w:link w:val="evidencetext"/>
    <w:rsid w:val="00D95557"/>
    <w:rPr>
      <w:rFonts w:ascii="Arial" w:hAnsi="Arial" w:cs="Arial"/>
      <w:color w:val="000000"/>
      <w:lang w:val="x-none" w:eastAsia="x-none"/>
    </w:rPr>
  </w:style>
  <w:style w:type="paragraph" w:customStyle="1" w:styleId="CardIndented">
    <w:name w:val="Card (Indented)"/>
    <w:basedOn w:val="Normal"/>
    <w:link w:val="CardIndentedChar"/>
    <w:qFormat/>
    <w:rsid w:val="00D95557"/>
    <w:pPr>
      <w:ind w:left="288"/>
    </w:pPr>
    <w:rPr>
      <w:rFonts w:ascii="Arial" w:hAnsi="Arial" w:cs="Arial"/>
    </w:rPr>
  </w:style>
  <w:style w:type="character" w:customStyle="1" w:styleId="StyleLatinBodyCalibri8pt">
    <w:name w:val="Style (Latin) +Body (Calibri) 8 pt"/>
    <w:basedOn w:val="DefaultParagraphFont"/>
    <w:rsid w:val="00D95557"/>
    <w:rPr>
      <w:rFonts w:asciiTheme="minorHAnsi" w:hAnsiTheme="minorHAnsi"/>
      <w:sz w:val="22"/>
    </w:rPr>
  </w:style>
  <w:style w:type="character" w:customStyle="1" w:styleId="UnresolvedMention1">
    <w:name w:val="Unresolved Mention1"/>
    <w:basedOn w:val="DefaultParagraphFont"/>
    <w:uiPriority w:val="99"/>
    <w:unhideWhenUsed/>
    <w:rsid w:val="00D95557"/>
    <w:rPr>
      <w:color w:val="808080"/>
      <w:shd w:val="clear" w:color="auto" w:fill="E6E6E6"/>
    </w:rPr>
  </w:style>
  <w:style w:type="character" w:customStyle="1" w:styleId="BodyTextChar1">
    <w:name w:val="Body Text Char1"/>
    <w:aliases w:val="Very Small Text Char1"/>
    <w:basedOn w:val="DefaultParagraphFont"/>
    <w:uiPriority w:val="99"/>
    <w:rsid w:val="00D95557"/>
    <w:rPr>
      <w:rFonts w:ascii="Times New Roman" w:hAnsi="Times New Roman"/>
      <w:sz w:val="24"/>
    </w:rPr>
  </w:style>
  <w:style w:type="character" w:customStyle="1" w:styleId="UnresolvedMention2">
    <w:name w:val="Unresolved Mention2"/>
    <w:basedOn w:val="DefaultParagraphFont"/>
    <w:uiPriority w:val="99"/>
    <w:unhideWhenUsed/>
    <w:rsid w:val="00D95557"/>
    <w:rPr>
      <w:color w:val="808080"/>
      <w:shd w:val="clear" w:color="auto" w:fill="E6E6E6"/>
    </w:rPr>
  </w:style>
  <w:style w:type="character" w:customStyle="1" w:styleId="Author-Date">
    <w:name w:val="Author-Date"/>
    <w:qFormat/>
    <w:rsid w:val="00D95557"/>
    <w:rPr>
      <w:b/>
      <w:sz w:val="24"/>
    </w:rPr>
  </w:style>
  <w:style w:type="character" w:customStyle="1" w:styleId="ListLabel12">
    <w:name w:val="ListLabel 12"/>
    <w:qFormat/>
    <w:rsid w:val="00D95557"/>
    <w:rPr>
      <w:strike w:val="0"/>
      <w:dstrike w:val="0"/>
      <w:color w:val="000000"/>
      <w:spacing w:val="0"/>
      <w:w w:val="100"/>
      <w:sz w:val="16"/>
      <w:lang w:val="en-US"/>
    </w:rPr>
  </w:style>
  <w:style w:type="character" w:customStyle="1" w:styleId="ListLabel11">
    <w:name w:val="ListLabel 11"/>
    <w:qFormat/>
    <w:rsid w:val="00D95557"/>
    <w:rPr>
      <w:strike w:val="0"/>
      <w:dstrike w:val="0"/>
      <w:color w:val="000000"/>
      <w:spacing w:val="70"/>
      <w:w w:val="100"/>
      <w:sz w:val="16"/>
      <w:lang w:val="en-US"/>
    </w:rPr>
  </w:style>
  <w:style w:type="character" w:customStyle="1" w:styleId="ListLabel10">
    <w:name w:val="ListLabel 10"/>
    <w:qFormat/>
    <w:rsid w:val="00D95557"/>
    <w:rPr>
      <w:strike w:val="0"/>
      <w:dstrike w:val="0"/>
      <w:color w:val="000000"/>
      <w:spacing w:val="0"/>
      <w:w w:val="100"/>
      <w:sz w:val="18"/>
      <w:lang w:val="en-US"/>
    </w:rPr>
  </w:style>
  <w:style w:type="character" w:customStyle="1" w:styleId="ListLabel9">
    <w:name w:val="ListLabel 9"/>
    <w:qFormat/>
    <w:rsid w:val="00D95557"/>
    <w:rPr>
      <w:strike w:val="0"/>
      <w:dstrike w:val="0"/>
      <w:color w:val="000000"/>
      <w:spacing w:val="0"/>
      <w:w w:val="100"/>
      <w:sz w:val="21"/>
      <w:lang w:val="en-US"/>
    </w:rPr>
  </w:style>
  <w:style w:type="character" w:customStyle="1" w:styleId="ListLabel8">
    <w:name w:val="ListLabel 8"/>
    <w:qFormat/>
    <w:rsid w:val="00D95557"/>
    <w:rPr>
      <w:strike w:val="0"/>
      <w:dstrike w:val="0"/>
      <w:color w:val="000000"/>
      <w:spacing w:val="0"/>
      <w:w w:val="100"/>
      <w:sz w:val="20"/>
      <w:lang w:val="en-US"/>
    </w:rPr>
  </w:style>
  <w:style w:type="character" w:customStyle="1" w:styleId="ListLabel7">
    <w:name w:val="ListLabel 7"/>
    <w:qFormat/>
    <w:rsid w:val="00D95557"/>
    <w:rPr>
      <w:strike w:val="0"/>
      <w:dstrike w:val="0"/>
      <w:color w:val="000000"/>
      <w:spacing w:val="0"/>
      <w:w w:val="100"/>
      <w:sz w:val="20"/>
      <w:lang w:val="en-US"/>
    </w:rPr>
  </w:style>
  <w:style w:type="character" w:customStyle="1" w:styleId="ListLabel6">
    <w:name w:val="ListLabel 6"/>
    <w:qFormat/>
    <w:rsid w:val="00D95557"/>
    <w:rPr>
      <w:i/>
      <w:strike w:val="0"/>
      <w:dstrike w:val="0"/>
      <w:color w:val="000000"/>
      <w:spacing w:val="0"/>
      <w:w w:val="100"/>
      <w:sz w:val="20"/>
      <w:lang w:val="en-US"/>
    </w:rPr>
  </w:style>
  <w:style w:type="character" w:customStyle="1" w:styleId="ListLabel5">
    <w:name w:val="ListLabel 5"/>
    <w:qFormat/>
    <w:rsid w:val="00D95557"/>
    <w:rPr>
      <w:strike w:val="0"/>
      <w:dstrike w:val="0"/>
      <w:color w:val="000000"/>
      <w:spacing w:val="0"/>
      <w:w w:val="100"/>
      <w:sz w:val="20"/>
      <w:lang w:val="en-US"/>
    </w:rPr>
  </w:style>
  <w:style w:type="character" w:customStyle="1" w:styleId="ListLabel4">
    <w:name w:val="ListLabel 4"/>
    <w:qFormat/>
    <w:rsid w:val="00D95557"/>
    <w:rPr>
      <w:strike w:val="0"/>
      <w:dstrike w:val="0"/>
      <w:color w:val="000000"/>
      <w:spacing w:val="0"/>
      <w:w w:val="100"/>
      <w:sz w:val="19"/>
      <w:lang w:val="en-US"/>
    </w:rPr>
  </w:style>
  <w:style w:type="character" w:customStyle="1" w:styleId="ListLabel3">
    <w:name w:val="ListLabel 3"/>
    <w:qFormat/>
    <w:rsid w:val="00D95557"/>
    <w:rPr>
      <w:i/>
      <w:strike w:val="0"/>
      <w:dstrike w:val="0"/>
      <w:color w:val="000000"/>
      <w:spacing w:val="0"/>
      <w:w w:val="100"/>
      <w:sz w:val="20"/>
      <w:lang w:val="en-US"/>
    </w:rPr>
  </w:style>
  <w:style w:type="character" w:customStyle="1" w:styleId="ListLabel2">
    <w:name w:val="ListLabel 2"/>
    <w:qFormat/>
    <w:rsid w:val="00D95557"/>
    <w:rPr>
      <w:strike w:val="0"/>
      <w:dstrike w:val="0"/>
      <w:color w:val="000000"/>
      <w:spacing w:val="0"/>
      <w:w w:val="100"/>
      <w:sz w:val="20"/>
      <w:lang w:val="en-US"/>
    </w:rPr>
  </w:style>
  <w:style w:type="character" w:customStyle="1" w:styleId="ListLabel1">
    <w:name w:val="ListLabel 1"/>
    <w:qFormat/>
    <w:rsid w:val="00D95557"/>
    <w:rPr>
      <w:i/>
      <w:strike w:val="0"/>
      <w:dstrike w:val="0"/>
      <w:color w:val="000000"/>
      <w:spacing w:val="0"/>
      <w:w w:val="100"/>
      <w:sz w:val="18"/>
      <w:lang w:val="en-US"/>
    </w:rPr>
  </w:style>
  <w:style w:type="character" w:customStyle="1" w:styleId="verdana">
    <w:name w:val="verdana"/>
    <w:basedOn w:val="DefaultParagraphFont"/>
    <w:qFormat/>
    <w:rsid w:val="00D95557"/>
    <w:rPr>
      <w:rFonts w:cs="Times New Roman"/>
    </w:rPr>
  </w:style>
  <w:style w:type="character" w:customStyle="1" w:styleId="italic">
    <w:name w:val="italic"/>
    <w:basedOn w:val="DefaultParagraphFont"/>
    <w:qFormat/>
    <w:rsid w:val="00D95557"/>
    <w:rPr>
      <w:rFonts w:cs="Times New Roman"/>
    </w:rPr>
  </w:style>
  <w:style w:type="character" w:customStyle="1" w:styleId="hit">
    <w:name w:val="hit"/>
    <w:basedOn w:val="DefaultParagraphFont"/>
    <w:qFormat/>
    <w:rsid w:val="00D95557"/>
    <w:rPr>
      <w:rFonts w:cs="Times New Roman"/>
    </w:rPr>
  </w:style>
  <w:style w:type="character" w:customStyle="1" w:styleId="blue">
    <w:name w:val="blue"/>
    <w:basedOn w:val="DefaultParagraphFont"/>
    <w:qFormat/>
    <w:rsid w:val="00D95557"/>
    <w:rPr>
      <w:rFonts w:cs="Times New Roman"/>
    </w:rPr>
  </w:style>
  <w:style w:type="character" w:customStyle="1" w:styleId="copyrightdescription">
    <w:name w:val="copyrightdescription"/>
    <w:basedOn w:val="DefaultParagraphFont"/>
    <w:qFormat/>
    <w:rsid w:val="00D95557"/>
    <w:rPr>
      <w:rFonts w:cs="Times New Roman"/>
    </w:rPr>
  </w:style>
  <w:style w:type="character" w:customStyle="1" w:styleId="tabtitle">
    <w:name w:val="tabtitle"/>
    <w:basedOn w:val="DefaultParagraphFont"/>
    <w:qFormat/>
    <w:rsid w:val="00D95557"/>
    <w:rPr>
      <w:rFonts w:cs="Times New Roman"/>
    </w:rPr>
  </w:style>
  <w:style w:type="character" w:customStyle="1" w:styleId="resultbodyblack">
    <w:name w:val="resultbodyblack"/>
    <w:basedOn w:val="DefaultParagraphFont"/>
    <w:qFormat/>
    <w:rsid w:val="00D95557"/>
    <w:rPr>
      <w:rFonts w:cs="Times New Roman"/>
    </w:rPr>
  </w:style>
  <w:style w:type="character" w:customStyle="1" w:styleId="resultbody">
    <w:name w:val="resultbody"/>
    <w:basedOn w:val="DefaultParagraphFont"/>
    <w:qFormat/>
    <w:rsid w:val="00D95557"/>
    <w:rPr>
      <w:rFonts w:cs="Times New Roman"/>
    </w:rPr>
  </w:style>
  <w:style w:type="character" w:customStyle="1" w:styleId="resultbodysmallitalic">
    <w:name w:val="resultbodysmallitalic"/>
    <w:basedOn w:val="DefaultParagraphFont"/>
    <w:qFormat/>
    <w:rsid w:val="00D95557"/>
    <w:rPr>
      <w:rFonts w:cs="Times New Roman"/>
    </w:rPr>
  </w:style>
  <w:style w:type="character" w:customStyle="1" w:styleId="resultpron">
    <w:name w:val="resultpron"/>
    <w:basedOn w:val="DefaultParagraphFont"/>
    <w:qFormat/>
    <w:rsid w:val="00D95557"/>
    <w:rPr>
      <w:rFonts w:cs="Times New Roman"/>
    </w:rPr>
  </w:style>
  <w:style w:type="character" w:customStyle="1" w:styleId="NumberingSymbols">
    <w:name w:val="Numbering Symbols"/>
    <w:qFormat/>
    <w:rsid w:val="00D95557"/>
  </w:style>
  <w:style w:type="character" w:customStyle="1" w:styleId="StrongEmphasis">
    <w:name w:val="Strong Emphasis"/>
    <w:qFormat/>
    <w:rsid w:val="00D95557"/>
    <w:rPr>
      <w:b/>
      <w:bCs/>
    </w:rPr>
  </w:style>
  <w:style w:type="character" w:customStyle="1" w:styleId="Emphasis2">
    <w:name w:val="Emphasis2"/>
    <w:basedOn w:val="DefaultParagraphFont"/>
    <w:qFormat/>
    <w:rsid w:val="00D95557"/>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D95557"/>
    <w:rPr>
      <w:rFonts w:ascii="Times New Roman" w:hAnsi="Times New Roman"/>
      <w:sz w:val="20"/>
      <w:szCs w:val="24"/>
      <w:u w:val="single"/>
      <w:lang w:val="en-US" w:eastAsia="en-US" w:bidi="ar-SA"/>
    </w:rPr>
  </w:style>
  <w:style w:type="character" w:customStyle="1" w:styleId="pg">
    <w:name w:val="pg"/>
    <w:basedOn w:val="DefaultParagraphFont"/>
    <w:qFormat/>
    <w:rsid w:val="00D95557"/>
  </w:style>
  <w:style w:type="character" w:customStyle="1" w:styleId="ital-inline">
    <w:name w:val="ital-inline"/>
    <w:basedOn w:val="DefaultParagraphFont"/>
    <w:qFormat/>
    <w:rsid w:val="00D95557"/>
  </w:style>
  <w:style w:type="character" w:customStyle="1" w:styleId="senselabelstart">
    <w:name w:val="sense_label start"/>
    <w:basedOn w:val="DefaultParagraphFont"/>
    <w:qFormat/>
    <w:rsid w:val="00D95557"/>
  </w:style>
  <w:style w:type="character" w:customStyle="1" w:styleId="sensecontent">
    <w:name w:val="sense_content"/>
    <w:basedOn w:val="DefaultParagraphFont"/>
    <w:qFormat/>
    <w:rsid w:val="00D95557"/>
  </w:style>
  <w:style w:type="character" w:customStyle="1" w:styleId="vi">
    <w:name w:val="vi"/>
    <w:basedOn w:val="DefaultParagraphFont"/>
    <w:qFormat/>
    <w:rsid w:val="00D95557"/>
  </w:style>
  <w:style w:type="character" w:customStyle="1" w:styleId="senselabel">
    <w:name w:val="sense_label"/>
    <w:basedOn w:val="DefaultParagraphFont"/>
    <w:qFormat/>
    <w:rsid w:val="00D95557"/>
  </w:style>
  <w:style w:type="character" w:customStyle="1" w:styleId="Style11ptItalicUnderline">
    <w:name w:val="Style 11 pt Italic Underline"/>
    <w:basedOn w:val="DefaultParagraphFont"/>
    <w:qFormat/>
    <w:rsid w:val="00D95557"/>
    <w:rPr>
      <w:i/>
      <w:iCs/>
      <w:sz w:val="20"/>
      <w:u w:val="single"/>
    </w:rPr>
  </w:style>
  <w:style w:type="character" w:customStyle="1" w:styleId="Style11ptBoldUnderline">
    <w:name w:val="Style 11 pt Bold Underline"/>
    <w:basedOn w:val="DefaultParagraphFont"/>
    <w:qFormat/>
    <w:rsid w:val="00D95557"/>
    <w:rPr>
      <w:b/>
      <w:bCs/>
      <w:sz w:val="20"/>
      <w:u w:val="single"/>
    </w:rPr>
  </w:style>
  <w:style w:type="character" w:customStyle="1" w:styleId="StyleStyle4CharTimesNewRoman11ptItalic">
    <w:name w:val="Style Style4 Char + Times New Roman 11 pt Italic"/>
    <w:basedOn w:val="DefaultParagraphFont"/>
    <w:qFormat/>
    <w:rsid w:val="00D95557"/>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D95557"/>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D95557"/>
    <w:rPr>
      <w:color w:val="000000"/>
      <w:sz w:val="20"/>
    </w:rPr>
  </w:style>
  <w:style w:type="character" w:customStyle="1" w:styleId="Style11ptBlackUnderline">
    <w:name w:val="Style 11 pt Black Underline"/>
    <w:basedOn w:val="DefaultParagraphFont"/>
    <w:qFormat/>
    <w:rsid w:val="00D95557"/>
    <w:rPr>
      <w:color w:val="000000"/>
      <w:sz w:val="20"/>
      <w:u w:val="single"/>
    </w:rPr>
  </w:style>
  <w:style w:type="character" w:customStyle="1" w:styleId="pmterms1">
    <w:name w:val="pmterms1"/>
    <w:basedOn w:val="DefaultParagraphFont"/>
    <w:qFormat/>
    <w:rsid w:val="00D95557"/>
  </w:style>
  <w:style w:type="character" w:customStyle="1" w:styleId="HTMLTypewriter3">
    <w:name w:val="HTML Typewriter3"/>
    <w:basedOn w:val="DefaultParagraphFont"/>
    <w:qFormat/>
    <w:rsid w:val="00D95557"/>
    <w:rPr>
      <w:rFonts w:ascii="Courier New" w:eastAsia="SimSun" w:hAnsi="Courier New" w:cs="Courier New"/>
      <w:sz w:val="20"/>
      <w:szCs w:val="20"/>
    </w:rPr>
  </w:style>
  <w:style w:type="character" w:customStyle="1" w:styleId="CardsChar">
    <w:name w:val="Cards Char"/>
    <w:basedOn w:val="DefaultParagraphFont"/>
    <w:qFormat/>
    <w:rsid w:val="00D95557"/>
    <w:rPr>
      <w:rFonts w:ascii="Times New Roman" w:hAnsi="Times New Roman" w:cs="Times New Roman"/>
      <w:lang w:val="en-US" w:bidi="ar-SA"/>
    </w:rPr>
  </w:style>
  <w:style w:type="character" w:customStyle="1" w:styleId="CardsFont12pt0">
    <w:name w:val="Cards + Font 12pt"/>
    <w:basedOn w:val="CardsChar"/>
    <w:qFormat/>
    <w:rsid w:val="00D95557"/>
    <w:rPr>
      <w:rFonts w:ascii="Times New Roman" w:hAnsi="Times New Roman" w:cs="Times New Roman"/>
      <w:sz w:val="24"/>
      <w:u w:val="single"/>
      <w:lang w:val="en-US" w:bidi="ar-SA"/>
    </w:rPr>
  </w:style>
  <w:style w:type="character" w:customStyle="1" w:styleId="AuthorDateChar">
    <w:name w:val="AuthorDate Char"/>
    <w:basedOn w:val="DefaultParagraphFont"/>
    <w:qFormat/>
    <w:rsid w:val="00D95557"/>
    <w:rPr>
      <w:rFonts w:ascii="Times New Roman" w:hAnsi="Times New Roman" w:cs="Times New Roman"/>
      <w:b/>
      <w:sz w:val="24"/>
      <w:u w:val="single"/>
      <w:lang w:val="en-US" w:bidi="ar-SA"/>
    </w:rPr>
  </w:style>
  <w:style w:type="character" w:styleId="HTMLCite">
    <w:name w:val="HTML Cite"/>
    <w:basedOn w:val="DefaultParagraphFont"/>
    <w:uiPriority w:val="99"/>
    <w:qFormat/>
    <w:rsid w:val="00D95557"/>
    <w:rPr>
      <w:rFonts w:cs="Times New Roman"/>
      <w:i/>
    </w:rPr>
  </w:style>
  <w:style w:type="character" w:customStyle="1" w:styleId="VisitedInternetLink">
    <w:name w:val="Visited Internet Link"/>
    <w:basedOn w:val="DefaultParagraphFont"/>
    <w:rsid w:val="00D95557"/>
    <w:rPr>
      <w:color w:val="800080"/>
      <w:u w:val="single"/>
    </w:rPr>
  </w:style>
  <w:style w:type="character" w:customStyle="1" w:styleId="CitesChar">
    <w:name w:val="Cites Char"/>
    <w:basedOn w:val="DefaultParagraphFont"/>
    <w:qFormat/>
    <w:rsid w:val="00D95557"/>
    <w:rPr>
      <w:szCs w:val="24"/>
      <w:lang w:val="en-US" w:bidi="ar-SA"/>
    </w:rPr>
  </w:style>
  <w:style w:type="character" w:customStyle="1" w:styleId="loose">
    <w:name w:val="loose"/>
    <w:qFormat/>
    <w:rsid w:val="00D95557"/>
  </w:style>
  <w:style w:type="character" w:customStyle="1" w:styleId="domtooltips">
    <w:name w:val="domtooltips"/>
    <w:basedOn w:val="DefaultParagraphFont"/>
    <w:qFormat/>
    <w:rsid w:val="00D95557"/>
  </w:style>
  <w:style w:type="character" w:customStyle="1" w:styleId="caps">
    <w:name w:val="caps"/>
    <w:basedOn w:val="DefaultParagraphFont"/>
    <w:qFormat/>
    <w:rsid w:val="00D95557"/>
  </w:style>
  <w:style w:type="character" w:customStyle="1" w:styleId="Style11ptUnderlineBorderSinglesolidlineAuto05pt">
    <w:name w:val="Style 11 pt Underline Border: : (Single solid line Auto  0.5 pt..."/>
    <w:basedOn w:val="DefaultParagraphFont"/>
    <w:qFormat/>
    <w:rsid w:val="00D95557"/>
    <w:rPr>
      <w:sz w:val="20"/>
      <w:u w:val="single"/>
      <w:bdr w:val="single" w:sz="4" w:space="0" w:color="00000A"/>
    </w:rPr>
  </w:style>
  <w:style w:type="character" w:customStyle="1" w:styleId="StyleUnderlineChar11pt">
    <w:name w:val="Style Underline Char + 11 pt"/>
    <w:basedOn w:val="DefaultParagraphFont"/>
    <w:qFormat/>
    <w:rsid w:val="00D95557"/>
    <w:rPr>
      <w:rFonts w:ascii="Times New Roman" w:hAnsi="Times New Roman"/>
      <w:sz w:val="20"/>
      <w:szCs w:val="24"/>
      <w:u w:val="single"/>
      <w:lang w:val="en-US" w:eastAsia="en-US" w:bidi="ar-SA"/>
    </w:rPr>
  </w:style>
  <w:style w:type="paragraph" w:styleId="List">
    <w:name w:val="List"/>
    <w:basedOn w:val="BodyText"/>
    <w:uiPriority w:val="99"/>
    <w:rsid w:val="00D95557"/>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D95557"/>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D95557"/>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D95557"/>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D9555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D95557"/>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D95557"/>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D95557"/>
    <w:rPr>
      <w:rFonts w:ascii="Liberation Sans" w:eastAsia="Droid Sans Fallback" w:hAnsi="Liberation Sans"/>
      <w:color w:val="00000A"/>
    </w:rPr>
  </w:style>
  <w:style w:type="paragraph" w:customStyle="1" w:styleId="Analytic">
    <w:name w:val="Analytic"/>
    <w:basedOn w:val="Normal"/>
    <w:link w:val="AnalyticChar"/>
    <w:autoRedefine/>
    <w:uiPriority w:val="4"/>
    <w:qFormat/>
    <w:rsid w:val="00D95557"/>
    <w:pPr>
      <w:suppressAutoHyphens/>
      <w:overflowPunct w:val="0"/>
    </w:pPr>
    <w:rPr>
      <w:rFonts w:eastAsia="Droid Sans Fallback"/>
      <w:b/>
      <w:color w:val="00000A"/>
      <w:sz w:val="26"/>
      <w:szCs w:val="26"/>
    </w:rPr>
  </w:style>
  <w:style w:type="paragraph" w:customStyle="1" w:styleId="FrameContents">
    <w:name w:val="Frame Contents"/>
    <w:basedOn w:val="Normal"/>
    <w:qFormat/>
    <w:rsid w:val="00D95557"/>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D95557"/>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D95557"/>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D95557"/>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AuthorDate">
    <w:name w:val="AuthorDate"/>
    <w:next w:val="Nothing"/>
    <w:qFormat/>
    <w:rsid w:val="00D95557"/>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D95557"/>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D95557"/>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D95557"/>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D95557"/>
    <w:rPr>
      <w:rFonts w:cs="Arial"/>
      <w:bCs/>
      <w:szCs w:val="26"/>
      <w:u w:val="single"/>
      <w:lang w:val="en-US" w:eastAsia="en-US" w:bidi="ar-SA"/>
    </w:rPr>
  </w:style>
  <w:style w:type="paragraph" w:styleId="Revision">
    <w:name w:val="Revision"/>
    <w:hidden/>
    <w:uiPriority w:val="99"/>
    <w:semiHidden/>
    <w:rsid w:val="00D95557"/>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D95557"/>
    <w:rPr>
      <w:rFonts w:ascii="Times New Roman" w:eastAsia="MS Mincho" w:hAnsi="Times New Roman" w:cs="Times New Roman"/>
      <w:sz w:val="16"/>
    </w:rPr>
  </w:style>
  <w:style w:type="character" w:customStyle="1" w:styleId="BoldUnderlineChar">
    <w:name w:val="Bold Underline Char"/>
    <w:basedOn w:val="DefaultParagraphFont"/>
    <w:locked/>
    <w:rsid w:val="00D95557"/>
    <w:rPr>
      <w:rFonts w:ascii="Times New Roman" w:eastAsia="Times New Roman" w:hAnsi="Times New Roman" w:cs="Times New Roman"/>
      <w:b/>
      <w:bCs/>
      <w:sz w:val="20"/>
      <w:szCs w:val="24"/>
      <w:u w:val="single"/>
    </w:rPr>
  </w:style>
  <w:style w:type="character" w:customStyle="1" w:styleId="StyleGaramond">
    <w:name w:val="Style Garamond"/>
    <w:qFormat/>
    <w:rsid w:val="00D95557"/>
    <w:rPr>
      <w:rFonts w:ascii="Garamond" w:hAnsi="Garamond" w:cs="Garamond"/>
    </w:rPr>
  </w:style>
  <w:style w:type="character" w:customStyle="1" w:styleId="StyletagGaramondChar">
    <w:name w:val="Style tag + Garamond Char"/>
    <w:qFormat/>
    <w:rsid w:val="00D95557"/>
    <w:rPr>
      <w:rFonts w:ascii="Garamond" w:hAnsi="Garamond" w:cs="Garamond"/>
      <w:b/>
      <w:bCs/>
      <w:sz w:val="24"/>
      <w:szCs w:val="24"/>
      <w:lang w:val="en-US" w:bidi="ar-SA"/>
    </w:rPr>
  </w:style>
  <w:style w:type="character" w:customStyle="1" w:styleId="StylecardGaramond12ptUnderlineChar">
    <w:name w:val="Style card + Garamond 12 pt Underline Char"/>
    <w:qFormat/>
    <w:rsid w:val="00D95557"/>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D95557"/>
    <w:rPr>
      <w:rFonts w:ascii="Arial" w:hAnsi="Arial"/>
      <w:b/>
      <w:sz w:val="20"/>
      <w:u w:val="single"/>
    </w:rPr>
  </w:style>
  <w:style w:type="character" w:customStyle="1" w:styleId="WW8Num2z0">
    <w:name w:val="WW8Num2z0"/>
    <w:qFormat/>
    <w:rsid w:val="00D95557"/>
  </w:style>
  <w:style w:type="character" w:customStyle="1" w:styleId="WW8Num2z1">
    <w:name w:val="WW8Num2z1"/>
    <w:qFormat/>
    <w:rsid w:val="00D95557"/>
  </w:style>
  <w:style w:type="character" w:customStyle="1" w:styleId="WW8Num2z2">
    <w:name w:val="WW8Num2z2"/>
    <w:qFormat/>
    <w:rsid w:val="00D95557"/>
  </w:style>
  <w:style w:type="character" w:customStyle="1" w:styleId="WW8Num2z3">
    <w:name w:val="WW8Num2z3"/>
    <w:qFormat/>
    <w:rsid w:val="00D95557"/>
  </w:style>
  <w:style w:type="character" w:customStyle="1" w:styleId="WW8Num2z4">
    <w:name w:val="WW8Num2z4"/>
    <w:qFormat/>
    <w:rsid w:val="00D95557"/>
  </w:style>
  <w:style w:type="character" w:customStyle="1" w:styleId="WW8Num2z5">
    <w:name w:val="WW8Num2z5"/>
    <w:qFormat/>
    <w:rsid w:val="00D95557"/>
  </w:style>
  <w:style w:type="character" w:customStyle="1" w:styleId="WW8Num2z6">
    <w:name w:val="WW8Num2z6"/>
    <w:qFormat/>
    <w:rsid w:val="00D95557"/>
  </w:style>
  <w:style w:type="character" w:customStyle="1" w:styleId="WW8Num2z7">
    <w:name w:val="WW8Num2z7"/>
    <w:qFormat/>
    <w:rsid w:val="00D95557"/>
  </w:style>
  <w:style w:type="character" w:customStyle="1" w:styleId="WW8Num2z8">
    <w:name w:val="WW8Num2z8"/>
    <w:qFormat/>
    <w:rsid w:val="00D95557"/>
  </w:style>
  <w:style w:type="character" w:customStyle="1" w:styleId="WW8Num5z0">
    <w:name w:val="WW8Num5z0"/>
    <w:qFormat/>
    <w:rsid w:val="00D95557"/>
  </w:style>
  <w:style w:type="character" w:customStyle="1" w:styleId="WW8Num5z1">
    <w:name w:val="WW8Num5z1"/>
    <w:qFormat/>
    <w:rsid w:val="00D95557"/>
  </w:style>
  <w:style w:type="character" w:customStyle="1" w:styleId="WW8Num5z2">
    <w:name w:val="WW8Num5z2"/>
    <w:qFormat/>
    <w:rsid w:val="00D95557"/>
  </w:style>
  <w:style w:type="character" w:customStyle="1" w:styleId="WW8Num5z3">
    <w:name w:val="WW8Num5z3"/>
    <w:qFormat/>
    <w:rsid w:val="00D95557"/>
  </w:style>
  <w:style w:type="character" w:customStyle="1" w:styleId="WW8Num5z4">
    <w:name w:val="WW8Num5z4"/>
    <w:qFormat/>
    <w:rsid w:val="00D95557"/>
  </w:style>
  <w:style w:type="character" w:customStyle="1" w:styleId="WW8Num5z5">
    <w:name w:val="WW8Num5z5"/>
    <w:qFormat/>
    <w:rsid w:val="00D95557"/>
  </w:style>
  <w:style w:type="character" w:customStyle="1" w:styleId="WW8Num5z6">
    <w:name w:val="WW8Num5z6"/>
    <w:qFormat/>
    <w:rsid w:val="00D95557"/>
  </w:style>
  <w:style w:type="character" w:customStyle="1" w:styleId="WW8Num5z7">
    <w:name w:val="WW8Num5z7"/>
    <w:qFormat/>
    <w:rsid w:val="00D95557"/>
  </w:style>
  <w:style w:type="character" w:customStyle="1" w:styleId="WW8Num5z8">
    <w:name w:val="WW8Num5z8"/>
    <w:qFormat/>
    <w:rsid w:val="00D95557"/>
  </w:style>
  <w:style w:type="character" w:customStyle="1" w:styleId="CiteChar0">
    <w:name w:val="Cite Char"/>
    <w:aliases w:val="cite_tag Char,Char Char Char Char1 Char Char1,Char Char Char Char1 Char,Taglines Char Char, Cha"/>
    <w:basedOn w:val="DefaultParagraphFont"/>
    <w:qFormat/>
    <w:rsid w:val="00D95557"/>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D95557"/>
    <w:rPr>
      <w:rFonts w:ascii="Times New Roman" w:eastAsia="Times New Roman" w:hAnsi="Times New Roman" w:cs="Times New Roman"/>
      <w:u w:val="thick"/>
    </w:rPr>
  </w:style>
  <w:style w:type="character" w:customStyle="1" w:styleId="ListLabel19">
    <w:name w:val="ListLabel 19"/>
    <w:qFormat/>
    <w:rsid w:val="00D95557"/>
    <w:rPr>
      <w:b/>
      <w:i/>
      <w:strike w:val="0"/>
      <w:dstrike w:val="0"/>
      <w:spacing w:val="0"/>
      <w:w w:val="100"/>
      <w:sz w:val="26"/>
    </w:rPr>
  </w:style>
  <w:style w:type="paragraph" w:styleId="Footer">
    <w:name w:val="footer"/>
    <w:basedOn w:val="Normal"/>
    <w:link w:val="FooterChar"/>
    <w:uiPriority w:val="99"/>
    <w:rsid w:val="00D95557"/>
  </w:style>
  <w:style w:type="character" w:customStyle="1" w:styleId="FooterChar">
    <w:name w:val="Footer Char"/>
    <w:basedOn w:val="DefaultParagraphFont"/>
    <w:link w:val="Footer"/>
    <w:uiPriority w:val="99"/>
    <w:rsid w:val="00D95557"/>
    <w:rPr>
      <w:rFonts w:ascii="Georgia" w:hAnsi="Georgia"/>
    </w:rPr>
  </w:style>
  <w:style w:type="paragraph" w:customStyle="1" w:styleId="TagCite">
    <w:name w:val="Tag/Cite"/>
    <w:basedOn w:val="Normal"/>
    <w:qFormat/>
    <w:rsid w:val="00D95557"/>
    <w:rPr>
      <w:rFonts w:eastAsia="Times New Roman" w:cs="Times New Roman"/>
      <w:b/>
    </w:rPr>
  </w:style>
  <w:style w:type="paragraph" w:customStyle="1" w:styleId="NormalText">
    <w:name w:val="Normal Text"/>
    <w:basedOn w:val="Normal"/>
    <w:link w:val="NormalTextChar"/>
    <w:qFormat/>
    <w:rsid w:val="00D95557"/>
    <w:pPr>
      <w:jc w:val="both"/>
    </w:pPr>
    <w:rPr>
      <w:sz w:val="20"/>
      <w:szCs w:val="26"/>
    </w:rPr>
  </w:style>
  <w:style w:type="paragraph" w:customStyle="1" w:styleId="CardsFont6pt">
    <w:name w:val="Cards + Font: 6 pt"/>
    <w:basedOn w:val="Normal"/>
    <w:link w:val="CardsFont6ptChar1"/>
    <w:qFormat/>
    <w:rsid w:val="00D95557"/>
    <w:pPr>
      <w:ind w:left="432" w:right="432"/>
      <w:jc w:val="both"/>
    </w:pPr>
    <w:rPr>
      <w:rFonts w:eastAsia="Times New Roman" w:cs="Times New Roman"/>
      <w:sz w:val="12"/>
      <w:szCs w:val="20"/>
    </w:rPr>
  </w:style>
  <w:style w:type="paragraph" w:customStyle="1" w:styleId="Small">
    <w:name w:val="Small"/>
    <w:basedOn w:val="Normal"/>
    <w:uiPriority w:val="99"/>
    <w:qFormat/>
    <w:rsid w:val="00D95557"/>
    <w:rPr>
      <w:sz w:val="14"/>
    </w:rPr>
  </w:style>
  <w:style w:type="paragraph" w:customStyle="1" w:styleId="NotUnderlined">
    <w:name w:val="Not Underlined"/>
    <w:basedOn w:val="Normal"/>
    <w:uiPriority w:val="99"/>
    <w:qFormat/>
    <w:rsid w:val="00D95557"/>
  </w:style>
  <w:style w:type="numbering" w:customStyle="1" w:styleId="WW8Num2">
    <w:name w:val="WW8Num2"/>
    <w:qFormat/>
    <w:rsid w:val="00D95557"/>
  </w:style>
  <w:style w:type="numbering" w:customStyle="1" w:styleId="WW8Num5">
    <w:name w:val="WW8Num5"/>
    <w:qFormat/>
    <w:rsid w:val="00D95557"/>
  </w:style>
  <w:style w:type="paragraph" w:customStyle="1" w:styleId="citenon-bold">
    <w:name w:val="cite non-bold"/>
    <w:basedOn w:val="Normal"/>
    <w:link w:val="citenon-boldChar"/>
    <w:qFormat/>
    <w:rsid w:val="00D95557"/>
    <w:rPr>
      <w:rFonts w:eastAsia="Calibri"/>
    </w:rPr>
  </w:style>
  <w:style w:type="character" w:customStyle="1" w:styleId="citenon-boldChar">
    <w:name w:val="cite non-bold Char"/>
    <w:link w:val="citenon-bold"/>
    <w:rsid w:val="00D95557"/>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95557"/>
    <w:rPr>
      <w:rFonts w:ascii="Times New Roman" w:eastAsia="Times New Roman" w:hAnsi="Times New Roman" w:cs="Times New Roman"/>
      <w:sz w:val="24"/>
      <w:szCs w:val="24"/>
    </w:rPr>
  </w:style>
  <w:style w:type="paragraph" w:customStyle="1" w:styleId="NewDebate">
    <w:name w:val="New Debate"/>
    <w:basedOn w:val="Heading4"/>
    <w:link w:val="NewDebateChar"/>
    <w:uiPriority w:val="4"/>
    <w:qFormat/>
    <w:rsid w:val="00D95557"/>
  </w:style>
  <w:style w:type="character" w:customStyle="1" w:styleId="NewDebateChar">
    <w:name w:val="New Debate Char"/>
    <w:basedOn w:val="DefaultParagraphFont"/>
    <w:link w:val="NewDebate"/>
    <w:uiPriority w:val="4"/>
    <w:rsid w:val="00D95557"/>
    <w:rPr>
      <w:rFonts w:ascii="Georgia" w:eastAsiaTheme="majorEastAsia" w:hAnsi="Georgia" w:cstheme="majorBidi"/>
      <w:b/>
      <w:iCs/>
      <w:sz w:val="26"/>
    </w:rPr>
  </w:style>
  <w:style w:type="paragraph" w:customStyle="1" w:styleId="Reallyfuckingsmall">
    <w:name w:val="Really fucking small"/>
    <w:basedOn w:val="Normal"/>
    <w:link w:val="ReallyfuckingsmallChar"/>
    <w:qFormat/>
    <w:rsid w:val="00D95557"/>
    <w:rPr>
      <w:rFonts w:eastAsia="Calibri"/>
      <w:sz w:val="10"/>
    </w:rPr>
  </w:style>
  <w:style w:type="character" w:customStyle="1" w:styleId="ReallyfuckingsmallChar">
    <w:name w:val="Really fucking small Char"/>
    <w:basedOn w:val="DefaultParagraphFont"/>
    <w:link w:val="Reallyfuckingsmall"/>
    <w:rsid w:val="00D95557"/>
    <w:rPr>
      <w:rFonts w:ascii="Georgia" w:eastAsia="Calibri" w:hAnsi="Georgia"/>
      <w:sz w:val="10"/>
    </w:rPr>
  </w:style>
  <w:style w:type="character" w:customStyle="1" w:styleId="NothingChar">
    <w:name w:val="Nothing Char"/>
    <w:link w:val="Nothing"/>
    <w:rsid w:val="00D95557"/>
    <w:rPr>
      <w:rFonts w:ascii="Times New Roman" w:eastAsia="Times New Roman" w:hAnsi="Times New Roman" w:cs="Times New Roman"/>
      <w:color w:val="00000A"/>
      <w:sz w:val="20"/>
      <w:szCs w:val="24"/>
    </w:rPr>
  </w:style>
  <w:style w:type="character" w:customStyle="1" w:styleId="Footnote2Char">
    <w:name w:val="Footnote2 Char"/>
    <w:link w:val="Footnote2"/>
    <w:locked/>
    <w:rsid w:val="00D95557"/>
  </w:style>
  <w:style w:type="paragraph" w:customStyle="1" w:styleId="Footnote2">
    <w:name w:val="Footnote2"/>
    <w:basedOn w:val="Normal"/>
    <w:next w:val="Normal"/>
    <w:link w:val="Footnote2Char"/>
    <w:autoRedefine/>
    <w:qFormat/>
    <w:rsid w:val="00D95557"/>
    <w:pPr>
      <w:spacing w:after="120" w:line="480" w:lineRule="auto"/>
    </w:pPr>
    <w:rPr>
      <w:rFonts w:asciiTheme="minorHAnsi" w:hAnsiTheme="minorHAnsi"/>
    </w:rPr>
  </w:style>
  <w:style w:type="character" w:customStyle="1" w:styleId="UnderlineCharChar">
    <w:name w:val="Underline Char Char"/>
    <w:basedOn w:val="DefaultParagraphFont"/>
    <w:rsid w:val="00D95557"/>
    <w:rPr>
      <w:noProof w:val="0"/>
      <w:u w:val="single"/>
      <w:lang w:val="en-US" w:eastAsia="en-US" w:bidi="ar-SA"/>
    </w:rPr>
  </w:style>
  <w:style w:type="character" w:customStyle="1" w:styleId="UnderlinesCharChar">
    <w:name w:val="Underlines Char Char"/>
    <w:basedOn w:val="DefaultParagraphFont"/>
    <w:rsid w:val="00D95557"/>
    <w:rPr>
      <w:rFonts w:cs="Arial"/>
      <w:b/>
      <w:bCs/>
      <w:noProof w:val="0"/>
      <w:sz w:val="22"/>
      <w:szCs w:val="26"/>
      <w:u w:val="single"/>
      <w:lang w:val="en-US" w:eastAsia="en-US" w:bidi="ar-SA"/>
    </w:rPr>
  </w:style>
  <w:style w:type="paragraph" w:customStyle="1" w:styleId="Style3">
    <w:name w:val="Style3"/>
    <w:basedOn w:val="Normal"/>
    <w:link w:val="Style3Char"/>
    <w:qFormat/>
    <w:rsid w:val="00D95557"/>
    <w:rPr>
      <w:rFonts w:ascii="Arial Narrow" w:eastAsia="Times New Roman" w:hAnsi="Arial Narrow" w:cs="Times New Roman"/>
      <w:b/>
      <w:sz w:val="20"/>
    </w:rPr>
  </w:style>
  <w:style w:type="character" w:customStyle="1" w:styleId="Style3Char">
    <w:name w:val="Style3 Char"/>
    <w:basedOn w:val="DefaultParagraphFont"/>
    <w:link w:val="Style3"/>
    <w:rsid w:val="00D95557"/>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D95557"/>
    <w:rPr>
      <w:rFonts w:eastAsia="Times New Roman"/>
      <w:sz w:val="20"/>
      <w:u w:val="single"/>
    </w:rPr>
  </w:style>
  <w:style w:type="character" w:customStyle="1" w:styleId="StyleStyle411ptChar">
    <w:name w:val="Style Style4 + 11 pt Char"/>
    <w:link w:val="StyleStyle411pt"/>
    <w:rsid w:val="00D95557"/>
    <w:rPr>
      <w:rFonts w:ascii="Georgia" w:eastAsia="Times New Roman" w:hAnsi="Georgia"/>
      <w:sz w:val="20"/>
      <w:u w:val="single"/>
    </w:rPr>
  </w:style>
  <w:style w:type="paragraph" w:customStyle="1" w:styleId="StyleStyle411ptBold">
    <w:name w:val="Style Style4 + 11 pt Bold"/>
    <w:basedOn w:val="Normal"/>
    <w:link w:val="StyleStyle411ptBoldChar"/>
    <w:qFormat/>
    <w:rsid w:val="00D95557"/>
    <w:rPr>
      <w:b/>
      <w:bCs/>
      <w:sz w:val="20"/>
      <w:u w:val="single"/>
    </w:rPr>
  </w:style>
  <w:style w:type="character" w:customStyle="1" w:styleId="StyleStyle411ptBoldChar">
    <w:name w:val="Style Style4 + 11 pt Bold Char"/>
    <w:link w:val="StyleStyle411ptBold"/>
    <w:rsid w:val="00D95557"/>
    <w:rPr>
      <w:rFonts w:ascii="Georgia" w:hAnsi="Georgia"/>
      <w:b/>
      <w:bCs/>
      <w:sz w:val="20"/>
      <w:u w:val="single"/>
    </w:rPr>
  </w:style>
  <w:style w:type="paragraph" w:customStyle="1" w:styleId="Underlining">
    <w:name w:val="Underlining"/>
    <w:basedOn w:val="Normal"/>
    <w:link w:val="UnderliningChar"/>
    <w:qFormat/>
    <w:rsid w:val="00D95557"/>
    <w:rPr>
      <w:rFonts w:eastAsia="Times New Roman"/>
      <w:sz w:val="20"/>
      <w:u w:val="single"/>
    </w:rPr>
  </w:style>
  <w:style w:type="character" w:customStyle="1" w:styleId="UnderliningChar">
    <w:name w:val="Underlining Char"/>
    <w:basedOn w:val="DefaultParagraphFont"/>
    <w:link w:val="Underlining"/>
    <w:rsid w:val="00D95557"/>
    <w:rPr>
      <w:rFonts w:ascii="Georgia" w:eastAsia="Times New Roman" w:hAnsi="Georgia"/>
      <w:sz w:val="20"/>
      <w:u w:val="single"/>
    </w:rPr>
  </w:style>
  <w:style w:type="character" w:customStyle="1" w:styleId="StyleTimesNewRoman12ptBold">
    <w:name w:val="Style Times New Roman 12 pt Bold"/>
    <w:rsid w:val="00D95557"/>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D95557"/>
    <w:rPr>
      <w:rFonts w:ascii="Century Gothic" w:hAnsi="Century Gothic"/>
      <w:sz w:val="24"/>
      <w:u w:val="thick"/>
    </w:rPr>
  </w:style>
  <w:style w:type="paragraph" w:customStyle="1" w:styleId="Cardstyle">
    <w:name w:val="Cardstyle"/>
    <w:basedOn w:val="Normal"/>
    <w:next w:val="Normal"/>
    <w:qFormat/>
    <w:rsid w:val="00D95557"/>
    <w:rPr>
      <w:rFonts w:eastAsia="Times New Roman" w:cs="Times New Roman"/>
      <w:sz w:val="20"/>
    </w:rPr>
  </w:style>
  <w:style w:type="character" w:customStyle="1" w:styleId="Style8pt1">
    <w:name w:val="Style 8 pt1"/>
    <w:basedOn w:val="DefaultParagraphFont"/>
    <w:rsid w:val="00D95557"/>
    <w:rPr>
      <w:rFonts w:ascii="Georgia" w:hAnsi="Georgia"/>
      <w:sz w:val="16"/>
    </w:rPr>
  </w:style>
  <w:style w:type="character" w:customStyle="1" w:styleId="Style8pt">
    <w:name w:val="Style 8 pt"/>
    <w:basedOn w:val="DefaultParagraphFont"/>
    <w:rsid w:val="00D95557"/>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D95557"/>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D95557"/>
    <w:rPr>
      <w:rFonts w:ascii="Georgia" w:eastAsia="Times New Roman" w:hAnsi="Georgia" w:cs="Times New Roman"/>
      <w:u w:val="single"/>
      <w:bdr w:val="single" w:sz="4" w:space="0" w:color="auto"/>
    </w:rPr>
  </w:style>
  <w:style w:type="character" w:customStyle="1" w:styleId="StyleUnderlineChar11ptChar">
    <w:name w:val="Style Underline Char + 11 pt Char"/>
    <w:rsid w:val="00D95557"/>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D95557"/>
    <w:rPr>
      <w:rFonts w:eastAsia="Times New Roman" w:cs="Times New Roman"/>
      <w:b/>
      <w:bCs/>
      <w:sz w:val="20"/>
      <w:u w:val="single"/>
    </w:rPr>
  </w:style>
  <w:style w:type="character" w:customStyle="1" w:styleId="StyleUnderlineChar11ptBoldChar">
    <w:name w:val="Style Underline Char + 11 pt Bold Char"/>
    <w:link w:val="StyleUnderlineChar11ptBold"/>
    <w:rsid w:val="00D95557"/>
    <w:rPr>
      <w:rFonts w:ascii="Georgia" w:eastAsia="Times New Roman" w:hAnsi="Georgia" w:cs="Times New Roman"/>
      <w:b/>
      <w:bCs/>
      <w:sz w:val="20"/>
      <w:u w:val="single"/>
    </w:rPr>
  </w:style>
  <w:style w:type="character" w:customStyle="1" w:styleId="NormalTextChar">
    <w:name w:val="Normal Text Char"/>
    <w:link w:val="NormalText"/>
    <w:rsid w:val="00D95557"/>
    <w:rPr>
      <w:rFonts w:ascii="Georgia" w:hAnsi="Georgia"/>
      <w:sz w:val="20"/>
      <w:szCs w:val="26"/>
    </w:rPr>
  </w:style>
  <w:style w:type="character" w:customStyle="1" w:styleId="ShrinkChar">
    <w:name w:val="Shrink Char"/>
    <w:link w:val="Shrink"/>
    <w:rsid w:val="00D95557"/>
    <w:rPr>
      <w:rFonts w:ascii="Garamond" w:hAnsi="Garamond"/>
      <w:sz w:val="12"/>
    </w:rPr>
  </w:style>
  <w:style w:type="paragraph" w:customStyle="1" w:styleId="Shrink">
    <w:name w:val="Shrink"/>
    <w:link w:val="ShrinkChar"/>
    <w:qFormat/>
    <w:rsid w:val="00D95557"/>
    <w:pPr>
      <w:spacing w:after="0" w:line="240" w:lineRule="auto"/>
      <w:ind w:left="288" w:right="288"/>
    </w:pPr>
    <w:rPr>
      <w:rFonts w:ascii="Garamond" w:hAnsi="Garamond"/>
      <w:sz w:val="12"/>
    </w:rPr>
  </w:style>
  <w:style w:type="paragraph" w:customStyle="1" w:styleId="cites0">
    <w:name w:val="cites"/>
    <w:link w:val="citesChar0"/>
    <w:autoRedefine/>
    <w:qFormat/>
    <w:rsid w:val="00D95557"/>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D95557"/>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D9555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95557"/>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D95557"/>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D95557"/>
  </w:style>
  <w:style w:type="character" w:customStyle="1" w:styleId="CardsChar1">
    <w:name w:val="Cards Char1"/>
    <w:rsid w:val="00D95557"/>
    <w:rPr>
      <w:rFonts w:ascii="Times New Roman" w:hAnsi="Times New Roman" w:cs="Times New Roman"/>
      <w:sz w:val="20"/>
      <w:szCs w:val="20"/>
    </w:rPr>
  </w:style>
  <w:style w:type="character" w:customStyle="1" w:styleId="AuthorYear">
    <w:name w:val="AuthorYear"/>
    <w:uiPriority w:val="1"/>
    <w:qFormat/>
    <w:rsid w:val="00D95557"/>
    <w:rPr>
      <w:rFonts w:ascii="Georgia" w:hAnsi="Georgia"/>
      <w:b/>
      <w:sz w:val="24"/>
    </w:rPr>
  </w:style>
  <w:style w:type="paragraph" w:customStyle="1" w:styleId="Shrink8">
    <w:name w:val="Shrink8"/>
    <w:basedOn w:val="Normal"/>
    <w:qFormat/>
    <w:rsid w:val="00D95557"/>
    <w:rPr>
      <w:sz w:val="16"/>
    </w:rPr>
  </w:style>
  <w:style w:type="paragraph" w:customStyle="1" w:styleId="Normal1">
    <w:name w:val="Normal1"/>
    <w:qFormat/>
    <w:rsid w:val="00D95557"/>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D95557"/>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D95557"/>
    <w:pPr>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DefaultParagraphFont"/>
    <w:link w:val="Stylecard11pt"/>
    <w:rsid w:val="00D95557"/>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D95557"/>
    <w:pPr>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DefaultParagraphFont"/>
    <w:link w:val="Stylecard11ptUnderline"/>
    <w:rsid w:val="00D95557"/>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D95557"/>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D95557"/>
    <w:rPr>
      <w:rFonts w:cs="Arial"/>
      <w:b/>
      <w:bCs/>
      <w:kern w:val="32"/>
      <w:sz w:val="32"/>
      <w:szCs w:val="32"/>
      <w:u w:val="single"/>
      <w:lang w:val="en-US" w:eastAsia="en-US" w:bidi="ar-SA"/>
    </w:rPr>
  </w:style>
  <w:style w:type="character" w:customStyle="1" w:styleId="UNDERLINECharChar0">
    <w:name w:val="UNDERLINE Char Char"/>
    <w:basedOn w:val="DefaultParagraphFont"/>
    <w:rsid w:val="00D95557"/>
    <w:rPr>
      <w:bCs/>
      <w:kern w:val="28"/>
      <w:szCs w:val="32"/>
      <w:u w:val="single"/>
    </w:rPr>
  </w:style>
  <w:style w:type="character" w:customStyle="1" w:styleId="term">
    <w:name w:val="term"/>
    <w:basedOn w:val="DefaultParagraphFont"/>
    <w:rsid w:val="00D95557"/>
  </w:style>
  <w:style w:type="character" w:customStyle="1" w:styleId="SmallFontCharCharCharChar">
    <w:name w:val="Small Font Char Char Char Char"/>
    <w:basedOn w:val="DefaultParagraphFont"/>
    <w:rsid w:val="00D95557"/>
    <w:rPr>
      <w:rFonts w:ascii="Arial" w:hAnsi="Arial"/>
      <w:sz w:val="12"/>
      <w:szCs w:val="24"/>
    </w:rPr>
  </w:style>
  <w:style w:type="character" w:customStyle="1" w:styleId="vitstoryheadline">
    <w:name w:val="vitstoryheadline"/>
    <w:basedOn w:val="DefaultParagraphFont"/>
    <w:rsid w:val="00D95557"/>
  </w:style>
  <w:style w:type="character" w:customStyle="1" w:styleId="regtext">
    <w:name w:val="regtext"/>
    <w:basedOn w:val="DefaultParagraphFont"/>
    <w:rsid w:val="00D95557"/>
  </w:style>
  <w:style w:type="character" w:customStyle="1" w:styleId="bps-topic-ident">
    <w:name w:val="bps-topic-ident"/>
    <w:basedOn w:val="DefaultParagraphFont"/>
    <w:rsid w:val="00D95557"/>
  </w:style>
  <w:style w:type="character" w:customStyle="1" w:styleId="CharChar4">
    <w:name w:val="Char Char4"/>
    <w:basedOn w:val="DefaultParagraphFont"/>
    <w:rsid w:val="00D95557"/>
    <w:rPr>
      <w:b/>
      <w:bCs/>
      <w:sz w:val="28"/>
      <w:szCs w:val="28"/>
    </w:rPr>
  </w:style>
  <w:style w:type="character" w:customStyle="1" w:styleId="CharChar5">
    <w:name w:val="Char Char5"/>
    <w:basedOn w:val="DefaultParagraphFont"/>
    <w:rsid w:val="00D95557"/>
    <w:rPr>
      <w:rFonts w:ascii="Arial" w:hAnsi="Arial" w:cs="Arial"/>
      <w:b/>
      <w:bCs/>
      <w:sz w:val="26"/>
      <w:szCs w:val="26"/>
    </w:rPr>
  </w:style>
  <w:style w:type="paragraph" w:customStyle="1" w:styleId="tagcite0">
    <w:name w:val="tagcite"/>
    <w:basedOn w:val="Normal"/>
    <w:qFormat/>
    <w:rsid w:val="00D95557"/>
    <w:rPr>
      <w:rFonts w:eastAsia="Times New Roman" w:cs="Times New Roman"/>
      <w:b/>
    </w:rPr>
  </w:style>
  <w:style w:type="paragraph" w:customStyle="1" w:styleId="Regular">
    <w:name w:val="Regular"/>
    <w:link w:val="RegularChar"/>
    <w:rsid w:val="00D95557"/>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D95557"/>
    <w:rPr>
      <w:rFonts w:eastAsia="Times New Roman" w:cs="Arial"/>
      <w:b/>
      <w:bCs/>
      <w:kern w:val="20"/>
      <w:sz w:val="20"/>
      <w:szCs w:val="32"/>
      <w:u w:val="single"/>
    </w:rPr>
  </w:style>
  <w:style w:type="character" w:customStyle="1" w:styleId="BoldunderlineChar0">
    <w:name w:val="Bold underline Char"/>
    <w:basedOn w:val="DefaultParagraphFont"/>
    <w:rsid w:val="00D95557"/>
    <w:rPr>
      <w:rFonts w:ascii="Garamond" w:hAnsi="Garamond" w:cs="Arial"/>
      <w:b/>
      <w:bCs/>
      <w:kern w:val="20"/>
      <w:szCs w:val="32"/>
      <w:u w:val="single"/>
      <w:lang w:val="en-US" w:eastAsia="en-US" w:bidi="ar-SA"/>
    </w:rPr>
  </w:style>
  <w:style w:type="paragraph" w:customStyle="1" w:styleId="tag1">
    <w:name w:val="tag1"/>
    <w:basedOn w:val="Normal"/>
    <w:qFormat/>
    <w:rsid w:val="00D95557"/>
    <w:rPr>
      <w:rFonts w:eastAsia="Times New Roman" w:cs="Times New Roman"/>
      <w:b/>
      <w:szCs w:val="20"/>
    </w:rPr>
  </w:style>
  <w:style w:type="character" w:customStyle="1" w:styleId="byline">
    <w:name w:val="byline"/>
    <w:basedOn w:val="DefaultParagraphFont"/>
    <w:rsid w:val="00D95557"/>
  </w:style>
  <w:style w:type="character" w:customStyle="1" w:styleId="7TimesNewRoman">
    <w:name w:val="7 Times New Roman"/>
    <w:rsid w:val="00D9555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D95557"/>
    <w:rPr>
      <w:rFonts w:ascii="Cambria" w:eastAsia="Times New Roman" w:hAnsi="Cambria" w:cs="Times New Roman"/>
      <w:sz w:val="18"/>
      <w:szCs w:val="20"/>
    </w:rPr>
  </w:style>
  <w:style w:type="character" w:customStyle="1" w:styleId="Boxed">
    <w:name w:val="Boxed"/>
    <w:qFormat/>
    <w:rsid w:val="00D95557"/>
    <w:rPr>
      <w:rFonts w:ascii="Garamond" w:hAnsi="Garamond"/>
      <w:sz w:val="20"/>
      <w:bdr w:val="single" w:sz="6" w:space="0" w:color="auto"/>
    </w:rPr>
  </w:style>
  <w:style w:type="character" w:customStyle="1" w:styleId="CardtextChar0">
    <w:name w:val="Card text Char"/>
    <w:basedOn w:val="DefaultParagraphFont"/>
    <w:link w:val="Cardtext0"/>
    <w:rsid w:val="00D95557"/>
    <w:rPr>
      <w:rFonts w:ascii="Garamond" w:hAnsi="Garamond"/>
      <w:u w:val="single"/>
    </w:rPr>
  </w:style>
  <w:style w:type="paragraph" w:styleId="Date">
    <w:name w:val="Date"/>
    <w:aliases w:val="date"/>
    <w:basedOn w:val="Normal"/>
    <w:next w:val="Normal"/>
    <w:link w:val="DateChar"/>
    <w:uiPriority w:val="99"/>
    <w:rsid w:val="00D95557"/>
    <w:rPr>
      <w:rFonts w:eastAsia="Times New Roman" w:cs="Times New Roman"/>
      <w:sz w:val="16"/>
    </w:rPr>
  </w:style>
  <w:style w:type="character" w:customStyle="1" w:styleId="DateChar">
    <w:name w:val="Date Char"/>
    <w:aliases w:val="date Char"/>
    <w:basedOn w:val="DefaultParagraphFont"/>
    <w:link w:val="Date"/>
    <w:uiPriority w:val="99"/>
    <w:rsid w:val="00D95557"/>
    <w:rPr>
      <w:rFonts w:ascii="Georgia" w:eastAsia="Times New Roman" w:hAnsi="Georgia" w:cs="Times New Roman"/>
      <w:sz w:val="16"/>
    </w:rPr>
  </w:style>
  <w:style w:type="character" w:customStyle="1" w:styleId="CharChar2">
    <w:name w:val="Char Char2"/>
    <w:basedOn w:val="DefaultParagraphFont"/>
    <w:rsid w:val="00D95557"/>
  </w:style>
  <w:style w:type="paragraph" w:customStyle="1" w:styleId="DebateCardSmall">
    <w:name w:val="Debate Card Small"/>
    <w:basedOn w:val="Normal"/>
    <w:link w:val="DebateCardSmallChar"/>
    <w:qFormat/>
    <w:rsid w:val="00D95557"/>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D95557"/>
    <w:rPr>
      <w:rFonts w:ascii="Georgia" w:eastAsia="Times New Roman" w:hAnsi="Georgia" w:cs="Times New Roman"/>
      <w:sz w:val="16"/>
      <w:szCs w:val="16"/>
      <w:lang w:val="x-none" w:eastAsia="x-none"/>
    </w:rPr>
  </w:style>
  <w:style w:type="character" w:customStyle="1" w:styleId="reduce2">
    <w:name w:val="reduce2"/>
    <w:rsid w:val="00D95557"/>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D95557"/>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D95557"/>
    <w:rPr>
      <w:rFonts w:ascii="Georgia" w:eastAsia="Times New Roman" w:hAnsi="Georgia" w:cs="Times New Roman"/>
      <w:bCs/>
      <w:iCs/>
      <w:sz w:val="20"/>
      <w:szCs w:val="20"/>
      <w:u w:val="single"/>
      <w:lang w:val="x-none" w:eastAsia="x-none"/>
    </w:rPr>
  </w:style>
  <w:style w:type="character" w:customStyle="1" w:styleId="AnalyticChar">
    <w:name w:val="Analytic Char"/>
    <w:basedOn w:val="DefaultParagraphFont"/>
    <w:link w:val="Analytic"/>
    <w:uiPriority w:val="4"/>
    <w:rsid w:val="00D95557"/>
    <w:rPr>
      <w:rFonts w:ascii="Georgia" w:eastAsia="Droid Sans Fallback" w:hAnsi="Georgia"/>
      <w:b/>
      <w:color w:val="00000A"/>
      <w:sz w:val="26"/>
      <w:szCs w:val="26"/>
    </w:rPr>
  </w:style>
  <w:style w:type="character" w:customStyle="1" w:styleId="asset-metabar-time">
    <w:name w:val="asset-metabar-time"/>
    <w:basedOn w:val="DefaultParagraphFont"/>
    <w:rsid w:val="00D95557"/>
  </w:style>
  <w:style w:type="character" w:customStyle="1" w:styleId="Style1CharChar">
    <w:name w:val="Style1 Char Char"/>
    <w:basedOn w:val="DefaultParagraphFont"/>
    <w:rsid w:val="00D95557"/>
    <w:rPr>
      <w:sz w:val="16"/>
      <w:szCs w:val="16"/>
      <w:lang w:val="en-US" w:eastAsia="en-US" w:bidi="ar-SA"/>
    </w:rPr>
  </w:style>
  <w:style w:type="character" w:customStyle="1" w:styleId="Style2CharChar">
    <w:name w:val="Style2 Char Char"/>
    <w:basedOn w:val="DefaultParagraphFont"/>
    <w:rsid w:val="00D95557"/>
    <w:rPr>
      <w:u w:val="thick"/>
      <w:lang w:val="en-US" w:eastAsia="en-US" w:bidi="ar-SA"/>
    </w:rPr>
  </w:style>
  <w:style w:type="character" w:customStyle="1" w:styleId="dateline">
    <w:name w:val="dateline"/>
    <w:basedOn w:val="DefaultParagraphFont"/>
    <w:rsid w:val="00D95557"/>
  </w:style>
  <w:style w:type="character" w:customStyle="1" w:styleId="date-display-single">
    <w:name w:val="date-display-single"/>
    <w:basedOn w:val="DefaultParagraphFont"/>
    <w:rsid w:val="00D95557"/>
  </w:style>
  <w:style w:type="character" w:customStyle="1" w:styleId="wikigeneratedlinkcontent">
    <w:name w:val="wikigeneratedlinkcontent"/>
    <w:basedOn w:val="DefaultParagraphFont"/>
    <w:rsid w:val="00D95557"/>
  </w:style>
  <w:style w:type="character" w:customStyle="1" w:styleId="Heading3CharCharChar3">
    <w:name w:val="Heading 3 Char Char Char3"/>
    <w:aliases w:val=" Char Char Char3,Char Char Char3,Heading 3 Char Char Char2, Char Char Char2,Char Char Char2"/>
    <w:basedOn w:val="DefaultParagraphFont"/>
    <w:rsid w:val="00D95557"/>
    <w:rPr>
      <w:rFonts w:cs="Arial"/>
      <w:bCs/>
      <w:szCs w:val="26"/>
      <w:u w:val="single"/>
      <w:lang w:val="en-US" w:eastAsia="en-US" w:bidi="ar-SA"/>
    </w:rPr>
  </w:style>
  <w:style w:type="character" w:customStyle="1" w:styleId="aqj">
    <w:name w:val="aqj"/>
    <w:rsid w:val="00D95557"/>
  </w:style>
  <w:style w:type="character" w:customStyle="1" w:styleId="CardTextChar1">
    <w:name w:val="CardText Char"/>
    <w:basedOn w:val="DefaultParagraphFont"/>
    <w:link w:val="CardText1"/>
    <w:locked/>
    <w:rsid w:val="00D95557"/>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D95557"/>
    <w:pPr>
      <w:ind w:left="288" w:right="288"/>
    </w:pPr>
    <w:rPr>
      <w:rFonts w:ascii="Times New Roman" w:eastAsia="Times New Roman" w:hAnsi="Times New Roman" w:cs="Times New Roman"/>
      <w:sz w:val="16"/>
    </w:rPr>
  </w:style>
  <w:style w:type="character" w:customStyle="1" w:styleId="ilad">
    <w:name w:val="il_ad"/>
    <w:rsid w:val="00D95557"/>
  </w:style>
  <w:style w:type="character" w:customStyle="1" w:styleId="CardsUnderlined">
    <w:name w:val="Cards Underlined"/>
    <w:qFormat/>
    <w:rsid w:val="00D95557"/>
    <w:rPr>
      <w:rFonts w:ascii="Helvetica" w:hAnsi="Helvetica"/>
      <w:sz w:val="22"/>
      <w:szCs w:val="24"/>
      <w:u w:val="thick"/>
    </w:rPr>
  </w:style>
  <w:style w:type="paragraph" w:customStyle="1" w:styleId="BBCite">
    <w:name w:val="BB Cite"/>
    <w:basedOn w:val="Normal"/>
    <w:autoRedefine/>
    <w:rsid w:val="00D95557"/>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D95557"/>
  </w:style>
  <w:style w:type="character" w:customStyle="1" w:styleId="StyleStyleUnderline411pt">
    <w:name w:val="Style Style Underline4 + 11 pt"/>
    <w:basedOn w:val="DefaultParagraphFont"/>
    <w:rsid w:val="00D95557"/>
    <w:rPr>
      <w:sz w:val="20"/>
      <w:u w:val="single"/>
    </w:rPr>
  </w:style>
  <w:style w:type="character" w:customStyle="1" w:styleId="StyleStyleUnderline411ptBold">
    <w:name w:val="Style Style Underline4 + 11 pt Bold"/>
    <w:basedOn w:val="DefaultParagraphFont"/>
    <w:rsid w:val="00D95557"/>
    <w:rPr>
      <w:b/>
      <w:bCs/>
      <w:sz w:val="20"/>
      <w:u w:val="single"/>
    </w:rPr>
  </w:style>
  <w:style w:type="character" w:customStyle="1" w:styleId="StyleStyleUnderline311pt">
    <w:name w:val="Style Style Underline3 + 11 pt"/>
    <w:basedOn w:val="DefaultParagraphFont"/>
    <w:rsid w:val="00D95557"/>
    <w:rPr>
      <w:sz w:val="20"/>
      <w:u w:val="single"/>
    </w:rPr>
  </w:style>
  <w:style w:type="character" w:customStyle="1" w:styleId="StyleStyleUnderline311ptBold">
    <w:name w:val="Style Style Underline3 + 11 pt Bold"/>
    <w:basedOn w:val="DefaultParagraphFont"/>
    <w:rsid w:val="00D95557"/>
    <w:rPr>
      <w:b/>
      <w:bCs/>
      <w:sz w:val="20"/>
      <w:u w:val="single"/>
    </w:rPr>
  </w:style>
  <w:style w:type="character" w:customStyle="1" w:styleId="red-subtitle">
    <w:name w:val="red-subtitle"/>
    <w:basedOn w:val="DefaultParagraphFont"/>
    <w:rsid w:val="00D95557"/>
  </w:style>
  <w:style w:type="character" w:styleId="PageNumber">
    <w:name w:val="page number"/>
    <w:aliases w:val="card ununderlined"/>
    <w:basedOn w:val="DefaultParagraphFont"/>
    <w:uiPriority w:val="99"/>
    <w:unhideWhenUsed/>
    <w:rsid w:val="00D95557"/>
  </w:style>
  <w:style w:type="character" w:customStyle="1" w:styleId="ft1">
    <w:name w:val="ft1"/>
    <w:basedOn w:val="DefaultParagraphFont"/>
    <w:rsid w:val="00D95557"/>
  </w:style>
  <w:style w:type="character" w:customStyle="1" w:styleId="dropcap">
    <w:name w:val="dropcap"/>
    <w:basedOn w:val="DefaultParagraphFont"/>
    <w:rsid w:val="00D95557"/>
  </w:style>
  <w:style w:type="paragraph" w:customStyle="1" w:styleId="TagText">
    <w:name w:val="TagText"/>
    <w:basedOn w:val="Normal"/>
    <w:uiPriority w:val="99"/>
    <w:qFormat/>
    <w:rsid w:val="00D95557"/>
    <w:pPr>
      <w:spacing w:before="200"/>
    </w:pPr>
    <w:rPr>
      <w:rFonts w:eastAsia="Calibri"/>
      <w:b/>
      <w:sz w:val="24"/>
    </w:rPr>
  </w:style>
  <w:style w:type="paragraph" w:customStyle="1" w:styleId="BreakTag">
    <w:name w:val="Break Tag"/>
    <w:basedOn w:val="Normal"/>
    <w:autoRedefine/>
    <w:uiPriority w:val="4"/>
    <w:qFormat/>
    <w:rsid w:val="00D95557"/>
    <w:pPr>
      <w:spacing w:before="240"/>
    </w:pPr>
    <w:rPr>
      <w:rFonts w:ascii="Arial" w:hAnsi="Arial" w:cs="Arial"/>
      <w:b/>
      <w:sz w:val="26"/>
    </w:rPr>
  </w:style>
  <w:style w:type="paragraph" w:customStyle="1" w:styleId="BreakBlock">
    <w:name w:val="Break Block"/>
    <w:basedOn w:val="Normal"/>
    <w:link w:val="BreakBlockChar"/>
    <w:autoRedefine/>
    <w:qFormat/>
    <w:rsid w:val="00D95557"/>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95557"/>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D95557"/>
  </w:style>
  <w:style w:type="character" w:customStyle="1" w:styleId="Mention1">
    <w:name w:val="Mention1"/>
    <w:basedOn w:val="DefaultParagraphFont"/>
    <w:uiPriority w:val="99"/>
    <w:semiHidden/>
    <w:unhideWhenUsed/>
    <w:rsid w:val="00D95557"/>
    <w:rPr>
      <w:color w:val="2B579A"/>
      <w:shd w:val="clear" w:color="auto" w:fill="E6E6E6"/>
    </w:rPr>
  </w:style>
  <w:style w:type="character" w:customStyle="1" w:styleId="Styleunderline11pt">
    <w:name w:val="Style underline + 11 pt"/>
    <w:rsid w:val="00D95557"/>
    <w:rPr>
      <w:rFonts w:ascii="Times New Roman" w:hAnsi="Times New Roman"/>
      <w:sz w:val="20"/>
      <w:u w:val="single"/>
    </w:rPr>
  </w:style>
  <w:style w:type="paragraph" w:customStyle="1" w:styleId="Minimize">
    <w:name w:val="Minimize"/>
    <w:basedOn w:val="Normal"/>
    <w:next w:val="Normal"/>
    <w:link w:val="MinimizeChar"/>
    <w:qFormat/>
    <w:rsid w:val="00D95557"/>
    <w:pPr>
      <w:widowControl w:val="0"/>
      <w:autoSpaceDE w:val="0"/>
      <w:autoSpaceDN w:val="0"/>
      <w:adjustRightInd w:val="0"/>
      <w:spacing w:after="200" w:line="276" w:lineRule="auto"/>
      <w:ind w:left="288" w:right="288"/>
    </w:pPr>
    <w:rPr>
      <w:bCs/>
      <w:color w:val="000000"/>
      <w:sz w:val="12"/>
      <w:szCs w:val="20"/>
    </w:rPr>
  </w:style>
  <w:style w:type="character" w:customStyle="1" w:styleId="MinimizeChar">
    <w:name w:val="Minimize Char"/>
    <w:link w:val="Minimize"/>
    <w:rsid w:val="00D95557"/>
    <w:rPr>
      <w:rFonts w:ascii="Georgia" w:hAnsi="Georgia"/>
      <w:bCs/>
      <w:color w:val="000000"/>
      <w:sz w:val="12"/>
      <w:szCs w:val="20"/>
    </w:rPr>
  </w:style>
  <w:style w:type="character" w:customStyle="1" w:styleId="hilite1">
    <w:name w:val="hilite1"/>
    <w:basedOn w:val="DefaultParagraphFont"/>
    <w:rsid w:val="00D95557"/>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D95557"/>
    <w:rPr>
      <w:rFonts w:eastAsia="Times New Roman"/>
      <w:b/>
      <w:szCs w:val="20"/>
    </w:rPr>
  </w:style>
  <w:style w:type="character" w:customStyle="1" w:styleId="NormaltagChar">
    <w:name w:val="Normal tag Char"/>
    <w:basedOn w:val="DefaultParagraphFont"/>
    <w:link w:val="Normaltag"/>
    <w:uiPriority w:val="99"/>
    <w:locked/>
    <w:rsid w:val="00D95557"/>
    <w:rPr>
      <w:rFonts w:ascii="Georgia" w:eastAsia="Times New Roman" w:hAnsi="Georgia"/>
      <w:b/>
      <w:szCs w:val="20"/>
    </w:rPr>
  </w:style>
  <w:style w:type="character" w:customStyle="1" w:styleId="CitesChar2">
    <w:name w:val="Cites Char2"/>
    <w:link w:val="Cites"/>
    <w:rsid w:val="00D95557"/>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D95557"/>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D95557"/>
    <w:pPr>
      <w:spacing w:before="120" w:after="120"/>
    </w:pPr>
    <w:rPr>
      <w:rFonts w:eastAsia="Times New Roman"/>
      <w:b/>
      <w:u w:val="single"/>
      <w:lang w:bidi="en-US"/>
    </w:rPr>
  </w:style>
  <w:style w:type="paragraph" w:styleId="TOC9">
    <w:name w:val="toc 9"/>
    <w:basedOn w:val="Normal"/>
    <w:next w:val="Normal"/>
    <w:autoRedefine/>
    <w:rsid w:val="00D95557"/>
    <w:pPr>
      <w:ind w:left="1600"/>
    </w:pPr>
    <w:rPr>
      <w:rFonts w:eastAsia="Times New Roman"/>
      <w:sz w:val="20"/>
      <w:lang w:bidi="en-US"/>
    </w:rPr>
  </w:style>
  <w:style w:type="paragraph" w:customStyle="1" w:styleId="TxBrp1">
    <w:name w:val="TxBr_p1"/>
    <w:basedOn w:val="Normal"/>
    <w:qFormat/>
    <w:rsid w:val="00D95557"/>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D95557"/>
    <w:pPr>
      <w:spacing w:before="100" w:beforeAutospacing="1" w:after="100" w:afterAutospacing="1"/>
    </w:pPr>
    <w:rPr>
      <w:rFonts w:eastAsia="Times New Roman"/>
      <w:lang w:bidi="en-US"/>
    </w:rPr>
  </w:style>
  <w:style w:type="character" w:customStyle="1" w:styleId="standardcontent">
    <w:name w:val="standardcontent"/>
    <w:basedOn w:val="DefaultParagraphFont"/>
    <w:rsid w:val="00D95557"/>
  </w:style>
  <w:style w:type="paragraph" w:customStyle="1" w:styleId="hat">
    <w:name w:val="hat"/>
    <w:basedOn w:val="Normal"/>
    <w:next w:val="Normal"/>
    <w:link w:val="hatChar"/>
    <w:qFormat/>
    <w:rsid w:val="00D9555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95557"/>
  </w:style>
  <w:style w:type="paragraph" w:customStyle="1" w:styleId="HotRouteChar">
    <w:name w:val="Hot Route! Char"/>
    <w:basedOn w:val="Normal"/>
    <w:qFormat/>
    <w:rsid w:val="00D95557"/>
    <w:pPr>
      <w:ind w:left="144"/>
    </w:pPr>
    <w:rPr>
      <w:rFonts w:eastAsia="Times New Roman"/>
      <w:sz w:val="20"/>
      <w:lang w:bidi="en-US"/>
    </w:rPr>
  </w:style>
  <w:style w:type="paragraph" w:customStyle="1" w:styleId="Default">
    <w:name w:val="Default"/>
    <w:qFormat/>
    <w:rsid w:val="00D9555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D95557"/>
    <w:rPr>
      <w:rFonts w:ascii="Cambria" w:hAnsi="Cambria" w:cs="Times New Roman"/>
      <w:b/>
      <w:bCs/>
      <w:sz w:val="26"/>
      <w:szCs w:val="26"/>
    </w:rPr>
  </w:style>
  <w:style w:type="character" w:customStyle="1" w:styleId="CardCharChar1">
    <w:name w:val="Card Char Char1"/>
    <w:basedOn w:val="DefaultParagraphFont"/>
    <w:rsid w:val="00D95557"/>
    <w:rPr>
      <w:rFonts w:cs="Times New Roman"/>
      <w:b/>
      <w:bCs/>
      <w:sz w:val="28"/>
      <w:szCs w:val="28"/>
    </w:rPr>
  </w:style>
  <w:style w:type="paragraph" w:customStyle="1" w:styleId="SmallFont">
    <w:name w:val="Small Font"/>
    <w:basedOn w:val="Normal"/>
    <w:link w:val="SmallFontChar"/>
    <w:qFormat/>
    <w:rsid w:val="00D95557"/>
    <w:pPr>
      <w:spacing w:after="200"/>
      <w:jc w:val="both"/>
    </w:pPr>
    <w:rPr>
      <w:rFonts w:eastAsia="Calibri"/>
      <w:szCs w:val="18"/>
    </w:rPr>
  </w:style>
  <w:style w:type="character" w:customStyle="1" w:styleId="SmallFontChar">
    <w:name w:val="Small Font Char"/>
    <w:basedOn w:val="DefaultParagraphFont"/>
    <w:link w:val="SmallFont"/>
    <w:locked/>
    <w:rsid w:val="00D95557"/>
    <w:rPr>
      <w:rFonts w:ascii="Georgia" w:eastAsia="Calibri" w:hAnsi="Georgia"/>
      <w:szCs w:val="18"/>
    </w:rPr>
  </w:style>
  <w:style w:type="character" w:customStyle="1" w:styleId="CircleChar1">
    <w:name w:val="Circle Char1"/>
    <w:basedOn w:val="DefaultParagraphFont"/>
    <w:rsid w:val="00D95557"/>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D9555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95557"/>
    <w:rPr>
      <w:rFonts w:ascii="Georgia" w:eastAsia="Times New Roman" w:hAnsi="Georgia" w:cs="Times New Roman"/>
      <w:b/>
      <w:sz w:val="20"/>
      <w:szCs w:val="20"/>
    </w:rPr>
  </w:style>
  <w:style w:type="character" w:customStyle="1" w:styleId="hit1">
    <w:name w:val="hit1"/>
    <w:basedOn w:val="DefaultParagraphFont"/>
    <w:rsid w:val="00D95557"/>
    <w:rPr>
      <w:b/>
      <w:bCs/>
      <w:color w:val="CC0033"/>
    </w:rPr>
  </w:style>
  <w:style w:type="character" w:customStyle="1" w:styleId="upper">
    <w:name w:val="upper"/>
    <w:basedOn w:val="DefaultParagraphFont"/>
    <w:rsid w:val="00D95557"/>
  </w:style>
  <w:style w:type="character" w:customStyle="1" w:styleId="SmallFont7pt">
    <w:name w:val="Small Font (7 pt)"/>
    <w:basedOn w:val="DefaultParagraphFont"/>
    <w:qFormat/>
    <w:rsid w:val="00D95557"/>
    <w:rPr>
      <w:sz w:val="14"/>
    </w:rPr>
  </w:style>
  <w:style w:type="paragraph" w:customStyle="1" w:styleId="UnderlinedText">
    <w:name w:val="Underlined Text"/>
    <w:basedOn w:val="Normal"/>
    <w:qFormat/>
    <w:rsid w:val="00D95557"/>
    <w:rPr>
      <w:rFonts w:eastAsia="Times New Roman"/>
      <w:b/>
      <w:szCs w:val="20"/>
    </w:rPr>
  </w:style>
  <w:style w:type="character" w:customStyle="1" w:styleId="SmallText-New">
    <w:name w:val="Small Text - New"/>
    <w:basedOn w:val="DefaultParagraphFont"/>
    <w:rsid w:val="00D95557"/>
    <w:rPr>
      <w:rFonts w:ascii="Arial Narrow" w:hAnsi="Arial Narrow"/>
      <w:sz w:val="14"/>
    </w:rPr>
  </w:style>
  <w:style w:type="character" w:customStyle="1" w:styleId="Underlined-New">
    <w:name w:val="Underlined - New"/>
    <w:basedOn w:val="DefaultParagraphFont"/>
    <w:rsid w:val="00D95557"/>
    <w:rPr>
      <w:rFonts w:ascii="Arial Narrow" w:hAnsi="Arial Narrow"/>
      <w:sz w:val="16"/>
      <w:u w:val="single"/>
    </w:rPr>
  </w:style>
  <w:style w:type="paragraph" w:styleId="TOC2">
    <w:name w:val="toc 2"/>
    <w:basedOn w:val="Normal"/>
    <w:next w:val="Normal"/>
    <w:autoRedefine/>
    <w:uiPriority w:val="39"/>
    <w:qFormat/>
    <w:rsid w:val="00D95557"/>
    <w:pPr>
      <w:ind w:left="200"/>
    </w:pPr>
    <w:rPr>
      <w:rFonts w:eastAsia="Times New Roman"/>
      <w:sz w:val="20"/>
      <w:lang w:bidi="en-US"/>
    </w:rPr>
  </w:style>
  <w:style w:type="paragraph" w:styleId="TOCHeading">
    <w:name w:val="TOC Heading"/>
    <w:basedOn w:val="Heading1"/>
    <w:next w:val="Normal"/>
    <w:uiPriority w:val="39"/>
    <w:qFormat/>
    <w:rsid w:val="00D9555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95557"/>
    <w:rPr>
      <w:rFonts w:ascii="Arial Narrow" w:hAnsi="Arial Narrow"/>
      <w:dstrike w:val="0"/>
      <w:sz w:val="20"/>
      <w:bdr w:val="single" w:sz="2" w:space="0" w:color="auto"/>
      <w:vertAlign w:val="baseline"/>
    </w:rPr>
  </w:style>
  <w:style w:type="character" w:customStyle="1" w:styleId="style65">
    <w:name w:val="style65"/>
    <w:basedOn w:val="DefaultParagraphFont"/>
    <w:rsid w:val="00D95557"/>
    <w:rPr>
      <w:rFonts w:cs="Times New Roman"/>
    </w:rPr>
  </w:style>
  <w:style w:type="character" w:customStyle="1" w:styleId="qlabel">
    <w:name w:val="q_label"/>
    <w:basedOn w:val="DefaultParagraphFont"/>
    <w:rsid w:val="00D95557"/>
  </w:style>
  <w:style w:type="character" w:customStyle="1" w:styleId="alabel">
    <w:name w:val="a_label"/>
    <w:basedOn w:val="DefaultParagraphFont"/>
    <w:rsid w:val="00D95557"/>
  </w:style>
  <w:style w:type="character" w:customStyle="1" w:styleId="BoldandUnderlineCharChar">
    <w:name w:val="Bold and Underline Char Char"/>
    <w:basedOn w:val="DefaultParagraphFont"/>
    <w:rsid w:val="00D95557"/>
    <w:rPr>
      <w:rFonts w:eastAsia="MS Mincho"/>
      <w:b/>
      <w:u w:val="single"/>
      <w:lang w:val="en-US" w:eastAsia="en-US" w:bidi="ar-SA"/>
    </w:rPr>
  </w:style>
  <w:style w:type="character" w:customStyle="1" w:styleId="CardTextChar2">
    <w:name w:val="Card Text Char"/>
    <w:basedOn w:val="DefaultParagraphFont"/>
    <w:rsid w:val="00D95557"/>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D95557"/>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95557"/>
    <w:rPr>
      <w:rFonts w:cs="Arial"/>
      <w:bCs/>
      <w:szCs w:val="26"/>
      <w:u w:val="single"/>
      <w:lang w:val="en-US" w:eastAsia="en-US" w:bidi="ar-SA"/>
    </w:rPr>
  </w:style>
  <w:style w:type="paragraph" w:customStyle="1" w:styleId="evidencetextChar">
    <w:name w:val="evidence text Char"/>
    <w:basedOn w:val="Normal"/>
    <w:qFormat/>
    <w:rsid w:val="00D95557"/>
    <w:pPr>
      <w:ind w:left="1728" w:right="1008"/>
    </w:pPr>
    <w:rPr>
      <w:rFonts w:eastAsia="Times New Roman"/>
      <w:color w:val="000000"/>
      <w:sz w:val="18"/>
    </w:rPr>
  </w:style>
  <w:style w:type="character" w:customStyle="1" w:styleId="underline2">
    <w:name w:val="underline2"/>
    <w:basedOn w:val="DefaultParagraphFont"/>
    <w:rsid w:val="00D95557"/>
    <w:rPr>
      <w:u w:val="single"/>
    </w:rPr>
  </w:style>
  <w:style w:type="character" w:customStyle="1" w:styleId="UnderlineChar4Char">
    <w:name w:val="Underline Char4 Char"/>
    <w:basedOn w:val="DefaultParagraphFont"/>
    <w:link w:val="UnderlineChar4"/>
    <w:rsid w:val="00D95557"/>
    <w:rPr>
      <w:u w:val="single"/>
    </w:rPr>
  </w:style>
  <w:style w:type="paragraph" w:customStyle="1" w:styleId="UnderlineChar4">
    <w:name w:val="Underline Char4"/>
    <w:basedOn w:val="Normal"/>
    <w:link w:val="UnderlineChar4Char"/>
    <w:qFormat/>
    <w:rsid w:val="00D95557"/>
    <w:rPr>
      <w:rFonts w:asciiTheme="minorHAnsi" w:hAnsiTheme="minorHAnsi"/>
      <w:u w:val="single"/>
    </w:rPr>
  </w:style>
  <w:style w:type="character" w:customStyle="1" w:styleId="BoldandUnderlineChar3Char2">
    <w:name w:val="Bold and Underline Char3 Char2"/>
    <w:basedOn w:val="DefaultParagraphFont"/>
    <w:link w:val="BoldandUnderlineChar3"/>
    <w:rsid w:val="00D95557"/>
    <w:rPr>
      <w:b/>
      <w:u w:val="single"/>
    </w:rPr>
  </w:style>
  <w:style w:type="paragraph" w:customStyle="1" w:styleId="BoldandUnderlineChar3">
    <w:name w:val="Bold and Underline Char3"/>
    <w:basedOn w:val="Normal"/>
    <w:link w:val="BoldandUnderlineChar3Char2"/>
    <w:qFormat/>
    <w:rsid w:val="00D95557"/>
    <w:rPr>
      <w:rFonts w:asciiTheme="minorHAnsi" w:hAnsiTheme="minorHAnsi"/>
      <w:b/>
      <w:u w:val="single"/>
    </w:rPr>
  </w:style>
  <w:style w:type="character" w:customStyle="1" w:styleId="inside-head">
    <w:name w:val="inside-head"/>
    <w:basedOn w:val="DefaultParagraphFont"/>
    <w:rsid w:val="00D95557"/>
  </w:style>
  <w:style w:type="character" w:customStyle="1" w:styleId="officialstitle-">
    <w:name w:val="official_s_title-"/>
    <w:basedOn w:val="DefaultParagraphFont"/>
    <w:rsid w:val="00D95557"/>
  </w:style>
  <w:style w:type="character" w:customStyle="1" w:styleId="officialsbureau">
    <w:name w:val="official_s_bureau"/>
    <w:basedOn w:val="DefaultParagraphFont"/>
    <w:rsid w:val="00D95557"/>
  </w:style>
  <w:style w:type="paragraph" w:customStyle="1" w:styleId="Stylecard11ptBoldUnderline">
    <w:name w:val="Style card + 11 pt Bold Underline"/>
    <w:basedOn w:val="Normal"/>
    <w:link w:val="Stylecard11ptBoldUnderlineChar"/>
    <w:qFormat/>
    <w:rsid w:val="00D95557"/>
    <w:pPr>
      <w:ind w:left="288" w:right="288"/>
    </w:pPr>
    <w:rPr>
      <w:rFonts w:eastAsia="SimSun"/>
      <w:b/>
      <w:sz w:val="16"/>
      <w:lang w:eastAsia="zh-CN"/>
    </w:rPr>
  </w:style>
  <w:style w:type="character" w:customStyle="1" w:styleId="Stylecard11ptBoldUnderlineChar">
    <w:name w:val="Style card + 11 pt Bold Underline Char"/>
    <w:link w:val="Stylecard11ptBoldUnderline"/>
    <w:rsid w:val="00D95557"/>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D9555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95557"/>
    <w:pPr>
      <w:ind w:left="288" w:right="288"/>
    </w:pPr>
    <w:rPr>
      <w:rFonts w:eastAsia="SimSun"/>
      <w:bCs/>
      <w:sz w:val="16"/>
      <w:lang w:eastAsia="zh-CN"/>
    </w:rPr>
  </w:style>
  <w:style w:type="character" w:customStyle="1" w:styleId="StylecardLatinVerdana-BoldUnderlineChar">
    <w:name w:val="Style card + (Latin) Verdana-Bold Underline Char"/>
    <w:basedOn w:val="DefaultParagraphFont"/>
    <w:link w:val="StylecardLatinVerdana-BoldUnderline"/>
    <w:rsid w:val="00D95557"/>
    <w:rPr>
      <w:rFonts w:ascii="Georgia" w:eastAsia="SimSun" w:hAnsi="Georgia"/>
      <w:bCs/>
      <w:sz w:val="16"/>
      <w:lang w:eastAsia="zh-CN"/>
    </w:rPr>
  </w:style>
  <w:style w:type="paragraph" w:styleId="HTMLPreformatted">
    <w:name w:val="HTML Preformatted"/>
    <w:basedOn w:val="Normal"/>
    <w:link w:val="HTMLPreformattedChar"/>
    <w:rsid w:val="00D955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9555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D95557"/>
    <w:rPr>
      <w:u w:val="single"/>
    </w:rPr>
  </w:style>
  <w:style w:type="character" w:customStyle="1" w:styleId="StyleUnderlining11ptChar">
    <w:name w:val="Style Underlining + 11 pt Char"/>
    <w:basedOn w:val="DefaultParagraphFont"/>
    <w:link w:val="StyleUnderlining11pt"/>
    <w:rsid w:val="00D95557"/>
    <w:rPr>
      <w:rFonts w:ascii="Georgia" w:hAnsi="Georgia"/>
      <w:u w:val="single"/>
    </w:rPr>
  </w:style>
  <w:style w:type="paragraph" w:customStyle="1" w:styleId="StyleCardText9pt">
    <w:name w:val="Style Card Text + 9 pt"/>
    <w:basedOn w:val="Normal"/>
    <w:link w:val="StyleCardText9ptChar"/>
    <w:qFormat/>
    <w:rsid w:val="00D95557"/>
    <w:pPr>
      <w:spacing w:after="200"/>
      <w:contextualSpacing/>
    </w:pPr>
    <w:rPr>
      <w:rFonts w:eastAsia="Calibri"/>
    </w:rPr>
  </w:style>
  <w:style w:type="character" w:customStyle="1" w:styleId="StyleCardText9ptChar">
    <w:name w:val="Style Card Text + 9 pt Char"/>
    <w:basedOn w:val="DefaultParagraphFont"/>
    <w:link w:val="StyleCardText9pt"/>
    <w:rsid w:val="00D95557"/>
    <w:rPr>
      <w:rFonts w:ascii="Georgia" w:eastAsia="Calibri" w:hAnsi="Georgia"/>
    </w:rPr>
  </w:style>
  <w:style w:type="paragraph" w:styleId="Quote">
    <w:name w:val="Quote"/>
    <w:basedOn w:val="Normal"/>
    <w:next w:val="Normal"/>
    <w:link w:val="QuoteChar"/>
    <w:uiPriority w:val="29"/>
    <w:qFormat/>
    <w:rsid w:val="00D95557"/>
    <w:pPr>
      <w:widowControl w:val="0"/>
    </w:pPr>
    <w:rPr>
      <w:rFonts w:eastAsia="Times New Roman"/>
      <w:iCs/>
      <w:color w:val="000000"/>
      <w:lang w:bidi="en-US"/>
    </w:rPr>
  </w:style>
  <w:style w:type="character" w:customStyle="1" w:styleId="QuoteChar">
    <w:name w:val="Quote Char"/>
    <w:basedOn w:val="DefaultParagraphFont"/>
    <w:link w:val="Quote"/>
    <w:uiPriority w:val="29"/>
    <w:rsid w:val="00D95557"/>
    <w:rPr>
      <w:rFonts w:ascii="Georgia" w:eastAsia="Times New Roman" w:hAnsi="Georgia"/>
      <w:iCs/>
      <w:color w:val="000000"/>
      <w:lang w:bidi="en-US"/>
    </w:rPr>
  </w:style>
  <w:style w:type="character" w:customStyle="1" w:styleId="underlineChar">
    <w:name w:val="underline Char"/>
    <w:basedOn w:val="DefaultParagraphFont"/>
    <w:rsid w:val="00D9555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9555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95557"/>
    <w:rPr>
      <w:sz w:val="20"/>
      <w:u w:val="single"/>
    </w:rPr>
  </w:style>
  <w:style w:type="paragraph" w:styleId="BodyTextIndent2">
    <w:name w:val="Body Text Indent 2"/>
    <w:basedOn w:val="Normal"/>
    <w:link w:val="BodyTextIndent2Char"/>
    <w:unhideWhenUsed/>
    <w:rsid w:val="00D95557"/>
    <w:pPr>
      <w:spacing w:after="120" w:line="480" w:lineRule="auto"/>
      <w:ind w:left="360"/>
    </w:pPr>
  </w:style>
  <w:style w:type="character" w:customStyle="1" w:styleId="BodyTextIndent2Char">
    <w:name w:val="Body Text Indent 2 Char"/>
    <w:basedOn w:val="DefaultParagraphFont"/>
    <w:link w:val="BodyTextIndent2"/>
    <w:rsid w:val="00D95557"/>
    <w:rPr>
      <w:rFonts w:ascii="Georgia" w:hAnsi="Georgia"/>
    </w:rPr>
  </w:style>
  <w:style w:type="paragraph" w:styleId="BodyTextIndent3">
    <w:name w:val="Body Text Indent 3"/>
    <w:basedOn w:val="Normal"/>
    <w:link w:val="BodyTextIndent3Char"/>
    <w:uiPriority w:val="99"/>
    <w:unhideWhenUsed/>
    <w:rsid w:val="00D95557"/>
    <w:pPr>
      <w:spacing w:after="120"/>
      <w:ind w:left="360"/>
    </w:pPr>
    <w:rPr>
      <w:szCs w:val="16"/>
    </w:rPr>
  </w:style>
  <w:style w:type="character" w:customStyle="1" w:styleId="BodyTextIndent3Char">
    <w:name w:val="Body Text Indent 3 Char"/>
    <w:basedOn w:val="DefaultParagraphFont"/>
    <w:link w:val="BodyTextIndent3"/>
    <w:uiPriority w:val="99"/>
    <w:rsid w:val="00D95557"/>
    <w:rPr>
      <w:rFonts w:ascii="Georgia" w:hAnsi="Georgia"/>
      <w:szCs w:val="16"/>
    </w:rPr>
  </w:style>
  <w:style w:type="paragraph" w:styleId="BodyText2">
    <w:name w:val="Body Text 2"/>
    <w:basedOn w:val="Normal"/>
    <w:link w:val="BodyText2Char"/>
    <w:unhideWhenUsed/>
    <w:rsid w:val="00D95557"/>
    <w:pPr>
      <w:spacing w:after="120" w:line="480" w:lineRule="auto"/>
    </w:pPr>
  </w:style>
  <w:style w:type="character" w:customStyle="1" w:styleId="BodyText2Char">
    <w:name w:val="Body Text 2 Char"/>
    <w:basedOn w:val="DefaultParagraphFont"/>
    <w:link w:val="BodyText2"/>
    <w:rsid w:val="00D95557"/>
    <w:rPr>
      <w:rFonts w:ascii="Georgia" w:hAnsi="Georgia"/>
    </w:rPr>
  </w:style>
  <w:style w:type="paragraph" w:styleId="BodyTextIndent">
    <w:name w:val="Body Text Indent"/>
    <w:basedOn w:val="Normal"/>
    <w:link w:val="BodyTextIndentChar"/>
    <w:uiPriority w:val="99"/>
    <w:unhideWhenUsed/>
    <w:rsid w:val="00D95557"/>
    <w:pPr>
      <w:spacing w:after="120"/>
      <w:ind w:left="360"/>
    </w:pPr>
  </w:style>
  <w:style w:type="character" w:customStyle="1" w:styleId="BodyTextIndentChar">
    <w:name w:val="Body Text Indent Char"/>
    <w:basedOn w:val="DefaultParagraphFont"/>
    <w:link w:val="BodyTextIndent"/>
    <w:uiPriority w:val="99"/>
    <w:rsid w:val="00D95557"/>
    <w:rPr>
      <w:rFonts w:ascii="Georgia" w:hAnsi="Georgia"/>
    </w:rPr>
  </w:style>
  <w:style w:type="paragraph" w:styleId="BodyText3">
    <w:name w:val="Body Text 3"/>
    <w:basedOn w:val="Normal"/>
    <w:link w:val="BodyText3Char"/>
    <w:unhideWhenUsed/>
    <w:rsid w:val="00D95557"/>
    <w:pPr>
      <w:spacing w:after="120"/>
    </w:pPr>
    <w:rPr>
      <w:szCs w:val="16"/>
    </w:rPr>
  </w:style>
  <w:style w:type="character" w:customStyle="1" w:styleId="BodyText3Char">
    <w:name w:val="Body Text 3 Char"/>
    <w:basedOn w:val="DefaultParagraphFont"/>
    <w:link w:val="BodyText3"/>
    <w:rsid w:val="00D95557"/>
    <w:rPr>
      <w:rFonts w:ascii="Georgia" w:hAnsi="Georgia"/>
      <w:szCs w:val="16"/>
    </w:rPr>
  </w:style>
  <w:style w:type="character" w:customStyle="1" w:styleId="StyleBold">
    <w:name w:val="Style Bold"/>
    <w:basedOn w:val="DefaultParagraphFont"/>
    <w:uiPriority w:val="9"/>
    <w:semiHidden/>
    <w:rsid w:val="00D95557"/>
    <w:rPr>
      <w:b/>
      <w:bCs/>
    </w:rPr>
  </w:style>
  <w:style w:type="character" w:customStyle="1" w:styleId="body-text">
    <w:name w:val="body-text"/>
    <w:basedOn w:val="DefaultParagraphFont"/>
    <w:rsid w:val="00D95557"/>
  </w:style>
  <w:style w:type="paragraph" w:customStyle="1" w:styleId="StyleStyle411ptBoldBorderSinglesolidlineAuto0">
    <w:name w:val="Style Style4 + 11 pt Bold Border: : (Single solid line Auto  0...."/>
    <w:basedOn w:val="Normal"/>
    <w:link w:val="StyleStyle411ptBoldBorderSinglesolidlineAuto0Char"/>
    <w:qFormat/>
    <w:rsid w:val="00D9555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95557"/>
    <w:rPr>
      <w:rFonts w:ascii="Georgia" w:eastAsia="Times New Roman" w:hAnsi="Georgia"/>
      <w:b/>
      <w:bCs/>
      <w:u w:val="single"/>
      <w:bdr w:val="single" w:sz="4" w:space="0" w:color="auto"/>
    </w:rPr>
  </w:style>
  <w:style w:type="character" w:customStyle="1" w:styleId="globalcontentbody">
    <w:name w:val="globalcontentbody"/>
    <w:basedOn w:val="DefaultParagraphFont"/>
    <w:rsid w:val="00D95557"/>
  </w:style>
  <w:style w:type="paragraph" w:customStyle="1" w:styleId="StyleStyle112pt">
    <w:name w:val="Style Style1 + 12 pt"/>
    <w:basedOn w:val="Normal"/>
    <w:link w:val="StyleStyle112ptChar"/>
    <w:qFormat/>
    <w:rsid w:val="00D95557"/>
    <w:rPr>
      <w:rFonts w:eastAsia="SimSun"/>
      <w:u w:val="single"/>
      <w:lang w:eastAsia="zh-CN"/>
    </w:rPr>
  </w:style>
  <w:style w:type="character" w:customStyle="1" w:styleId="StyleStyle112ptChar">
    <w:name w:val="Style Style1 + 12 pt Char"/>
    <w:basedOn w:val="DefaultParagraphFont"/>
    <w:link w:val="StyleStyle112pt"/>
    <w:rsid w:val="00D95557"/>
    <w:rPr>
      <w:rFonts w:ascii="Georgia" w:eastAsia="SimSun" w:hAnsi="Georgia"/>
      <w:u w:val="single"/>
      <w:lang w:eastAsia="zh-CN"/>
    </w:rPr>
  </w:style>
  <w:style w:type="paragraph" w:customStyle="1" w:styleId="MinimizedText">
    <w:name w:val="Minimized Text"/>
    <w:basedOn w:val="Normal"/>
    <w:link w:val="MinimizedTextChar"/>
    <w:qFormat/>
    <w:rsid w:val="00D95557"/>
    <w:rPr>
      <w:rFonts w:eastAsia="Times New Roman"/>
    </w:rPr>
  </w:style>
  <w:style w:type="character" w:customStyle="1" w:styleId="MinimizedTextChar">
    <w:name w:val="Minimized Text Char"/>
    <w:basedOn w:val="DefaultParagraphFont"/>
    <w:link w:val="MinimizedText"/>
    <w:rsid w:val="00D95557"/>
    <w:rPr>
      <w:rFonts w:ascii="Georgia" w:eastAsia="Times New Roman" w:hAnsi="Georgia"/>
    </w:rPr>
  </w:style>
  <w:style w:type="character" w:customStyle="1" w:styleId="term1">
    <w:name w:val="term1"/>
    <w:basedOn w:val="DefaultParagraphFont"/>
    <w:rsid w:val="00D95557"/>
    <w:rPr>
      <w:b/>
      <w:bCs/>
    </w:rPr>
  </w:style>
  <w:style w:type="character" w:customStyle="1" w:styleId="Styleterm111ptUnderline">
    <w:name w:val="Style term1 + 11 pt Underline"/>
    <w:basedOn w:val="term1"/>
    <w:rsid w:val="00D95557"/>
    <w:rPr>
      <w:b/>
      <w:bCs/>
      <w:sz w:val="20"/>
      <w:u w:val="single"/>
    </w:rPr>
  </w:style>
  <w:style w:type="paragraph" w:customStyle="1" w:styleId="StyleMinimizedTextArialNarrow10pt">
    <w:name w:val="Style Minimized Text + Arial Narrow 10 pt"/>
    <w:basedOn w:val="MinimizedText"/>
    <w:link w:val="StyleMinimizedTextArialNarrow10ptChar"/>
    <w:qFormat/>
    <w:rsid w:val="00D95557"/>
    <w:rPr>
      <w:sz w:val="20"/>
    </w:rPr>
  </w:style>
  <w:style w:type="character" w:customStyle="1" w:styleId="StyleMinimizedTextArialNarrow10ptChar">
    <w:name w:val="Style Minimized Text + Arial Narrow 10 pt Char"/>
    <w:basedOn w:val="MinimizedTextChar"/>
    <w:link w:val="StyleMinimizedTextArialNarrow10pt"/>
    <w:rsid w:val="00D95557"/>
    <w:rPr>
      <w:rFonts w:ascii="Georgia" w:eastAsia="Times New Roman" w:hAnsi="Georgia"/>
      <w:sz w:val="20"/>
    </w:rPr>
  </w:style>
  <w:style w:type="character" w:customStyle="1" w:styleId="Styleunderline11ptBold">
    <w:name w:val="Style underline + 11 pt Bold"/>
    <w:basedOn w:val="underline"/>
    <w:rsid w:val="00D95557"/>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9555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95557"/>
    <w:rPr>
      <w:rFonts w:ascii="Georgia" w:eastAsia="Times New Roman" w:hAnsi="Georgia"/>
      <w:u w:val="single"/>
      <w:bdr w:val="single" w:sz="4" w:space="0" w:color="auto"/>
    </w:rPr>
  </w:style>
  <w:style w:type="character" w:customStyle="1" w:styleId="Style9pt">
    <w:name w:val="Style 9 pt"/>
    <w:basedOn w:val="DefaultParagraphFont"/>
    <w:rsid w:val="00D95557"/>
    <w:rPr>
      <w:rFonts w:ascii="Times New Roman" w:hAnsi="Times New Roman"/>
      <w:sz w:val="20"/>
    </w:rPr>
  </w:style>
  <w:style w:type="paragraph" w:customStyle="1" w:styleId="StyleStyle49pt3">
    <w:name w:val="Style Style4 + 9 pt3"/>
    <w:basedOn w:val="Style4"/>
    <w:link w:val="StyleStyle49pt3Char"/>
    <w:qFormat/>
    <w:rsid w:val="00D95557"/>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D95557"/>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D95557"/>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D95557"/>
    <w:rPr>
      <w:rFonts w:ascii="Calibri" w:eastAsia="Times New Roman" w:hAnsi="Calibri" w:cs="Times New Roman"/>
      <w:b/>
      <w:bCs/>
      <w:sz w:val="24"/>
      <w:u w:val="single"/>
      <w:lang w:val="x-none"/>
    </w:rPr>
  </w:style>
  <w:style w:type="character" w:customStyle="1" w:styleId="authorbio">
    <w:name w:val="authorbio"/>
    <w:basedOn w:val="DefaultParagraphFont"/>
    <w:rsid w:val="00D95557"/>
  </w:style>
  <w:style w:type="character" w:customStyle="1" w:styleId="a">
    <w:name w:val="a"/>
    <w:basedOn w:val="DefaultParagraphFont"/>
    <w:rsid w:val="00D95557"/>
  </w:style>
  <w:style w:type="character" w:customStyle="1" w:styleId="StyleUnderline3">
    <w:name w:val="Style Underline3"/>
    <w:basedOn w:val="DefaultParagraphFont"/>
    <w:rsid w:val="00D95557"/>
    <w:rPr>
      <w:u w:val="single"/>
    </w:rPr>
  </w:style>
  <w:style w:type="paragraph" w:customStyle="1" w:styleId="StyleStyle111ptBorderSinglesolidlineAuto05ptL">
    <w:name w:val="Style Style1 + 11 pt Border: : (Single solid line Auto  0.5 pt L..."/>
    <w:link w:val="StyleStyle111ptBorderSinglesolidlineAuto05ptLChar"/>
    <w:qFormat/>
    <w:rsid w:val="00D9555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95557"/>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D95557"/>
    <w:rPr>
      <w:u w:val="single"/>
    </w:rPr>
  </w:style>
  <w:style w:type="paragraph" w:customStyle="1" w:styleId="Circled">
    <w:name w:val="Circled"/>
    <w:link w:val="CircledChar"/>
    <w:qFormat/>
    <w:rsid w:val="00D9555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D95557"/>
    <w:rPr>
      <w:rFonts w:ascii="Times New Roman" w:eastAsia="MS Mincho" w:hAnsi="Times New Roman" w:cs="Times New Roman"/>
      <w:b/>
      <w:szCs w:val="20"/>
      <w:u w:val="single"/>
      <w:lang w:eastAsia="ja-JP"/>
    </w:rPr>
  </w:style>
  <w:style w:type="character" w:customStyle="1" w:styleId="base">
    <w:name w:val="base"/>
    <w:basedOn w:val="DefaultParagraphFont"/>
    <w:rsid w:val="00D95557"/>
  </w:style>
  <w:style w:type="character" w:customStyle="1" w:styleId="part-of-speech">
    <w:name w:val="part-of-speech"/>
    <w:basedOn w:val="DefaultParagraphFont"/>
    <w:rsid w:val="00D95557"/>
  </w:style>
  <w:style w:type="character" w:customStyle="1" w:styleId="sep">
    <w:name w:val="sep"/>
    <w:basedOn w:val="DefaultParagraphFont"/>
    <w:rsid w:val="00D95557"/>
  </w:style>
  <w:style w:type="character" w:customStyle="1" w:styleId="pron">
    <w:name w:val="pron"/>
    <w:basedOn w:val="DefaultParagraphFont"/>
    <w:rsid w:val="00D95557"/>
  </w:style>
  <w:style w:type="paragraph" w:customStyle="1" w:styleId="StyleStyle4LatinTimesNewRomanAsianSimSun">
    <w:name w:val="Style Style4 + (Latin) Times New Roman (Asian) SimSun"/>
    <w:basedOn w:val="Normal"/>
    <w:link w:val="StyleStyle4LatinTimesNewRomanAsianSimSunChar"/>
    <w:qFormat/>
    <w:rsid w:val="00D9555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95557"/>
    <w:rPr>
      <w:rFonts w:ascii="Georgia" w:eastAsia="SimSun" w:hAnsi="Georgia"/>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9555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95557"/>
    <w:rPr>
      <w:rFonts w:ascii="Georgia" w:eastAsia="SimSun" w:hAnsi="Georgia"/>
      <w:b/>
      <w:bCs/>
      <w:u w:val="single"/>
    </w:rPr>
  </w:style>
  <w:style w:type="character" w:customStyle="1" w:styleId="CharChar3">
    <w:name w:val="Char Char3"/>
    <w:basedOn w:val="DefaultParagraphFont"/>
    <w:rsid w:val="00D95557"/>
    <w:rPr>
      <w:rFonts w:cs="Arial"/>
      <w:b/>
      <w:bCs/>
      <w:iCs/>
      <w:lang w:val="en-US" w:eastAsia="en-US" w:bidi="ar-SA"/>
    </w:rPr>
  </w:style>
  <w:style w:type="character" w:customStyle="1" w:styleId="SubtitleChar1">
    <w:name w:val="Subtitle Char1"/>
    <w:aliases w:val="Underlined card text Char1"/>
    <w:basedOn w:val="DefaultParagraphFont"/>
    <w:rsid w:val="00D95557"/>
    <w:rPr>
      <w:color w:val="5A5A5A" w:themeColor="text1" w:themeTint="A5"/>
      <w:spacing w:val="15"/>
      <w:sz w:val="22"/>
      <w:szCs w:val="22"/>
    </w:rPr>
  </w:style>
  <w:style w:type="paragraph" w:customStyle="1" w:styleId="StyleStyle411pt1">
    <w:name w:val="Style Style4 + 11 pt1"/>
    <w:basedOn w:val="Style4"/>
    <w:link w:val="StyleStyle411pt1Char"/>
    <w:qFormat/>
    <w:rsid w:val="00D95557"/>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D95557"/>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D95557"/>
    <w:rPr>
      <w:b/>
      <w:u w:val="single"/>
      <w:lang w:val="en-US" w:eastAsia="en-US" w:bidi="ar-SA"/>
    </w:rPr>
  </w:style>
  <w:style w:type="character" w:customStyle="1" w:styleId="StyleUnderlineCharChar111pt">
    <w:name w:val="Style Underline Char Char1 + 11 pt"/>
    <w:basedOn w:val="DefaultParagraphFont"/>
    <w:rsid w:val="00D9555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9555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D9555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D95557"/>
    <w:rPr>
      <w:sz w:val="22"/>
      <w:u w:val="single"/>
    </w:rPr>
  </w:style>
  <w:style w:type="paragraph" w:customStyle="1" w:styleId="StyleMinimizedTextArialNarrow9pt">
    <w:name w:val="Style Minimized Text + Arial Narrow 9 pt"/>
    <w:basedOn w:val="Normal"/>
    <w:link w:val="StyleMinimizedTextArialNarrow9ptChar"/>
    <w:qFormat/>
    <w:rsid w:val="00D95557"/>
    <w:rPr>
      <w:rFonts w:eastAsia="Times New Roman"/>
    </w:rPr>
  </w:style>
  <w:style w:type="character" w:customStyle="1" w:styleId="StyleMinimizedTextArialNarrow9ptChar">
    <w:name w:val="Style Minimized Text + Arial Narrow 9 pt Char"/>
    <w:basedOn w:val="DefaultParagraphFont"/>
    <w:link w:val="StyleMinimizedTextArialNarrow9pt"/>
    <w:rsid w:val="00D95557"/>
    <w:rPr>
      <w:rFonts w:ascii="Georgia" w:eastAsia="Times New Roman" w:hAnsi="Georgia"/>
    </w:rPr>
  </w:style>
  <w:style w:type="paragraph" w:customStyle="1" w:styleId="StyleBoldandUnderlineChar11ptNotBold">
    <w:name w:val="Style Bold and Underline Char + 11 pt Not Bold"/>
    <w:link w:val="StyleBoldandUnderlineChar11ptNotBoldChar"/>
    <w:qFormat/>
    <w:rsid w:val="00D9555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9555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9555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9555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D95557"/>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D95557"/>
    <w:rPr>
      <w:b w:val="0"/>
      <w:bCs/>
      <w:sz w:val="20"/>
      <w:u w:val="single"/>
      <w:lang w:val="en-US" w:eastAsia="en-US" w:bidi="ar-SA"/>
    </w:rPr>
  </w:style>
  <w:style w:type="character" w:customStyle="1" w:styleId="Styleunderline9pt">
    <w:name w:val="Style underline + 9 pt"/>
    <w:basedOn w:val="underline"/>
    <w:rsid w:val="00D95557"/>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D95557"/>
    <w:rPr>
      <w:rFonts w:ascii="Times New Roman" w:hAnsi="Times New Roman"/>
      <w:sz w:val="20"/>
    </w:rPr>
  </w:style>
  <w:style w:type="character" w:customStyle="1" w:styleId="Styleunderline9pt1">
    <w:name w:val="Style underline + 9 pt1"/>
    <w:basedOn w:val="underline"/>
    <w:rsid w:val="00D95557"/>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D9555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95557"/>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D95557"/>
    <w:rPr>
      <w:b/>
      <w:bCs/>
      <w:noProof w:val="0"/>
      <w:sz w:val="20"/>
      <w:u w:val="single"/>
      <w:lang w:val="en-US" w:eastAsia="en-US" w:bidi="ar-SA"/>
    </w:rPr>
  </w:style>
  <w:style w:type="character" w:customStyle="1" w:styleId="Hyperlink23">
    <w:name w:val="Hyperlink23"/>
    <w:basedOn w:val="DefaultParagraphFont"/>
    <w:rsid w:val="00D95557"/>
    <w:rPr>
      <w:color w:val="3300CC"/>
      <w:u w:val="single"/>
    </w:rPr>
  </w:style>
  <w:style w:type="paragraph" w:customStyle="1" w:styleId="cardCharChar">
    <w:name w:val="card Char Char"/>
    <w:basedOn w:val="Normal"/>
    <w:link w:val="cardCharCharChar"/>
    <w:qFormat/>
    <w:rsid w:val="00D95557"/>
    <w:pPr>
      <w:ind w:left="288" w:right="288"/>
    </w:pPr>
    <w:rPr>
      <w:rFonts w:eastAsia="Times New Roman"/>
      <w:szCs w:val="20"/>
    </w:rPr>
  </w:style>
  <w:style w:type="character" w:customStyle="1" w:styleId="cardCharCharChar">
    <w:name w:val="card Char Char Char"/>
    <w:basedOn w:val="DefaultParagraphFont"/>
    <w:link w:val="cardCharChar"/>
    <w:rsid w:val="00D95557"/>
    <w:rPr>
      <w:rFonts w:ascii="Georgia" w:eastAsia="Times New Roman" w:hAnsi="Georgia"/>
      <w:szCs w:val="20"/>
    </w:rPr>
  </w:style>
  <w:style w:type="character" w:customStyle="1" w:styleId="StyleunderlineArialNarrow9ptBold">
    <w:name w:val="Style underline + Arial Narrow 9 pt Bold"/>
    <w:basedOn w:val="underline"/>
    <w:rsid w:val="00D95557"/>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D95557"/>
  </w:style>
  <w:style w:type="character" w:customStyle="1" w:styleId="StylecardCharCharArialNarrow9ptChar">
    <w:name w:val="Style card Char Char + Arial Narrow 9 pt Char"/>
    <w:basedOn w:val="cardCharCharChar"/>
    <w:link w:val="StylecardCharCharArialNarrow9pt"/>
    <w:rsid w:val="00D95557"/>
    <w:rPr>
      <w:rFonts w:ascii="Georgia" w:eastAsia="Times New Roman" w:hAnsi="Georgia"/>
      <w:szCs w:val="20"/>
    </w:rPr>
  </w:style>
  <w:style w:type="character" w:customStyle="1" w:styleId="CardTextChar10">
    <w:name w:val="Card Text Char1"/>
    <w:basedOn w:val="DefaultParagraphFont"/>
    <w:rsid w:val="00D9555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9555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D9555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9555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D95557"/>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D95557"/>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D9555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D9555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95557"/>
    <w:rPr>
      <w:rFonts w:eastAsia="Times New Roman"/>
    </w:rPr>
  </w:style>
  <w:style w:type="character" w:customStyle="1" w:styleId="TextsmallChar">
    <w:name w:val="Textsmall Char"/>
    <w:basedOn w:val="DefaultParagraphFont"/>
    <w:link w:val="Textsmall"/>
    <w:rsid w:val="00D95557"/>
    <w:rPr>
      <w:rFonts w:ascii="Georgia" w:eastAsia="Times New Roman" w:hAnsi="Georgia"/>
    </w:rPr>
  </w:style>
  <w:style w:type="character" w:customStyle="1" w:styleId="CharChar111">
    <w:name w:val="Char Char111"/>
    <w:basedOn w:val="DefaultParagraphFont"/>
    <w:rsid w:val="00D95557"/>
    <w:rPr>
      <w:rFonts w:cs="Arial"/>
      <w:bCs/>
      <w:szCs w:val="26"/>
      <w:u w:val="single"/>
      <w:lang w:val="en-US" w:eastAsia="en-US" w:bidi="ar-SA"/>
    </w:rPr>
  </w:style>
  <w:style w:type="paragraph" w:customStyle="1" w:styleId="cardtextsmall">
    <w:name w:val="card text small"/>
    <w:basedOn w:val="Normal"/>
    <w:qFormat/>
    <w:rsid w:val="00D95557"/>
    <w:rPr>
      <w:rFonts w:ascii="Arial Narrow" w:eastAsia="Times New Roman" w:hAnsi="Arial Narrow"/>
    </w:rPr>
  </w:style>
  <w:style w:type="character" w:customStyle="1" w:styleId="AUnterdline">
    <w:name w:val="AUnterdline"/>
    <w:qFormat/>
    <w:rsid w:val="00D9555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95557"/>
    <w:rPr>
      <w:rFonts w:ascii="Times New Roman" w:hAnsi="Times New Roman"/>
      <w:b/>
      <w:bCs/>
      <w:sz w:val="20"/>
      <w:u w:val="single"/>
      <w:bdr w:val="single" w:sz="4" w:space="0" w:color="auto"/>
    </w:rPr>
  </w:style>
  <w:style w:type="character" w:customStyle="1" w:styleId="highlightedsearchterm">
    <w:name w:val="highlightedsearchterm"/>
    <w:rsid w:val="00D95557"/>
  </w:style>
  <w:style w:type="character" w:customStyle="1" w:styleId="StyleUnderline1">
    <w:name w:val="Style Underline1"/>
    <w:basedOn w:val="DefaultParagraphFont"/>
    <w:rsid w:val="00D95557"/>
    <w:rPr>
      <w:rFonts w:ascii="Times New Roman" w:hAnsi="Times New Roman"/>
      <w:sz w:val="20"/>
      <w:u w:val="single"/>
    </w:rPr>
  </w:style>
  <w:style w:type="paragraph" w:customStyle="1" w:styleId="StyleStyle49pt10">
    <w:name w:val="Style Style4 + 9 pt10"/>
    <w:basedOn w:val="Style4"/>
    <w:link w:val="StyleStyle49pt10Char"/>
    <w:qFormat/>
    <w:rsid w:val="00D95557"/>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D95557"/>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D95557"/>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D95557"/>
    <w:rPr>
      <w:rFonts w:ascii="Calibri" w:eastAsia="Times New Roman" w:hAnsi="Calibri" w:cs="Times New Roman"/>
      <w:b/>
      <w:bCs/>
      <w:u w:val="single"/>
    </w:rPr>
  </w:style>
  <w:style w:type="paragraph" w:customStyle="1" w:styleId="NormalUnderline">
    <w:name w:val="Normal Underline"/>
    <w:basedOn w:val="Normal"/>
    <w:link w:val="NormalUnderlineChar"/>
    <w:qFormat/>
    <w:rsid w:val="00D95557"/>
    <w:pPr>
      <w:ind w:left="288"/>
    </w:pPr>
    <w:rPr>
      <w:rFonts w:eastAsia="Times New Roman"/>
      <w:u w:val="single"/>
    </w:rPr>
  </w:style>
  <w:style w:type="character" w:customStyle="1" w:styleId="NormalUnderlineChar">
    <w:name w:val="Normal Underline Char"/>
    <w:link w:val="NormalUnderline"/>
    <w:rsid w:val="00D95557"/>
    <w:rPr>
      <w:rFonts w:ascii="Georgia" w:eastAsia="Times New Roman" w:hAnsi="Georgia"/>
      <w:u w:val="single"/>
    </w:rPr>
  </w:style>
  <w:style w:type="character" w:customStyle="1" w:styleId="DontRead">
    <w:name w:val="Don't Read"/>
    <w:qFormat/>
    <w:rsid w:val="00D95557"/>
    <w:rPr>
      <w:rFonts w:ascii="Times New Roman" w:hAnsi="Times New Roman"/>
      <w:sz w:val="16"/>
    </w:rPr>
  </w:style>
  <w:style w:type="paragraph" w:customStyle="1" w:styleId="Underlinestyle">
    <w:name w:val="Underline style"/>
    <w:basedOn w:val="Normal"/>
    <w:qFormat/>
    <w:rsid w:val="00D95557"/>
    <w:rPr>
      <w:rFonts w:eastAsia="Times New Roman"/>
      <w:u w:val="single"/>
    </w:rPr>
  </w:style>
  <w:style w:type="character" w:customStyle="1" w:styleId="Style11ptUnderline3">
    <w:name w:val="Style 11 pt Underline3"/>
    <w:rsid w:val="00D95557"/>
    <w:rPr>
      <w:sz w:val="20"/>
      <w:u w:val="single"/>
    </w:rPr>
  </w:style>
  <w:style w:type="character" w:customStyle="1" w:styleId="27">
    <w:name w:val="27"/>
    <w:rsid w:val="00D95557"/>
    <w:rPr>
      <w:rFonts w:cs="Arial"/>
      <w:bCs/>
      <w:sz w:val="20"/>
      <w:u w:val="single"/>
      <w:lang w:val="en-US" w:eastAsia="en-US" w:bidi="ar-SA"/>
    </w:rPr>
  </w:style>
  <w:style w:type="character" w:customStyle="1" w:styleId="2">
    <w:name w:val="2"/>
    <w:rsid w:val="00D95557"/>
    <w:rPr>
      <w:rFonts w:cs="Arial"/>
      <w:bCs/>
      <w:sz w:val="20"/>
      <w:u w:val="single"/>
      <w:lang w:val="en-US" w:eastAsia="en-US" w:bidi="ar-SA"/>
    </w:rPr>
  </w:style>
  <w:style w:type="character" w:customStyle="1" w:styleId="Style9ptUnderline11">
    <w:name w:val="Style 9 pt Underline11"/>
    <w:basedOn w:val="DefaultParagraphFont"/>
    <w:rsid w:val="00D95557"/>
    <w:rPr>
      <w:sz w:val="20"/>
      <w:u w:val="single"/>
    </w:rPr>
  </w:style>
  <w:style w:type="character" w:customStyle="1" w:styleId="Style9ptBoldUnderline5">
    <w:name w:val="Style 9 pt Bold Underline5"/>
    <w:basedOn w:val="DefaultParagraphFont"/>
    <w:rsid w:val="00D95557"/>
    <w:rPr>
      <w:b/>
      <w:bCs/>
      <w:sz w:val="20"/>
      <w:u w:val="single"/>
    </w:rPr>
  </w:style>
  <w:style w:type="character" w:customStyle="1" w:styleId="CharChar114">
    <w:name w:val="Char Char114"/>
    <w:basedOn w:val="DefaultParagraphFont"/>
    <w:rsid w:val="00D95557"/>
    <w:rPr>
      <w:rFonts w:cs="Arial"/>
      <w:bCs/>
      <w:szCs w:val="26"/>
      <w:u w:val="single"/>
      <w:lang w:val="en-US" w:eastAsia="en-US" w:bidi="ar-SA"/>
    </w:rPr>
  </w:style>
  <w:style w:type="character" w:customStyle="1" w:styleId="CharChar113">
    <w:name w:val="Char Char113"/>
    <w:basedOn w:val="DefaultParagraphFont"/>
    <w:rsid w:val="00D95557"/>
    <w:rPr>
      <w:rFonts w:cs="Arial"/>
      <w:bCs/>
      <w:szCs w:val="26"/>
      <w:u w:val="single"/>
      <w:lang w:val="en-US" w:eastAsia="en-US" w:bidi="ar-SA"/>
    </w:rPr>
  </w:style>
  <w:style w:type="character" w:customStyle="1" w:styleId="CharChar112">
    <w:name w:val="Char Char112"/>
    <w:basedOn w:val="DefaultParagraphFont"/>
    <w:rsid w:val="00D95557"/>
    <w:rPr>
      <w:rFonts w:cs="Arial"/>
      <w:bCs/>
      <w:szCs w:val="26"/>
      <w:u w:val="single"/>
      <w:lang w:val="en-US" w:eastAsia="en-US" w:bidi="ar-SA"/>
    </w:rPr>
  </w:style>
  <w:style w:type="character" w:customStyle="1" w:styleId="ssl0">
    <w:name w:val="ss_l0"/>
    <w:basedOn w:val="DefaultParagraphFont"/>
    <w:rsid w:val="00D95557"/>
  </w:style>
  <w:style w:type="paragraph" w:customStyle="1" w:styleId="WW-Default1">
    <w:name w:val="WW-Default1"/>
    <w:basedOn w:val="Normal"/>
    <w:qFormat/>
    <w:rsid w:val="00D95557"/>
    <w:pPr>
      <w:suppressAutoHyphens/>
    </w:pPr>
    <w:rPr>
      <w:rFonts w:eastAsia="Times New Roman"/>
      <w:b/>
      <w:bCs/>
      <w:szCs w:val="20"/>
      <w:lang w:eastAsia="ar-SA"/>
    </w:rPr>
  </w:style>
  <w:style w:type="character" w:customStyle="1" w:styleId="zoomme">
    <w:name w:val="zoomme"/>
    <w:basedOn w:val="DefaultParagraphFont"/>
    <w:rsid w:val="00D95557"/>
  </w:style>
  <w:style w:type="character" w:customStyle="1" w:styleId="Date1">
    <w:name w:val="Date1"/>
    <w:basedOn w:val="DefaultParagraphFont"/>
    <w:rsid w:val="00D95557"/>
  </w:style>
  <w:style w:type="character" w:customStyle="1" w:styleId="classauthor">
    <w:name w:val="class=&quot;author&quot;"/>
    <w:basedOn w:val="DefaultParagraphFont"/>
    <w:rsid w:val="00D95557"/>
  </w:style>
  <w:style w:type="paragraph" w:customStyle="1" w:styleId="CardStyle0">
    <w:name w:val="Card Style"/>
    <w:basedOn w:val="Normal"/>
    <w:link w:val="CardStyleChar"/>
    <w:qFormat/>
    <w:rsid w:val="00D95557"/>
    <w:rPr>
      <w:rFonts w:eastAsia="Times New Roman"/>
    </w:rPr>
  </w:style>
  <w:style w:type="character" w:customStyle="1" w:styleId="texto1">
    <w:name w:val="texto1"/>
    <w:rsid w:val="00D9555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95557"/>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95557"/>
    <w:rPr>
      <w:rFonts w:ascii="Georgia" w:eastAsia="Times New Roman" w:hAnsi="Georgia" w:cs="Arial"/>
      <w:b/>
      <w:bCs/>
      <w:sz w:val="24"/>
      <w:szCs w:val="28"/>
    </w:rPr>
  </w:style>
  <w:style w:type="paragraph" w:customStyle="1" w:styleId="Style23">
    <w:name w:val="Style23"/>
    <w:basedOn w:val="Normal"/>
    <w:uiPriority w:val="99"/>
    <w:qFormat/>
    <w:rsid w:val="00D95557"/>
    <w:pPr>
      <w:widowControl w:val="0"/>
      <w:autoSpaceDE w:val="0"/>
      <w:autoSpaceDN w:val="0"/>
      <w:adjustRightInd w:val="0"/>
      <w:spacing w:line="209" w:lineRule="exact"/>
    </w:pPr>
    <w:rPr>
      <w:rFonts w:eastAsia="SimSun"/>
    </w:rPr>
  </w:style>
  <w:style w:type="character" w:customStyle="1" w:styleId="gray">
    <w:name w:val="gray"/>
    <w:basedOn w:val="DefaultParagraphFont"/>
    <w:rsid w:val="00D95557"/>
  </w:style>
  <w:style w:type="paragraph" w:customStyle="1" w:styleId="Tagtemplate">
    <w:name w:val="Tagtemplate"/>
    <w:basedOn w:val="Normal"/>
    <w:link w:val="TagtemplateChar"/>
    <w:autoRedefine/>
    <w:qFormat/>
    <w:rsid w:val="00D95557"/>
    <w:pPr>
      <w:keepNext/>
      <w:keepLines/>
    </w:pPr>
    <w:rPr>
      <w:rFonts w:eastAsia="Calibri"/>
      <w:b/>
    </w:rPr>
  </w:style>
  <w:style w:type="character" w:customStyle="1" w:styleId="TagtemplateChar">
    <w:name w:val="Tagtemplate Char"/>
    <w:basedOn w:val="DefaultParagraphFont"/>
    <w:link w:val="Tagtemplate"/>
    <w:rsid w:val="00D95557"/>
    <w:rPr>
      <w:rFonts w:ascii="Georgia" w:eastAsia="Calibri" w:hAnsi="Georgia"/>
      <w:b/>
    </w:rPr>
  </w:style>
  <w:style w:type="character" w:customStyle="1" w:styleId="Styleunderline11ptBorderSinglesolidlineAuto05p">
    <w:name w:val="Style underline + 11 pt Border: : (Single solid line Auto  0.5 p..."/>
    <w:rsid w:val="00D95557"/>
    <w:rPr>
      <w:sz w:val="20"/>
      <w:u w:val="single"/>
      <w:bdr w:val="single" w:sz="4" w:space="0" w:color="auto"/>
    </w:rPr>
  </w:style>
  <w:style w:type="paragraph" w:customStyle="1" w:styleId="Citation-FirstLine">
    <w:name w:val="Citation - First Line"/>
    <w:basedOn w:val="Normal"/>
    <w:next w:val="Normal"/>
    <w:autoRedefine/>
    <w:qFormat/>
    <w:rsid w:val="00D95557"/>
    <w:pPr>
      <w:spacing w:line="240" w:lineRule="atLeast"/>
      <w:jc w:val="both"/>
    </w:pPr>
    <w:rPr>
      <w:rFonts w:ascii="Book Antiqua" w:eastAsia="Times New Roman" w:hAnsi="Book Antiqua"/>
    </w:rPr>
  </w:style>
  <w:style w:type="character" w:customStyle="1" w:styleId="CardText-Underlined">
    <w:name w:val="Card Text - Underlined"/>
    <w:rsid w:val="00D95557"/>
    <w:rPr>
      <w:b/>
      <w:sz w:val="20"/>
      <w:u w:val="single"/>
    </w:rPr>
  </w:style>
  <w:style w:type="paragraph" w:customStyle="1" w:styleId="Citation-Complete">
    <w:name w:val="Citation - Complete"/>
    <w:basedOn w:val="Normal"/>
    <w:next w:val="Normal"/>
    <w:link w:val="Citation-CompleteChar"/>
    <w:autoRedefine/>
    <w:qFormat/>
    <w:rsid w:val="00D9555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95557"/>
    <w:rPr>
      <w:rFonts w:ascii="Book Antiqua" w:eastAsia="Times New Roman" w:hAnsi="Book Antiqua"/>
    </w:rPr>
  </w:style>
  <w:style w:type="character" w:customStyle="1" w:styleId="MicroTextChar">
    <w:name w:val="MicroText Char"/>
    <w:link w:val="MicroText"/>
    <w:rsid w:val="00D95557"/>
    <w:rPr>
      <w:rFonts w:ascii="Arial Narrow" w:hAnsi="Arial Narrow"/>
      <w:sz w:val="12"/>
    </w:rPr>
  </w:style>
  <w:style w:type="character" w:customStyle="1" w:styleId="Style11ptItalic">
    <w:name w:val="Style 11 pt Italic"/>
    <w:basedOn w:val="DefaultParagraphFont"/>
    <w:rsid w:val="00D95557"/>
    <w:rPr>
      <w:rFonts w:ascii="Times New Roman" w:hAnsi="Times New Roman"/>
      <w:i/>
      <w:iCs/>
      <w:sz w:val="20"/>
    </w:rPr>
  </w:style>
  <w:style w:type="character" w:customStyle="1" w:styleId="BoldandUnderlineChar">
    <w:name w:val="Bold and Underline Char"/>
    <w:basedOn w:val="DefaultParagraphFont"/>
    <w:link w:val="BoldandUnderline"/>
    <w:locked/>
    <w:rsid w:val="00D95557"/>
    <w:rPr>
      <w:b/>
      <w:u w:val="single"/>
    </w:rPr>
  </w:style>
  <w:style w:type="paragraph" w:customStyle="1" w:styleId="BoldandUnderline">
    <w:name w:val="Bold and Underline"/>
    <w:basedOn w:val="Normal"/>
    <w:link w:val="BoldandUnderlineChar"/>
    <w:qFormat/>
    <w:rsid w:val="00D95557"/>
    <w:rPr>
      <w:rFonts w:asciiTheme="minorHAnsi" w:hAnsiTheme="minorHAnsi"/>
      <w:b/>
      <w:u w:val="single"/>
    </w:rPr>
  </w:style>
  <w:style w:type="character" w:customStyle="1" w:styleId="hdr">
    <w:name w:val="hdr"/>
    <w:basedOn w:val="DefaultParagraphFont"/>
    <w:rsid w:val="00D95557"/>
  </w:style>
  <w:style w:type="paragraph" w:customStyle="1" w:styleId="StyleStyle49ptBold3">
    <w:name w:val="Style Style4 + 9 pt Bold3"/>
    <w:basedOn w:val="Style4"/>
    <w:link w:val="StyleStyle49ptBold3Char"/>
    <w:qFormat/>
    <w:rsid w:val="00D95557"/>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D95557"/>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D95557"/>
    <w:rPr>
      <w:sz w:val="20"/>
      <w:u w:val="single"/>
    </w:rPr>
  </w:style>
  <w:style w:type="character" w:customStyle="1" w:styleId="ct-with-fmlt">
    <w:name w:val="ct-with-fmlt"/>
    <w:basedOn w:val="DefaultParagraphFont"/>
    <w:rsid w:val="00D95557"/>
  </w:style>
  <w:style w:type="paragraph" w:customStyle="1" w:styleId="StyleStyle49pt">
    <w:name w:val="Style Style4 + 9 pt"/>
    <w:basedOn w:val="Normal"/>
    <w:link w:val="StyleStyle49ptChar"/>
    <w:qFormat/>
    <w:rsid w:val="00D95557"/>
    <w:rPr>
      <w:rFonts w:eastAsia="Times New Roman"/>
      <w:u w:val="single"/>
    </w:rPr>
  </w:style>
  <w:style w:type="character" w:customStyle="1" w:styleId="StyleStyle49ptChar">
    <w:name w:val="Style Style4 + 9 pt Char"/>
    <w:basedOn w:val="DefaultParagraphFont"/>
    <w:link w:val="StyleStyle49pt"/>
    <w:rsid w:val="00D95557"/>
    <w:rPr>
      <w:rFonts w:ascii="Georgia" w:eastAsia="Times New Roman" w:hAnsi="Georgia"/>
      <w:u w:val="single"/>
    </w:rPr>
  </w:style>
  <w:style w:type="paragraph" w:customStyle="1" w:styleId="StyleStyle49ptBold">
    <w:name w:val="Style Style4 + 9 pt Bold"/>
    <w:basedOn w:val="Normal"/>
    <w:link w:val="StyleStyle49ptBoldChar"/>
    <w:qFormat/>
    <w:rsid w:val="00D95557"/>
    <w:rPr>
      <w:rFonts w:eastAsia="Times New Roman"/>
      <w:b/>
      <w:bCs/>
      <w:u w:val="single"/>
    </w:rPr>
  </w:style>
  <w:style w:type="character" w:customStyle="1" w:styleId="StyleStyle49ptBoldChar">
    <w:name w:val="Style Style4 + 9 pt Bold Char"/>
    <w:basedOn w:val="DefaultParagraphFont"/>
    <w:link w:val="StyleStyle49ptBold"/>
    <w:rsid w:val="00D95557"/>
    <w:rPr>
      <w:rFonts w:ascii="Georgia" w:eastAsia="Times New Roman" w:hAnsi="Georgia"/>
      <w:b/>
      <w:bCs/>
      <w:u w:val="single"/>
    </w:rPr>
  </w:style>
  <w:style w:type="paragraph" w:customStyle="1" w:styleId="StyleStyle49ptBoldItalic">
    <w:name w:val="Style Style4 + 9 pt Bold Italic"/>
    <w:basedOn w:val="Normal"/>
    <w:link w:val="StyleStyle49ptBoldItalicChar"/>
    <w:qFormat/>
    <w:rsid w:val="00D9555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95557"/>
    <w:rPr>
      <w:rFonts w:ascii="Georgia" w:eastAsia="Times New Roman" w:hAnsi="Georgia"/>
      <w:b/>
      <w:bCs/>
      <w:i/>
      <w:iCs/>
      <w:u w:val="single"/>
    </w:rPr>
  </w:style>
  <w:style w:type="paragraph" w:customStyle="1" w:styleId="StyleUnderlined11ptBold">
    <w:name w:val="Style Underlined + 11 pt Bold"/>
    <w:link w:val="StyleUnderlined11ptBoldChar"/>
    <w:qFormat/>
    <w:rsid w:val="00D9555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D95557"/>
    <w:rPr>
      <w:rFonts w:ascii="Arial" w:eastAsia="Times New Roman" w:hAnsi="Arial" w:cs="Arial"/>
      <w:b/>
      <w:bCs/>
      <w:szCs w:val="24"/>
      <w:u w:val="single"/>
    </w:rPr>
  </w:style>
  <w:style w:type="paragraph" w:customStyle="1" w:styleId="StyleUnderlined11pt">
    <w:name w:val="Style Underlined + 11 pt"/>
    <w:link w:val="StyleUnderlined11ptChar"/>
    <w:qFormat/>
    <w:rsid w:val="00D9555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D95557"/>
    <w:rPr>
      <w:rFonts w:ascii="Arial" w:eastAsia="Times New Roman" w:hAnsi="Arial" w:cs="Arial"/>
      <w:szCs w:val="24"/>
      <w:u w:val="single"/>
    </w:rPr>
  </w:style>
  <w:style w:type="character" w:customStyle="1" w:styleId="newscontent">
    <w:name w:val="newscontent"/>
    <w:rsid w:val="00D95557"/>
  </w:style>
  <w:style w:type="character" w:customStyle="1" w:styleId="StyleUnderlinePatternClearYellow">
    <w:name w:val="Style Underline Pattern: Clear (Yellow)"/>
    <w:basedOn w:val="DefaultParagraphFont"/>
    <w:rsid w:val="00D95557"/>
    <w:rPr>
      <w:u w:val="single"/>
      <w:shd w:val="clear" w:color="auto" w:fill="00FF00"/>
    </w:rPr>
  </w:style>
  <w:style w:type="paragraph" w:customStyle="1" w:styleId="StyleUnderlineChar11pt3">
    <w:name w:val="Style Underline Char + 11 pt3"/>
    <w:link w:val="StyleUnderlineChar11pt3Char"/>
    <w:qFormat/>
    <w:rsid w:val="00D9555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D95557"/>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D95557"/>
    <w:rPr>
      <w:b w:val="0"/>
      <w:bCs/>
      <w:u w:val="single"/>
    </w:rPr>
  </w:style>
  <w:style w:type="paragraph" w:customStyle="1" w:styleId="Cite2">
    <w:name w:val="Cite 2"/>
    <w:basedOn w:val="Normal"/>
    <w:qFormat/>
    <w:rsid w:val="00D95557"/>
    <w:rPr>
      <w:rFonts w:eastAsia="MS Mincho"/>
      <w:b/>
      <w:u w:val="single"/>
    </w:rPr>
  </w:style>
  <w:style w:type="character" w:customStyle="1" w:styleId="StyleunderlineBold">
    <w:name w:val="Style underline + Bold"/>
    <w:basedOn w:val="underline"/>
    <w:rsid w:val="00D95557"/>
    <w:rPr>
      <w:rFonts w:ascii="Times New Roman" w:hAnsi="Times New Roman" w:cs="Times New Roman" w:hint="default"/>
      <w:b w:val="0"/>
      <w:bCs/>
      <w:sz w:val="20"/>
      <w:u w:val="single"/>
    </w:rPr>
  </w:style>
  <w:style w:type="paragraph" w:customStyle="1" w:styleId="cards0">
    <w:name w:val="cards"/>
    <w:basedOn w:val="Cites"/>
    <w:qFormat/>
    <w:rsid w:val="00D95557"/>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D95557"/>
    <w:rPr>
      <w:sz w:val="20"/>
      <w:u w:val="single"/>
    </w:rPr>
  </w:style>
  <w:style w:type="character" w:customStyle="1" w:styleId="slug-pub-date">
    <w:name w:val="slug-pub-date"/>
    <w:basedOn w:val="DefaultParagraphFont"/>
    <w:rsid w:val="00D95557"/>
  </w:style>
  <w:style w:type="character" w:customStyle="1" w:styleId="slug-vol">
    <w:name w:val="slug-vol"/>
    <w:basedOn w:val="DefaultParagraphFont"/>
    <w:rsid w:val="00D95557"/>
  </w:style>
  <w:style w:type="character" w:customStyle="1" w:styleId="slug-issue">
    <w:name w:val="slug-issue"/>
    <w:basedOn w:val="DefaultParagraphFont"/>
    <w:rsid w:val="00D95557"/>
  </w:style>
  <w:style w:type="character" w:customStyle="1" w:styleId="slug-pages">
    <w:name w:val="slug-pages"/>
    <w:basedOn w:val="DefaultParagraphFont"/>
    <w:rsid w:val="00D9555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95557"/>
    <w:rPr>
      <w:b/>
      <w:bCs/>
      <w:strike w:val="0"/>
      <w:dstrike w:val="0"/>
      <w:sz w:val="24"/>
      <w:u w:val="none"/>
      <w:effect w:val="none"/>
    </w:rPr>
  </w:style>
  <w:style w:type="character" w:customStyle="1" w:styleId="tagchar">
    <w:name w:val="tagchar"/>
    <w:basedOn w:val="DefaultParagraphFont"/>
    <w:rsid w:val="00D95557"/>
  </w:style>
  <w:style w:type="character" w:customStyle="1" w:styleId="pmterms11">
    <w:name w:val="pmterms11"/>
    <w:basedOn w:val="DefaultParagraphFont"/>
    <w:rsid w:val="00D95557"/>
    <w:rPr>
      <w:b/>
      <w:bCs/>
      <w:i w:val="0"/>
      <w:iCs w:val="0"/>
      <w:color w:val="000000"/>
    </w:rPr>
  </w:style>
  <w:style w:type="character" w:customStyle="1" w:styleId="StyleUnderlineChar9ptBold">
    <w:name w:val="Style Underline Char + 9 pt Bold"/>
    <w:basedOn w:val="DefaultParagraphFont"/>
    <w:rsid w:val="00D95557"/>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D95557"/>
    <w:rPr>
      <w:szCs w:val="24"/>
      <w:u w:val="single"/>
      <w:lang w:val="en-US" w:eastAsia="en-US" w:bidi="ar-SA"/>
    </w:rPr>
  </w:style>
  <w:style w:type="character" w:customStyle="1" w:styleId="BoldandUnderlineChar2Char1">
    <w:name w:val="Bold and Underline Char2 Char1"/>
    <w:basedOn w:val="DefaultParagraphFont"/>
    <w:rsid w:val="00D9555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9555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95557"/>
    <w:rPr>
      <w:szCs w:val="24"/>
      <w:u w:val="single"/>
      <w:lang w:val="en-US" w:eastAsia="en-US" w:bidi="ar-SA"/>
    </w:rPr>
  </w:style>
  <w:style w:type="paragraph" w:customStyle="1" w:styleId="Language">
    <w:name w:val="Language"/>
    <w:basedOn w:val="Normal"/>
    <w:link w:val="LanguageChar"/>
    <w:qFormat/>
    <w:rsid w:val="00D95557"/>
    <w:rPr>
      <w:rFonts w:eastAsia="Times New Roman"/>
      <w:strike/>
      <w:szCs w:val="20"/>
    </w:rPr>
  </w:style>
  <w:style w:type="character" w:customStyle="1" w:styleId="LanguageChar">
    <w:name w:val="Language Char"/>
    <w:basedOn w:val="DefaultParagraphFont"/>
    <w:link w:val="Language"/>
    <w:rsid w:val="00D95557"/>
    <w:rPr>
      <w:rFonts w:ascii="Georgia" w:eastAsia="Times New Roman" w:hAnsi="Georgia"/>
      <w:strike/>
      <w:szCs w:val="20"/>
    </w:rPr>
  </w:style>
  <w:style w:type="paragraph" w:customStyle="1" w:styleId="UnderlineChar3">
    <w:name w:val="Underline Char3"/>
    <w:basedOn w:val="Normal"/>
    <w:link w:val="UnderlineChar3Char"/>
    <w:qFormat/>
    <w:rsid w:val="00D95557"/>
    <w:rPr>
      <w:rFonts w:eastAsia="Times New Roman"/>
      <w:u w:val="single"/>
    </w:rPr>
  </w:style>
  <w:style w:type="character" w:customStyle="1" w:styleId="UnderlineChar3Char">
    <w:name w:val="Underline Char3 Char"/>
    <w:basedOn w:val="DefaultParagraphFont"/>
    <w:link w:val="UnderlineChar3"/>
    <w:rsid w:val="00D95557"/>
    <w:rPr>
      <w:rFonts w:ascii="Georgia" w:eastAsia="Times New Roman" w:hAnsi="Georgia"/>
      <w:u w:val="single"/>
    </w:rPr>
  </w:style>
  <w:style w:type="paragraph" w:customStyle="1" w:styleId="BoldandUnderlineChar3Char">
    <w:name w:val="Bold and Underline Char3 Char"/>
    <w:basedOn w:val="Normal"/>
    <w:link w:val="BoldandUnderlineChar3CharChar"/>
    <w:qFormat/>
    <w:rsid w:val="00D95557"/>
    <w:rPr>
      <w:rFonts w:eastAsia="Times New Roman"/>
      <w:b/>
      <w:u w:val="single"/>
    </w:rPr>
  </w:style>
  <w:style w:type="character" w:customStyle="1" w:styleId="BoldandUnderlineChar3CharChar">
    <w:name w:val="Bold and Underline Char3 Char Char"/>
    <w:basedOn w:val="DefaultParagraphFont"/>
    <w:link w:val="BoldandUnderlineChar3Char"/>
    <w:rsid w:val="00D95557"/>
    <w:rPr>
      <w:rFonts w:ascii="Georgia" w:eastAsia="Times New Roman" w:hAnsi="Georgia"/>
      <w:b/>
      <w:u w:val="single"/>
    </w:rPr>
  </w:style>
  <w:style w:type="character" w:customStyle="1" w:styleId="UnderlineChar1">
    <w:name w:val="Underline Char1"/>
    <w:basedOn w:val="DefaultParagraphFont"/>
    <w:rsid w:val="00D95557"/>
    <w:rPr>
      <w:szCs w:val="24"/>
      <w:u w:val="single"/>
      <w:lang w:val="en-US" w:eastAsia="en-US" w:bidi="ar-SA"/>
    </w:rPr>
  </w:style>
  <w:style w:type="character" w:customStyle="1" w:styleId="BoldandUnderlineChar1Char2Char">
    <w:name w:val="Bold and Underline Char1 Char2 Char"/>
    <w:basedOn w:val="DefaultParagraphFont"/>
    <w:rsid w:val="00D95557"/>
    <w:rPr>
      <w:b/>
      <w:szCs w:val="24"/>
      <w:u w:val="single"/>
      <w:lang w:val="en-US" w:eastAsia="en-US" w:bidi="ar-SA"/>
    </w:rPr>
  </w:style>
  <w:style w:type="paragraph" w:customStyle="1" w:styleId="HotRoute">
    <w:name w:val="Hot Route"/>
    <w:basedOn w:val="Normal"/>
    <w:link w:val="HotRouteChar0"/>
    <w:qFormat/>
    <w:rsid w:val="00D95557"/>
    <w:pPr>
      <w:ind w:left="144"/>
    </w:pPr>
    <w:rPr>
      <w:rFonts w:eastAsia="Times New Roman"/>
    </w:rPr>
  </w:style>
  <w:style w:type="character" w:customStyle="1" w:styleId="Style12ptBoldUnderline1">
    <w:name w:val="Style 12 pt Bold Underline1"/>
    <w:basedOn w:val="DefaultParagraphFont"/>
    <w:rsid w:val="00D95557"/>
    <w:rPr>
      <w:b/>
      <w:bCs/>
      <w:sz w:val="24"/>
      <w:u w:val="single"/>
    </w:rPr>
  </w:style>
  <w:style w:type="character" w:customStyle="1" w:styleId="StyleEmphasisArial12ptBoldNotItalic">
    <w:name w:val="Style Emphasis + Arial 12 pt Bold Not Italic"/>
    <w:basedOn w:val="Emphasis"/>
    <w:rsid w:val="00D95557"/>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D95557"/>
    <w:rPr>
      <w:rFonts w:ascii="SimSun" w:eastAsia="SimSun" w:hAnsi="SimSun"/>
      <w:sz w:val="15"/>
      <w:lang w:eastAsia="zh-CN"/>
    </w:rPr>
  </w:style>
  <w:style w:type="paragraph" w:customStyle="1" w:styleId="UnreadText">
    <w:name w:val="Unread Text"/>
    <w:basedOn w:val="Normal"/>
    <w:next w:val="Normal"/>
    <w:link w:val="UnreadTextChar"/>
    <w:autoRedefine/>
    <w:qFormat/>
    <w:rsid w:val="00D95557"/>
    <w:pPr>
      <w:ind w:left="360"/>
    </w:pPr>
    <w:rPr>
      <w:rFonts w:ascii="SimSun" w:eastAsia="SimSun" w:hAnsi="SimSun"/>
      <w:sz w:val="15"/>
      <w:lang w:eastAsia="zh-CN"/>
    </w:rPr>
  </w:style>
  <w:style w:type="character" w:customStyle="1" w:styleId="smallChar">
    <w:name w:val="small Char"/>
    <w:rsid w:val="00D95557"/>
    <w:rPr>
      <w:rFonts w:ascii="Calibri" w:eastAsia="Calibri" w:hAnsi="Calibri" w:cs="Calibri"/>
      <w:sz w:val="16"/>
      <w:szCs w:val="20"/>
      <w:lang w:val="x-none" w:eastAsia="x-none"/>
    </w:rPr>
  </w:style>
  <w:style w:type="paragraph" w:customStyle="1" w:styleId="HotRoute0">
    <w:name w:val="Hot Route!"/>
    <w:basedOn w:val="Normal"/>
    <w:qFormat/>
    <w:rsid w:val="00D9555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95557"/>
    <w:rPr>
      <w:rFonts w:ascii="Times New Roman" w:hAnsi="Times New Roman" w:cs="Times New Roman"/>
      <w:sz w:val="16"/>
      <w:szCs w:val="16"/>
    </w:rPr>
  </w:style>
  <w:style w:type="character" w:customStyle="1" w:styleId="BodyText2Char1">
    <w:name w:val="Body Text 2 Char1"/>
    <w:basedOn w:val="DefaultParagraphFont"/>
    <w:semiHidden/>
    <w:rsid w:val="00D95557"/>
    <w:rPr>
      <w:rFonts w:ascii="Times New Roman" w:hAnsi="Times New Roman" w:cs="Times New Roman"/>
      <w:sz w:val="20"/>
    </w:rPr>
  </w:style>
  <w:style w:type="character" w:customStyle="1" w:styleId="Heading2Char1CharCharCharCharCharC">
    <w:name w:val="Heading 2 Char1 Char Char Char Char Char C"/>
    <w:rsid w:val="00D95557"/>
    <w:rPr>
      <w:rFonts w:cs="Arial"/>
      <w:b/>
      <w:bCs/>
      <w:iCs/>
      <w:sz w:val="24"/>
      <w:szCs w:val="28"/>
      <w:lang w:val="en-US" w:eastAsia="en-US" w:bidi="ar-SA"/>
    </w:rPr>
  </w:style>
  <w:style w:type="character" w:customStyle="1" w:styleId="underline1">
    <w:name w:val="underline1"/>
    <w:basedOn w:val="DefaultParagraphFont"/>
    <w:rsid w:val="00D95557"/>
    <w:rPr>
      <w:u w:val="single"/>
    </w:rPr>
  </w:style>
  <w:style w:type="character" w:customStyle="1" w:styleId="author">
    <w:name w:val="author"/>
    <w:basedOn w:val="DefaultParagraphFont"/>
    <w:rsid w:val="00D95557"/>
    <w:rPr>
      <w:rFonts w:ascii="Times New Roman" w:hAnsi="Times New Roman"/>
      <w:b/>
      <w:sz w:val="24"/>
    </w:rPr>
  </w:style>
  <w:style w:type="character" w:customStyle="1" w:styleId="FontStyle291">
    <w:name w:val="Font Style291"/>
    <w:basedOn w:val="DefaultParagraphFont"/>
    <w:uiPriority w:val="99"/>
    <w:rsid w:val="00D9555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9555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9555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95557"/>
    <w:rPr>
      <w:rFonts w:ascii="Georgia" w:eastAsia="Times New Roman" w:hAnsi="Georgia"/>
    </w:rPr>
  </w:style>
  <w:style w:type="paragraph" w:customStyle="1" w:styleId="Cards1">
    <w:name w:val="Cards1"/>
    <w:basedOn w:val="Normal"/>
    <w:link w:val="Cards1Char"/>
    <w:qFormat/>
    <w:rsid w:val="00D95557"/>
    <w:pPr>
      <w:ind w:left="288"/>
    </w:pPr>
    <w:rPr>
      <w:rFonts w:eastAsia="Times New Roman"/>
      <w:u w:val="single"/>
    </w:rPr>
  </w:style>
  <w:style w:type="character" w:customStyle="1" w:styleId="Cards1Char">
    <w:name w:val="Cards1 Char"/>
    <w:basedOn w:val="DefaultParagraphFont"/>
    <w:link w:val="Cards1"/>
    <w:rsid w:val="00D95557"/>
    <w:rPr>
      <w:rFonts w:ascii="Georgia" w:eastAsia="Times New Roman" w:hAnsi="Georgia"/>
      <w:u w:val="single"/>
    </w:rPr>
  </w:style>
  <w:style w:type="paragraph" w:customStyle="1" w:styleId="StyleCardTextTimesNewRoman11ptUnderline">
    <w:name w:val="Style Card Text + Times New Roman 11 pt Underline"/>
    <w:link w:val="StyleCardTextTimesNewRoman11ptUnderlineChar"/>
    <w:qFormat/>
    <w:rsid w:val="00D9555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D95557"/>
    <w:rPr>
      <w:rFonts w:ascii="Arial" w:eastAsia="Calibri" w:hAnsi="Arial" w:cs="Arial"/>
      <w:u w:val="single"/>
    </w:rPr>
  </w:style>
  <w:style w:type="character" w:customStyle="1" w:styleId="EmphasizeThis">
    <w:name w:val="EmphasizeThis"/>
    <w:rsid w:val="00D95557"/>
    <w:rPr>
      <w:rFonts w:ascii="Georgia" w:hAnsi="Georgia"/>
      <w:b/>
      <w:iCs/>
      <w:sz w:val="24"/>
      <w:u w:val="thick"/>
    </w:rPr>
  </w:style>
  <w:style w:type="paragraph" w:customStyle="1" w:styleId="Stylecard8pt">
    <w:name w:val="Style card + 8 pt"/>
    <w:basedOn w:val="Normal"/>
    <w:link w:val="Stylecard8ptChar"/>
    <w:qFormat/>
    <w:rsid w:val="00D95557"/>
    <w:pPr>
      <w:ind w:left="288" w:right="288"/>
    </w:pPr>
    <w:rPr>
      <w:bCs/>
      <w:color w:val="000000"/>
      <w:sz w:val="16"/>
      <w:lang w:eastAsia="ar-SA"/>
    </w:rPr>
  </w:style>
  <w:style w:type="character" w:customStyle="1" w:styleId="Stylecard8ptChar">
    <w:name w:val="Style card + 8 pt Char"/>
    <w:basedOn w:val="DefaultParagraphFont"/>
    <w:link w:val="Stylecard8pt"/>
    <w:rsid w:val="00D95557"/>
    <w:rPr>
      <w:rFonts w:ascii="Georgia" w:hAnsi="Georgia"/>
      <w:bCs/>
      <w:color w:val="000000"/>
      <w:sz w:val="16"/>
      <w:lang w:eastAsia="ar-SA"/>
    </w:rPr>
  </w:style>
  <w:style w:type="character" w:customStyle="1" w:styleId="bhl">
    <w:name w:val="bhl"/>
    <w:basedOn w:val="DefaultParagraphFont"/>
    <w:rsid w:val="00D95557"/>
  </w:style>
  <w:style w:type="paragraph" w:customStyle="1" w:styleId="TagGA11">
    <w:name w:val="Tag GA 11"/>
    <w:basedOn w:val="TOC1"/>
    <w:qFormat/>
    <w:rsid w:val="00D95557"/>
    <w:pPr>
      <w:spacing w:before="0" w:after="160"/>
    </w:pPr>
    <w:rPr>
      <w:rFonts w:eastAsia="Calibri"/>
      <w:u w:val="none"/>
      <w:lang w:bidi="ar-SA"/>
    </w:rPr>
  </w:style>
  <w:style w:type="paragraph" w:customStyle="1" w:styleId="CiteCard">
    <w:name w:val="Cite/Card"/>
    <w:basedOn w:val="TOC2"/>
    <w:qFormat/>
    <w:rsid w:val="00D95557"/>
    <w:pPr>
      <w:tabs>
        <w:tab w:val="left" w:pos="4360"/>
      </w:tabs>
      <w:ind w:left="220"/>
    </w:pPr>
    <w:rPr>
      <w:rFonts w:eastAsia="Calibri"/>
      <w:sz w:val="22"/>
      <w:lang w:bidi="ar-SA"/>
    </w:rPr>
  </w:style>
  <w:style w:type="character" w:customStyle="1" w:styleId="CardTextUnderlinedChar">
    <w:name w:val="Card Text Underlined Char"/>
    <w:basedOn w:val="DefaultParagraphFont"/>
    <w:rsid w:val="00D95557"/>
    <w:rPr>
      <w:rFonts w:ascii="Georgia" w:eastAsia="Times New Roman" w:hAnsi="Georgia" w:hint="default"/>
      <w:sz w:val="22"/>
      <w:u w:val="single"/>
      <w:lang w:eastAsia="zh-CN"/>
    </w:rPr>
  </w:style>
  <w:style w:type="character" w:customStyle="1" w:styleId="addmd">
    <w:name w:val="addmd"/>
    <w:basedOn w:val="DefaultParagraphFont"/>
    <w:rsid w:val="00D95557"/>
  </w:style>
  <w:style w:type="character" w:customStyle="1" w:styleId="UnderlinedTextCharChar">
    <w:name w:val="Underlined Text Char Char"/>
    <w:basedOn w:val="DefaultParagraphFont"/>
    <w:rsid w:val="00D95557"/>
    <w:rPr>
      <w:rFonts w:cs="Arial"/>
      <w:bCs/>
      <w:noProof w:val="0"/>
      <w:szCs w:val="26"/>
      <w:u w:val="single"/>
      <w:lang w:val="en-US" w:eastAsia="en-US" w:bidi="ar-SA"/>
    </w:rPr>
  </w:style>
  <w:style w:type="character" w:customStyle="1" w:styleId="CardText1Char">
    <w:name w:val="Card Text 1 Char"/>
    <w:rsid w:val="00D95557"/>
    <w:rPr>
      <w:rFonts w:ascii="Georgia" w:hAnsi="Georgia"/>
      <w:color w:val="000000"/>
      <w:sz w:val="22"/>
      <w:szCs w:val="22"/>
      <w:u w:val="single"/>
    </w:rPr>
  </w:style>
  <w:style w:type="character" w:customStyle="1" w:styleId="BoldUnderlining">
    <w:name w:val="Bold Underlining"/>
    <w:rsid w:val="00D95557"/>
    <w:rPr>
      <w:u w:val="single"/>
    </w:rPr>
  </w:style>
  <w:style w:type="character" w:customStyle="1" w:styleId="Intemphasis">
    <w:name w:val="Intemphasis"/>
    <w:uiPriority w:val="1"/>
    <w:qFormat/>
    <w:rsid w:val="00D95557"/>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D95557"/>
    <w:pPr>
      <w:ind w:left="288" w:right="288"/>
    </w:pPr>
    <w:rPr>
      <w:szCs w:val="16"/>
    </w:rPr>
  </w:style>
  <w:style w:type="character" w:customStyle="1" w:styleId="cardtextChar3">
    <w:name w:val="cardtext Char"/>
    <w:basedOn w:val="DefaultParagraphFont"/>
    <w:link w:val="cardtext2"/>
    <w:rsid w:val="00D95557"/>
    <w:rPr>
      <w:rFonts w:ascii="Georgia" w:hAnsi="Georgia"/>
      <w:szCs w:val="16"/>
    </w:rPr>
  </w:style>
  <w:style w:type="character" w:customStyle="1" w:styleId="BoldUnderlineChar10">
    <w:name w:val="BoldUnderline Char1"/>
    <w:rsid w:val="00D9555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95557"/>
    <w:pPr>
      <w:spacing w:after="200"/>
      <w:contextualSpacing/>
    </w:pPr>
    <w:rPr>
      <w:rFonts w:eastAsia="Calibri"/>
      <w:u w:val="single"/>
    </w:rPr>
  </w:style>
  <w:style w:type="character" w:customStyle="1" w:styleId="UnderlinedCardTextChar">
    <w:name w:val="Underlined Card Text Char"/>
    <w:link w:val="UnderlinedCardText"/>
    <w:rsid w:val="00D95557"/>
    <w:rPr>
      <w:rFonts w:ascii="Georgia" w:eastAsia="Calibri" w:hAnsi="Georgia"/>
      <w:u w:val="single"/>
    </w:rPr>
  </w:style>
  <w:style w:type="character" w:customStyle="1" w:styleId="Hyperlink6">
    <w:name w:val="Hyperlink6"/>
    <w:basedOn w:val="DefaultParagraphFont"/>
    <w:rsid w:val="00D95557"/>
    <w:rPr>
      <w:color w:val="3300CC"/>
      <w:u w:val="single"/>
    </w:rPr>
  </w:style>
  <w:style w:type="paragraph" w:customStyle="1" w:styleId="Tag12">
    <w:name w:val="Tag12"/>
    <w:basedOn w:val="Normal"/>
    <w:qFormat/>
    <w:rsid w:val="00D95557"/>
    <w:pPr>
      <w:contextualSpacing/>
    </w:pPr>
    <w:rPr>
      <w:rFonts w:eastAsia="Cambria"/>
      <w:b/>
    </w:rPr>
  </w:style>
  <w:style w:type="character" w:customStyle="1" w:styleId="citation0">
    <w:name w:val="citation"/>
    <w:basedOn w:val="DefaultParagraphFont"/>
    <w:rsid w:val="00D95557"/>
  </w:style>
  <w:style w:type="paragraph" w:customStyle="1" w:styleId="UnderlineText">
    <w:name w:val="Underline Text"/>
    <w:basedOn w:val="Normal"/>
    <w:link w:val="UnderlineTextChar"/>
    <w:qFormat/>
    <w:rsid w:val="00D95557"/>
    <w:pPr>
      <w:ind w:left="288"/>
    </w:pPr>
    <w:rPr>
      <w:rFonts w:eastAsia="Times New Roman"/>
      <w:u w:val="single"/>
    </w:rPr>
  </w:style>
  <w:style w:type="character" w:customStyle="1" w:styleId="UnderlineTextChar">
    <w:name w:val="Underline Text Char"/>
    <w:basedOn w:val="DefaultParagraphFont"/>
    <w:link w:val="UnderlineText"/>
    <w:rsid w:val="00D95557"/>
    <w:rPr>
      <w:rFonts w:ascii="Georgia" w:eastAsia="Times New Roman" w:hAnsi="Georgia"/>
      <w:u w:val="single"/>
    </w:rPr>
  </w:style>
  <w:style w:type="character" w:customStyle="1" w:styleId="il">
    <w:name w:val="il"/>
    <w:basedOn w:val="DefaultParagraphFont"/>
    <w:rsid w:val="00D95557"/>
  </w:style>
  <w:style w:type="character" w:customStyle="1" w:styleId="commentstext">
    <w:name w:val="comments_text"/>
    <w:uiPriority w:val="99"/>
    <w:rsid w:val="00D95557"/>
    <w:rPr>
      <w:rFonts w:cs="Times New Roman"/>
    </w:rPr>
  </w:style>
  <w:style w:type="paragraph" w:customStyle="1" w:styleId="Heading42">
    <w:name w:val="Heading 42"/>
    <w:basedOn w:val="Normal"/>
    <w:qFormat/>
    <w:rsid w:val="00D95557"/>
    <w:rPr>
      <w:rFonts w:eastAsia="Times New Roman"/>
    </w:rPr>
  </w:style>
  <w:style w:type="paragraph" w:customStyle="1" w:styleId="DebateNormal">
    <w:name w:val="DebateNormal"/>
    <w:basedOn w:val="Normal"/>
    <w:link w:val="DebateNormalChar"/>
    <w:qFormat/>
    <w:rsid w:val="00D95557"/>
    <w:pPr>
      <w:spacing w:line="276" w:lineRule="auto"/>
    </w:pPr>
    <w:rPr>
      <w:rFonts w:eastAsia="Calibri"/>
      <w:szCs w:val="20"/>
    </w:rPr>
  </w:style>
  <w:style w:type="character" w:customStyle="1" w:styleId="DebateNormalChar">
    <w:name w:val="DebateNormal Char"/>
    <w:basedOn w:val="DefaultParagraphFont"/>
    <w:link w:val="DebateNormal"/>
    <w:rsid w:val="00D95557"/>
    <w:rPr>
      <w:rFonts w:ascii="Georgia" w:eastAsia="Calibri" w:hAnsi="Georgia"/>
      <w:szCs w:val="20"/>
    </w:rPr>
  </w:style>
  <w:style w:type="paragraph" w:customStyle="1" w:styleId="DebateEmphasis">
    <w:name w:val="DebateEmphasis"/>
    <w:basedOn w:val="Normal"/>
    <w:link w:val="DebateEmphasisChar"/>
    <w:qFormat/>
    <w:rsid w:val="00D9555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95557"/>
    <w:rPr>
      <w:rFonts w:ascii="Georgia" w:eastAsia="Calibri" w:hAnsi="Georgia"/>
      <w:b/>
      <w:szCs w:val="20"/>
      <w:u w:val="single"/>
    </w:rPr>
  </w:style>
  <w:style w:type="paragraph" w:customStyle="1" w:styleId="NormalCite">
    <w:name w:val="NormalCite"/>
    <w:link w:val="NormalCiteChar"/>
    <w:qFormat/>
    <w:rsid w:val="00D9555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D95557"/>
    <w:rPr>
      <w:rFonts w:ascii="Times New Roman" w:hAnsi="Times New Roman" w:cs="Times New Roman"/>
      <w:sz w:val="18"/>
    </w:rPr>
  </w:style>
  <w:style w:type="character" w:customStyle="1" w:styleId="articletext">
    <w:name w:val="articletext"/>
    <w:basedOn w:val="DefaultParagraphFont"/>
    <w:rsid w:val="00D95557"/>
  </w:style>
  <w:style w:type="character" w:customStyle="1" w:styleId="grey10">
    <w:name w:val="grey10"/>
    <w:basedOn w:val="DefaultParagraphFont"/>
    <w:rsid w:val="00D95557"/>
  </w:style>
  <w:style w:type="character" w:customStyle="1" w:styleId="navy13bd">
    <w:name w:val="navy13bd"/>
    <w:basedOn w:val="DefaultParagraphFont"/>
    <w:rsid w:val="00D95557"/>
  </w:style>
  <w:style w:type="character" w:customStyle="1" w:styleId="Style9ptUnderline2">
    <w:name w:val="Style 9 pt Underline2"/>
    <w:basedOn w:val="DefaultParagraphFont"/>
    <w:rsid w:val="00D95557"/>
    <w:rPr>
      <w:sz w:val="20"/>
      <w:u w:val="single"/>
    </w:rPr>
  </w:style>
  <w:style w:type="character" w:customStyle="1" w:styleId="Style9ptBoldUnderline1">
    <w:name w:val="Style 9 pt Bold Underline1"/>
    <w:basedOn w:val="DefaultParagraphFont"/>
    <w:rsid w:val="00D95557"/>
    <w:rPr>
      <w:b/>
      <w:bCs/>
      <w:sz w:val="20"/>
      <w:u w:val="single"/>
    </w:rPr>
  </w:style>
  <w:style w:type="character" w:customStyle="1" w:styleId="TagsCharChar">
    <w:name w:val="Tags Char Char"/>
    <w:basedOn w:val="DefaultParagraphFont"/>
    <w:rsid w:val="00D95557"/>
    <w:rPr>
      <w:rFonts w:eastAsia="SimSun"/>
      <w:b/>
      <w:sz w:val="24"/>
      <w:lang w:val="en-US" w:eastAsia="zh-CN" w:bidi="ar-SA"/>
    </w:rPr>
  </w:style>
  <w:style w:type="paragraph" w:customStyle="1" w:styleId="cardCharCharCharChar">
    <w:name w:val="card Char Char Char Char"/>
    <w:basedOn w:val="Normal"/>
    <w:qFormat/>
    <w:rsid w:val="00D95557"/>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
    <w:qFormat/>
    <w:rsid w:val="00D95557"/>
    <w:rPr>
      <w:rFonts w:eastAsia="Times New Roman"/>
      <w:u w:val="single"/>
    </w:rPr>
  </w:style>
  <w:style w:type="character" w:customStyle="1" w:styleId="CARDChar">
    <w:name w:val="CARD Char"/>
    <w:basedOn w:val="DefaultParagraphFont"/>
    <w:link w:val="CARD"/>
    <w:rsid w:val="00D95557"/>
    <w:rPr>
      <w:rFonts w:ascii="Georgia" w:eastAsia="Times New Roman" w:hAnsi="Georgia"/>
      <w:u w:val="single"/>
    </w:rPr>
  </w:style>
  <w:style w:type="paragraph" w:customStyle="1" w:styleId="Normal2">
    <w:name w:val="Normal2"/>
    <w:basedOn w:val="Normal"/>
    <w:qFormat/>
    <w:rsid w:val="00D95557"/>
    <w:rPr>
      <w:rFonts w:eastAsia="Times New Roman"/>
    </w:rPr>
  </w:style>
  <w:style w:type="character" w:customStyle="1" w:styleId="Style11ptThickunderline">
    <w:name w:val="Style 11 pt Thick underline"/>
    <w:rsid w:val="00D95557"/>
    <w:rPr>
      <w:rFonts w:ascii="Times New Roman" w:hAnsi="Times New Roman"/>
      <w:sz w:val="20"/>
      <w:u w:val="single"/>
    </w:rPr>
  </w:style>
  <w:style w:type="character" w:customStyle="1" w:styleId="Style11ptBoldThickunderline">
    <w:name w:val="Style 11 pt Bold Thick underline"/>
    <w:rsid w:val="00D95557"/>
    <w:rPr>
      <w:rFonts w:ascii="Times New Roman" w:hAnsi="Times New Roman"/>
      <w:b/>
      <w:bCs/>
      <w:sz w:val="20"/>
      <w:u w:val="single"/>
    </w:rPr>
  </w:style>
  <w:style w:type="paragraph" w:customStyle="1" w:styleId="UnderlineBoldIndent">
    <w:name w:val="Underline + Bold Indent"/>
    <w:basedOn w:val="Normal"/>
    <w:link w:val="UnderlineBoldIndentCharChar"/>
    <w:qFormat/>
    <w:rsid w:val="00D9555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95557"/>
    <w:rPr>
      <w:rFonts w:ascii="Georgia" w:eastAsia="Times New Roman" w:hAnsi="Georgia"/>
      <w:szCs w:val="20"/>
      <w:u w:val="thick"/>
    </w:rPr>
  </w:style>
  <w:style w:type="paragraph" w:customStyle="1" w:styleId="StyleUnderlineBoldIndent11pt">
    <w:name w:val="Style Underline + Bold Indent + 11 pt"/>
    <w:basedOn w:val="UnderlineBoldIndent"/>
    <w:link w:val="StyleUnderlineBoldIndent11ptChar"/>
    <w:qFormat/>
    <w:rsid w:val="00D95557"/>
    <w:rPr>
      <w:u w:val="single"/>
    </w:rPr>
  </w:style>
  <w:style w:type="character" w:customStyle="1" w:styleId="StyleUnderlineBoldIndent11ptChar">
    <w:name w:val="Style Underline + Bold Indent + 11 pt Char"/>
    <w:link w:val="StyleUnderlineBoldIndent11pt"/>
    <w:rsid w:val="00D95557"/>
    <w:rPr>
      <w:rFonts w:ascii="Georgia" w:eastAsia="Times New Roman" w:hAnsi="Georgia"/>
      <w:szCs w:val="20"/>
      <w:u w:val="single"/>
    </w:rPr>
  </w:style>
  <w:style w:type="paragraph" w:customStyle="1" w:styleId="StyleUnderlineBoldIndent11ptBold">
    <w:name w:val="Style Underline + Bold Indent + 11 pt Bold"/>
    <w:basedOn w:val="UnderlineBoldIndent"/>
    <w:link w:val="StyleUnderlineBoldIndent11ptBoldChar"/>
    <w:qFormat/>
    <w:rsid w:val="00D95557"/>
    <w:rPr>
      <w:b/>
      <w:bCs/>
      <w:u w:val="single"/>
    </w:rPr>
  </w:style>
  <w:style w:type="character" w:customStyle="1" w:styleId="StyleUnderlineBoldIndent11ptBoldChar">
    <w:name w:val="Style Underline + Bold Indent + 11 pt Bold Char"/>
    <w:link w:val="StyleUnderlineBoldIndent11ptBold"/>
    <w:rsid w:val="00D95557"/>
    <w:rPr>
      <w:rFonts w:ascii="Georgia" w:eastAsia="Times New Roman" w:hAnsi="Georgia"/>
      <w:b/>
      <w:bCs/>
      <w:szCs w:val="20"/>
      <w:u w:val="single"/>
    </w:rPr>
  </w:style>
  <w:style w:type="paragraph" w:customStyle="1" w:styleId="Normal20pt">
    <w:name w:val="Normal  + 20 pt"/>
    <w:basedOn w:val="Normal"/>
    <w:uiPriority w:val="6"/>
    <w:qFormat/>
    <w:rsid w:val="00D95557"/>
    <w:rPr>
      <w:bCs/>
      <w:u w:val="single"/>
    </w:rPr>
  </w:style>
  <w:style w:type="paragraph" w:customStyle="1" w:styleId="author-name">
    <w:name w:val="author-name"/>
    <w:basedOn w:val="Normal"/>
    <w:qFormat/>
    <w:rsid w:val="00D95557"/>
    <w:pPr>
      <w:spacing w:before="100" w:beforeAutospacing="1" w:after="100" w:afterAutospacing="1"/>
    </w:pPr>
    <w:rPr>
      <w:rFonts w:eastAsia="Times New Roman"/>
    </w:rPr>
  </w:style>
  <w:style w:type="paragraph" w:customStyle="1" w:styleId="author-credentials">
    <w:name w:val="author-credentials"/>
    <w:basedOn w:val="Normal"/>
    <w:qFormat/>
    <w:rsid w:val="00D9555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95557"/>
    <w:rPr>
      <w:rFonts w:ascii="Consolas" w:hAnsi="Consolas" w:cs="Consolas"/>
      <w:sz w:val="20"/>
      <w:szCs w:val="20"/>
    </w:rPr>
  </w:style>
  <w:style w:type="character" w:customStyle="1" w:styleId="headline">
    <w:name w:val="headline"/>
    <w:basedOn w:val="DefaultParagraphFont"/>
    <w:rsid w:val="00D95557"/>
  </w:style>
  <w:style w:type="character" w:customStyle="1" w:styleId="yshortcuts">
    <w:name w:val="yshortcuts"/>
    <w:basedOn w:val="DefaultParagraphFont"/>
    <w:rsid w:val="00D95557"/>
  </w:style>
  <w:style w:type="character" w:customStyle="1" w:styleId="HotRouteChar0">
    <w:name w:val="Hot Route Char"/>
    <w:link w:val="HotRoute"/>
    <w:rsid w:val="00D95557"/>
    <w:rPr>
      <w:rFonts w:ascii="Georgia" w:eastAsia="Times New Roman" w:hAnsi="Georgia"/>
    </w:rPr>
  </w:style>
  <w:style w:type="paragraph" w:styleId="PlainText">
    <w:name w:val="Plain Text"/>
    <w:basedOn w:val="Normal"/>
    <w:link w:val="PlainTextChar"/>
    <w:rsid w:val="00D95557"/>
    <w:rPr>
      <w:rFonts w:ascii="Courier New" w:eastAsia="Times New Roman" w:hAnsi="Courier New" w:cs="Courier New"/>
      <w:szCs w:val="20"/>
    </w:rPr>
  </w:style>
  <w:style w:type="character" w:customStyle="1" w:styleId="PlainTextChar">
    <w:name w:val="Plain Text Char"/>
    <w:basedOn w:val="DefaultParagraphFont"/>
    <w:link w:val="PlainText"/>
    <w:rsid w:val="00D95557"/>
    <w:rPr>
      <w:rFonts w:ascii="Courier New" w:eastAsia="Times New Roman" w:hAnsi="Courier New" w:cs="Courier New"/>
      <w:szCs w:val="20"/>
    </w:rPr>
  </w:style>
  <w:style w:type="paragraph" w:customStyle="1" w:styleId="Microtext0">
    <w:name w:val="Microtext"/>
    <w:basedOn w:val="Normal"/>
    <w:next w:val="Normal"/>
    <w:link w:val="MicrotextChar0"/>
    <w:qFormat/>
    <w:rsid w:val="00D95557"/>
    <w:rPr>
      <w:sz w:val="12"/>
    </w:rPr>
  </w:style>
  <w:style w:type="character" w:customStyle="1" w:styleId="MicrotextChar0">
    <w:name w:val="Microtext Char"/>
    <w:link w:val="Microtext0"/>
    <w:rsid w:val="00D95557"/>
    <w:rPr>
      <w:rFonts w:ascii="Georgia" w:hAnsi="Georgia"/>
      <w:sz w:val="12"/>
    </w:rPr>
  </w:style>
  <w:style w:type="paragraph" w:customStyle="1" w:styleId="Style6">
    <w:name w:val="Style6"/>
    <w:basedOn w:val="Normal"/>
    <w:link w:val="Style6Char"/>
    <w:autoRedefine/>
    <w:qFormat/>
    <w:rsid w:val="00D95557"/>
    <w:rPr>
      <w:b/>
    </w:rPr>
  </w:style>
  <w:style w:type="character" w:customStyle="1" w:styleId="Style6Char">
    <w:name w:val="Style6 Char"/>
    <w:basedOn w:val="DefaultParagraphFont"/>
    <w:link w:val="Style6"/>
    <w:rsid w:val="00D95557"/>
    <w:rPr>
      <w:rFonts w:ascii="Georgia" w:hAnsi="Georgia"/>
      <w:b/>
    </w:rPr>
  </w:style>
  <w:style w:type="paragraph" w:customStyle="1" w:styleId="Style11">
    <w:name w:val="Style11"/>
    <w:basedOn w:val="Normal"/>
    <w:link w:val="Style11Char"/>
    <w:qFormat/>
    <w:rsid w:val="00D95557"/>
    <w:rPr>
      <w:rFonts w:eastAsia="Times New Roman"/>
      <w:b/>
      <w:szCs w:val="20"/>
      <w:u w:val="thick"/>
    </w:rPr>
  </w:style>
  <w:style w:type="paragraph" w:customStyle="1" w:styleId="Style12">
    <w:name w:val="Style12"/>
    <w:basedOn w:val="Normal"/>
    <w:link w:val="Style12Char"/>
    <w:qFormat/>
    <w:rsid w:val="00D95557"/>
    <w:rPr>
      <w:rFonts w:eastAsia="Times New Roman"/>
      <w:b/>
      <w:u w:val="thick"/>
    </w:rPr>
  </w:style>
  <w:style w:type="character" w:customStyle="1" w:styleId="Style11Char">
    <w:name w:val="Style11 Char"/>
    <w:basedOn w:val="DefaultParagraphFont"/>
    <w:link w:val="Style11"/>
    <w:rsid w:val="00D95557"/>
    <w:rPr>
      <w:rFonts w:ascii="Georgia" w:eastAsia="Times New Roman" w:hAnsi="Georgia"/>
      <w:b/>
      <w:szCs w:val="20"/>
      <w:u w:val="thick"/>
    </w:rPr>
  </w:style>
  <w:style w:type="character" w:customStyle="1" w:styleId="Style12Char">
    <w:name w:val="Style12 Char"/>
    <w:basedOn w:val="DefaultParagraphFont"/>
    <w:link w:val="Style12"/>
    <w:rsid w:val="00D95557"/>
    <w:rPr>
      <w:rFonts w:ascii="Georgia" w:eastAsia="Times New Roman" w:hAnsi="Georgia"/>
      <w:b/>
      <w:u w:val="thick"/>
    </w:rPr>
  </w:style>
  <w:style w:type="character" w:customStyle="1" w:styleId="caps-label">
    <w:name w:val="caps-label"/>
    <w:basedOn w:val="DefaultParagraphFont"/>
    <w:rsid w:val="00D95557"/>
  </w:style>
  <w:style w:type="character" w:customStyle="1" w:styleId="wikiexternallink">
    <w:name w:val="wikiexternallink"/>
    <w:basedOn w:val="DefaultParagraphFont"/>
    <w:rsid w:val="00D95557"/>
  </w:style>
  <w:style w:type="character" w:customStyle="1" w:styleId="StyleStyleBoldUnderlineIntenseEmphasisUnderlineapple-style-s">
    <w:name w:val="Style Style Bold UnderlineIntense EmphasisUnderlineapple-style-s..."/>
    <w:basedOn w:val="DefaultParagraphFont"/>
    <w:rsid w:val="00D95557"/>
    <w:rPr>
      <w:b w:val="0"/>
      <w:bCs w:val="0"/>
      <w:sz w:val="22"/>
      <w:u w:val="single"/>
      <w:bdr w:val="none" w:sz="0" w:space="0" w:color="auto"/>
    </w:rPr>
  </w:style>
  <w:style w:type="paragraph" w:customStyle="1" w:styleId="blocktitle0">
    <w:name w:val="block title"/>
    <w:basedOn w:val="Normal"/>
    <w:link w:val="blocktitleChar0"/>
    <w:autoRedefine/>
    <w:qFormat/>
    <w:rsid w:val="00D95557"/>
    <w:pPr>
      <w:spacing w:after="240"/>
      <w:jc w:val="center"/>
      <w:outlineLvl w:val="0"/>
    </w:pPr>
    <w:rPr>
      <w:rFonts w:eastAsia="Calibri"/>
      <w:b/>
      <w:caps/>
      <w:sz w:val="28"/>
      <w:szCs w:val="28"/>
      <w:lang w:val="es-ES"/>
    </w:rPr>
  </w:style>
  <w:style w:type="character" w:customStyle="1" w:styleId="UnderlineCard">
    <w:name w:val="Underline Card"/>
    <w:uiPriority w:val="6"/>
    <w:qFormat/>
    <w:rsid w:val="00D95557"/>
    <w:rPr>
      <w:rFonts w:ascii="Arial" w:hAnsi="Arial"/>
      <w:b w:val="0"/>
      <w:bCs/>
      <w:sz w:val="20"/>
      <w:u w:val="single"/>
    </w:rPr>
  </w:style>
  <w:style w:type="character" w:customStyle="1" w:styleId="story-author">
    <w:name w:val="story-author"/>
    <w:basedOn w:val="DefaultParagraphFont"/>
    <w:rsid w:val="00D95557"/>
  </w:style>
  <w:style w:type="paragraph" w:customStyle="1" w:styleId="type">
    <w:name w:val="type"/>
    <w:basedOn w:val="Normal"/>
    <w:qFormat/>
    <w:rsid w:val="00D95557"/>
    <w:pPr>
      <w:spacing w:before="100" w:beforeAutospacing="1" w:after="100" w:afterAutospacing="1"/>
    </w:pPr>
    <w:rPr>
      <w:rFonts w:eastAsia="Times New Roman"/>
    </w:rPr>
  </w:style>
  <w:style w:type="character" w:customStyle="1" w:styleId="institution">
    <w:name w:val="institution"/>
    <w:basedOn w:val="DefaultParagraphFont"/>
    <w:rsid w:val="00D95557"/>
  </w:style>
  <w:style w:type="character" w:customStyle="1" w:styleId="abodyblack3">
    <w:name w:val="abodyblack3"/>
    <w:basedOn w:val="DefaultParagraphFont"/>
    <w:rsid w:val="00D95557"/>
  </w:style>
  <w:style w:type="paragraph" w:customStyle="1" w:styleId="UnderlineChar2CharChar">
    <w:name w:val="Underline Char2 Char Char"/>
    <w:basedOn w:val="Normal"/>
    <w:link w:val="UnderlineChar2CharCharChar"/>
    <w:qFormat/>
    <w:rsid w:val="00D95557"/>
    <w:rPr>
      <w:rFonts w:eastAsia="MS Mincho"/>
      <w:szCs w:val="20"/>
      <w:u w:val="single"/>
    </w:rPr>
  </w:style>
  <w:style w:type="character" w:customStyle="1" w:styleId="UnderlineChar2CharCharChar">
    <w:name w:val="Underline Char2 Char Char Char"/>
    <w:link w:val="UnderlineChar2CharChar"/>
    <w:rsid w:val="00D95557"/>
    <w:rPr>
      <w:rFonts w:ascii="Georgia" w:eastAsia="MS Mincho" w:hAnsi="Georgia"/>
      <w:szCs w:val="20"/>
      <w:u w:val="single"/>
    </w:rPr>
  </w:style>
  <w:style w:type="character" w:customStyle="1" w:styleId="CharacterStyle1">
    <w:name w:val="Character Style 1"/>
    <w:rsid w:val="00D95557"/>
    <w:rPr>
      <w:sz w:val="20"/>
      <w:szCs w:val="20"/>
    </w:rPr>
  </w:style>
  <w:style w:type="character" w:customStyle="1" w:styleId="FontStyle177">
    <w:name w:val="Font Style177"/>
    <w:basedOn w:val="DefaultParagraphFont"/>
    <w:uiPriority w:val="99"/>
    <w:rsid w:val="00D95557"/>
    <w:rPr>
      <w:rFonts w:ascii="Times New Roman" w:hAnsi="Times New Roman" w:cs="Times New Roman"/>
      <w:sz w:val="20"/>
      <w:szCs w:val="20"/>
    </w:rPr>
  </w:style>
  <w:style w:type="character" w:customStyle="1" w:styleId="FontStyle173">
    <w:name w:val="Font Style173"/>
    <w:basedOn w:val="DefaultParagraphFont"/>
    <w:uiPriority w:val="99"/>
    <w:rsid w:val="00D95557"/>
    <w:rPr>
      <w:rFonts w:ascii="Times New Roman" w:hAnsi="Times New Roman" w:cs="Times New Roman"/>
      <w:sz w:val="14"/>
      <w:szCs w:val="14"/>
    </w:rPr>
  </w:style>
  <w:style w:type="character" w:customStyle="1" w:styleId="FontStyle151">
    <w:name w:val="Font Style151"/>
    <w:basedOn w:val="DefaultParagraphFont"/>
    <w:uiPriority w:val="99"/>
    <w:rsid w:val="00D95557"/>
    <w:rPr>
      <w:rFonts w:ascii="Arial Narrow" w:hAnsi="Arial Narrow" w:cs="Arial Narrow"/>
      <w:b/>
      <w:bCs/>
      <w:sz w:val="12"/>
      <w:szCs w:val="12"/>
    </w:rPr>
  </w:style>
  <w:style w:type="character" w:customStyle="1" w:styleId="FontStyle156">
    <w:name w:val="Font Style156"/>
    <w:basedOn w:val="DefaultParagraphFont"/>
    <w:uiPriority w:val="99"/>
    <w:rsid w:val="00D95557"/>
    <w:rPr>
      <w:rFonts w:ascii="Arial Narrow" w:hAnsi="Arial Narrow" w:cs="Arial Narrow"/>
      <w:sz w:val="8"/>
      <w:szCs w:val="8"/>
    </w:rPr>
  </w:style>
  <w:style w:type="character" w:customStyle="1" w:styleId="FontStyle160">
    <w:name w:val="Font Style160"/>
    <w:basedOn w:val="DefaultParagraphFont"/>
    <w:uiPriority w:val="99"/>
    <w:rsid w:val="00D95557"/>
    <w:rPr>
      <w:rFonts w:ascii="Times New Roman" w:hAnsi="Times New Roman" w:cs="Times New Roman"/>
      <w:b/>
      <w:bCs/>
      <w:sz w:val="20"/>
      <w:szCs w:val="20"/>
    </w:rPr>
  </w:style>
  <w:style w:type="character" w:customStyle="1" w:styleId="FontStyle178">
    <w:name w:val="Font Style178"/>
    <w:basedOn w:val="DefaultParagraphFont"/>
    <w:uiPriority w:val="99"/>
    <w:rsid w:val="00D95557"/>
    <w:rPr>
      <w:rFonts w:ascii="Times New Roman" w:hAnsi="Times New Roman" w:cs="Times New Roman"/>
      <w:sz w:val="18"/>
      <w:szCs w:val="18"/>
    </w:rPr>
  </w:style>
  <w:style w:type="paragraph" w:customStyle="1" w:styleId="Style14">
    <w:name w:val="Style14"/>
    <w:basedOn w:val="Normal"/>
    <w:uiPriority w:val="99"/>
    <w:qFormat/>
    <w:rsid w:val="00D9555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9555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95557"/>
    <w:rPr>
      <w:rFonts w:ascii="Times New Roman" w:hAnsi="Times New Roman" w:cs="Times New Roman"/>
      <w:sz w:val="12"/>
      <w:szCs w:val="12"/>
    </w:rPr>
  </w:style>
  <w:style w:type="paragraph" w:customStyle="1" w:styleId="Style9">
    <w:name w:val="Style9"/>
    <w:basedOn w:val="Normal"/>
    <w:uiPriority w:val="99"/>
    <w:qFormat/>
    <w:rsid w:val="00D9555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9555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9555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95557"/>
    <w:rPr>
      <w:rFonts w:ascii="Times New Roman" w:hAnsi="Times New Roman" w:cs="Times New Roman"/>
      <w:sz w:val="16"/>
      <w:szCs w:val="16"/>
    </w:rPr>
  </w:style>
  <w:style w:type="character" w:customStyle="1" w:styleId="f">
    <w:name w:val="f"/>
    <w:basedOn w:val="DefaultParagraphFont"/>
    <w:rsid w:val="00D95557"/>
  </w:style>
  <w:style w:type="character" w:customStyle="1" w:styleId="TagsChar2">
    <w:name w:val="Tags Char2"/>
    <w:rsid w:val="00D95557"/>
    <w:rPr>
      <w:b/>
      <w:sz w:val="24"/>
    </w:rPr>
  </w:style>
  <w:style w:type="paragraph" w:customStyle="1" w:styleId="CardsFont6ptChar">
    <w:name w:val="Cards + Font: 6 pt Char"/>
    <w:basedOn w:val="Normal"/>
    <w:link w:val="CardsFont6ptCharChar"/>
    <w:qFormat/>
    <w:rsid w:val="00D9555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95557"/>
    <w:rPr>
      <w:rFonts w:ascii="Georgia" w:eastAsia="Times New Roman" w:hAnsi="Georgia"/>
      <w:sz w:val="12"/>
    </w:rPr>
  </w:style>
  <w:style w:type="character" w:customStyle="1" w:styleId="FontStyle172">
    <w:name w:val="Font Style172"/>
    <w:basedOn w:val="DefaultParagraphFont"/>
    <w:uiPriority w:val="99"/>
    <w:rsid w:val="00D95557"/>
    <w:rPr>
      <w:rFonts w:ascii="Times New Roman" w:hAnsi="Times New Roman" w:cs="Times New Roman"/>
      <w:b/>
      <w:bCs/>
      <w:sz w:val="16"/>
      <w:szCs w:val="16"/>
    </w:rPr>
  </w:style>
  <w:style w:type="paragraph" w:customStyle="1" w:styleId="Style18">
    <w:name w:val="Style18"/>
    <w:basedOn w:val="Normal"/>
    <w:uiPriority w:val="99"/>
    <w:qFormat/>
    <w:rsid w:val="00D9555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95557"/>
    <w:rPr>
      <w:rFonts w:ascii="Times New Roman" w:hAnsi="Times New Roman" w:cs="Times New Roman"/>
      <w:i/>
      <w:iCs/>
      <w:sz w:val="16"/>
      <w:szCs w:val="16"/>
    </w:rPr>
  </w:style>
  <w:style w:type="character" w:customStyle="1" w:styleId="FontStyle162">
    <w:name w:val="Font Style162"/>
    <w:basedOn w:val="DefaultParagraphFont"/>
    <w:uiPriority w:val="99"/>
    <w:rsid w:val="00D95557"/>
    <w:rPr>
      <w:rFonts w:ascii="Times New Roman" w:hAnsi="Times New Roman" w:cs="Times New Roman"/>
      <w:b/>
      <w:bCs/>
      <w:sz w:val="18"/>
      <w:szCs w:val="18"/>
    </w:rPr>
  </w:style>
  <w:style w:type="character" w:customStyle="1" w:styleId="FontStyle167">
    <w:name w:val="Font Style167"/>
    <w:basedOn w:val="DefaultParagraphFont"/>
    <w:uiPriority w:val="99"/>
    <w:rsid w:val="00D95557"/>
    <w:rPr>
      <w:rFonts w:ascii="Times New Roman" w:hAnsi="Times New Roman" w:cs="Times New Roman"/>
      <w:sz w:val="10"/>
      <w:szCs w:val="10"/>
    </w:rPr>
  </w:style>
  <w:style w:type="character" w:customStyle="1" w:styleId="FontStyle174">
    <w:name w:val="Font Style174"/>
    <w:basedOn w:val="DefaultParagraphFont"/>
    <w:uiPriority w:val="99"/>
    <w:rsid w:val="00D95557"/>
    <w:rPr>
      <w:rFonts w:ascii="Arial Narrow" w:hAnsi="Arial Narrow" w:cs="Arial Narrow"/>
      <w:b/>
      <w:bCs/>
      <w:sz w:val="18"/>
      <w:szCs w:val="18"/>
    </w:rPr>
  </w:style>
  <w:style w:type="paragraph" w:customStyle="1" w:styleId="Style47">
    <w:name w:val="Style47"/>
    <w:basedOn w:val="Normal"/>
    <w:uiPriority w:val="99"/>
    <w:qFormat/>
    <w:rsid w:val="00D9555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95557"/>
    <w:rPr>
      <w:rFonts w:ascii="Times New Roman" w:hAnsi="Times New Roman" w:cs="Times New Roman"/>
      <w:sz w:val="12"/>
      <w:szCs w:val="12"/>
    </w:rPr>
  </w:style>
  <w:style w:type="paragraph" w:customStyle="1" w:styleId="Style24">
    <w:name w:val="Style24"/>
    <w:basedOn w:val="Normal"/>
    <w:uiPriority w:val="99"/>
    <w:qFormat/>
    <w:rsid w:val="00D9555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9555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9555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95557"/>
    <w:rPr>
      <w:rFonts w:ascii="Times New Roman" w:hAnsi="Times New Roman" w:cs="Times New Roman"/>
      <w:b/>
      <w:bCs/>
      <w:sz w:val="18"/>
      <w:szCs w:val="18"/>
    </w:rPr>
  </w:style>
  <w:style w:type="paragraph" w:customStyle="1" w:styleId="Style21">
    <w:name w:val="Style21"/>
    <w:basedOn w:val="Normal"/>
    <w:uiPriority w:val="99"/>
    <w:qFormat/>
    <w:rsid w:val="00D9555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95557"/>
    <w:pPr>
      <w:widowControl w:val="0"/>
      <w:autoSpaceDE w:val="0"/>
      <w:autoSpaceDN w:val="0"/>
      <w:adjustRightInd w:val="0"/>
      <w:spacing w:line="198" w:lineRule="exact"/>
    </w:pPr>
    <w:rPr>
      <w:rFonts w:eastAsia="Times New Roman"/>
    </w:rPr>
  </w:style>
  <w:style w:type="paragraph" w:customStyle="1" w:styleId="Standard">
    <w:name w:val="Standard"/>
    <w:qFormat/>
    <w:rsid w:val="00D9555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D95557"/>
    <w:rPr>
      <w:color w:val="000000"/>
      <w:sz w:val="32"/>
      <w:szCs w:val="32"/>
    </w:rPr>
  </w:style>
  <w:style w:type="paragraph" w:customStyle="1" w:styleId="Cardnon-underlined">
    <w:name w:val="Card non-underlined"/>
    <w:basedOn w:val="Normal"/>
    <w:link w:val="Cardnon-underlinedChar"/>
    <w:autoRedefine/>
    <w:uiPriority w:val="99"/>
    <w:qFormat/>
    <w:rsid w:val="00D95557"/>
    <w:rPr>
      <w:rFonts w:eastAsia="Times New Roman"/>
      <w:szCs w:val="20"/>
    </w:rPr>
  </w:style>
  <w:style w:type="character" w:customStyle="1" w:styleId="Cardnon-underlinedChar">
    <w:name w:val="Card non-underlined Char"/>
    <w:basedOn w:val="DefaultParagraphFont"/>
    <w:link w:val="Cardnon-underlined"/>
    <w:uiPriority w:val="99"/>
    <w:rsid w:val="00D95557"/>
    <w:rPr>
      <w:rFonts w:ascii="Georgia" w:eastAsia="Times New Roman" w:hAnsi="Georgia"/>
      <w:szCs w:val="20"/>
    </w:rPr>
  </w:style>
  <w:style w:type="character" w:customStyle="1" w:styleId="TitleChar2">
    <w:name w:val="Title Char2"/>
    <w:basedOn w:val="DefaultParagraphFont"/>
    <w:uiPriority w:val="10"/>
    <w:qFormat/>
    <w:locked/>
    <w:rsid w:val="00D95557"/>
    <w:rPr>
      <w:b/>
      <w:bCs/>
      <w:u w:val="single"/>
    </w:rPr>
  </w:style>
  <w:style w:type="paragraph" w:styleId="TOC3">
    <w:name w:val="toc 3"/>
    <w:basedOn w:val="Normal"/>
    <w:next w:val="Normal"/>
    <w:autoRedefine/>
    <w:qFormat/>
    <w:rsid w:val="00D95557"/>
    <w:pPr>
      <w:ind w:left="400"/>
    </w:pPr>
    <w:rPr>
      <w:rFonts w:eastAsia="Times New Roman"/>
      <w:szCs w:val="20"/>
    </w:rPr>
  </w:style>
  <w:style w:type="paragraph" w:styleId="TOC4">
    <w:name w:val="toc 4"/>
    <w:basedOn w:val="Normal"/>
    <w:next w:val="Normal"/>
    <w:autoRedefine/>
    <w:rsid w:val="00D95557"/>
    <w:pPr>
      <w:ind w:left="600"/>
    </w:pPr>
    <w:rPr>
      <w:rFonts w:eastAsia="Times New Roman"/>
      <w:szCs w:val="20"/>
    </w:rPr>
  </w:style>
  <w:style w:type="paragraph" w:styleId="TOC5">
    <w:name w:val="toc 5"/>
    <w:basedOn w:val="Normal"/>
    <w:next w:val="Normal"/>
    <w:autoRedefine/>
    <w:rsid w:val="00D95557"/>
    <w:pPr>
      <w:ind w:left="800"/>
    </w:pPr>
    <w:rPr>
      <w:rFonts w:eastAsia="Times New Roman"/>
      <w:szCs w:val="20"/>
    </w:rPr>
  </w:style>
  <w:style w:type="paragraph" w:styleId="TOC6">
    <w:name w:val="toc 6"/>
    <w:basedOn w:val="Normal"/>
    <w:next w:val="Normal"/>
    <w:autoRedefine/>
    <w:rsid w:val="00D95557"/>
    <w:pPr>
      <w:ind w:left="1000"/>
    </w:pPr>
    <w:rPr>
      <w:rFonts w:eastAsia="Times New Roman"/>
      <w:szCs w:val="20"/>
    </w:rPr>
  </w:style>
  <w:style w:type="paragraph" w:styleId="TOC7">
    <w:name w:val="toc 7"/>
    <w:basedOn w:val="Normal"/>
    <w:next w:val="Normal"/>
    <w:autoRedefine/>
    <w:rsid w:val="00D95557"/>
    <w:pPr>
      <w:ind w:left="1200"/>
    </w:pPr>
    <w:rPr>
      <w:rFonts w:eastAsia="Times New Roman"/>
      <w:szCs w:val="20"/>
    </w:rPr>
  </w:style>
  <w:style w:type="paragraph" w:styleId="TOC8">
    <w:name w:val="toc 8"/>
    <w:basedOn w:val="Normal"/>
    <w:next w:val="Normal"/>
    <w:autoRedefine/>
    <w:rsid w:val="00D95557"/>
    <w:pPr>
      <w:ind w:left="1400"/>
    </w:pPr>
    <w:rPr>
      <w:rFonts w:eastAsia="Times New Roman"/>
      <w:szCs w:val="20"/>
    </w:rPr>
  </w:style>
  <w:style w:type="character" w:customStyle="1" w:styleId="allocatoragentsleft">
    <w:name w:val="al_locatoragentsleft"/>
    <w:basedOn w:val="DefaultParagraphFont"/>
    <w:rsid w:val="00D95557"/>
  </w:style>
  <w:style w:type="character" w:styleId="HTMLTypewriter">
    <w:name w:val="HTML Typewriter"/>
    <w:basedOn w:val="DefaultParagraphFont"/>
    <w:unhideWhenUsed/>
    <w:rsid w:val="00D95557"/>
    <w:rPr>
      <w:rFonts w:ascii="Courier New" w:eastAsia="Times New Roman" w:hAnsi="Courier New" w:cs="Courier New"/>
      <w:sz w:val="20"/>
      <w:szCs w:val="20"/>
    </w:rPr>
  </w:style>
  <w:style w:type="paragraph" w:customStyle="1" w:styleId="Carding">
    <w:name w:val="Carding"/>
    <w:basedOn w:val="Normal"/>
    <w:uiPriority w:val="99"/>
    <w:qFormat/>
    <w:rsid w:val="00D95557"/>
    <w:rPr>
      <w:rFonts w:eastAsia="Times New Roman"/>
      <w:sz w:val="18"/>
    </w:rPr>
  </w:style>
  <w:style w:type="character" w:customStyle="1" w:styleId="TagsChar1">
    <w:name w:val="Tags Char1"/>
    <w:basedOn w:val="DefaultParagraphFont"/>
    <w:rsid w:val="00D95557"/>
    <w:rPr>
      <w:rFonts w:ascii="Arial Narrow" w:hAnsi="Arial Narrow"/>
      <w:b/>
      <w:noProof w:val="0"/>
      <w:sz w:val="22"/>
      <w:szCs w:val="60"/>
      <w:lang w:val="en-US" w:eastAsia="en-US" w:bidi="ar-SA"/>
    </w:rPr>
  </w:style>
  <w:style w:type="character" w:customStyle="1" w:styleId="aunderline">
    <w:name w:val="aunderline"/>
    <w:basedOn w:val="DefaultParagraphFont"/>
    <w:qFormat/>
    <w:rsid w:val="00D95557"/>
    <w:rPr>
      <w:rFonts w:ascii="Times New Roman" w:hAnsi="Times New Roman"/>
      <w:sz w:val="20"/>
      <w:szCs w:val="24"/>
      <w:u w:val="thick"/>
    </w:rPr>
  </w:style>
  <w:style w:type="character" w:customStyle="1" w:styleId="tagChar1">
    <w:name w:val="tag Char1"/>
    <w:aliases w:val="Heading 2 Char1 Char Char Char Char"/>
    <w:basedOn w:val="DefaultParagraphFont"/>
    <w:rsid w:val="00D95557"/>
    <w:rPr>
      <w:b/>
      <w:noProof w:val="0"/>
      <w:sz w:val="24"/>
      <w:lang w:val="en-US" w:eastAsia="en-US" w:bidi="ar-SA"/>
    </w:rPr>
  </w:style>
  <w:style w:type="character" w:customStyle="1" w:styleId="tagChar2">
    <w:name w:val="tag Char2"/>
    <w:basedOn w:val="DefaultParagraphFont"/>
    <w:qFormat/>
    <w:rsid w:val="00D95557"/>
    <w:rPr>
      <w:b/>
      <w:noProof w:val="0"/>
      <w:sz w:val="24"/>
      <w:lang w:val="en-US" w:eastAsia="en-US" w:bidi="ar-SA"/>
    </w:rPr>
  </w:style>
  <w:style w:type="character" w:customStyle="1" w:styleId="Taggin-New">
    <w:name w:val="Taggin - New"/>
    <w:basedOn w:val="DefaultParagraphFont"/>
    <w:rsid w:val="00D95557"/>
    <w:rPr>
      <w:rFonts w:ascii="Arial Narrow" w:hAnsi="Arial Narrow"/>
      <w:b/>
      <w:sz w:val="22"/>
    </w:rPr>
  </w:style>
  <w:style w:type="character" w:customStyle="1" w:styleId="Boxing-New">
    <w:name w:val="Boxing - New"/>
    <w:basedOn w:val="DefaultParagraphFont"/>
    <w:rsid w:val="00D95557"/>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D9555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D9555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D95557"/>
    <w:rPr>
      <w:rFonts w:ascii="Garamond" w:hAnsi="Garamond"/>
      <w:sz w:val="22"/>
      <w:szCs w:val="24"/>
      <w:u w:val="single"/>
      <w:lang w:val="en-US" w:eastAsia="en-US" w:bidi="ar-SA"/>
    </w:rPr>
  </w:style>
  <w:style w:type="paragraph" w:customStyle="1" w:styleId="Style2">
    <w:name w:val="Style2"/>
    <w:basedOn w:val="Heading4"/>
    <w:qFormat/>
    <w:rsid w:val="00D95557"/>
    <w:rPr>
      <w:rFonts w:eastAsia="Times New Roman" w:cs="Times New Roman"/>
      <w:iCs w:val="0"/>
      <w:caps/>
      <w:szCs w:val="20"/>
    </w:rPr>
  </w:style>
  <w:style w:type="character" w:customStyle="1" w:styleId="pagetitle">
    <w:name w:val="pagetitle"/>
    <w:basedOn w:val="DefaultParagraphFont"/>
    <w:rsid w:val="00D95557"/>
  </w:style>
  <w:style w:type="paragraph" w:customStyle="1" w:styleId="text">
    <w:name w:val="text"/>
    <w:basedOn w:val="Normal"/>
    <w:uiPriority w:val="99"/>
    <w:qFormat/>
    <w:rsid w:val="00D95557"/>
    <w:pPr>
      <w:spacing w:before="100" w:beforeAutospacing="1" w:after="100" w:afterAutospacing="1"/>
    </w:pPr>
    <w:rPr>
      <w:rFonts w:eastAsia="Times New Roman"/>
    </w:rPr>
  </w:style>
  <w:style w:type="character" w:customStyle="1" w:styleId="StyleUnderlineCharChar9ptBold1">
    <w:name w:val="Style Underline Char Char + 9 pt Bold1"/>
    <w:rsid w:val="00D9555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95557"/>
    <w:rPr>
      <w:rFonts w:ascii="Times New Roman" w:hAnsi="Times New Roman"/>
      <w:sz w:val="20"/>
      <w:szCs w:val="24"/>
      <w:u w:val="single"/>
      <w:lang w:val="en-US" w:eastAsia="en-US" w:bidi="ar-SA"/>
    </w:rPr>
  </w:style>
  <w:style w:type="character" w:customStyle="1" w:styleId="Style9ptBoldUnderline">
    <w:name w:val="Style 9 pt Bold Underline"/>
    <w:rsid w:val="00D95557"/>
    <w:rPr>
      <w:b/>
      <w:bCs/>
      <w:sz w:val="20"/>
      <w:u w:val="single"/>
    </w:rPr>
  </w:style>
  <w:style w:type="paragraph" w:customStyle="1" w:styleId="StyleUnderline9pt0">
    <w:name w:val="Style Underline + 9 pt"/>
    <w:link w:val="StyleUnderline9ptChar"/>
    <w:qFormat/>
    <w:rsid w:val="00D9555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D95557"/>
    <w:rPr>
      <w:rFonts w:ascii="Arial" w:eastAsia="Times New Roman" w:hAnsi="Arial" w:cs="Times New Roman"/>
      <w:szCs w:val="20"/>
      <w:u w:val="single"/>
    </w:rPr>
  </w:style>
  <w:style w:type="character" w:customStyle="1" w:styleId="StyleUnderlineChar1Bold">
    <w:name w:val="Style Underline Char1 + Bold"/>
    <w:rsid w:val="00D9555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95557"/>
    <w:pPr>
      <w:widowControl w:val="0"/>
      <w:ind w:left="288" w:right="288"/>
    </w:pPr>
    <w:rPr>
      <w:rFonts w:ascii="Times New Roman" w:hAnsi="Times New Roman"/>
      <w:bCs/>
      <w:kern w:val="32"/>
      <w:sz w:val="16"/>
      <w:szCs w:val="20"/>
      <w:lang w:eastAsia="ar-SA"/>
    </w:rPr>
  </w:style>
  <w:style w:type="character" w:customStyle="1" w:styleId="Stylecard9ptChar">
    <w:name w:val="Style card + 9 pt Char"/>
    <w:basedOn w:val="DefaultParagraphFont"/>
    <w:link w:val="Stylecard9pt"/>
    <w:rsid w:val="00D95557"/>
    <w:rPr>
      <w:rFonts w:ascii="Times New Roman" w:hAnsi="Times New Roman"/>
      <w:bCs/>
      <w:kern w:val="32"/>
      <w:sz w:val="16"/>
      <w:szCs w:val="20"/>
      <w:lang w:eastAsia="ar-SA"/>
    </w:rPr>
  </w:style>
  <w:style w:type="character" w:customStyle="1" w:styleId="TagsCharCharChar">
    <w:name w:val="Tags Char Char Char"/>
    <w:basedOn w:val="DefaultParagraphFont"/>
    <w:rsid w:val="00D9555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95557"/>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D95557"/>
    <w:rPr>
      <w:rFonts w:ascii="Times" w:hAnsi="Times"/>
      <w:b w:val="0"/>
      <w:bCs/>
      <w:sz w:val="20"/>
      <w:u w:val="single"/>
    </w:rPr>
  </w:style>
  <w:style w:type="character" w:customStyle="1" w:styleId="blubigktbiz">
    <w:name w:val="blubigktbiz"/>
    <w:rsid w:val="00D9555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95557"/>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D95557"/>
    <w:rPr>
      <w:rFonts w:ascii="Calibri" w:hAnsi="Calibri"/>
      <w:color w:val="000000"/>
      <w:lang w:val="x-none" w:eastAsia="x-none"/>
    </w:rPr>
  </w:style>
  <w:style w:type="character" w:customStyle="1" w:styleId="Style4CharChar">
    <w:name w:val="Style4 Char Char"/>
    <w:basedOn w:val="DefaultParagraphFont"/>
    <w:rsid w:val="00D9555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95557"/>
    <w:rPr>
      <w:rFonts w:ascii="Times New Roman" w:hAnsi="Times New Roman" w:cs="Times New Roman"/>
      <w:sz w:val="16"/>
      <w:szCs w:val="16"/>
    </w:rPr>
  </w:style>
  <w:style w:type="character" w:customStyle="1" w:styleId="StyleEmphasisArial12ptBold">
    <w:name w:val="Style Emphasis + Arial 12 pt Bold"/>
    <w:rsid w:val="00D95557"/>
    <w:rPr>
      <w:rFonts w:ascii="Arial" w:hAnsi="Arial"/>
      <w:b/>
      <w:bCs/>
      <w:i/>
      <w:iCs/>
      <w:sz w:val="24"/>
    </w:rPr>
  </w:style>
  <w:style w:type="character" w:customStyle="1" w:styleId="super">
    <w:name w:val="super"/>
    <w:rsid w:val="00D95557"/>
  </w:style>
  <w:style w:type="character" w:customStyle="1" w:styleId="text30">
    <w:name w:val="text30"/>
    <w:rsid w:val="00D95557"/>
  </w:style>
  <w:style w:type="character" w:customStyle="1" w:styleId="uppercase">
    <w:name w:val="uppercase"/>
    <w:rsid w:val="00D95557"/>
  </w:style>
  <w:style w:type="character" w:customStyle="1" w:styleId="bodytext0">
    <w:name w:val="bodytext"/>
    <w:rsid w:val="00D95557"/>
  </w:style>
  <w:style w:type="character" w:customStyle="1" w:styleId="entry-title">
    <w:name w:val="entry-title"/>
    <w:rsid w:val="00D95557"/>
  </w:style>
  <w:style w:type="character" w:customStyle="1" w:styleId="BodyTextIndentChar1">
    <w:name w:val="Body Text Indent Char1"/>
    <w:basedOn w:val="DefaultParagraphFont"/>
    <w:uiPriority w:val="99"/>
    <w:semiHidden/>
    <w:rsid w:val="00D95557"/>
    <w:rPr>
      <w:rFonts w:ascii="Times New Roman" w:hAnsi="Times New Roman" w:cs="Times New Roman"/>
      <w:sz w:val="20"/>
    </w:rPr>
  </w:style>
  <w:style w:type="character" w:customStyle="1" w:styleId="Style6pt">
    <w:name w:val="Style 6 pt"/>
    <w:basedOn w:val="DefaultParagraphFont"/>
    <w:qFormat/>
    <w:rsid w:val="00D95557"/>
    <w:rPr>
      <w:sz w:val="12"/>
    </w:rPr>
  </w:style>
  <w:style w:type="character" w:customStyle="1" w:styleId="CiteCharCharCharCharCharChar">
    <w:name w:val="Cite Char Char Char Char Char Char"/>
    <w:basedOn w:val="DefaultParagraphFont"/>
    <w:rsid w:val="00D95557"/>
    <w:rPr>
      <w:b/>
      <w:noProof w:val="0"/>
      <w:sz w:val="22"/>
      <w:szCs w:val="24"/>
      <w:u w:val="single"/>
      <w:lang w:val="en-US" w:eastAsia="en-US" w:bidi="ar-SA"/>
    </w:rPr>
  </w:style>
  <w:style w:type="character" w:customStyle="1" w:styleId="mainbody1">
    <w:name w:val="mainbody1"/>
    <w:basedOn w:val="DefaultParagraphFont"/>
    <w:rsid w:val="00D95557"/>
    <w:rPr>
      <w:rFonts w:ascii="Verdana" w:hAnsi="Verdana" w:hint="default"/>
      <w:color w:val="000000"/>
      <w:sz w:val="22"/>
      <w:szCs w:val="22"/>
    </w:rPr>
  </w:style>
  <w:style w:type="character" w:customStyle="1" w:styleId="ssl4">
    <w:name w:val="ss_l4"/>
    <w:basedOn w:val="DefaultParagraphFont"/>
    <w:rsid w:val="00D95557"/>
  </w:style>
  <w:style w:type="paragraph" w:customStyle="1" w:styleId="StyleNormalWeb11ptUnderline">
    <w:name w:val="Style Normal (Web) + 11 pt Underline"/>
    <w:basedOn w:val="NormalWeb"/>
    <w:link w:val="StyleNormalWeb11ptUnderlineChar"/>
    <w:qFormat/>
    <w:rsid w:val="00D95557"/>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D95557"/>
    <w:rPr>
      <w:rFonts w:ascii="Calibri" w:eastAsia="Calibri" w:hAnsi="Calibri" w:cs="Calibri"/>
      <w:u w:val="single"/>
    </w:rPr>
  </w:style>
  <w:style w:type="character" w:customStyle="1" w:styleId="cit-first-element">
    <w:name w:val="cit-first-element"/>
    <w:basedOn w:val="DefaultParagraphFont"/>
    <w:rsid w:val="00D95557"/>
  </w:style>
  <w:style w:type="character" w:customStyle="1" w:styleId="title1">
    <w:name w:val="title1"/>
    <w:basedOn w:val="DefaultParagraphFont"/>
    <w:rsid w:val="00D95557"/>
  </w:style>
  <w:style w:type="character" w:customStyle="1" w:styleId="StyleThickunderline1">
    <w:name w:val="Style Thick underline1"/>
    <w:basedOn w:val="DefaultParagraphFont"/>
    <w:rsid w:val="00D9555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95557"/>
    <w:rPr>
      <w:rFonts w:ascii="Georgia" w:hAnsi="Georgia"/>
    </w:rPr>
  </w:style>
  <w:style w:type="character" w:customStyle="1" w:styleId="FooterChar1">
    <w:name w:val="Footer Char1"/>
    <w:basedOn w:val="DefaultParagraphFont"/>
    <w:uiPriority w:val="99"/>
    <w:semiHidden/>
    <w:rsid w:val="00D95557"/>
    <w:rPr>
      <w:rFonts w:ascii="Georgia" w:hAnsi="Georgia"/>
    </w:rPr>
  </w:style>
  <w:style w:type="paragraph" w:customStyle="1" w:styleId="Underline20">
    <w:name w:val="Underline2"/>
    <w:basedOn w:val="Normal"/>
    <w:link w:val="Underline2Char"/>
    <w:autoRedefine/>
    <w:uiPriority w:val="4"/>
    <w:qFormat/>
    <w:rsid w:val="00D95557"/>
    <w:rPr>
      <w:b/>
      <w:u w:val="single"/>
    </w:rPr>
  </w:style>
  <w:style w:type="character" w:customStyle="1" w:styleId="Underline2Char">
    <w:name w:val="Underline2 Char"/>
    <w:basedOn w:val="DefaultParagraphFont"/>
    <w:link w:val="Underline20"/>
    <w:uiPriority w:val="4"/>
    <w:qFormat/>
    <w:rsid w:val="00D95557"/>
    <w:rPr>
      <w:rFonts w:ascii="Georgia" w:hAnsi="Georgia"/>
      <w:b/>
      <w:u w:val="single"/>
    </w:rPr>
  </w:style>
  <w:style w:type="paragraph" w:customStyle="1" w:styleId="TableParagraph">
    <w:name w:val="Table Paragraph"/>
    <w:basedOn w:val="Normal"/>
    <w:uiPriority w:val="1"/>
    <w:qFormat/>
    <w:rsid w:val="00D95557"/>
    <w:pPr>
      <w:widowControl w:val="0"/>
    </w:pPr>
  </w:style>
  <w:style w:type="character" w:customStyle="1" w:styleId="UnderlineChar0">
    <w:name w:val="UnderlineChar"/>
    <w:rsid w:val="00D95557"/>
    <w:rPr>
      <w:sz w:val="24"/>
      <w:u w:val="single"/>
      <w:shd w:val="clear" w:color="auto" w:fill="auto"/>
    </w:rPr>
  </w:style>
  <w:style w:type="character" w:customStyle="1" w:styleId="foreground">
    <w:name w:val="foreground"/>
    <w:basedOn w:val="DefaultParagraphFont"/>
    <w:rsid w:val="00D95557"/>
  </w:style>
  <w:style w:type="paragraph" w:customStyle="1" w:styleId="StyleCircled11pt">
    <w:name w:val="Style Circled + 11 pt"/>
    <w:basedOn w:val="Normal"/>
    <w:link w:val="StyleCircled11ptChar"/>
    <w:qFormat/>
    <w:rsid w:val="00D95557"/>
    <w:rPr>
      <w:rFonts w:eastAsia="Times New Roman"/>
      <w:b/>
      <w:bCs/>
      <w:sz w:val="20"/>
      <w:u w:val="single"/>
    </w:rPr>
  </w:style>
  <w:style w:type="character" w:customStyle="1" w:styleId="StyleCircled11ptChar">
    <w:name w:val="Style Circled + 11 pt Char"/>
    <w:link w:val="StyleCircled11pt"/>
    <w:rsid w:val="00D95557"/>
    <w:rPr>
      <w:rFonts w:ascii="Georgia" w:eastAsia="Times New Roman" w:hAnsi="Georgia"/>
      <w:b/>
      <w:bCs/>
      <w:sz w:val="20"/>
      <w:u w:val="single"/>
    </w:rPr>
  </w:style>
  <w:style w:type="paragraph" w:customStyle="1" w:styleId="StyleUnunderlined10ptThickunderline">
    <w:name w:val="Style Ununderlined + 10 pt Thick underline"/>
    <w:basedOn w:val="Normal"/>
    <w:link w:val="StyleUnunderlined10ptThickunderlineChar"/>
    <w:qFormat/>
    <w:rsid w:val="00D9555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95557"/>
    <w:rPr>
      <w:rFonts w:ascii="Times" w:eastAsia="Times New Roman" w:hAnsi="Times"/>
      <w:sz w:val="20"/>
      <w:szCs w:val="28"/>
      <w:u w:val="single"/>
    </w:rPr>
  </w:style>
  <w:style w:type="paragraph" w:customStyle="1" w:styleId="cite20">
    <w:name w:val="cite2"/>
    <w:basedOn w:val="Normal"/>
    <w:uiPriority w:val="99"/>
    <w:qFormat/>
    <w:rsid w:val="00D95557"/>
    <w:rPr>
      <w:rFonts w:eastAsia="Times New Roman"/>
      <w:color w:val="000000"/>
      <w:sz w:val="20"/>
      <w:szCs w:val="20"/>
    </w:rPr>
  </w:style>
  <w:style w:type="character" w:customStyle="1" w:styleId="postby">
    <w:name w:val="post_by"/>
    <w:basedOn w:val="DefaultParagraphFont"/>
    <w:rsid w:val="00D95557"/>
  </w:style>
  <w:style w:type="character" w:customStyle="1" w:styleId="Style11ptBorderSinglesolidlineAuto05ptLinewidth">
    <w:name w:val="Style 11 pt Border: : (Single solid line Auto  0.5 pt Line width)"/>
    <w:rsid w:val="00D95557"/>
    <w:rPr>
      <w:sz w:val="20"/>
      <w:bdr w:val="single" w:sz="4" w:space="0" w:color="auto" w:frame="1"/>
    </w:rPr>
  </w:style>
  <w:style w:type="character" w:customStyle="1" w:styleId="StyleUnderlineChar9ptBorderSinglesolidlineAuto0">
    <w:name w:val="Style Underline Char + 9 pt Border: : (Single solid line Auto  0..."/>
    <w:rsid w:val="00D9555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9555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9555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9555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95557"/>
    <w:rPr>
      <w:sz w:val="20"/>
      <w:szCs w:val="24"/>
      <w:u w:val="single"/>
      <w:bdr w:val="single" w:sz="4" w:space="0" w:color="auto"/>
      <w:lang w:val="en-US" w:eastAsia="en-US" w:bidi="ar-SA"/>
    </w:rPr>
  </w:style>
  <w:style w:type="character" w:customStyle="1" w:styleId="StyleLatinGaramondUnderline">
    <w:name w:val="Style (Latin) Garamond Underline"/>
    <w:rsid w:val="00D95557"/>
    <w:rPr>
      <w:rFonts w:ascii="Times New Roman" w:hAnsi="Times New Roman"/>
      <w:sz w:val="20"/>
      <w:u w:val="single"/>
    </w:rPr>
  </w:style>
  <w:style w:type="character" w:customStyle="1" w:styleId="StyleLatinGaramond">
    <w:name w:val="Style (Latin) Garamond"/>
    <w:rsid w:val="00D95557"/>
    <w:rPr>
      <w:rFonts w:ascii="Times New Roman" w:hAnsi="Times New Roman"/>
      <w:sz w:val="20"/>
    </w:rPr>
  </w:style>
  <w:style w:type="character" w:customStyle="1" w:styleId="styletimesnewroman12ptbold0">
    <w:name w:val="styletimesnewroman12ptbold"/>
    <w:basedOn w:val="DefaultParagraphFont"/>
    <w:rsid w:val="00D95557"/>
  </w:style>
  <w:style w:type="character" w:customStyle="1" w:styleId="mainheading">
    <w:name w:val="mainheading"/>
    <w:basedOn w:val="DefaultParagraphFont"/>
    <w:rsid w:val="00D95557"/>
  </w:style>
  <w:style w:type="paragraph" w:customStyle="1" w:styleId="BoldandUnderlineChar2CharChar">
    <w:name w:val="Bold and Underline Char2 Char Char"/>
    <w:basedOn w:val="Normal"/>
    <w:link w:val="BoldandUnderlineChar2CharCharChar"/>
    <w:qFormat/>
    <w:rsid w:val="00D9555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95557"/>
    <w:rPr>
      <w:rFonts w:ascii="Georgia" w:eastAsia="Times New Roman" w:hAnsi="Georgia"/>
      <w:b/>
      <w:u w:val="single"/>
    </w:rPr>
  </w:style>
  <w:style w:type="character" w:customStyle="1" w:styleId="StyleUnderlineChar9ptChar">
    <w:name w:val="Style Underline Char + 9 pt Char"/>
    <w:basedOn w:val="UnderlineCharChar"/>
    <w:rsid w:val="00D9555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9555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95557"/>
    <w:rPr>
      <w:sz w:val="16"/>
    </w:rPr>
  </w:style>
  <w:style w:type="paragraph" w:customStyle="1" w:styleId="Reduce8pt">
    <w:name w:val="Reduce 8pt"/>
    <w:basedOn w:val="Normal"/>
    <w:link w:val="Reduce8ptCharChar"/>
    <w:qFormat/>
    <w:rsid w:val="00D95557"/>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D95557"/>
    <w:rPr>
      <w:rFonts w:ascii="Arial" w:hAnsi="Arial" w:cs="Arial"/>
    </w:rPr>
  </w:style>
  <w:style w:type="character" w:customStyle="1" w:styleId="boldciteChar4">
    <w:name w:val="bold cite Char4"/>
    <w:link w:val="boldcite"/>
    <w:locked/>
    <w:rsid w:val="00D95557"/>
    <w:rPr>
      <w:rFonts w:eastAsia="Times New Roman" w:cs="Times New Roman"/>
      <w:b/>
      <w:color w:val="000000"/>
      <w:sz w:val="20"/>
      <w:u w:val="thick" w:color="000000"/>
    </w:rPr>
  </w:style>
  <w:style w:type="paragraph" w:customStyle="1" w:styleId="boldcite">
    <w:name w:val="bold cite"/>
    <w:basedOn w:val="Normal"/>
    <w:link w:val="boldciteChar4"/>
    <w:qFormat/>
    <w:rsid w:val="00D9555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95557"/>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D95557"/>
    <w:rPr>
      <w:rFonts w:eastAsia="Calibri"/>
      <w:b/>
    </w:rPr>
  </w:style>
  <w:style w:type="character" w:customStyle="1" w:styleId="HeadingsBaseChar">
    <w:name w:val="Headings Base Char"/>
    <w:basedOn w:val="DefaultParagraphFont"/>
    <w:link w:val="HeadingsBase"/>
    <w:locked/>
    <w:rsid w:val="00D95557"/>
    <w:rPr>
      <w:rFonts w:ascii="Times New Roman" w:hAnsi="Times New Roman" w:cs="Times New Roman"/>
      <w:b/>
      <w:sz w:val="32"/>
    </w:rPr>
  </w:style>
  <w:style w:type="paragraph" w:customStyle="1" w:styleId="HeadingsBase">
    <w:name w:val="Headings Base"/>
    <w:basedOn w:val="Normal"/>
    <w:link w:val="HeadingsBaseChar"/>
    <w:qFormat/>
    <w:rsid w:val="00D9555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95557"/>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D95557"/>
    <w:pPr>
      <w:spacing w:line="480" w:lineRule="auto"/>
      <w:ind w:firstLine="720"/>
    </w:pPr>
    <w:rPr>
      <w:rFonts w:eastAsia="Calibri"/>
    </w:rPr>
  </w:style>
  <w:style w:type="paragraph" w:customStyle="1" w:styleId="SchoolBlockQuote">
    <w:name w:val="School Block Quote"/>
    <w:basedOn w:val="SchoolPaper"/>
    <w:qFormat/>
    <w:rsid w:val="00D95557"/>
  </w:style>
  <w:style w:type="paragraph" w:customStyle="1" w:styleId="SchoolWorksCited">
    <w:name w:val="School Works Cited"/>
    <w:basedOn w:val="SchoolPaper"/>
    <w:qFormat/>
    <w:rsid w:val="00D95557"/>
  </w:style>
  <w:style w:type="paragraph" w:customStyle="1" w:styleId="BlockQuote">
    <w:name w:val="Block Quote"/>
    <w:basedOn w:val="Normal"/>
    <w:qFormat/>
    <w:rsid w:val="00D95557"/>
    <w:pPr>
      <w:ind w:left="720" w:right="720"/>
    </w:pPr>
    <w:rPr>
      <w:rFonts w:eastAsia="Calibri"/>
    </w:rPr>
  </w:style>
  <w:style w:type="paragraph" w:customStyle="1" w:styleId="PaperBody">
    <w:name w:val="Paper Body"/>
    <w:basedOn w:val="Normal"/>
    <w:qFormat/>
    <w:rsid w:val="00D95557"/>
    <w:pPr>
      <w:spacing w:line="480" w:lineRule="auto"/>
      <w:ind w:firstLine="720"/>
    </w:pPr>
    <w:rPr>
      <w:rFonts w:eastAsia="Calibri"/>
    </w:rPr>
  </w:style>
  <w:style w:type="paragraph" w:customStyle="1" w:styleId="PaperCitation">
    <w:name w:val="Paper Citation"/>
    <w:basedOn w:val="Normal"/>
    <w:qFormat/>
    <w:rsid w:val="00D95557"/>
    <w:pPr>
      <w:spacing w:line="480" w:lineRule="auto"/>
      <w:ind w:left="720" w:hanging="720"/>
    </w:pPr>
    <w:rPr>
      <w:rFonts w:eastAsia="Calibri"/>
    </w:rPr>
  </w:style>
  <w:style w:type="character" w:customStyle="1" w:styleId="hatChar">
    <w:name w:val="hat Char"/>
    <w:basedOn w:val="DefaultParagraphFont"/>
    <w:link w:val="hat"/>
    <w:locked/>
    <w:rsid w:val="00D95557"/>
    <w:rPr>
      <w:rFonts w:ascii="Georgia" w:eastAsia="Times New Roman" w:hAnsi="Georgia"/>
      <w:b/>
      <w:bCs/>
      <w:sz w:val="32"/>
      <w:u w:val="single"/>
      <w:lang w:bidi="en-US"/>
    </w:rPr>
  </w:style>
  <w:style w:type="paragraph" w:customStyle="1" w:styleId="WW-Default">
    <w:name w:val="WW-Default"/>
    <w:qFormat/>
    <w:rsid w:val="00D95557"/>
    <w:pPr>
      <w:suppressAutoHyphens/>
      <w:spacing w:after="0" w:line="240" w:lineRule="auto"/>
    </w:pPr>
    <w:rPr>
      <w:rFonts w:ascii="Georgia" w:eastAsia="Calibri" w:hAnsi="Georgia" w:cs="Calibri"/>
      <w:lang w:eastAsia="ar-SA"/>
    </w:rPr>
  </w:style>
  <w:style w:type="paragraph" w:customStyle="1" w:styleId="B-TagCite">
    <w:name w:val="B-TagCite"/>
    <w:qFormat/>
    <w:rsid w:val="00D9555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D95557"/>
    <w:rPr>
      <w:rFonts w:ascii="Times New Roman" w:hAnsi="Times New Roman" w:cs="Times New Roman"/>
      <w:b/>
      <w:sz w:val="20"/>
    </w:rPr>
  </w:style>
  <w:style w:type="paragraph" w:customStyle="1" w:styleId="MicroText">
    <w:name w:val="MicroText"/>
    <w:basedOn w:val="Normal"/>
    <w:next w:val="Normal"/>
    <w:link w:val="MicroTextChar"/>
    <w:qFormat/>
    <w:rsid w:val="00D95557"/>
    <w:rPr>
      <w:rFonts w:ascii="Arial Narrow" w:hAnsi="Arial Narrow"/>
      <w:sz w:val="12"/>
    </w:rPr>
  </w:style>
  <w:style w:type="paragraph" w:customStyle="1" w:styleId="indent">
    <w:name w:val="indent"/>
    <w:basedOn w:val="Normal"/>
    <w:qFormat/>
    <w:rsid w:val="00D95557"/>
    <w:pPr>
      <w:spacing w:before="100" w:beforeAutospacing="1" w:after="100" w:afterAutospacing="1"/>
    </w:pPr>
    <w:rPr>
      <w:rFonts w:eastAsia="Times New Roman"/>
    </w:rPr>
  </w:style>
  <w:style w:type="paragraph" w:customStyle="1" w:styleId="PageHeaderLine1">
    <w:name w:val="PageHeaderLine1"/>
    <w:basedOn w:val="Normal"/>
    <w:qFormat/>
    <w:rsid w:val="00D95557"/>
    <w:pPr>
      <w:tabs>
        <w:tab w:val="right" w:pos="10800"/>
      </w:tabs>
    </w:pPr>
    <w:rPr>
      <w:rFonts w:eastAsia="Calibri"/>
      <w:b/>
    </w:rPr>
  </w:style>
  <w:style w:type="paragraph" w:customStyle="1" w:styleId="PageHeaderLine2">
    <w:name w:val="PageHeaderLine2"/>
    <w:basedOn w:val="Normal"/>
    <w:next w:val="Normal"/>
    <w:link w:val="PageHeaderLine2Char"/>
    <w:qFormat/>
    <w:rsid w:val="00D95557"/>
    <w:pPr>
      <w:tabs>
        <w:tab w:val="right" w:pos="10800"/>
      </w:tabs>
      <w:spacing w:line="480" w:lineRule="auto"/>
    </w:pPr>
    <w:rPr>
      <w:rFonts w:eastAsia="Calibri"/>
      <w:b/>
    </w:rPr>
  </w:style>
  <w:style w:type="character" w:customStyle="1" w:styleId="styleboldunderline">
    <w:name w:val="styleboldunderline"/>
    <w:basedOn w:val="DefaultParagraphFont"/>
    <w:rsid w:val="00D95557"/>
  </w:style>
  <w:style w:type="character" w:customStyle="1" w:styleId="box">
    <w:name w:val="box"/>
    <w:basedOn w:val="DefaultParagraphFont"/>
    <w:rsid w:val="00D9555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95557"/>
    <w:rPr>
      <w:rFonts w:ascii="Arial Narrow" w:hAnsi="Arial Narrow" w:cs="Arial Narrow" w:hint="default"/>
      <w:sz w:val="18"/>
      <w:szCs w:val="18"/>
    </w:rPr>
  </w:style>
  <w:style w:type="character" w:customStyle="1" w:styleId="FontStyle14">
    <w:name w:val="Font Style14"/>
    <w:basedOn w:val="DefaultParagraphFont"/>
    <w:uiPriority w:val="99"/>
    <w:rsid w:val="00D9555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95557"/>
    <w:rPr>
      <w:rFonts w:ascii="Arial Narrow" w:hAnsi="Arial Narrow" w:cs="Arial Narrow" w:hint="default"/>
      <w:b/>
      <w:bCs/>
      <w:sz w:val="10"/>
      <w:szCs w:val="10"/>
    </w:rPr>
  </w:style>
  <w:style w:type="character" w:customStyle="1" w:styleId="CardTagandCiteChar">
    <w:name w:val="Card Tag and Cite Char"/>
    <w:basedOn w:val="DefaultParagraphFont"/>
    <w:rsid w:val="00D9555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D95557"/>
    <w:rPr>
      <w:rFonts w:ascii="Arial Narrow" w:hAnsi="Arial Narrow"/>
      <w:b/>
      <w:color w:val="000000"/>
      <w:sz w:val="22"/>
      <w:szCs w:val="22"/>
      <w:u w:val="single"/>
    </w:rPr>
  </w:style>
  <w:style w:type="character" w:customStyle="1" w:styleId="SmallText0">
    <w:name w:val="SmallText"/>
    <w:rsid w:val="00D95557"/>
    <w:rPr>
      <w:color w:val="000000"/>
    </w:rPr>
  </w:style>
  <w:style w:type="character" w:customStyle="1" w:styleId="CitesChar1">
    <w:name w:val="Cites Char1"/>
    <w:basedOn w:val="DefaultParagraphFont"/>
    <w:rsid w:val="00D95557"/>
    <w:rPr>
      <w:b/>
      <w:bCs w:val="0"/>
      <w:szCs w:val="24"/>
      <w:u w:val="single"/>
      <w:lang w:val="en-US" w:eastAsia="en-US" w:bidi="ar-SA"/>
    </w:rPr>
  </w:style>
  <w:style w:type="character" w:customStyle="1" w:styleId="CardUnderlinedChar">
    <w:name w:val="Card Underlined Char"/>
    <w:basedOn w:val="DefaultParagraphFont"/>
    <w:rsid w:val="00D95557"/>
    <w:rPr>
      <w:rFonts w:ascii="Arial Narrow" w:hAnsi="Arial Narrow" w:hint="default"/>
      <w:sz w:val="22"/>
      <w:szCs w:val="24"/>
      <w:u w:val="single"/>
      <w:lang w:val="en-US" w:eastAsia="en-US" w:bidi="ar-SA"/>
    </w:rPr>
  </w:style>
  <w:style w:type="character" w:customStyle="1" w:styleId="underline3">
    <w:name w:val="underline3"/>
    <w:basedOn w:val="underline2"/>
    <w:rsid w:val="00D95557"/>
    <w:rPr>
      <w:rFonts w:ascii="Arial" w:hAnsi="Arial"/>
      <w:sz w:val="18"/>
      <w:u w:val="single"/>
      <w:bdr w:val="none" w:sz="0" w:space="0" w:color="auto" w:frame="1"/>
      <w:shd w:val="clear" w:color="auto" w:fill="FFFF00"/>
    </w:rPr>
  </w:style>
  <w:style w:type="character" w:customStyle="1" w:styleId="menu">
    <w:name w:val="menu"/>
    <w:basedOn w:val="DefaultParagraphFont"/>
    <w:rsid w:val="00D95557"/>
  </w:style>
  <w:style w:type="character" w:customStyle="1" w:styleId="itxtrst">
    <w:name w:val="itxtrst"/>
    <w:rsid w:val="00D95557"/>
  </w:style>
  <w:style w:type="character" w:customStyle="1" w:styleId="A-Underlining">
    <w:name w:val="A-Underlining"/>
    <w:basedOn w:val="DefaultParagraphFont"/>
    <w:rsid w:val="00D95557"/>
    <w:rPr>
      <w:rFonts w:ascii="Garamond" w:hAnsi="Garamond" w:hint="default"/>
      <w:color w:val="auto"/>
      <w:sz w:val="24"/>
      <w:u w:val="single"/>
    </w:rPr>
  </w:style>
  <w:style w:type="character" w:customStyle="1" w:styleId="StyleUnderlineBold0">
    <w:name w:val="Style Underline + Bold"/>
    <w:rsid w:val="00D95557"/>
    <w:rPr>
      <w:b/>
      <w:bCs/>
      <w:u w:val="single"/>
    </w:rPr>
  </w:style>
  <w:style w:type="character" w:customStyle="1" w:styleId="Underline-Highlighted">
    <w:name w:val="Underline-Highlighted"/>
    <w:uiPriority w:val="1"/>
    <w:qFormat/>
    <w:rsid w:val="00D9555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95557"/>
  </w:style>
  <w:style w:type="character" w:customStyle="1" w:styleId="newsmain">
    <w:name w:val="news_main"/>
    <w:basedOn w:val="DefaultParagraphFont"/>
    <w:rsid w:val="00D95557"/>
  </w:style>
  <w:style w:type="character" w:customStyle="1" w:styleId="AuthorDate0">
    <w:name w:val="Author Date"/>
    <w:rsid w:val="00D95557"/>
    <w:rPr>
      <w:b/>
      <w:bCs w:val="0"/>
      <w:sz w:val="24"/>
      <w:u w:val="thick"/>
    </w:rPr>
  </w:style>
  <w:style w:type="character" w:customStyle="1" w:styleId="red">
    <w:name w:val="red"/>
    <w:basedOn w:val="DefaultParagraphFont"/>
    <w:rsid w:val="00D95557"/>
  </w:style>
  <w:style w:type="character" w:customStyle="1" w:styleId="at">
    <w:name w:val="at"/>
    <w:rsid w:val="00D95557"/>
  </w:style>
  <w:style w:type="character" w:customStyle="1" w:styleId="org">
    <w:name w:val="org"/>
    <w:rsid w:val="00D95557"/>
  </w:style>
  <w:style w:type="character" w:customStyle="1" w:styleId="pnumber">
    <w:name w:val="pnumber"/>
    <w:rsid w:val="00D95557"/>
  </w:style>
  <w:style w:type="character" w:customStyle="1" w:styleId="ital">
    <w:name w:val="ital"/>
    <w:rsid w:val="00D95557"/>
  </w:style>
  <w:style w:type="character" w:customStyle="1" w:styleId="orgdiv">
    <w:name w:val="orgdiv"/>
    <w:rsid w:val="00D95557"/>
  </w:style>
  <w:style w:type="character" w:customStyle="1" w:styleId="orgname">
    <w:name w:val="orgname"/>
    <w:rsid w:val="00D95557"/>
  </w:style>
  <w:style w:type="character" w:customStyle="1" w:styleId="city">
    <w:name w:val="city"/>
    <w:rsid w:val="00D95557"/>
  </w:style>
  <w:style w:type="character" w:customStyle="1" w:styleId="state">
    <w:name w:val="state"/>
    <w:rsid w:val="00D95557"/>
  </w:style>
  <w:style w:type="character" w:customStyle="1" w:styleId="country">
    <w:name w:val="country"/>
    <w:rsid w:val="00D95557"/>
  </w:style>
  <w:style w:type="character" w:customStyle="1" w:styleId="articletitle">
    <w:name w:val="articletitle"/>
    <w:rsid w:val="00D95557"/>
    <w:rPr>
      <w:rFonts w:ascii="Times New Roman" w:hAnsi="Times New Roman" w:cs="Times New Roman" w:hint="default"/>
    </w:rPr>
  </w:style>
  <w:style w:type="character" w:customStyle="1" w:styleId="6pointChar">
    <w:name w:val="6 point Char"/>
    <w:rsid w:val="00D95557"/>
    <w:rPr>
      <w:rFonts w:ascii="Times New Roman" w:hAnsi="Times New Roman" w:cs="Times New Roman" w:hint="default"/>
      <w:sz w:val="12"/>
      <w:lang w:val="en-US" w:eastAsia="en-US"/>
    </w:rPr>
  </w:style>
  <w:style w:type="character" w:customStyle="1" w:styleId="StyleThickunderline">
    <w:name w:val="Style Thick underline"/>
    <w:qFormat/>
    <w:rsid w:val="00D95557"/>
    <w:rPr>
      <w:u w:val="thick"/>
    </w:rPr>
  </w:style>
  <w:style w:type="character" w:customStyle="1" w:styleId="Box0">
    <w:name w:val="Box!"/>
    <w:rsid w:val="00D95557"/>
    <w:rPr>
      <w:rFonts w:ascii="Garamond" w:hAnsi="Garamond" w:hint="default"/>
      <w:sz w:val="24"/>
      <w:u w:val="single"/>
      <w:bdr w:val="single" w:sz="4" w:space="0" w:color="auto" w:frame="1"/>
    </w:rPr>
  </w:style>
  <w:style w:type="character" w:customStyle="1" w:styleId="citechar1">
    <w:name w:val="citechar"/>
    <w:basedOn w:val="DefaultParagraphFont"/>
    <w:rsid w:val="00D95557"/>
  </w:style>
  <w:style w:type="character" w:customStyle="1" w:styleId="underlinechar2">
    <w:name w:val="underlinechar"/>
    <w:basedOn w:val="DefaultParagraphFont"/>
    <w:rsid w:val="00D95557"/>
  </w:style>
  <w:style w:type="character" w:customStyle="1" w:styleId="CardUnderlineChar">
    <w:name w:val="Card Underline Char"/>
    <w:rsid w:val="00D95557"/>
    <w:rPr>
      <w:szCs w:val="24"/>
      <w:u w:val="single"/>
      <w:lang w:val="en-US" w:eastAsia="en-US" w:bidi="ar-SA"/>
    </w:rPr>
  </w:style>
  <w:style w:type="character" w:customStyle="1" w:styleId="tagciteChar">
    <w:name w:val="tag/cite Char"/>
    <w:basedOn w:val="DefaultParagraphFont"/>
    <w:rsid w:val="00D95557"/>
    <w:rPr>
      <w:b/>
      <w:bCs w:val="0"/>
      <w:sz w:val="24"/>
      <w:lang w:val="en-US" w:eastAsia="en-US" w:bidi="ar-SA"/>
    </w:rPr>
  </w:style>
  <w:style w:type="character" w:customStyle="1" w:styleId="8pointChar">
    <w:name w:val="8 point Char"/>
    <w:basedOn w:val="DefaultParagraphFont"/>
    <w:rsid w:val="00D95557"/>
    <w:rPr>
      <w:sz w:val="16"/>
      <w:lang w:val="en-US" w:eastAsia="en-US" w:bidi="ar-SA"/>
    </w:rPr>
  </w:style>
  <w:style w:type="character" w:customStyle="1" w:styleId="BoldText12pt">
    <w:name w:val="Bold Text 12 pt"/>
    <w:rsid w:val="00D9555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95557"/>
  </w:style>
  <w:style w:type="table" w:styleId="TableGrid">
    <w:name w:val="Table Grid"/>
    <w:basedOn w:val="TableNormal"/>
    <w:rsid w:val="00D955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95557"/>
    <w:rPr>
      <w:b/>
      <w:bCs w:val="0"/>
      <w:sz w:val="24"/>
      <w:lang w:val="en-US" w:eastAsia="en-US" w:bidi="ar-SA"/>
    </w:rPr>
  </w:style>
  <w:style w:type="character" w:customStyle="1" w:styleId="Mention11">
    <w:name w:val="Mention11"/>
    <w:basedOn w:val="DefaultParagraphFont"/>
    <w:uiPriority w:val="99"/>
    <w:semiHidden/>
    <w:unhideWhenUsed/>
    <w:rsid w:val="00D95557"/>
    <w:rPr>
      <w:color w:val="2B579A"/>
      <w:shd w:val="clear" w:color="auto" w:fill="E6E6E6"/>
    </w:rPr>
  </w:style>
  <w:style w:type="character" w:customStyle="1" w:styleId="Emph">
    <w:name w:val="Emph"/>
    <w:basedOn w:val="DefaultParagraphFont"/>
    <w:uiPriority w:val="1"/>
    <w:qFormat/>
    <w:rsid w:val="00D9555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95557"/>
  </w:style>
  <w:style w:type="character" w:customStyle="1" w:styleId="Mention2">
    <w:name w:val="Mention2"/>
    <w:basedOn w:val="DefaultParagraphFont"/>
    <w:uiPriority w:val="99"/>
    <w:semiHidden/>
    <w:unhideWhenUsed/>
    <w:rsid w:val="00D95557"/>
    <w:rPr>
      <w:color w:val="2B579A"/>
      <w:shd w:val="clear" w:color="auto" w:fill="E6E6E6"/>
    </w:rPr>
  </w:style>
  <w:style w:type="paragraph" w:customStyle="1" w:styleId="FlashTag">
    <w:name w:val="FlashTag"/>
    <w:basedOn w:val="Normal"/>
    <w:link w:val="FlashTagChar"/>
    <w:autoRedefine/>
    <w:uiPriority w:val="4"/>
    <w:qFormat/>
    <w:rsid w:val="00D95557"/>
    <w:rPr>
      <w:rFonts w:asciiTheme="majorHAnsi" w:hAnsiTheme="majorHAnsi"/>
      <w:b/>
      <w:sz w:val="28"/>
    </w:rPr>
  </w:style>
  <w:style w:type="character" w:customStyle="1" w:styleId="FlashTagChar">
    <w:name w:val="FlashTag Char"/>
    <w:basedOn w:val="DefaultParagraphFont"/>
    <w:link w:val="FlashTag"/>
    <w:uiPriority w:val="4"/>
    <w:rsid w:val="00D95557"/>
    <w:rPr>
      <w:rFonts w:asciiTheme="majorHAnsi" w:hAnsiTheme="majorHAnsi"/>
      <w:b/>
      <w:sz w:val="28"/>
    </w:rPr>
  </w:style>
  <w:style w:type="paragraph" w:customStyle="1" w:styleId="Warrant">
    <w:name w:val="Warrant"/>
    <w:autoRedefine/>
    <w:uiPriority w:val="4"/>
    <w:qFormat/>
    <w:rsid w:val="00D95557"/>
    <w:pPr>
      <w:ind w:left="720"/>
    </w:pPr>
    <w:rPr>
      <w:rFonts w:ascii="Calibri" w:hAnsi="Calibri" w:cs="Arial"/>
    </w:rPr>
  </w:style>
  <w:style w:type="character" w:customStyle="1" w:styleId="m3965771245576658108gmail-styleunderline">
    <w:name w:val="m_3965771245576658108gmail-styleunderline"/>
    <w:basedOn w:val="DefaultParagraphFont"/>
    <w:rsid w:val="00D95557"/>
  </w:style>
  <w:style w:type="character" w:customStyle="1" w:styleId="m-8793234324905335251gmail-style13ptbold">
    <w:name w:val="m_-8793234324905335251gmail-style13ptbold"/>
    <w:basedOn w:val="DefaultParagraphFont"/>
    <w:rsid w:val="00D95557"/>
  </w:style>
  <w:style w:type="character" w:customStyle="1" w:styleId="EndnoteTextChar">
    <w:name w:val="Endnote Text Char"/>
    <w:basedOn w:val="DefaultParagraphFont"/>
    <w:link w:val="EndnoteText"/>
    <w:locked/>
    <w:rsid w:val="00D95557"/>
    <w:rPr>
      <w:rFonts w:ascii="Georgia" w:eastAsia="Times New Roman" w:hAnsi="Georgia"/>
      <w:szCs w:val="20"/>
    </w:rPr>
  </w:style>
  <w:style w:type="paragraph" w:styleId="EndnoteText">
    <w:name w:val="endnote text"/>
    <w:basedOn w:val="Normal"/>
    <w:link w:val="EndnoteTextChar"/>
    <w:unhideWhenUsed/>
    <w:rsid w:val="00D95557"/>
    <w:rPr>
      <w:rFonts w:eastAsia="Times New Roman"/>
      <w:szCs w:val="20"/>
    </w:rPr>
  </w:style>
  <w:style w:type="character" w:customStyle="1" w:styleId="EndnoteTextChar1">
    <w:name w:val="Endnote Text Char1"/>
    <w:basedOn w:val="DefaultParagraphFont"/>
    <w:semiHidden/>
    <w:rsid w:val="00D95557"/>
    <w:rPr>
      <w:rFonts w:ascii="Georgia" w:hAnsi="Georgia"/>
      <w:sz w:val="20"/>
      <w:szCs w:val="20"/>
    </w:rPr>
  </w:style>
  <w:style w:type="character" w:customStyle="1" w:styleId="DateChar1">
    <w:name w:val="Date Char1"/>
    <w:basedOn w:val="DefaultParagraphFont"/>
    <w:uiPriority w:val="99"/>
    <w:rsid w:val="00D95557"/>
    <w:rPr>
      <w:rFonts w:ascii="Calibri" w:hAnsi="Calibri"/>
      <w:sz w:val="22"/>
    </w:rPr>
  </w:style>
  <w:style w:type="character" w:customStyle="1" w:styleId="BodyTextFirstIndentChar">
    <w:name w:val="Body Text First Indent Char"/>
    <w:basedOn w:val="BodyTextChar"/>
    <w:link w:val="BodyTextFirstIndent"/>
    <w:locked/>
    <w:rsid w:val="00D95557"/>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D95557"/>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D95557"/>
    <w:rPr>
      <w:rFonts w:ascii="Georgia" w:hAnsi="Georgia"/>
    </w:rPr>
  </w:style>
  <w:style w:type="character" w:customStyle="1" w:styleId="BodyTextIndent2Char1">
    <w:name w:val="Body Text Indent 2 Char1"/>
    <w:basedOn w:val="DefaultParagraphFont"/>
    <w:semiHidden/>
    <w:rsid w:val="00D95557"/>
    <w:rPr>
      <w:rFonts w:ascii="Calibri" w:hAnsi="Calibri" w:cs="Calibri"/>
    </w:rPr>
  </w:style>
  <w:style w:type="character" w:customStyle="1" w:styleId="PlainTextChar1">
    <w:name w:val="Plain Text Char1"/>
    <w:basedOn w:val="DefaultParagraphFont"/>
    <w:semiHidden/>
    <w:rsid w:val="00D95557"/>
    <w:rPr>
      <w:rFonts w:ascii="Consolas" w:hAnsi="Consolas" w:cs="Calibri"/>
      <w:sz w:val="21"/>
      <w:szCs w:val="21"/>
    </w:rPr>
  </w:style>
  <w:style w:type="paragraph" w:customStyle="1" w:styleId="msolistparagraphcxspfirst">
    <w:name w:val="msolistparagraphcxspfirst"/>
    <w:basedOn w:val="Normal"/>
    <w:uiPriority w:val="99"/>
    <w:qFormat/>
    <w:rsid w:val="00D9555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9555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95557"/>
    <w:rPr>
      <w:rFonts w:ascii="Calibri" w:hAnsi="Calibri" w:cs="Calibri"/>
      <w:i/>
      <w:iCs/>
      <w:color w:val="000000" w:themeColor="text1"/>
    </w:rPr>
  </w:style>
  <w:style w:type="paragraph" w:customStyle="1" w:styleId="Heading2-NotBold">
    <w:name w:val="Heading 2 - Not Bold"/>
    <w:basedOn w:val="Heading2"/>
    <w:autoRedefine/>
    <w:uiPriority w:val="99"/>
    <w:qFormat/>
    <w:rsid w:val="00D95557"/>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D95557"/>
    <w:rPr>
      <w:rFonts w:ascii="Georgia" w:eastAsia="Calibri" w:hAnsi="Georgia"/>
      <w:b/>
    </w:rPr>
  </w:style>
  <w:style w:type="paragraph" w:customStyle="1" w:styleId="Heading2-Bold">
    <w:name w:val="Heading 2 - Bold"/>
    <w:basedOn w:val="Normal"/>
    <w:autoRedefine/>
    <w:uiPriority w:val="99"/>
    <w:qFormat/>
    <w:rsid w:val="00D95557"/>
    <w:rPr>
      <w:rFonts w:eastAsia="Calibri"/>
      <w:b/>
    </w:rPr>
  </w:style>
  <w:style w:type="paragraph" w:customStyle="1" w:styleId="tag">
    <w:name w:val="%tag"/>
    <w:basedOn w:val="Normal"/>
    <w:next w:val="Normal"/>
    <w:uiPriority w:val="99"/>
    <w:qFormat/>
    <w:rsid w:val="00D95557"/>
    <w:rPr>
      <w:rFonts w:eastAsia="Calibri"/>
      <w:bCs/>
      <w:sz w:val="18"/>
    </w:rPr>
  </w:style>
  <w:style w:type="character" w:customStyle="1" w:styleId="Style2Char">
    <w:name w:val="Style 2 Char"/>
    <w:link w:val="Style20"/>
    <w:uiPriority w:val="99"/>
    <w:locked/>
    <w:rsid w:val="00D9555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95557"/>
    <w:pPr>
      <w:ind w:left="432"/>
    </w:pPr>
    <w:rPr>
      <w:rFonts w:eastAsia="Times New Roman"/>
      <w:szCs w:val="20"/>
      <w:u w:val="single"/>
      <w:lang w:val="x-none" w:eastAsia="x-none"/>
    </w:rPr>
  </w:style>
  <w:style w:type="character" w:customStyle="1" w:styleId="GAUnderlineChar">
    <w:name w:val="GA Underline Char"/>
    <w:link w:val="GAUnderline"/>
    <w:locked/>
    <w:rsid w:val="00D9555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95557"/>
    <w:rPr>
      <w:rFonts w:ascii="Garamond" w:eastAsia="Times New Roman" w:hAnsi="Garamond"/>
      <w:szCs w:val="20"/>
      <w:u w:val="single"/>
      <w:lang w:val="x-none" w:eastAsia="x-none"/>
    </w:rPr>
  </w:style>
  <w:style w:type="character" w:customStyle="1" w:styleId="textsmallChar0">
    <w:name w:val="textsmall Char"/>
    <w:link w:val="textsmall0"/>
    <w:locked/>
    <w:rsid w:val="00D95557"/>
    <w:rPr>
      <w:rFonts w:ascii="Georgia" w:eastAsia="Times New Roman" w:hAnsi="Georgia"/>
      <w:sz w:val="18"/>
      <w:szCs w:val="20"/>
      <w:lang w:val="x-none" w:eastAsia="x-none"/>
    </w:rPr>
  </w:style>
  <w:style w:type="paragraph" w:customStyle="1" w:styleId="textsmall0">
    <w:name w:val="textsmall"/>
    <w:basedOn w:val="Normal"/>
    <w:link w:val="textsmallChar0"/>
    <w:qFormat/>
    <w:rsid w:val="00D95557"/>
    <w:rPr>
      <w:rFonts w:eastAsia="Times New Roman"/>
      <w:sz w:val="18"/>
      <w:szCs w:val="20"/>
      <w:lang w:val="x-none" w:eastAsia="x-none"/>
    </w:rPr>
  </w:style>
  <w:style w:type="character" w:customStyle="1" w:styleId="cardtextemphasisChar">
    <w:name w:val="card text emphasis Char"/>
    <w:link w:val="cardtextemphasis"/>
    <w:locked/>
    <w:rsid w:val="00D9555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95557"/>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D95557"/>
    <w:rPr>
      <w:rFonts w:ascii="Arial" w:eastAsia="Times New Roman" w:hAnsi="Arial" w:cs="Arial"/>
      <w:sz w:val="12"/>
    </w:rPr>
  </w:style>
  <w:style w:type="paragraph" w:customStyle="1" w:styleId="Micro">
    <w:name w:val="Micro"/>
    <w:basedOn w:val="Normal"/>
    <w:next w:val="Normal"/>
    <w:link w:val="MicroChar"/>
    <w:qFormat/>
    <w:rsid w:val="00D95557"/>
    <w:rPr>
      <w:rFonts w:ascii="Arial" w:eastAsia="Times New Roman" w:hAnsi="Arial" w:cs="Arial"/>
      <w:sz w:val="12"/>
    </w:rPr>
  </w:style>
  <w:style w:type="character" w:customStyle="1" w:styleId="CardNotUnderlinedChar1">
    <w:name w:val="Card Not Underlined Char1"/>
    <w:link w:val="CardNotUnderlined"/>
    <w:locked/>
    <w:rsid w:val="00D95557"/>
    <w:rPr>
      <w:rFonts w:ascii="Cambria" w:eastAsia="Times New Roman" w:hAnsi="Cambria" w:cs="Times New Roman"/>
      <w:sz w:val="18"/>
      <w:szCs w:val="20"/>
    </w:rPr>
  </w:style>
  <w:style w:type="paragraph" w:customStyle="1" w:styleId="h-lead">
    <w:name w:val="h-lead"/>
    <w:basedOn w:val="Normal"/>
    <w:uiPriority w:val="99"/>
    <w:qFormat/>
    <w:rsid w:val="00D95557"/>
    <w:pPr>
      <w:spacing w:before="100" w:beforeAutospacing="1" w:after="100" w:afterAutospacing="1"/>
    </w:pPr>
    <w:rPr>
      <w:rFonts w:eastAsia="Times New Roman"/>
      <w:sz w:val="24"/>
    </w:rPr>
  </w:style>
  <w:style w:type="paragraph" w:customStyle="1" w:styleId="intro">
    <w:name w:val="intro"/>
    <w:basedOn w:val="Normal"/>
    <w:uiPriority w:val="99"/>
    <w:qFormat/>
    <w:rsid w:val="00D9555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9555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9555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9555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D95557"/>
    <w:rPr>
      <w:rFonts w:eastAsia="Calibri"/>
    </w:rPr>
  </w:style>
  <w:style w:type="paragraph" w:customStyle="1" w:styleId="F3-TagAuthor">
    <w:name w:val="F3 - Tag/Author"/>
    <w:basedOn w:val="Normal"/>
    <w:uiPriority w:val="99"/>
    <w:qFormat/>
    <w:rsid w:val="00D95557"/>
    <w:rPr>
      <w:rFonts w:eastAsia="Times New Roman"/>
      <w:b/>
    </w:rPr>
  </w:style>
  <w:style w:type="paragraph" w:customStyle="1" w:styleId="F5-UnderlineNormal">
    <w:name w:val="F5 - Underline Normal"/>
    <w:basedOn w:val="Normal"/>
    <w:uiPriority w:val="99"/>
    <w:qFormat/>
    <w:rsid w:val="00D95557"/>
    <w:rPr>
      <w:rFonts w:eastAsia="Calibri"/>
      <w:u w:val="single"/>
    </w:rPr>
  </w:style>
  <w:style w:type="paragraph" w:customStyle="1" w:styleId="Brief-PrimarySource">
    <w:name w:val="Brief - Primary Source"/>
    <w:basedOn w:val="Normal"/>
    <w:uiPriority w:val="99"/>
    <w:qFormat/>
    <w:rsid w:val="00D95557"/>
    <w:rPr>
      <w:rFonts w:eastAsia="Times New Roman"/>
      <w:b/>
      <w:sz w:val="24"/>
      <w:u w:val="single"/>
    </w:rPr>
  </w:style>
  <w:style w:type="paragraph" w:customStyle="1" w:styleId="Brief-Underline">
    <w:name w:val="Brief - Underline"/>
    <w:basedOn w:val="Normal"/>
    <w:uiPriority w:val="99"/>
    <w:qFormat/>
    <w:rsid w:val="00D95557"/>
    <w:rPr>
      <w:rFonts w:eastAsia="Times New Roman"/>
      <w:u w:val="single"/>
    </w:rPr>
  </w:style>
  <w:style w:type="paragraph" w:customStyle="1" w:styleId="Brief">
    <w:name w:val="Brief"/>
    <w:basedOn w:val="Brief-PrimarySource"/>
    <w:uiPriority w:val="99"/>
    <w:qFormat/>
    <w:rsid w:val="00D95557"/>
    <w:rPr>
      <w:b w:val="0"/>
    </w:rPr>
  </w:style>
  <w:style w:type="paragraph" w:customStyle="1" w:styleId="CM2">
    <w:name w:val="CM2"/>
    <w:basedOn w:val="Normal"/>
    <w:next w:val="Normal"/>
    <w:uiPriority w:val="99"/>
    <w:qFormat/>
    <w:rsid w:val="00D9555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9555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9555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9555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9555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95557"/>
    <w:pPr>
      <w:widowControl w:val="0"/>
      <w:spacing w:line="276" w:lineRule="atLeast"/>
    </w:pPr>
    <w:rPr>
      <w:color w:val="auto"/>
    </w:rPr>
  </w:style>
  <w:style w:type="paragraph" w:customStyle="1" w:styleId="CM34">
    <w:name w:val="CM34"/>
    <w:basedOn w:val="Default"/>
    <w:next w:val="Default"/>
    <w:uiPriority w:val="99"/>
    <w:qFormat/>
    <w:rsid w:val="00D95557"/>
    <w:pPr>
      <w:widowControl w:val="0"/>
    </w:pPr>
    <w:rPr>
      <w:color w:val="auto"/>
    </w:rPr>
  </w:style>
  <w:style w:type="paragraph" w:customStyle="1" w:styleId="CM56">
    <w:name w:val="CM56"/>
    <w:basedOn w:val="Default"/>
    <w:next w:val="Default"/>
    <w:uiPriority w:val="99"/>
    <w:qFormat/>
    <w:rsid w:val="00D95557"/>
    <w:pPr>
      <w:widowControl w:val="0"/>
    </w:pPr>
    <w:rPr>
      <w:rFonts w:eastAsia="Calibri"/>
      <w:color w:val="auto"/>
    </w:rPr>
  </w:style>
  <w:style w:type="paragraph" w:customStyle="1" w:styleId="CM58">
    <w:name w:val="CM58"/>
    <w:basedOn w:val="Default"/>
    <w:next w:val="Default"/>
    <w:uiPriority w:val="99"/>
    <w:qFormat/>
    <w:rsid w:val="00D95557"/>
    <w:pPr>
      <w:widowControl w:val="0"/>
    </w:pPr>
    <w:rPr>
      <w:rFonts w:eastAsia="Calibri"/>
      <w:color w:val="auto"/>
    </w:rPr>
  </w:style>
  <w:style w:type="paragraph" w:customStyle="1" w:styleId="CM57">
    <w:name w:val="CM57"/>
    <w:basedOn w:val="Default"/>
    <w:next w:val="Default"/>
    <w:uiPriority w:val="99"/>
    <w:qFormat/>
    <w:rsid w:val="00D95557"/>
    <w:pPr>
      <w:widowControl w:val="0"/>
    </w:pPr>
    <w:rPr>
      <w:rFonts w:eastAsia="Calibri"/>
      <w:color w:val="auto"/>
    </w:rPr>
  </w:style>
  <w:style w:type="paragraph" w:customStyle="1" w:styleId="CM1">
    <w:name w:val="CM1"/>
    <w:basedOn w:val="Default"/>
    <w:next w:val="Default"/>
    <w:uiPriority w:val="99"/>
    <w:qFormat/>
    <w:rsid w:val="00D95557"/>
    <w:pPr>
      <w:widowControl w:val="0"/>
    </w:pPr>
    <w:rPr>
      <w:rFonts w:eastAsia="Calibri"/>
      <w:color w:val="auto"/>
    </w:rPr>
  </w:style>
  <w:style w:type="paragraph" w:customStyle="1" w:styleId="CM49">
    <w:name w:val="CM49"/>
    <w:basedOn w:val="Default"/>
    <w:next w:val="Default"/>
    <w:uiPriority w:val="99"/>
    <w:qFormat/>
    <w:rsid w:val="00D95557"/>
    <w:pPr>
      <w:widowControl w:val="0"/>
    </w:pPr>
    <w:rPr>
      <w:rFonts w:eastAsia="Calibri"/>
      <w:color w:val="auto"/>
    </w:rPr>
  </w:style>
  <w:style w:type="paragraph" w:customStyle="1" w:styleId="CM41">
    <w:name w:val="CM41"/>
    <w:basedOn w:val="Default"/>
    <w:next w:val="Default"/>
    <w:uiPriority w:val="99"/>
    <w:qFormat/>
    <w:rsid w:val="00D95557"/>
    <w:pPr>
      <w:widowControl w:val="0"/>
    </w:pPr>
    <w:rPr>
      <w:rFonts w:eastAsia="Calibri"/>
      <w:color w:val="auto"/>
    </w:rPr>
  </w:style>
  <w:style w:type="paragraph" w:customStyle="1" w:styleId="3rdOrderPara">
    <w:name w:val="3rd Order Para"/>
    <w:basedOn w:val="Default"/>
    <w:next w:val="Default"/>
    <w:qFormat/>
    <w:rsid w:val="00D95557"/>
    <w:pPr>
      <w:widowControl w:val="0"/>
    </w:pPr>
    <w:rPr>
      <w:rFonts w:eastAsia="Calibri"/>
      <w:color w:val="auto"/>
    </w:rPr>
  </w:style>
  <w:style w:type="paragraph" w:customStyle="1" w:styleId="2ndOrderPara">
    <w:name w:val="2nd Order Para"/>
    <w:basedOn w:val="Default"/>
    <w:next w:val="Default"/>
    <w:qFormat/>
    <w:rsid w:val="00D95557"/>
    <w:pPr>
      <w:widowControl w:val="0"/>
    </w:pPr>
    <w:rPr>
      <w:rFonts w:eastAsia="Calibri"/>
      <w:color w:val="auto"/>
    </w:rPr>
  </w:style>
  <w:style w:type="paragraph" w:customStyle="1" w:styleId="Normal-SIGN2">
    <w:name w:val="Normal-SIGN2"/>
    <w:basedOn w:val="Default"/>
    <w:next w:val="Default"/>
    <w:qFormat/>
    <w:rsid w:val="00D95557"/>
    <w:pPr>
      <w:widowControl w:val="0"/>
    </w:pPr>
    <w:rPr>
      <w:rFonts w:eastAsia="Calibri"/>
      <w:color w:val="auto"/>
    </w:rPr>
  </w:style>
  <w:style w:type="paragraph" w:customStyle="1" w:styleId="Normal-SIGN1">
    <w:name w:val="Normal-SIGN1"/>
    <w:basedOn w:val="Default"/>
    <w:next w:val="Default"/>
    <w:uiPriority w:val="99"/>
    <w:qFormat/>
    <w:rsid w:val="00D95557"/>
    <w:pPr>
      <w:widowControl w:val="0"/>
    </w:pPr>
    <w:rPr>
      <w:rFonts w:eastAsia="Calibri"/>
      <w:color w:val="auto"/>
    </w:rPr>
  </w:style>
  <w:style w:type="paragraph" w:customStyle="1" w:styleId="CM3">
    <w:name w:val="CM3"/>
    <w:basedOn w:val="Default"/>
    <w:next w:val="Default"/>
    <w:uiPriority w:val="99"/>
    <w:qFormat/>
    <w:rsid w:val="00D95557"/>
    <w:pPr>
      <w:widowControl w:val="0"/>
      <w:spacing w:line="553" w:lineRule="atLeast"/>
    </w:pPr>
    <w:rPr>
      <w:rFonts w:eastAsia="Calibri"/>
      <w:color w:val="auto"/>
    </w:rPr>
  </w:style>
  <w:style w:type="paragraph" w:customStyle="1" w:styleId="CM33">
    <w:name w:val="CM33"/>
    <w:basedOn w:val="Default"/>
    <w:next w:val="Default"/>
    <w:uiPriority w:val="99"/>
    <w:qFormat/>
    <w:rsid w:val="00D95557"/>
    <w:pPr>
      <w:widowControl w:val="0"/>
    </w:pPr>
    <w:rPr>
      <w:rFonts w:eastAsia="Calibri"/>
      <w:color w:val="auto"/>
    </w:rPr>
  </w:style>
  <w:style w:type="paragraph" w:customStyle="1" w:styleId="CM37">
    <w:name w:val="CM37"/>
    <w:basedOn w:val="Default"/>
    <w:next w:val="Default"/>
    <w:uiPriority w:val="99"/>
    <w:qFormat/>
    <w:rsid w:val="00D95557"/>
    <w:pPr>
      <w:widowControl w:val="0"/>
    </w:pPr>
    <w:rPr>
      <w:rFonts w:eastAsia="Calibri"/>
      <w:color w:val="auto"/>
    </w:rPr>
  </w:style>
  <w:style w:type="paragraph" w:customStyle="1" w:styleId="CM7">
    <w:name w:val="CM7"/>
    <w:basedOn w:val="Default"/>
    <w:next w:val="Default"/>
    <w:uiPriority w:val="99"/>
    <w:qFormat/>
    <w:rsid w:val="00D95557"/>
    <w:pPr>
      <w:widowControl w:val="0"/>
      <w:spacing w:line="553" w:lineRule="atLeast"/>
    </w:pPr>
    <w:rPr>
      <w:rFonts w:eastAsia="Calibri"/>
      <w:color w:val="auto"/>
    </w:rPr>
  </w:style>
  <w:style w:type="paragraph" w:customStyle="1" w:styleId="Brief-SecondarySource">
    <w:name w:val="Brief - Secondary Source"/>
    <w:basedOn w:val="Normal"/>
    <w:qFormat/>
    <w:rsid w:val="00D95557"/>
    <w:rPr>
      <w:rFonts w:eastAsia="Times New Roman"/>
      <w:sz w:val="14"/>
      <w:szCs w:val="20"/>
    </w:rPr>
  </w:style>
  <w:style w:type="paragraph" w:customStyle="1" w:styleId="Brief-Card">
    <w:name w:val="Brief - Card"/>
    <w:basedOn w:val="Normal"/>
    <w:uiPriority w:val="99"/>
    <w:qFormat/>
    <w:rsid w:val="00D95557"/>
    <w:rPr>
      <w:rFonts w:eastAsia="Times New Roman"/>
    </w:rPr>
  </w:style>
  <w:style w:type="paragraph" w:customStyle="1" w:styleId="Pa2">
    <w:name w:val="Pa2"/>
    <w:basedOn w:val="Default"/>
    <w:next w:val="Default"/>
    <w:uiPriority w:val="99"/>
    <w:qFormat/>
    <w:rsid w:val="00D9555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9555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9555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9555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95557"/>
    <w:pPr>
      <w:widowControl w:val="0"/>
    </w:pPr>
    <w:rPr>
      <w:rFonts w:ascii="Arial Black" w:hAnsi="Arial Black"/>
      <w:color w:val="auto"/>
    </w:rPr>
  </w:style>
  <w:style w:type="paragraph" w:customStyle="1" w:styleId="Cover1">
    <w:name w:val="Cover 1"/>
    <w:basedOn w:val="Normal"/>
    <w:next w:val="Normal"/>
    <w:uiPriority w:val="99"/>
    <w:qFormat/>
    <w:rsid w:val="00D95557"/>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D95557"/>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D95557"/>
    <w:pPr>
      <w:widowControl w:val="0"/>
    </w:pPr>
    <w:rPr>
      <w:color w:val="auto"/>
    </w:rPr>
  </w:style>
  <w:style w:type="paragraph" w:customStyle="1" w:styleId="Pa11">
    <w:name w:val="Pa11"/>
    <w:basedOn w:val="Normal"/>
    <w:next w:val="Normal"/>
    <w:uiPriority w:val="99"/>
    <w:qFormat/>
    <w:rsid w:val="00D9555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9555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9555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D95557"/>
    <w:pPr>
      <w:widowControl w:val="0"/>
    </w:pPr>
    <w:rPr>
      <w:rFonts w:eastAsia="Calibri"/>
      <w:color w:val="auto"/>
    </w:rPr>
  </w:style>
  <w:style w:type="paragraph" w:customStyle="1" w:styleId="CM5">
    <w:name w:val="CM5"/>
    <w:basedOn w:val="Default"/>
    <w:next w:val="Default"/>
    <w:qFormat/>
    <w:rsid w:val="00D95557"/>
    <w:pPr>
      <w:widowControl w:val="0"/>
      <w:spacing w:line="553" w:lineRule="atLeast"/>
    </w:pPr>
    <w:rPr>
      <w:rFonts w:eastAsia="Calibri"/>
      <w:color w:val="auto"/>
    </w:rPr>
  </w:style>
  <w:style w:type="paragraph" w:customStyle="1" w:styleId="CM28">
    <w:name w:val="CM28"/>
    <w:basedOn w:val="Default"/>
    <w:next w:val="Default"/>
    <w:uiPriority w:val="99"/>
    <w:qFormat/>
    <w:rsid w:val="00D95557"/>
    <w:pPr>
      <w:widowControl w:val="0"/>
    </w:pPr>
    <w:rPr>
      <w:rFonts w:eastAsia="Calibri"/>
      <w:color w:val="auto"/>
    </w:rPr>
  </w:style>
  <w:style w:type="paragraph" w:customStyle="1" w:styleId="CM8">
    <w:name w:val="CM8"/>
    <w:basedOn w:val="Default"/>
    <w:next w:val="Default"/>
    <w:uiPriority w:val="99"/>
    <w:qFormat/>
    <w:rsid w:val="00D95557"/>
    <w:pPr>
      <w:widowControl w:val="0"/>
    </w:pPr>
    <w:rPr>
      <w:rFonts w:eastAsia="Calibri"/>
      <w:color w:val="auto"/>
    </w:rPr>
  </w:style>
  <w:style w:type="paragraph" w:customStyle="1" w:styleId="CM6">
    <w:name w:val="CM6"/>
    <w:basedOn w:val="Default"/>
    <w:next w:val="Default"/>
    <w:uiPriority w:val="99"/>
    <w:qFormat/>
    <w:rsid w:val="00D95557"/>
    <w:pPr>
      <w:widowControl w:val="0"/>
      <w:spacing w:line="553" w:lineRule="atLeast"/>
    </w:pPr>
    <w:rPr>
      <w:rFonts w:eastAsia="Calibri"/>
      <w:color w:val="auto"/>
    </w:rPr>
  </w:style>
  <w:style w:type="paragraph" w:customStyle="1" w:styleId="CM22">
    <w:name w:val="CM22"/>
    <w:basedOn w:val="Default"/>
    <w:next w:val="Default"/>
    <w:uiPriority w:val="99"/>
    <w:qFormat/>
    <w:rsid w:val="00D95557"/>
    <w:pPr>
      <w:widowControl w:val="0"/>
    </w:pPr>
    <w:rPr>
      <w:rFonts w:eastAsia="Calibri"/>
      <w:color w:val="auto"/>
    </w:rPr>
  </w:style>
  <w:style w:type="paragraph" w:customStyle="1" w:styleId="DoubleUnderlined">
    <w:name w:val="Double Underlined"/>
    <w:basedOn w:val="Heading2"/>
    <w:autoRedefine/>
    <w:uiPriority w:val="99"/>
    <w:qFormat/>
    <w:rsid w:val="00D95557"/>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D9555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D95557"/>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D9555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9555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9555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95557"/>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D9555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9555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D95557"/>
  </w:style>
  <w:style w:type="paragraph" w:customStyle="1" w:styleId="StyleUnderliningTimesNewRomanBoldNounderlineKernat16">
    <w:name w:val="Style Underlining + Times New Roman Bold No underline Kern at 16..."/>
    <w:basedOn w:val="Normal"/>
    <w:uiPriority w:val="99"/>
    <w:qFormat/>
    <w:rsid w:val="00D9555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95557"/>
    <w:rPr>
      <w:rFonts w:eastAsia="Times New Roman"/>
      <w:b/>
      <w:bCs/>
      <w:kern w:val="32"/>
      <w:sz w:val="32"/>
      <w:szCs w:val="32"/>
    </w:rPr>
  </w:style>
  <w:style w:type="paragraph" w:customStyle="1" w:styleId="StyleBoldUnderliningKernat16pt">
    <w:name w:val="Style Bold Underlining + Kern at 16 pt"/>
    <w:uiPriority w:val="99"/>
    <w:qFormat/>
    <w:rsid w:val="00D9555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95557"/>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D9555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95557"/>
    <w:pPr>
      <w:ind w:left="400"/>
    </w:pPr>
    <w:rPr>
      <w:rFonts w:eastAsia="Times New Roman"/>
      <w:szCs w:val="20"/>
    </w:rPr>
  </w:style>
  <w:style w:type="paragraph" w:customStyle="1" w:styleId="Paste">
    <w:name w:val="Paste"/>
    <w:basedOn w:val="Normal"/>
    <w:qFormat/>
    <w:rsid w:val="00D95557"/>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D95557"/>
    <w:rPr>
      <w:rFonts w:ascii="Georgia" w:eastAsia="Times New Roman" w:hAnsi="Georgia"/>
      <w:b/>
      <w:u w:val="single"/>
    </w:rPr>
  </w:style>
  <w:style w:type="paragraph" w:customStyle="1" w:styleId="UnderlineStyle0">
    <w:name w:val="Underline Style"/>
    <w:basedOn w:val="Normal"/>
    <w:link w:val="UnderlineStyleChar"/>
    <w:qFormat/>
    <w:rsid w:val="00D95557"/>
    <w:rPr>
      <w:rFonts w:eastAsia="Times New Roman"/>
      <w:b/>
      <w:u w:val="single"/>
    </w:rPr>
  </w:style>
  <w:style w:type="paragraph" w:customStyle="1" w:styleId="Normalization">
    <w:name w:val="Normalization"/>
    <w:basedOn w:val="Normal"/>
    <w:uiPriority w:val="99"/>
    <w:qFormat/>
    <w:rsid w:val="00D95557"/>
    <w:rPr>
      <w:rFonts w:eastAsia="Times New Roman"/>
      <w:sz w:val="18"/>
    </w:rPr>
  </w:style>
  <w:style w:type="paragraph" w:customStyle="1" w:styleId="BreifTitle">
    <w:name w:val="Breif Title"/>
    <w:basedOn w:val="Normal"/>
    <w:autoRedefine/>
    <w:uiPriority w:val="99"/>
    <w:qFormat/>
    <w:rsid w:val="00D9555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9555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9555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95557"/>
    <w:rPr>
      <w:rFonts w:eastAsia="Times New Roman"/>
      <w:color w:val="333333"/>
    </w:rPr>
  </w:style>
  <w:style w:type="paragraph" w:customStyle="1" w:styleId="StyleTagandCiteFranklinGothicDemi">
    <w:name w:val="Style Tag and Cite + Franklin Gothic Demi"/>
    <w:basedOn w:val="Normal"/>
    <w:autoRedefine/>
    <w:uiPriority w:val="99"/>
    <w:qFormat/>
    <w:rsid w:val="00D9555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95557"/>
    <w:rPr>
      <w:bCs/>
    </w:rPr>
  </w:style>
  <w:style w:type="paragraph" w:customStyle="1" w:styleId="tagCharCharCharCharCharCharChar">
    <w:name w:val="tag Char Char Char Char Char Char Char"/>
    <w:basedOn w:val="Normal"/>
    <w:uiPriority w:val="99"/>
    <w:qFormat/>
    <w:rsid w:val="00D95557"/>
    <w:rPr>
      <w:rFonts w:eastAsia="Times New Roman"/>
      <w:b/>
      <w:sz w:val="24"/>
      <w:szCs w:val="20"/>
    </w:rPr>
  </w:style>
  <w:style w:type="paragraph" w:customStyle="1" w:styleId="title-bold-medium">
    <w:name w:val="title-bold-medium"/>
    <w:basedOn w:val="Normal"/>
    <w:uiPriority w:val="99"/>
    <w:qFormat/>
    <w:rsid w:val="00D95557"/>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D95557"/>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D95557"/>
    <w:rPr>
      <w:rFonts w:ascii="Arial Narrow" w:eastAsia="Times New Roman" w:hAnsi="Arial Narrow"/>
      <w:b/>
      <w:sz w:val="24"/>
    </w:rPr>
  </w:style>
  <w:style w:type="paragraph" w:customStyle="1" w:styleId="BLOCKTITLE1">
    <w:name w:val="BLOCK TITLE"/>
    <w:basedOn w:val="Heading1"/>
    <w:uiPriority w:val="99"/>
    <w:qFormat/>
    <w:rsid w:val="00D9555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D95557"/>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D9555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9555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9555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9555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95557"/>
    <w:pPr>
      <w:spacing w:before="100" w:beforeAutospacing="1" w:after="100" w:afterAutospacing="1"/>
    </w:pPr>
    <w:rPr>
      <w:rFonts w:eastAsia="Times New Roman"/>
    </w:rPr>
  </w:style>
  <w:style w:type="paragraph" w:customStyle="1" w:styleId="ToRead">
    <w:name w:val="To Read"/>
    <w:basedOn w:val="Normal"/>
    <w:uiPriority w:val="99"/>
    <w:qFormat/>
    <w:rsid w:val="00D95557"/>
    <w:pPr>
      <w:ind w:left="720"/>
    </w:pPr>
    <w:rPr>
      <w:rFonts w:ascii="Verdana" w:eastAsia="Times New Roman" w:hAnsi="Verdana"/>
      <w:b/>
      <w:u w:val="single"/>
    </w:rPr>
  </w:style>
  <w:style w:type="paragraph" w:customStyle="1" w:styleId="Style1">
    <w:name w:val="Style 1"/>
    <w:basedOn w:val="Normal"/>
    <w:uiPriority w:val="99"/>
    <w:qFormat/>
    <w:rsid w:val="00D95557"/>
    <w:pPr>
      <w:widowControl w:val="0"/>
      <w:ind w:firstLine="216"/>
    </w:pPr>
    <w:rPr>
      <w:rFonts w:eastAsia="Times New Roman"/>
      <w:noProof/>
      <w:color w:val="000000"/>
      <w:szCs w:val="20"/>
    </w:rPr>
  </w:style>
  <w:style w:type="paragraph" w:customStyle="1" w:styleId="Style41">
    <w:name w:val="Style 4"/>
    <w:basedOn w:val="Normal"/>
    <w:uiPriority w:val="99"/>
    <w:qFormat/>
    <w:rsid w:val="00D9555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9555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9555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95557"/>
    <w:pPr>
      <w:ind w:left="1660"/>
    </w:pPr>
  </w:style>
  <w:style w:type="paragraph" w:customStyle="1" w:styleId="PageNumber1">
    <w:name w:val="Page Number1"/>
    <w:basedOn w:val="Normal"/>
    <w:next w:val="Normal"/>
    <w:uiPriority w:val="99"/>
    <w:qFormat/>
    <w:rsid w:val="00D95557"/>
    <w:rPr>
      <w:rFonts w:eastAsia="Times New Roman"/>
    </w:rPr>
  </w:style>
  <w:style w:type="paragraph" w:customStyle="1" w:styleId="Card1">
    <w:name w:val="Card1"/>
    <w:uiPriority w:val="99"/>
    <w:qFormat/>
    <w:rsid w:val="00D9555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9555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D95557"/>
    <w:pPr>
      <w:ind w:left="288" w:right="288"/>
    </w:pPr>
    <w:rPr>
      <w:rFonts w:eastAsia="Times New Roman"/>
    </w:rPr>
  </w:style>
  <w:style w:type="paragraph" w:customStyle="1" w:styleId="CaseListNormal">
    <w:name w:val="Case List Normal"/>
    <w:basedOn w:val="Normal"/>
    <w:uiPriority w:val="99"/>
    <w:qFormat/>
    <w:rsid w:val="00D95557"/>
    <w:rPr>
      <w:rFonts w:ascii="Times" w:eastAsia="Times New Roman" w:hAnsi="Times"/>
      <w:szCs w:val="26"/>
    </w:rPr>
  </w:style>
  <w:style w:type="paragraph" w:customStyle="1" w:styleId="Body">
    <w:name w:val="Body"/>
    <w:basedOn w:val="Normal"/>
    <w:uiPriority w:val="99"/>
    <w:qFormat/>
    <w:rsid w:val="00D95557"/>
    <w:pPr>
      <w:outlineLvl w:val="3"/>
    </w:pPr>
    <w:rPr>
      <w:rFonts w:eastAsia="Times New Roman"/>
      <w:szCs w:val="20"/>
    </w:rPr>
  </w:style>
  <w:style w:type="paragraph" w:customStyle="1" w:styleId="3text">
    <w:name w:val="3text"/>
    <w:basedOn w:val="Normal"/>
    <w:uiPriority w:val="99"/>
    <w:qFormat/>
    <w:rsid w:val="00D95557"/>
    <w:pPr>
      <w:spacing w:before="100" w:beforeAutospacing="1" w:after="100" w:afterAutospacing="1"/>
    </w:pPr>
    <w:rPr>
      <w:rFonts w:eastAsia="Times New Roman"/>
      <w:sz w:val="24"/>
    </w:rPr>
  </w:style>
  <w:style w:type="paragraph" w:customStyle="1" w:styleId="TimesNewRoman12">
    <w:name w:val="TimesNewRoman12"/>
    <w:uiPriority w:val="99"/>
    <w:qFormat/>
    <w:rsid w:val="00D9555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D9555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9555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95557"/>
    <w:rPr>
      <w:rFonts w:eastAsia="Times New Roman"/>
      <w:color w:val="000000"/>
      <w:sz w:val="18"/>
    </w:rPr>
  </w:style>
  <w:style w:type="paragraph" w:customStyle="1" w:styleId="text1">
    <w:name w:val="text1"/>
    <w:basedOn w:val="Normal"/>
    <w:autoRedefine/>
    <w:uiPriority w:val="99"/>
    <w:qFormat/>
    <w:rsid w:val="00D95557"/>
    <w:rPr>
      <w:rFonts w:eastAsia="Times New Roman"/>
      <w:szCs w:val="20"/>
    </w:rPr>
  </w:style>
  <w:style w:type="paragraph" w:customStyle="1" w:styleId="RepeatBlockHeading">
    <w:name w:val="Repeat Block Heading"/>
    <w:basedOn w:val="Normal"/>
    <w:autoRedefine/>
    <w:uiPriority w:val="99"/>
    <w:qFormat/>
    <w:rsid w:val="00D95557"/>
    <w:pPr>
      <w:jc w:val="center"/>
    </w:pPr>
    <w:rPr>
      <w:rFonts w:eastAsia="Times New Roman"/>
      <w:b/>
      <w:smallCaps/>
      <w:color w:val="000000"/>
      <w:sz w:val="24"/>
      <w:u w:val="thick"/>
    </w:rPr>
  </w:style>
  <w:style w:type="paragraph" w:customStyle="1" w:styleId="story-headline">
    <w:name w:val="story-headline"/>
    <w:basedOn w:val="Normal"/>
    <w:uiPriority w:val="99"/>
    <w:qFormat/>
    <w:rsid w:val="00D95557"/>
    <w:pPr>
      <w:spacing w:before="72" w:after="72"/>
    </w:pPr>
    <w:rPr>
      <w:rFonts w:ascii="Arial" w:eastAsia="Times New Roman" w:hAnsi="Arial"/>
      <w:b/>
      <w:bCs/>
      <w:sz w:val="26"/>
      <w:szCs w:val="26"/>
    </w:rPr>
  </w:style>
  <w:style w:type="paragraph" w:customStyle="1" w:styleId="story-body">
    <w:name w:val="story-body"/>
    <w:basedOn w:val="Normal"/>
    <w:uiPriority w:val="99"/>
    <w:qFormat/>
    <w:rsid w:val="00D95557"/>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D95557"/>
    <w:rPr>
      <w:rFonts w:ascii="Arial" w:eastAsia="Times New Roman" w:hAnsi="Arial"/>
      <w:b/>
      <w:bCs/>
    </w:rPr>
  </w:style>
  <w:style w:type="paragraph" w:customStyle="1" w:styleId="TextofCards">
    <w:name w:val="Text of Cards"/>
    <w:basedOn w:val="Normal"/>
    <w:uiPriority w:val="99"/>
    <w:qFormat/>
    <w:rsid w:val="00D95557"/>
    <w:rPr>
      <w:rFonts w:eastAsia="Times New Roman"/>
      <w:color w:val="000000"/>
      <w:spacing w:val="6"/>
      <w:szCs w:val="23"/>
    </w:rPr>
  </w:style>
  <w:style w:type="paragraph" w:customStyle="1" w:styleId="Corpotesto">
    <w:name w:val="Corpo testo"/>
    <w:basedOn w:val="Normal"/>
    <w:uiPriority w:val="99"/>
    <w:qFormat/>
    <w:rsid w:val="00D95557"/>
    <w:pPr>
      <w:widowControl w:val="0"/>
      <w:adjustRightInd w:val="0"/>
      <w:spacing w:after="283"/>
    </w:pPr>
    <w:rPr>
      <w:rFonts w:ascii="Times" w:eastAsia="Times New Roman" w:hAnsi="Times"/>
    </w:rPr>
  </w:style>
  <w:style w:type="paragraph" w:customStyle="1" w:styleId="tagCharChar1Char">
    <w:name w:val="tag Char Char1 Char"/>
    <w:uiPriority w:val="99"/>
    <w:qFormat/>
    <w:rsid w:val="00D9555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D95557"/>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D9555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9555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95557"/>
    <w:rPr>
      <w:rFonts w:ascii="Arial" w:hAnsi="Arial"/>
      <w:b w:val="0"/>
      <w:caps w:val="0"/>
      <w:sz w:val="20"/>
    </w:rPr>
  </w:style>
  <w:style w:type="paragraph" w:customStyle="1" w:styleId="ProjectTitleLine">
    <w:name w:val="Project Title Line"/>
    <w:basedOn w:val="Normal"/>
    <w:next w:val="Normal"/>
    <w:autoRedefine/>
    <w:uiPriority w:val="99"/>
    <w:qFormat/>
    <w:rsid w:val="00D95557"/>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D95557"/>
    <w:rPr>
      <w:rFonts w:ascii="Arial Narrow" w:eastAsia="Times New Roman" w:hAnsi="Arial Narrow"/>
      <w:strike/>
    </w:rPr>
  </w:style>
  <w:style w:type="paragraph" w:customStyle="1" w:styleId="NormalVerdana">
    <w:name w:val="Normal + Verdana"/>
    <w:aliases w:val="10 pt,White,Normal + Arial"/>
    <w:basedOn w:val="Normal"/>
    <w:uiPriority w:val="99"/>
    <w:qFormat/>
    <w:rsid w:val="00D95557"/>
    <w:rPr>
      <w:rFonts w:ascii="Arial" w:eastAsia="Times New Roman" w:hAnsi="Arial"/>
      <w:szCs w:val="20"/>
      <w:u w:val="single"/>
    </w:rPr>
  </w:style>
  <w:style w:type="paragraph" w:customStyle="1" w:styleId="Normal10pt">
    <w:name w:val="Normal + 10 pt"/>
    <w:basedOn w:val="Normal"/>
    <w:uiPriority w:val="99"/>
    <w:qFormat/>
    <w:rsid w:val="00D95557"/>
    <w:rPr>
      <w:rFonts w:eastAsia="Times New Roman"/>
      <w:szCs w:val="20"/>
    </w:rPr>
  </w:style>
  <w:style w:type="paragraph" w:customStyle="1" w:styleId="cardChar1Char">
    <w:name w:val="card Char1 Char"/>
    <w:basedOn w:val="Normal"/>
    <w:uiPriority w:val="99"/>
    <w:qFormat/>
    <w:rsid w:val="00D95557"/>
    <w:pPr>
      <w:ind w:left="288" w:right="288"/>
    </w:pPr>
    <w:rPr>
      <w:rFonts w:eastAsia="Times New Roman"/>
      <w:szCs w:val="20"/>
    </w:rPr>
  </w:style>
  <w:style w:type="paragraph" w:customStyle="1" w:styleId="CM12">
    <w:name w:val="CM12"/>
    <w:basedOn w:val="Default"/>
    <w:next w:val="Default"/>
    <w:uiPriority w:val="99"/>
    <w:qFormat/>
    <w:rsid w:val="00D9555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95557"/>
    <w:pPr>
      <w:widowControl w:val="0"/>
      <w:spacing w:after="480"/>
    </w:pPr>
    <w:rPr>
      <w:rFonts w:ascii="Granjon LT Std" w:hAnsi="Granjon LT Std"/>
      <w:color w:val="auto"/>
    </w:rPr>
  </w:style>
  <w:style w:type="paragraph" w:customStyle="1" w:styleId="CM10">
    <w:name w:val="CM10"/>
    <w:basedOn w:val="Default"/>
    <w:next w:val="Default"/>
    <w:uiPriority w:val="99"/>
    <w:qFormat/>
    <w:rsid w:val="00D95557"/>
    <w:pPr>
      <w:widowControl w:val="0"/>
      <w:spacing w:line="320" w:lineRule="atLeast"/>
    </w:pPr>
    <w:rPr>
      <w:rFonts w:ascii="Granjon LT Std" w:hAnsi="Granjon LT Std"/>
      <w:color w:val="auto"/>
    </w:rPr>
  </w:style>
  <w:style w:type="paragraph" w:customStyle="1" w:styleId="bold">
    <w:name w:val="bold"/>
    <w:basedOn w:val="Normal"/>
    <w:uiPriority w:val="99"/>
    <w:qFormat/>
    <w:rsid w:val="00D9555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95557"/>
    <w:rPr>
      <w:rFonts w:ascii="Arial Narrow" w:eastAsia="Times New Roman" w:hAnsi="Arial Narrow"/>
      <w:strike/>
      <w:szCs w:val="20"/>
    </w:rPr>
  </w:style>
  <w:style w:type="paragraph" w:customStyle="1" w:styleId="textbodyblack">
    <w:name w:val="textbodyblack"/>
    <w:basedOn w:val="Normal"/>
    <w:uiPriority w:val="99"/>
    <w:qFormat/>
    <w:rsid w:val="00D9555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9555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955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955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9555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95557"/>
    <w:rPr>
      <w:rFonts w:ascii="Georgia" w:eastAsia="Times New Roman" w:hAnsi="Georgia"/>
      <w:b/>
      <w:bCs/>
      <w:szCs w:val="16"/>
      <w:u w:val="single"/>
    </w:rPr>
  </w:style>
  <w:style w:type="paragraph" w:customStyle="1" w:styleId="CiteCorrected">
    <w:name w:val="Cite Corrected"/>
    <w:basedOn w:val="Normal"/>
    <w:link w:val="CiteCorrectedChar"/>
    <w:qFormat/>
    <w:rsid w:val="00D95557"/>
    <w:rPr>
      <w:rFonts w:eastAsia="Times New Roman"/>
      <w:b/>
      <w:bCs/>
      <w:szCs w:val="16"/>
      <w:u w:val="single"/>
    </w:rPr>
  </w:style>
  <w:style w:type="paragraph" w:customStyle="1" w:styleId="CardText20">
    <w:name w:val="Card Text 2"/>
    <w:basedOn w:val="CardText10"/>
    <w:link w:val="CardText2Char"/>
    <w:qFormat/>
    <w:rsid w:val="00D9555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D95557"/>
    <w:pPr>
      <w:ind w:left="288"/>
    </w:pPr>
    <w:rPr>
      <w:rFonts w:eastAsia="SimSun"/>
      <w:szCs w:val="20"/>
      <w:lang w:eastAsia="zh-CN"/>
    </w:rPr>
  </w:style>
  <w:style w:type="paragraph" w:customStyle="1" w:styleId="BriefTitle2">
    <w:name w:val="Brief Title 2"/>
    <w:basedOn w:val="BriefTitle"/>
    <w:uiPriority w:val="99"/>
    <w:qFormat/>
    <w:rsid w:val="00D9555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95557"/>
    <w:rPr>
      <w:u w:val="single"/>
    </w:rPr>
  </w:style>
  <w:style w:type="paragraph" w:customStyle="1" w:styleId="StyleCardText11ptUnderline">
    <w:name w:val="Style Card Text + 11 pt Underline"/>
    <w:link w:val="StyleCardText11ptUnderlineChar"/>
    <w:qFormat/>
    <w:rsid w:val="00D95557"/>
    <w:pPr>
      <w:spacing w:line="254" w:lineRule="auto"/>
    </w:pPr>
    <w:rPr>
      <w:u w:val="single"/>
    </w:rPr>
  </w:style>
  <w:style w:type="character" w:customStyle="1" w:styleId="StyleMinimizedText11ptChar">
    <w:name w:val="Style Minimized Text + 11 pt Char"/>
    <w:basedOn w:val="DefaultParagraphFont"/>
    <w:link w:val="StyleMinimizedText11pt"/>
    <w:locked/>
    <w:rsid w:val="00D95557"/>
    <w:rPr>
      <w:rFonts w:ascii="Georgia" w:hAnsi="Georgia"/>
      <w:sz w:val="16"/>
    </w:rPr>
  </w:style>
  <w:style w:type="paragraph" w:customStyle="1" w:styleId="StyleMinimizedText11pt">
    <w:name w:val="Style Minimized Text + 11 pt"/>
    <w:basedOn w:val="Normal"/>
    <w:link w:val="StyleMinimizedText11ptChar"/>
    <w:qFormat/>
    <w:rsid w:val="00D95557"/>
    <w:rPr>
      <w:sz w:val="16"/>
    </w:rPr>
  </w:style>
  <w:style w:type="character" w:customStyle="1" w:styleId="StyleMinimizedText11pt1Char">
    <w:name w:val="Style Minimized Text + 11 pt1 Char"/>
    <w:basedOn w:val="DefaultParagraphFont"/>
    <w:link w:val="StyleMinimizedText11pt1"/>
    <w:locked/>
    <w:rsid w:val="00D95557"/>
    <w:rPr>
      <w:rFonts w:ascii="Georgia" w:hAnsi="Georgia"/>
      <w:sz w:val="16"/>
    </w:rPr>
  </w:style>
  <w:style w:type="paragraph" w:customStyle="1" w:styleId="StyleMinimizedText11pt1">
    <w:name w:val="Style Minimized Text + 11 pt1"/>
    <w:basedOn w:val="Normal"/>
    <w:link w:val="StyleMinimizedText11pt1Char"/>
    <w:qFormat/>
    <w:rsid w:val="00D95557"/>
    <w:rPr>
      <w:sz w:val="16"/>
    </w:rPr>
  </w:style>
  <w:style w:type="character" w:customStyle="1" w:styleId="Debate-CardSmalltextF2Char">
    <w:name w:val="Debate- Card Small text F2 Char"/>
    <w:link w:val="Debate-CardSmalltextF2"/>
    <w:locked/>
    <w:rsid w:val="00D95557"/>
    <w:rPr>
      <w:rFonts w:ascii="Arial Narrow" w:hAnsi="Arial Narrow"/>
      <w:sz w:val="16"/>
    </w:rPr>
  </w:style>
  <w:style w:type="paragraph" w:customStyle="1" w:styleId="Debate-CardSmalltextF2">
    <w:name w:val="Debate- Card Small text F2"/>
    <w:basedOn w:val="Normal"/>
    <w:next w:val="Normal"/>
    <w:link w:val="Debate-CardSmalltextF2Char"/>
    <w:qFormat/>
    <w:rsid w:val="00D95557"/>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D95557"/>
    <w:rPr>
      <w:rFonts w:ascii="Arial Narrow" w:hAnsi="Arial Narrow"/>
      <w:b/>
      <w:sz w:val="18"/>
      <w:u w:val="single"/>
    </w:rPr>
  </w:style>
  <w:style w:type="paragraph" w:customStyle="1" w:styleId="Debate-EmphasizedText-F5">
    <w:name w:val="Debate- Emphasized Text- F5"/>
    <w:basedOn w:val="Normal"/>
    <w:link w:val="Debate-EmphasizedText-F5Char"/>
    <w:qFormat/>
    <w:rsid w:val="00D95557"/>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D9555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95557"/>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D9555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95557"/>
    <w:rPr>
      <w:rFonts w:ascii="Times New Roman" w:eastAsia="Times New Roman" w:hAnsi="Times New Roman" w:cs="Calibri"/>
      <w:sz w:val="16"/>
    </w:rPr>
  </w:style>
  <w:style w:type="character" w:customStyle="1" w:styleId="CardStyleChar">
    <w:name w:val="Card Style Char"/>
    <w:link w:val="CardStyle0"/>
    <w:locked/>
    <w:rsid w:val="00D95557"/>
    <w:rPr>
      <w:rFonts w:ascii="Georgia" w:eastAsia="Times New Roman" w:hAnsi="Georgia"/>
    </w:rPr>
  </w:style>
  <w:style w:type="paragraph" w:customStyle="1" w:styleId="emactive">
    <w:name w:val="emactive"/>
    <w:basedOn w:val="Normal"/>
    <w:uiPriority w:val="99"/>
    <w:qFormat/>
    <w:rsid w:val="00D95557"/>
    <w:pPr>
      <w:spacing w:before="100" w:beforeAutospacing="1" w:after="100" w:afterAutospacing="1"/>
    </w:pPr>
    <w:rPr>
      <w:rFonts w:eastAsia="Times New Roman"/>
      <w:sz w:val="24"/>
    </w:rPr>
  </w:style>
  <w:style w:type="paragraph" w:customStyle="1" w:styleId="emready">
    <w:name w:val="emready"/>
    <w:basedOn w:val="Normal"/>
    <w:uiPriority w:val="99"/>
    <w:qFormat/>
    <w:rsid w:val="00D9555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9555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95557"/>
    <w:rPr>
      <w:rFonts w:eastAsia="Times New Roman" w:cs="Times New Roman"/>
      <w:b/>
      <w:u w:val="single"/>
    </w:rPr>
  </w:style>
  <w:style w:type="character" w:customStyle="1" w:styleId="CardHighlightChar">
    <w:name w:val="Card Highlight Char"/>
    <w:link w:val="CardHighlight"/>
    <w:locked/>
    <w:rsid w:val="00D9555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95557"/>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D9555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9555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95557"/>
    <w:pPr>
      <w:spacing w:before="100" w:beforeAutospacing="1" w:after="100" w:afterAutospacing="1"/>
    </w:pPr>
    <w:rPr>
      <w:rFonts w:eastAsia="Times New Roman"/>
      <w:sz w:val="24"/>
    </w:rPr>
  </w:style>
  <w:style w:type="paragraph" w:customStyle="1" w:styleId="norma">
    <w:name w:val="norma"/>
    <w:basedOn w:val="Heading3"/>
    <w:uiPriority w:val="99"/>
    <w:qFormat/>
    <w:rsid w:val="00D95557"/>
    <w:rPr>
      <w:rFonts w:eastAsia="MS Gothic" w:cs="Arial"/>
      <w:bCs/>
      <w:sz w:val="24"/>
    </w:rPr>
  </w:style>
  <w:style w:type="paragraph" w:customStyle="1" w:styleId="nromal">
    <w:name w:val="nromal"/>
    <w:basedOn w:val="Normal"/>
    <w:uiPriority w:val="99"/>
    <w:qFormat/>
    <w:rsid w:val="00D95557"/>
    <w:pPr>
      <w:keepNext/>
      <w:keepLines/>
      <w:spacing w:before="200"/>
      <w:outlineLvl w:val="3"/>
    </w:pPr>
    <w:rPr>
      <w:rFonts w:eastAsia="Times New Roman" w:cs="Cambria"/>
      <w:b/>
      <w:iCs/>
    </w:rPr>
  </w:style>
  <w:style w:type="paragraph" w:customStyle="1" w:styleId="natural">
    <w:name w:val="natural"/>
    <w:basedOn w:val="Normal"/>
    <w:uiPriority w:val="99"/>
    <w:qFormat/>
    <w:rsid w:val="00D95557"/>
    <w:pPr>
      <w:keepNext/>
      <w:keepLines/>
      <w:spacing w:before="200"/>
      <w:outlineLvl w:val="3"/>
    </w:pPr>
    <w:rPr>
      <w:rFonts w:eastAsia="Times New Roman"/>
      <w:b/>
      <w:iCs/>
    </w:rPr>
  </w:style>
  <w:style w:type="paragraph" w:customStyle="1" w:styleId="nroaml">
    <w:name w:val="nroaml"/>
    <w:basedOn w:val="Normal"/>
    <w:uiPriority w:val="99"/>
    <w:qFormat/>
    <w:rsid w:val="00D95557"/>
    <w:pPr>
      <w:keepNext/>
      <w:keepLines/>
      <w:spacing w:before="200"/>
      <w:outlineLvl w:val="3"/>
    </w:pPr>
    <w:rPr>
      <w:rFonts w:eastAsia="Times New Roman"/>
      <w:b/>
      <w:iCs/>
    </w:rPr>
  </w:style>
  <w:style w:type="paragraph" w:customStyle="1" w:styleId="noraml">
    <w:name w:val="noraml"/>
    <w:basedOn w:val="Normal"/>
    <w:uiPriority w:val="99"/>
    <w:qFormat/>
    <w:rsid w:val="00D9555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95557"/>
    <w:rPr>
      <w:rFonts w:ascii="Georgia" w:eastAsia="Calibri" w:hAnsi="Georgia"/>
      <w:sz w:val="16"/>
      <w:szCs w:val="16"/>
    </w:rPr>
  </w:style>
  <w:style w:type="paragraph" w:customStyle="1" w:styleId="SmallSizeParagraph">
    <w:name w:val="Small Size Paragraph"/>
    <w:basedOn w:val="Normal"/>
    <w:link w:val="SmallSizeParagraphChar"/>
    <w:qFormat/>
    <w:rsid w:val="00D95557"/>
    <w:rPr>
      <w:rFonts w:eastAsia="Calibr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9555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95557"/>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D95557"/>
    <w:rPr>
      <w:rFonts w:ascii="Arial" w:eastAsia="Calibri" w:hAnsi="Arial" w:cs="Arial"/>
      <w:kern w:val="2"/>
      <w:sz w:val="14"/>
      <w:szCs w:val="14"/>
      <w:lang w:eastAsia="zh-TW"/>
    </w:rPr>
  </w:style>
  <w:style w:type="paragraph" w:customStyle="1" w:styleId="CardT1">
    <w:name w:val="CardT1"/>
    <w:basedOn w:val="Normal"/>
    <w:link w:val="CardT1Char"/>
    <w:qFormat/>
    <w:rsid w:val="00D9555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9555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9555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D95557"/>
    <w:pPr>
      <w:spacing w:before="100" w:beforeAutospacing="1" w:after="100" w:afterAutospacing="1"/>
    </w:pPr>
    <w:rPr>
      <w:rFonts w:eastAsia="Times New Roman"/>
      <w:sz w:val="24"/>
    </w:rPr>
  </w:style>
  <w:style w:type="paragraph" w:customStyle="1" w:styleId="CiteReal">
    <w:name w:val="Cite Real"/>
    <w:basedOn w:val="Normal"/>
    <w:next w:val="Normal"/>
    <w:qFormat/>
    <w:rsid w:val="00D95557"/>
    <w:rPr>
      <w:rFonts w:ascii="Arial" w:eastAsia="MS Mincho" w:hAnsi="Arial"/>
      <w:b/>
      <w:sz w:val="24"/>
      <w:u w:val="single"/>
    </w:rPr>
  </w:style>
  <w:style w:type="paragraph" w:customStyle="1" w:styleId="2909F619802848F09E01365C32F34654">
    <w:name w:val="2909F619802848F09E01365C32F34654"/>
    <w:uiPriority w:val="99"/>
    <w:qFormat/>
    <w:rsid w:val="00D9555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D95557"/>
    <w:rPr>
      <w:rFonts w:ascii="Georgia" w:eastAsia="Calibri" w:hAnsi="Georgia"/>
      <w:u w:val="single"/>
      <w:lang w:val="x-none" w:eastAsia="zh-CN"/>
    </w:rPr>
  </w:style>
  <w:style w:type="paragraph" w:customStyle="1" w:styleId="UnderlineS">
    <w:name w:val="Underline S"/>
    <w:basedOn w:val="Normal"/>
    <w:link w:val="UnderlineSChar"/>
    <w:qFormat/>
    <w:rsid w:val="00D95557"/>
    <w:pPr>
      <w:spacing w:after="200"/>
    </w:pPr>
    <w:rPr>
      <w:rFonts w:eastAsia="Calibri"/>
      <w:u w:val="single"/>
      <w:lang w:val="x-none" w:eastAsia="zh-CN"/>
    </w:rPr>
  </w:style>
  <w:style w:type="character" w:customStyle="1" w:styleId="UnunderlinedChar">
    <w:name w:val="Ununderlined Char"/>
    <w:link w:val="Ununderlined"/>
    <w:locked/>
    <w:rsid w:val="00D95557"/>
    <w:rPr>
      <w:rFonts w:ascii="Georgia" w:eastAsia="SimSun" w:hAnsi="Georgia"/>
      <w:sz w:val="12"/>
    </w:rPr>
  </w:style>
  <w:style w:type="paragraph" w:customStyle="1" w:styleId="Ununderlined">
    <w:name w:val="Ununderlined"/>
    <w:basedOn w:val="Normal"/>
    <w:link w:val="UnunderlinedChar"/>
    <w:qFormat/>
    <w:rsid w:val="00D95557"/>
    <w:rPr>
      <w:rFonts w:eastAsia="SimSun"/>
      <w:sz w:val="12"/>
    </w:rPr>
  </w:style>
  <w:style w:type="character" w:customStyle="1" w:styleId="HighlightingChar">
    <w:name w:val="Highlighting Char"/>
    <w:link w:val="Highlighting"/>
    <w:locked/>
    <w:rsid w:val="00D95557"/>
    <w:rPr>
      <w:rFonts w:ascii="Georgia" w:eastAsia="SimSun" w:hAnsi="Georgia"/>
      <w:u w:val="thick"/>
    </w:rPr>
  </w:style>
  <w:style w:type="paragraph" w:customStyle="1" w:styleId="Highlighting">
    <w:name w:val="Highlighting"/>
    <w:basedOn w:val="Normal"/>
    <w:link w:val="HighlightingChar"/>
    <w:autoRedefine/>
    <w:qFormat/>
    <w:rsid w:val="00D95557"/>
    <w:rPr>
      <w:rFonts w:eastAsia="SimSun"/>
      <w:u w:val="thick"/>
    </w:rPr>
  </w:style>
  <w:style w:type="character" w:customStyle="1" w:styleId="CITEChar">
    <w:name w:val="CITE Char"/>
    <w:link w:val="CITE"/>
    <w:locked/>
    <w:rsid w:val="00D95557"/>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D95557"/>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D9555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D9555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95557"/>
    <w:pPr>
      <w:ind w:left="432"/>
    </w:pPr>
    <w:rPr>
      <w:rFonts w:eastAsia="SimSun"/>
      <w:color w:val="000000"/>
      <w:sz w:val="16"/>
      <w:szCs w:val="20"/>
      <w:lang w:val="x-none" w:eastAsia="x-none"/>
    </w:rPr>
  </w:style>
  <w:style w:type="character" w:customStyle="1" w:styleId="TagofCardChar">
    <w:name w:val="Tag of Card Char"/>
    <w:link w:val="TagofCard"/>
    <w:locked/>
    <w:rsid w:val="00D9555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95557"/>
    <w:rPr>
      <w:b/>
      <w:sz w:val="28"/>
    </w:rPr>
  </w:style>
  <w:style w:type="character" w:customStyle="1" w:styleId="SourcenameChar">
    <w:name w:val="Source name Char"/>
    <w:link w:val="Sourcename"/>
    <w:locked/>
    <w:rsid w:val="00D9555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95557"/>
    <w:rPr>
      <w:b/>
      <w:bCs/>
      <w:sz w:val="20"/>
    </w:rPr>
  </w:style>
  <w:style w:type="character" w:customStyle="1" w:styleId="underlinedcardChar">
    <w:name w:val="underlined card Char"/>
    <w:link w:val="underlinedcard0"/>
    <w:locked/>
    <w:rsid w:val="00D9555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95557"/>
    <w:rPr>
      <w:sz w:val="22"/>
      <w:u w:val="single"/>
    </w:rPr>
  </w:style>
  <w:style w:type="paragraph" w:customStyle="1" w:styleId="FullText">
    <w:name w:val="Full Text"/>
    <w:basedOn w:val="Normal"/>
    <w:uiPriority w:val="99"/>
    <w:qFormat/>
    <w:rsid w:val="00D95557"/>
    <w:rPr>
      <w:rFonts w:eastAsia="Times New Roman"/>
      <w:sz w:val="16"/>
    </w:rPr>
  </w:style>
  <w:style w:type="character" w:customStyle="1" w:styleId="TextUnderlineChar">
    <w:name w:val="Text Underline Char"/>
    <w:link w:val="TextUnderline"/>
    <w:locked/>
    <w:rsid w:val="00D9555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95557"/>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D9555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95557"/>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D9555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95557"/>
    <w:rPr>
      <w:rFonts w:eastAsia="Times New Roman"/>
      <w:b/>
      <w:szCs w:val="20"/>
      <w:u w:val="single"/>
      <w:lang w:val="x-none" w:eastAsia="x-none"/>
    </w:rPr>
  </w:style>
  <w:style w:type="paragraph" w:customStyle="1" w:styleId="2ndLevel-TAG">
    <w:name w:val="2nd Level - TAG"/>
    <w:basedOn w:val="Normal"/>
    <w:next w:val="Normal"/>
    <w:uiPriority w:val="99"/>
    <w:qFormat/>
    <w:rsid w:val="00D95557"/>
    <w:pPr>
      <w:spacing w:before="240"/>
      <w:outlineLvl w:val="2"/>
    </w:pPr>
    <w:rPr>
      <w:rFonts w:eastAsia="Times New Roman"/>
      <w:b/>
    </w:rPr>
  </w:style>
  <w:style w:type="character" w:customStyle="1" w:styleId="CiteCardChar">
    <w:name w:val="Cite_Card Char"/>
    <w:link w:val="CiteCard0"/>
    <w:locked/>
    <w:rsid w:val="00D95557"/>
    <w:rPr>
      <w:rFonts w:ascii="Times New Roman" w:eastAsia="Times New Roman" w:hAnsi="Times New Roman" w:cs="Arial"/>
      <w:bCs/>
      <w:sz w:val="20"/>
      <w:szCs w:val="20"/>
    </w:rPr>
  </w:style>
  <w:style w:type="paragraph" w:customStyle="1" w:styleId="CiteCard0">
    <w:name w:val="Cite_Card"/>
    <w:link w:val="CiteCardChar"/>
    <w:qFormat/>
    <w:rsid w:val="00D9555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95557"/>
    <w:pPr>
      <w:widowControl w:val="0"/>
    </w:pPr>
    <w:rPr>
      <w:rFonts w:eastAsia="MS Mincho"/>
      <w:color w:val="auto"/>
    </w:rPr>
  </w:style>
  <w:style w:type="character" w:customStyle="1" w:styleId="StyleStyle49pt6Char">
    <w:name w:val="Style Style4 + 9 pt6 Char"/>
    <w:basedOn w:val="Style4Char"/>
    <w:link w:val="StyleStyle49pt6"/>
    <w:locked/>
    <w:rsid w:val="00D95557"/>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D95557"/>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D9555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95557"/>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D9555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95557"/>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9555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95557"/>
    <w:rPr>
      <w:rFonts w:cs="Calibri"/>
      <w:b/>
      <w:bCs/>
      <w:u w:val="single"/>
    </w:rPr>
  </w:style>
  <w:style w:type="character" w:customStyle="1" w:styleId="DebatenoramlChar">
    <w:name w:val="Debatenoraml Char"/>
    <w:link w:val="Debatenoraml"/>
    <w:locked/>
    <w:rsid w:val="00D95557"/>
    <w:rPr>
      <w:rFonts w:ascii="Times New Roman" w:hAnsi="Times New Roman" w:cs="Times New Roman"/>
    </w:rPr>
  </w:style>
  <w:style w:type="paragraph" w:customStyle="1" w:styleId="Debatenoraml">
    <w:name w:val="Debatenoraml"/>
    <w:basedOn w:val="NoSpacing"/>
    <w:link w:val="DebatenoramlChar"/>
    <w:qFormat/>
    <w:rsid w:val="00D95557"/>
    <w:rPr>
      <w:rFonts w:ascii="Times New Roman" w:eastAsiaTheme="minorHAnsi" w:hAnsi="Times New Roman" w:cs="Times New Roman"/>
      <w:szCs w:val="22"/>
    </w:rPr>
  </w:style>
  <w:style w:type="paragraph" w:customStyle="1" w:styleId="SynergyTag">
    <w:name w:val="SynergyTag"/>
    <w:basedOn w:val="Normal"/>
    <w:uiPriority w:val="99"/>
    <w:qFormat/>
    <w:rsid w:val="00D95557"/>
    <w:rPr>
      <w:rFonts w:eastAsia="Calibri"/>
      <w:b/>
    </w:rPr>
  </w:style>
  <w:style w:type="character" w:customStyle="1" w:styleId="QualsChar">
    <w:name w:val="Quals Char"/>
    <w:link w:val="Quals"/>
    <w:locked/>
    <w:rsid w:val="00D95557"/>
    <w:rPr>
      <w:rFonts w:ascii="Georgia" w:eastAsia="Calibri" w:hAnsi="Georgia"/>
      <w:sz w:val="18"/>
    </w:rPr>
  </w:style>
  <w:style w:type="paragraph" w:customStyle="1" w:styleId="Quals">
    <w:name w:val="Quals"/>
    <w:basedOn w:val="Normal"/>
    <w:link w:val="QualsChar"/>
    <w:qFormat/>
    <w:rsid w:val="00D95557"/>
    <w:rPr>
      <w:rFonts w:eastAsia="Calibri"/>
      <w:sz w:val="18"/>
    </w:rPr>
  </w:style>
  <w:style w:type="paragraph" w:customStyle="1" w:styleId="times">
    <w:name w:val="times"/>
    <w:basedOn w:val="Normal"/>
    <w:qFormat/>
    <w:rsid w:val="00D95557"/>
    <w:pPr>
      <w:spacing w:before="100" w:beforeAutospacing="1" w:after="100" w:afterAutospacing="1"/>
    </w:pPr>
    <w:rPr>
      <w:rFonts w:eastAsia="Times New Roman"/>
      <w:sz w:val="24"/>
    </w:rPr>
  </w:style>
  <w:style w:type="paragraph" w:customStyle="1" w:styleId="BodyA">
    <w:name w:val="Body A"/>
    <w:uiPriority w:val="99"/>
    <w:qFormat/>
    <w:rsid w:val="00D9555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D95557"/>
    <w:rPr>
      <w:rFonts w:ascii="Georgia" w:eastAsia="Times New Roman" w:hAnsi="Georgia"/>
      <w:b/>
      <w:caps/>
      <w:szCs w:val="28"/>
      <w:u w:val="single"/>
    </w:rPr>
  </w:style>
  <w:style w:type="paragraph" w:customStyle="1" w:styleId="Starred">
    <w:name w:val="Starred"/>
    <w:basedOn w:val="Normal"/>
    <w:link w:val="StarredChar"/>
    <w:qFormat/>
    <w:rsid w:val="00D95557"/>
    <w:pPr>
      <w:keepNext/>
      <w:keepLines/>
      <w:pageBreakBefore/>
      <w:spacing w:before="240" w:after="60"/>
      <w:jc w:val="center"/>
      <w:outlineLvl w:val="0"/>
    </w:pPr>
    <w:rPr>
      <w:rFonts w:eastAsia="Times New Roman"/>
      <w:b/>
      <w:caps/>
      <w:szCs w:val="28"/>
      <w:u w:val="single"/>
    </w:rPr>
  </w:style>
  <w:style w:type="character" w:customStyle="1" w:styleId="NotStarredChar">
    <w:name w:val="NotStarred Char"/>
    <w:link w:val="NotStarred"/>
    <w:locked/>
    <w:rsid w:val="00D95557"/>
    <w:rPr>
      <w:rFonts w:ascii="Georgia" w:eastAsia="Times New Roman" w:hAnsi="Georgia"/>
      <w:b/>
      <w:caps/>
      <w:szCs w:val="28"/>
      <w:u w:val="single"/>
    </w:rPr>
  </w:style>
  <w:style w:type="paragraph" w:customStyle="1" w:styleId="NotStarred">
    <w:name w:val="NotStarred"/>
    <w:basedOn w:val="Normal"/>
    <w:link w:val="NotStarredChar"/>
    <w:qFormat/>
    <w:rsid w:val="00D95557"/>
    <w:pPr>
      <w:keepNext/>
      <w:keepLines/>
      <w:pageBreakBefore/>
      <w:spacing w:before="240" w:after="60"/>
      <w:jc w:val="center"/>
      <w:outlineLvl w:val="1"/>
    </w:pPr>
    <w:rPr>
      <w:rFonts w:eastAsia="Times New Roman"/>
      <w:b/>
      <w:caps/>
      <w:szCs w:val="28"/>
      <w:u w:val="single"/>
    </w:rPr>
  </w:style>
  <w:style w:type="character" w:customStyle="1" w:styleId="tagCharCharChar">
    <w:name w:val="tag Char Char Char"/>
    <w:locked/>
    <w:rsid w:val="00D9555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9555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95557"/>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D95557"/>
    <w:rPr>
      <w:rFonts w:ascii="Georgia" w:eastAsia="Calibri" w:hAnsi="Georgia"/>
      <w:b/>
    </w:rPr>
  </w:style>
  <w:style w:type="paragraph" w:customStyle="1" w:styleId="H4Tag">
    <w:name w:val="H4 (Tag)"/>
    <w:basedOn w:val="Normal"/>
    <w:link w:val="H4TagChar1"/>
    <w:qFormat/>
    <w:rsid w:val="00D95557"/>
    <w:rPr>
      <w:rFonts w:eastAsia="Calibri"/>
      <w:b/>
    </w:rPr>
  </w:style>
  <w:style w:type="paragraph" w:customStyle="1" w:styleId="CM25">
    <w:name w:val="CM25"/>
    <w:basedOn w:val="Default"/>
    <w:next w:val="Default"/>
    <w:qFormat/>
    <w:rsid w:val="00D9555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95557"/>
    <w:rPr>
      <w:rFonts w:ascii="Georgia" w:hAnsi="Georgia"/>
      <w:b/>
    </w:rPr>
  </w:style>
  <w:style w:type="paragraph" w:customStyle="1" w:styleId="Debate-CardTagandCite-F6">
    <w:name w:val="Debate- Card Tag and Cite- F6"/>
    <w:basedOn w:val="Normal"/>
    <w:link w:val="Debate-CardTagandCite-F6Char"/>
    <w:qFormat/>
    <w:rsid w:val="00D95557"/>
    <w:pPr>
      <w:contextualSpacing/>
    </w:pPr>
    <w:rPr>
      <w:b/>
    </w:rPr>
  </w:style>
  <w:style w:type="paragraph" w:customStyle="1" w:styleId="Cardtext0">
    <w:name w:val="Card text"/>
    <w:link w:val="CardtextChar0"/>
    <w:qFormat/>
    <w:rsid w:val="00D95557"/>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D95557"/>
    <w:rPr>
      <w:rFonts w:ascii="Georgia" w:eastAsia="Times New Roman" w:hAnsi="Georgia"/>
      <w:b/>
      <w:szCs w:val="28"/>
      <w:u w:val="single"/>
    </w:rPr>
  </w:style>
  <w:style w:type="paragraph" w:customStyle="1" w:styleId="NewHeading2">
    <w:name w:val="NewHeading2"/>
    <w:basedOn w:val="Normal"/>
    <w:link w:val="NewHeading2Char"/>
    <w:qFormat/>
    <w:rsid w:val="00D95557"/>
    <w:pPr>
      <w:spacing w:before="240" w:after="60"/>
    </w:pPr>
    <w:rPr>
      <w:rFonts w:eastAsia="Times New Roman"/>
      <w:b/>
      <w:szCs w:val="28"/>
      <w:u w:val="single"/>
    </w:rPr>
  </w:style>
  <w:style w:type="paragraph" w:customStyle="1" w:styleId="CM32">
    <w:name w:val="CM3+2"/>
    <w:basedOn w:val="Normal"/>
    <w:next w:val="Normal"/>
    <w:uiPriority w:val="99"/>
    <w:qFormat/>
    <w:rsid w:val="00D9555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95557"/>
    <w:rPr>
      <w:rFonts w:eastAsia="Calibri"/>
    </w:rPr>
  </w:style>
  <w:style w:type="paragraph" w:customStyle="1" w:styleId="Card6pt">
    <w:name w:val="Card 6pt"/>
    <w:basedOn w:val="Normal"/>
    <w:uiPriority w:val="99"/>
    <w:qFormat/>
    <w:rsid w:val="00D95557"/>
    <w:pPr>
      <w:ind w:left="288" w:right="288"/>
    </w:pPr>
    <w:rPr>
      <w:rFonts w:eastAsia="Calibri"/>
      <w:bCs/>
      <w:color w:val="000000"/>
      <w:sz w:val="12"/>
      <w:szCs w:val="20"/>
    </w:rPr>
  </w:style>
  <w:style w:type="character" w:customStyle="1" w:styleId="FullCiteChar">
    <w:name w:val="Full Cite Char"/>
    <w:link w:val="FullCite"/>
    <w:locked/>
    <w:rsid w:val="00D95557"/>
    <w:rPr>
      <w:rFonts w:ascii="Garamond" w:eastAsia="Calibri" w:hAnsi="Garamond"/>
    </w:rPr>
  </w:style>
  <w:style w:type="paragraph" w:customStyle="1" w:styleId="FullCite">
    <w:name w:val="Full Cite"/>
    <w:basedOn w:val="Normal"/>
    <w:next w:val="Normal"/>
    <w:link w:val="FullCiteChar"/>
    <w:qFormat/>
    <w:rsid w:val="00D95557"/>
    <w:rPr>
      <w:rFonts w:ascii="Garamond" w:eastAsia="Calibri" w:hAnsi="Garamond"/>
    </w:rPr>
  </w:style>
  <w:style w:type="character" w:customStyle="1" w:styleId="StyleCardStyleBlackUnderlineChar">
    <w:name w:val="Style Card Style + Black Underline Char"/>
    <w:link w:val="StyleCardStyleBlackUnderline"/>
    <w:locked/>
    <w:rsid w:val="00D9555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95557"/>
    <w:rPr>
      <w:rFonts w:eastAsia="Times New Roman"/>
      <w:color w:val="000000"/>
      <w:u w:val="single"/>
    </w:rPr>
  </w:style>
  <w:style w:type="paragraph" w:customStyle="1" w:styleId="StyleHeading2LatinArialMT13pt">
    <w:name w:val="Style Heading 2 + (Latin) ArialMT 13 pt"/>
    <w:basedOn w:val="Heading2"/>
    <w:next w:val="Heading2"/>
    <w:uiPriority w:val="99"/>
    <w:qFormat/>
    <w:rsid w:val="00D95557"/>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D9555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95557"/>
    <w:pPr>
      <w:ind w:left="288" w:right="288"/>
    </w:pPr>
    <w:rPr>
      <w:rFonts w:eastAsia="SimSun"/>
      <w:u w:val="single"/>
      <w:lang w:eastAsia="zh-CN"/>
    </w:rPr>
  </w:style>
  <w:style w:type="character" w:customStyle="1" w:styleId="StylecardBoldThickunderlineChar">
    <w:name w:val="Style card + Bold Thick underline Char"/>
    <w:link w:val="StylecardBoldThickunderline"/>
    <w:locked/>
    <w:rsid w:val="00D9555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95557"/>
    <w:pPr>
      <w:ind w:left="288" w:right="288"/>
    </w:pPr>
    <w:rPr>
      <w:rFonts w:eastAsia="SimSun"/>
      <w:b/>
      <w:bCs/>
      <w:u w:val="single"/>
      <w:lang w:eastAsia="zh-CN"/>
    </w:rPr>
  </w:style>
  <w:style w:type="paragraph" w:customStyle="1" w:styleId="CM27">
    <w:name w:val="CM27"/>
    <w:basedOn w:val="Default"/>
    <w:next w:val="Default"/>
    <w:qFormat/>
    <w:rsid w:val="00D95557"/>
    <w:pPr>
      <w:spacing w:after="200" w:line="276" w:lineRule="auto"/>
    </w:pPr>
    <w:rPr>
      <w:rFonts w:eastAsia="Calibri"/>
      <w:color w:val="auto"/>
      <w:sz w:val="22"/>
    </w:rPr>
  </w:style>
  <w:style w:type="paragraph" w:customStyle="1" w:styleId="font-null">
    <w:name w:val="font-null"/>
    <w:basedOn w:val="Normal"/>
    <w:uiPriority w:val="99"/>
    <w:qFormat/>
    <w:rsid w:val="00D95557"/>
    <w:pPr>
      <w:spacing w:before="100" w:beforeAutospacing="1" w:after="100" w:afterAutospacing="1"/>
    </w:pPr>
    <w:rPr>
      <w:rFonts w:eastAsia="Times New Roman"/>
      <w:sz w:val="24"/>
    </w:rPr>
  </w:style>
  <w:style w:type="paragraph" w:customStyle="1" w:styleId="rteindent1">
    <w:name w:val="rteindent1"/>
    <w:basedOn w:val="Normal"/>
    <w:uiPriority w:val="99"/>
    <w:qFormat/>
    <w:rsid w:val="00D9555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9555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9555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9555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9555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95557"/>
    <w:pPr>
      <w:spacing w:before="100" w:beforeAutospacing="1" w:after="100" w:afterAutospacing="1"/>
    </w:pPr>
    <w:rPr>
      <w:rFonts w:eastAsia="Times New Roman"/>
      <w:sz w:val="24"/>
    </w:rPr>
  </w:style>
  <w:style w:type="paragraph" w:customStyle="1" w:styleId="class">
    <w:name w:val="class"/>
    <w:basedOn w:val="Normal"/>
    <w:uiPriority w:val="99"/>
    <w:qFormat/>
    <w:rsid w:val="00D95557"/>
    <w:pPr>
      <w:spacing w:before="100" w:beforeAutospacing="1" w:after="100" w:afterAutospacing="1"/>
    </w:pPr>
    <w:rPr>
      <w:rFonts w:eastAsia="Times New Roman"/>
      <w:sz w:val="24"/>
    </w:rPr>
  </w:style>
  <w:style w:type="character" w:customStyle="1" w:styleId="blocktitleChar0">
    <w:name w:val="block title Char"/>
    <w:link w:val="blocktitle0"/>
    <w:locked/>
    <w:rsid w:val="00D95557"/>
    <w:rPr>
      <w:rFonts w:ascii="Georgia" w:eastAsia="Calibri" w:hAnsi="Georgia"/>
      <w:b/>
      <w:caps/>
      <w:sz w:val="28"/>
      <w:szCs w:val="28"/>
      <w:lang w:val="es-ES"/>
    </w:rPr>
  </w:style>
  <w:style w:type="paragraph" w:customStyle="1" w:styleId="Pa6">
    <w:name w:val="Pa6"/>
    <w:basedOn w:val="Normal"/>
    <w:next w:val="Normal"/>
    <w:uiPriority w:val="99"/>
    <w:qFormat/>
    <w:rsid w:val="00D9555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9555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9555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9555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9555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9555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9555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95557"/>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D95557"/>
    <w:pPr>
      <w:spacing w:before="100" w:beforeAutospacing="1" w:after="100" w:afterAutospacing="1"/>
    </w:pPr>
    <w:rPr>
      <w:rFonts w:eastAsia="Times New Roman"/>
      <w:sz w:val="24"/>
    </w:rPr>
  </w:style>
  <w:style w:type="paragraph" w:customStyle="1" w:styleId="Caption2">
    <w:name w:val="Caption2"/>
    <w:basedOn w:val="Normal"/>
    <w:uiPriority w:val="99"/>
    <w:qFormat/>
    <w:rsid w:val="00D9555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9555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95557"/>
    <w:pPr>
      <w:tabs>
        <w:tab w:val="center" w:pos="5120"/>
        <w:tab w:val="right" w:pos="10220"/>
      </w:tabs>
    </w:pPr>
    <w:rPr>
      <w:rFonts w:eastAsia="Times New Roman"/>
      <w:bCs/>
      <w:lang w:bidi="he-IL"/>
    </w:rPr>
  </w:style>
  <w:style w:type="paragraph" w:customStyle="1" w:styleId="DebateFile">
    <w:name w:val="Debate File"/>
    <w:basedOn w:val="Normal"/>
    <w:uiPriority w:val="99"/>
    <w:qFormat/>
    <w:rsid w:val="00D95557"/>
    <w:pPr>
      <w:jc w:val="center"/>
    </w:pPr>
    <w:rPr>
      <w:rFonts w:ascii="Book Antiqua" w:eastAsia="Times New Roman" w:hAnsi="Book Antiqua"/>
      <w:b/>
      <w:sz w:val="28"/>
    </w:rPr>
  </w:style>
  <w:style w:type="paragraph" w:customStyle="1" w:styleId="Little">
    <w:name w:val="Little"/>
    <w:basedOn w:val="Normal"/>
    <w:next w:val="Normal"/>
    <w:link w:val="LittleChar"/>
    <w:qFormat/>
    <w:rsid w:val="00D95557"/>
    <w:pPr>
      <w:ind w:left="288"/>
    </w:pPr>
    <w:rPr>
      <w:rFonts w:eastAsia="Times New Roman"/>
      <w:sz w:val="16"/>
    </w:rPr>
  </w:style>
  <w:style w:type="paragraph" w:customStyle="1" w:styleId="AAAcard">
    <w:name w:val="AAAcard"/>
    <w:basedOn w:val="Normal"/>
    <w:uiPriority w:val="99"/>
    <w:qFormat/>
    <w:rsid w:val="00D95557"/>
    <w:pPr>
      <w:ind w:left="288" w:right="288"/>
    </w:pPr>
    <w:rPr>
      <w:rFonts w:eastAsia="Times New Roman"/>
    </w:rPr>
  </w:style>
  <w:style w:type="paragraph" w:customStyle="1" w:styleId="Caption3">
    <w:name w:val="Caption3"/>
    <w:basedOn w:val="Normal"/>
    <w:uiPriority w:val="99"/>
    <w:qFormat/>
    <w:rsid w:val="00D95557"/>
    <w:pPr>
      <w:spacing w:before="100" w:beforeAutospacing="1" w:after="100" w:afterAutospacing="1"/>
    </w:pPr>
    <w:rPr>
      <w:rFonts w:eastAsia="Times New Roman"/>
      <w:sz w:val="24"/>
    </w:rPr>
  </w:style>
  <w:style w:type="paragraph" w:customStyle="1" w:styleId="body-12-5">
    <w:name w:val="body-12-5"/>
    <w:basedOn w:val="Normal"/>
    <w:uiPriority w:val="99"/>
    <w:qFormat/>
    <w:rsid w:val="00D95557"/>
    <w:pPr>
      <w:spacing w:before="100" w:beforeAutospacing="1" w:after="100" w:afterAutospacing="1"/>
    </w:pPr>
    <w:rPr>
      <w:rFonts w:eastAsia="Times New Roman"/>
      <w:sz w:val="24"/>
    </w:rPr>
  </w:style>
  <w:style w:type="paragraph" w:customStyle="1" w:styleId="infuse">
    <w:name w:val="infuse"/>
    <w:basedOn w:val="Normal"/>
    <w:uiPriority w:val="99"/>
    <w:qFormat/>
    <w:rsid w:val="00D95557"/>
    <w:pPr>
      <w:spacing w:before="100" w:beforeAutospacing="1" w:after="100" w:afterAutospacing="1"/>
    </w:pPr>
    <w:rPr>
      <w:rFonts w:eastAsia="Times New Roman"/>
      <w:sz w:val="24"/>
    </w:rPr>
  </w:style>
  <w:style w:type="paragraph" w:customStyle="1" w:styleId="fontreg">
    <w:name w:val="font_reg"/>
    <w:basedOn w:val="Normal"/>
    <w:uiPriority w:val="99"/>
    <w:qFormat/>
    <w:rsid w:val="00D95557"/>
    <w:pPr>
      <w:spacing w:before="100" w:beforeAutospacing="1" w:after="100" w:afterAutospacing="1"/>
    </w:pPr>
    <w:rPr>
      <w:rFonts w:eastAsia="Times New Roman"/>
      <w:sz w:val="24"/>
    </w:rPr>
  </w:style>
  <w:style w:type="paragraph" w:customStyle="1" w:styleId="CITEF3">
    <w:name w:val="CITE F3"/>
    <w:uiPriority w:val="99"/>
    <w:qFormat/>
    <w:rsid w:val="00D9555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D9555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9555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9555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9555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D95557"/>
    <w:pPr>
      <w:ind w:left="144"/>
    </w:pPr>
    <w:rPr>
      <w:rFonts w:ascii="Cambria" w:eastAsia="Calibri" w:hAnsi="Cambria"/>
      <w:sz w:val="24"/>
    </w:rPr>
  </w:style>
  <w:style w:type="paragraph" w:customStyle="1" w:styleId="FreeFormA">
    <w:name w:val="Free Form A"/>
    <w:autoRedefine/>
    <w:uiPriority w:val="99"/>
    <w:qFormat/>
    <w:rsid w:val="00D9555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D95557"/>
    <w:pPr>
      <w:spacing w:before="100" w:beforeAutospacing="1" w:after="100" w:afterAutospacing="1"/>
    </w:pPr>
    <w:rPr>
      <w:rFonts w:eastAsia="Times New Roman"/>
      <w:sz w:val="24"/>
    </w:rPr>
  </w:style>
  <w:style w:type="paragraph" w:customStyle="1" w:styleId="subheader">
    <w:name w:val="subheader"/>
    <w:basedOn w:val="Normal"/>
    <w:uiPriority w:val="99"/>
    <w:qFormat/>
    <w:rsid w:val="00D9555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95557"/>
    <w:pPr>
      <w:spacing w:before="100" w:beforeAutospacing="1" w:after="100" w:afterAutospacing="1"/>
    </w:pPr>
    <w:rPr>
      <w:rFonts w:eastAsia="Times New Roman"/>
      <w:sz w:val="24"/>
    </w:rPr>
  </w:style>
  <w:style w:type="paragraph" w:customStyle="1" w:styleId="more">
    <w:name w:val="more"/>
    <w:basedOn w:val="Normal"/>
    <w:uiPriority w:val="99"/>
    <w:qFormat/>
    <w:rsid w:val="00D95557"/>
    <w:pPr>
      <w:spacing w:before="100" w:beforeAutospacing="1" w:after="100" w:afterAutospacing="1"/>
    </w:pPr>
    <w:rPr>
      <w:rFonts w:eastAsia="Times New Roman"/>
      <w:sz w:val="24"/>
    </w:rPr>
  </w:style>
  <w:style w:type="paragraph" w:customStyle="1" w:styleId="story">
    <w:name w:val="story"/>
    <w:basedOn w:val="Normal"/>
    <w:uiPriority w:val="99"/>
    <w:qFormat/>
    <w:rsid w:val="00D95557"/>
    <w:pPr>
      <w:spacing w:before="100" w:beforeAutospacing="1" w:after="100" w:afterAutospacing="1"/>
    </w:pPr>
    <w:rPr>
      <w:rFonts w:eastAsia="Times New Roman"/>
      <w:sz w:val="24"/>
    </w:rPr>
  </w:style>
  <w:style w:type="paragraph" w:customStyle="1" w:styleId="H1numbered">
    <w:name w:val="H1 numbered"/>
    <w:basedOn w:val="Normal"/>
    <w:uiPriority w:val="99"/>
    <w:qFormat/>
    <w:rsid w:val="00D95557"/>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D95557"/>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D9555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9555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9555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9555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9555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95557"/>
    <w:pPr>
      <w:widowControl w:val="0"/>
      <w:spacing w:after="63"/>
    </w:pPr>
    <w:rPr>
      <w:rFonts w:ascii="Arial" w:hAnsi="Arial"/>
      <w:color w:val="auto"/>
    </w:rPr>
  </w:style>
  <w:style w:type="paragraph" w:customStyle="1" w:styleId="CM35">
    <w:name w:val="CM35"/>
    <w:basedOn w:val="Default"/>
    <w:next w:val="Default"/>
    <w:uiPriority w:val="99"/>
    <w:qFormat/>
    <w:rsid w:val="00D9555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9555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9555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9555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9555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95557"/>
    <w:pPr>
      <w:widowControl/>
      <w:autoSpaceDE w:val="0"/>
      <w:autoSpaceDN w:val="0"/>
      <w:adjustRightInd w:val="0"/>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D9555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95557"/>
    <w:pPr>
      <w:widowControl/>
      <w:autoSpaceDE w:val="0"/>
      <w:autoSpaceDN w:val="0"/>
      <w:adjustRightInd w:val="0"/>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D9555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95557"/>
    <w:pPr>
      <w:widowControl/>
      <w:autoSpaceDE w:val="0"/>
      <w:autoSpaceDN w:val="0"/>
      <w:adjustRightInd w:val="0"/>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9555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95557"/>
    <w:pPr>
      <w:widowControl/>
      <w:pBdr>
        <w:top w:val="single" w:sz="4" w:space="0" w:color="auto"/>
        <w:left w:val="single" w:sz="4" w:space="0" w:color="auto"/>
        <w:bottom w:val="single" w:sz="4" w:space="0" w:color="auto"/>
        <w:right w:val="single" w:sz="4" w:space="0" w:color="auto"/>
      </w:pBdr>
      <w:autoSpaceDE w:val="0"/>
      <w:autoSpaceDN w:val="0"/>
      <w:adjustRightInd w:val="0"/>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D9555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95557"/>
    <w:rPr>
      <w:lang w:val="x-none" w:eastAsia="x-none"/>
    </w:rPr>
  </w:style>
  <w:style w:type="character" w:customStyle="1" w:styleId="NormalFontChar">
    <w:name w:val="Normal Font Char"/>
    <w:link w:val="NormalFont"/>
    <w:locked/>
    <w:rsid w:val="00D95557"/>
    <w:rPr>
      <w:rFonts w:ascii="Times New Roman" w:eastAsia="Times New Roman" w:hAnsi="Times New Roman" w:cs="Times New Roman"/>
      <w:sz w:val="20"/>
      <w:szCs w:val="20"/>
    </w:rPr>
  </w:style>
  <w:style w:type="paragraph" w:customStyle="1" w:styleId="NormalFont">
    <w:name w:val="Normal Font"/>
    <w:link w:val="NormalFontChar"/>
    <w:qFormat/>
    <w:rsid w:val="00D9555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9555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D9555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95557"/>
    <w:rPr>
      <w:u w:val="single"/>
      <w:lang w:val="x-none" w:eastAsia="x-none"/>
    </w:rPr>
  </w:style>
  <w:style w:type="character" w:customStyle="1" w:styleId="StyleNormalFont11ptBoldUnderlineChar">
    <w:name w:val="Style Normal Font + 11 pt Bold Underline Char"/>
    <w:link w:val="StyleNormalFont11ptBoldUnderline"/>
    <w:locked/>
    <w:rsid w:val="00D9555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95557"/>
    <w:rPr>
      <w:b/>
      <w:bCs/>
      <w:u w:val="single"/>
      <w:lang w:val="x-none" w:eastAsia="x-none"/>
    </w:rPr>
  </w:style>
  <w:style w:type="paragraph" w:customStyle="1" w:styleId="Smallfont0">
    <w:name w:val="Smallfont"/>
    <w:basedOn w:val="Normal"/>
    <w:uiPriority w:val="99"/>
    <w:qFormat/>
    <w:rsid w:val="00D95557"/>
    <w:rPr>
      <w:rFonts w:eastAsia="Times New Roman"/>
      <w:sz w:val="15"/>
    </w:rPr>
  </w:style>
  <w:style w:type="paragraph" w:customStyle="1" w:styleId="formatvorlage2">
    <w:name w:val="formatvorlage2"/>
    <w:basedOn w:val="Normal"/>
    <w:uiPriority w:val="99"/>
    <w:qFormat/>
    <w:rsid w:val="00D9555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9555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95557"/>
    <w:pPr>
      <w:suppressAutoHyphens/>
      <w:spacing w:before="0" w:after="0" w:line="259" w:lineRule="auto"/>
      <w:ind w:left="0"/>
      <w:outlineLvl w:val="9"/>
    </w:pPr>
    <w:rPr>
      <w:rFonts w:ascii="Georgia" w:eastAsia="Times New Roman" w:hAnsi="Georgia"/>
      <w:b/>
      <w:bCs w:val="0"/>
      <w:sz w:val="20"/>
      <w:lang w:val="x-none" w:eastAsia="x-none"/>
    </w:rPr>
  </w:style>
  <w:style w:type="character" w:customStyle="1" w:styleId="StyleTitle11ptNotBoldNounderlineChar">
    <w:name w:val="Style Title + 11 pt Not Bold No underline Char"/>
    <w:link w:val="StyleTitle11ptNotBoldNounderline"/>
    <w:locked/>
    <w:rsid w:val="00D9555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95557"/>
    <w:pPr>
      <w:suppressAutoHyphens/>
      <w:spacing w:before="0" w:after="0" w:line="259" w:lineRule="auto"/>
      <w:ind w:left="0"/>
      <w:outlineLvl w:val="9"/>
    </w:pPr>
    <w:rPr>
      <w:rFonts w:ascii="Georgia" w:eastAsia="Times New Roman" w:hAnsi="Georgia"/>
      <w:bCs w:val="0"/>
      <w:sz w:val="20"/>
      <w:lang w:val="x-none" w:eastAsia="x-none"/>
    </w:rPr>
  </w:style>
  <w:style w:type="character" w:customStyle="1" w:styleId="HotRouteCharCharCharCharCharChar">
    <w:name w:val="Hot Route! Char Char Char Char Char Char"/>
    <w:link w:val="HotRouteCharCharCharCharChar"/>
    <w:locked/>
    <w:rsid w:val="00D9555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95557"/>
    <w:pPr>
      <w:ind w:left="144"/>
    </w:pPr>
    <w:rPr>
      <w:rFonts w:eastAsia="Times New Roman"/>
      <w:lang w:val="x-none" w:eastAsia="x-none"/>
    </w:rPr>
  </w:style>
  <w:style w:type="paragraph" w:customStyle="1" w:styleId="deck">
    <w:name w:val="deck"/>
    <w:basedOn w:val="Normal"/>
    <w:uiPriority w:val="99"/>
    <w:qFormat/>
    <w:rsid w:val="00D95557"/>
    <w:pPr>
      <w:spacing w:before="100" w:beforeAutospacing="1" w:after="100" w:afterAutospacing="1"/>
    </w:pPr>
    <w:rPr>
      <w:rFonts w:eastAsia="Times New Roman"/>
      <w:sz w:val="24"/>
    </w:rPr>
  </w:style>
  <w:style w:type="paragraph" w:customStyle="1" w:styleId="i1">
    <w:name w:val="i1"/>
    <w:basedOn w:val="Normal"/>
    <w:uiPriority w:val="99"/>
    <w:qFormat/>
    <w:rsid w:val="00D95557"/>
    <w:pPr>
      <w:spacing w:before="100" w:beforeAutospacing="1" w:after="100" w:afterAutospacing="1"/>
    </w:pPr>
    <w:rPr>
      <w:rFonts w:eastAsia="Times New Roman"/>
      <w:sz w:val="24"/>
    </w:rPr>
  </w:style>
  <w:style w:type="paragraph" w:customStyle="1" w:styleId="question">
    <w:name w:val="question"/>
    <w:basedOn w:val="Normal"/>
    <w:uiPriority w:val="99"/>
    <w:qFormat/>
    <w:rsid w:val="00D95557"/>
    <w:pPr>
      <w:spacing w:before="100" w:beforeAutospacing="1" w:after="100" w:afterAutospacing="1"/>
    </w:pPr>
    <w:rPr>
      <w:rFonts w:eastAsia="Times New Roman"/>
      <w:sz w:val="24"/>
    </w:rPr>
  </w:style>
  <w:style w:type="paragraph" w:customStyle="1" w:styleId="bodycopy">
    <w:name w:val="bodycopy"/>
    <w:basedOn w:val="Normal"/>
    <w:uiPriority w:val="99"/>
    <w:qFormat/>
    <w:rsid w:val="00D95557"/>
    <w:pPr>
      <w:spacing w:before="100" w:beforeAutospacing="1" w:after="100" w:afterAutospacing="1"/>
    </w:pPr>
    <w:rPr>
      <w:rFonts w:eastAsia="Times New Roman"/>
      <w:sz w:val="24"/>
    </w:rPr>
  </w:style>
  <w:style w:type="paragraph" w:customStyle="1" w:styleId="Fifth">
    <w:name w:val="Fifth"/>
    <w:basedOn w:val="Normal"/>
    <w:link w:val="FifthChar"/>
    <w:qFormat/>
    <w:rsid w:val="00D95557"/>
    <w:rPr>
      <w:rFonts w:ascii="Arial" w:eastAsia="Calibri" w:hAnsi="Arial"/>
    </w:rPr>
  </w:style>
  <w:style w:type="paragraph" w:customStyle="1" w:styleId="NoteLevel22">
    <w:name w:val="Note Level 22"/>
    <w:basedOn w:val="Normal"/>
    <w:next w:val="Normal"/>
    <w:uiPriority w:val="99"/>
    <w:qFormat/>
    <w:rsid w:val="00D95557"/>
    <w:pPr>
      <w:keepNext/>
      <w:ind w:left="288" w:right="288"/>
    </w:pPr>
    <w:rPr>
      <w:rFonts w:eastAsia="MS Gothic"/>
      <w:bCs/>
      <w:sz w:val="16"/>
      <w:szCs w:val="20"/>
    </w:rPr>
  </w:style>
  <w:style w:type="paragraph" w:customStyle="1" w:styleId="wp-caption-text">
    <w:name w:val="wp-caption-text"/>
    <w:basedOn w:val="Normal"/>
    <w:qFormat/>
    <w:rsid w:val="00D95557"/>
    <w:pPr>
      <w:spacing w:before="100" w:beforeAutospacing="1" w:after="100" w:afterAutospacing="1"/>
    </w:pPr>
    <w:rPr>
      <w:rFonts w:eastAsia="Times New Roman"/>
      <w:sz w:val="24"/>
    </w:rPr>
  </w:style>
  <w:style w:type="paragraph" w:customStyle="1" w:styleId="svarticle">
    <w:name w:val="svarticle"/>
    <w:basedOn w:val="Normal"/>
    <w:uiPriority w:val="99"/>
    <w:qFormat/>
    <w:rsid w:val="00D9555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9555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95557"/>
    <w:pPr>
      <w:spacing w:before="100" w:beforeAutospacing="1" w:after="100" w:afterAutospacing="1"/>
    </w:pPr>
  </w:style>
  <w:style w:type="paragraph" w:customStyle="1" w:styleId="description">
    <w:name w:val="description"/>
    <w:basedOn w:val="Normal"/>
    <w:uiPriority w:val="99"/>
    <w:qFormat/>
    <w:rsid w:val="00D95557"/>
    <w:pPr>
      <w:spacing w:before="100" w:beforeAutospacing="1" w:after="100" w:afterAutospacing="1"/>
    </w:pPr>
  </w:style>
  <w:style w:type="paragraph" w:customStyle="1" w:styleId="graf">
    <w:name w:val="graf"/>
    <w:basedOn w:val="Normal"/>
    <w:uiPriority w:val="99"/>
    <w:qFormat/>
    <w:rsid w:val="00D95557"/>
    <w:pPr>
      <w:spacing w:before="100" w:beforeAutospacing="1" w:after="100" w:afterAutospacing="1"/>
    </w:pPr>
  </w:style>
  <w:style w:type="paragraph" w:customStyle="1" w:styleId="column">
    <w:name w:val="column"/>
    <w:basedOn w:val="Normal"/>
    <w:uiPriority w:val="99"/>
    <w:qFormat/>
    <w:rsid w:val="00D95557"/>
    <w:pPr>
      <w:spacing w:before="100" w:beforeAutospacing="1" w:after="100" w:afterAutospacing="1"/>
    </w:pPr>
  </w:style>
  <w:style w:type="paragraph" w:customStyle="1" w:styleId="recirc-container">
    <w:name w:val="recirc-container"/>
    <w:basedOn w:val="Normal"/>
    <w:uiPriority w:val="99"/>
    <w:qFormat/>
    <w:rsid w:val="00D9555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9555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9555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95557"/>
    <w:rPr>
      <w:rFonts w:ascii="Georgia" w:hAnsi="Georgia" w:hint="default"/>
      <w:i/>
      <w:iCs/>
      <w:color w:val="808080"/>
    </w:rPr>
  </w:style>
  <w:style w:type="character" w:customStyle="1" w:styleId="cardchar0">
    <w:name w:val="cardchar0"/>
    <w:basedOn w:val="DefaultParagraphFont"/>
    <w:rsid w:val="00D95557"/>
  </w:style>
  <w:style w:type="character" w:customStyle="1" w:styleId="UnderlineNon-bold">
    <w:name w:val="Underline Non - bold"/>
    <w:rsid w:val="00D95557"/>
    <w:rPr>
      <w:rFonts w:ascii="Times New Roman" w:hAnsi="Times New Roman" w:cs="Times New Roman" w:hint="default"/>
      <w:iCs/>
      <w:sz w:val="22"/>
      <w:u w:val="single"/>
    </w:rPr>
  </w:style>
  <w:style w:type="character" w:customStyle="1" w:styleId="Heading5Char2">
    <w:name w:val="Heading 5 Char2"/>
    <w:rsid w:val="00D9555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95557"/>
    <w:rPr>
      <w:rFonts w:ascii="Arial" w:hAnsi="Arial" w:cs="Arial"/>
      <w:vanish/>
      <w:sz w:val="16"/>
      <w:szCs w:val="16"/>
    </w:rPr>
  </w:style>
  <w:style w:type="paragraph" w:styleId="z-TopofForm">
    <w:name w:val="HTML Top of Form"/>
    <w:basedOn w:val="Normal"/>
    <w:next w:val="Normal"/>
    <w:link w:val="z-TopofFormChar"/>
    <w:hidden/>
    <w:uiPriority w:val="99"/>
    <w:unhideWhenUsed/>
    <w:rsid w:val="00D9555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95557"/>
    <w:rPr>
      <w:rFonts w:ascii="Arial" w:hAnsi="Arial" w:cs="Arial"/>
      <w:vanish/>
      <w:sz w:val="16"/>
      <w:szCs w:val="16"/>
    </w:rPr>
  </w:style>
  <w:style w:type="character" w:customStyle="1" w:styleId="z-BottomofFormChar">
    <w:name w:val="z-Bottom of Form Char"/>
    <w:basedOn w:val="DefaultParagraphFont"/>
    <w:link w:val="z-BottomofForm"/>
    <w:uiPriority w:val="99"/>
    <w:rsid w:val="00D9555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9555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95557"/>
    <w:rPr>
      <w:rFonts w:ascii="Arial" w:hAnsi="Arial" w:cs="Arial"/>
      <w:vanish/>
      <w:sz w:val="16"/>
      <w:szCs w:val="16"/>
    </w:rPr>
  </w:style>
  <w:style w:type="character" w:customStyle="1" w:styleId="authordate1">
    <w:name w:val="authordate"/>
    <w:rsid w:val="00D95557"/>
  </w:style>
  <w:style w:type="character" w:customStyle="1" w:styleId="underline0">
    <w:name w:val="%underline"/>
    <w:qFormat/>
    <w:rsid w:val="00D95557"/>
    <w:rPr>
      <w:rFonts w:ascii="Times New Roman" w:hAnsi="Times New Roman" w:cs="Times New Roman" w:hint="default"/>
      <w:strike w:val="0"/>
      <w:dstrike w:val="0"/>
      <w:sz w:val="16"/>
      <w:u w:val="none"/>
      <w:effect w:val="none"/>
    </w:rPr>
  </w:style>
  <w:style w:type="character" w:customStyle="1" w:styleId="AUNDERLINE0">
    <w:name w:val="AUNDERLINE"/>
    <w:qFormat/>
    <w:rsid w:val="00D95557"/>
    <w:rPr>
      <w:rFonts w:ascii="Times New Roman" w:hAnsi="Times New Roman" w:cs="Times New Roman" w:hint="default"/>
      <w:sz w:val="20"/>
      <w:u w:val="single"/>
    </w:rPr>
  </w:style>
  <w:style w:type="character" w:customStyle="1" w:styleId="UnderlinedCharChar">
    <w:name w:val="Underlined Char Char"/>
    <w:rsid w:val="00D95557"/>
    <w:rPr>
      <w:rFonts w:ascii="Garamond" w:hAnsi="Garamond" w:hint="default"/>
      <w:szCs w:val="28"/>
      <w:u w:val="single"/>
      <w:lang w:val="en-US" w:eastAsia="en-US" w:bidi="ar-SA"/>
    </w:rPr>
  </w:style>
  <w:style w:type="character" w:customStyle="1" w:styleId="slug-doi">
    <w:name w:val="slug-doi"/>
    <w:basedOn w:val="DefaultParagraphFont"/>
    <w:rsid w:val="00D95557"/>
  </w:style>
  <w:style w:type="character" w:customStyle="1" w:styleId="af">
    <w:name w:val="af"/>
    <w:basedOn w:val="DefaultParagraphFont"/>
    <w:rsid w:val="00D95557"/>
  </w:style>
  <w:style w:type="character" w:customStyle="1" w:styleId="ab">
    <w:name w:val="ab"/>
    <w:basedOn w:val="DefaultParagraphFont"/>
    <w:rsid w:val="00D95557"/>
  </w:style>
  <w:style w:type="character" w:customStyle="1" w:styleId="em">
    <w:name w:val="em"/>
    <w:basedOn w:val="DefaultParagraphFont"/>
    <w:rsid w:val="00D95557"/>
  </w:style>
  <w:style w:type="character" w:customStyle="1" w:styleId="au">
    <w:name w:val="au"/>
    <w:basedOn w:val="DefaultParagraphFont"/>
    <w:rsid w:val="00D95557"/>
  </w:style>
  <w:style w:type="character" w:customStyle="1" w:styleId="ti">
    <w:name w:val="ti"/>
    <w:basedOn w:val="DefaultParagraphFont"/>
    <w:rsid w:val="00D95557"/>
  </w:style>
  <w:style w:type="character" w:customStyle="1" w:styleId="subheadblue">
    <w:name w:val="subhead_blue"/>
    <w:basedOn w:val="DefaultParagraphFont"/>
    <w:rsid w:val="00D95557"/>
  </w:style>
  <w:style w:type="character" w:customStyle="1" w:styleId="affiliation">
    <w:name w:val="affiliation"/>
    <w:basedOn w:val="DefaultParagraphFont"/>
    <w:rsid w:val="00D95557"/>
  </w:style>
  <w:style w:type="character" w:customStyle="1" w:styleId="slug-doi-wrapper">
    <w:name w:val="slug-doi-wrapper"/>
    <w:basedOn w:val="DefaultParagraphFont"/>
    <w:rsid w:val="00D95557"/>
  </w:style>
  <w:style w:type="character" w:customStyle="1" w:styleId="slug-metadata-noteahead-of-print">
    <w:name w:val="slug-metadata-note ahead-of-print"/>
    <w:basedOn w:val="DefaultParagraphFont"/>
    <w:rsid w:val="00D95557"/>
  </w:style>
  <w:style w:type="character" w:customStyle="1" w:styleId="slug-ahead-of-print-date">
    <w:name w:val="slug-ahead-of-print-date"/>
    <w:basedOn w:val="DefaultParagraphFont"/>
    <w:rsid w:val="00D95557"/>
  </w:style>
  <w:style w:type="character" w:customStyle="1" w:styleId="medium-bold">
    <w:name w:val="medium-bold"/>
    <w:basedOn w:val="DefaultParagraphFont"/>
    <w:rsid w:val="00D95557"/>
  </w:style>
  <w:style w:type="character" w:customStyle="1" w:styleId="updated-short-citation">
    <w:name w:val="updated-short-citation"/>
    <w:basedOn w:val="DefaultParagraphFont"/>
    <w:rsid w:val="00D95557"/>
  </w:style>
  <w:style w:type="character" w:customStyle="1" w:styleId="goohl0">
    <w:name w:val="goohl0"/>
    <w:basedOn w:val="DefaultParagraphFont"/>
    <w:rsid w:val="00D95557"/>
  </w:style>
  <w:style w:type="character" w:customStyle="1" w:styleId="CharChar6">
    <w:name w:val="Char Char6"/>
    <w:rsid w:val="00D95557"/>
    <w:rPr>
      <w:rFonts w:ascii="Arial" w:hAnsi="Arial" w:cs="Arial" w:hint="default"/>
      <w:bCs/>
      <w:sz w:val="16"/>
      <w:szCs w:val="26"/>
      <w:lang w:val="en-US" w:eastAsia="en-US" w:bidi="ar-SA"/>
    </w:rPr>
  </w:style>
  <w:style w:type="character" w:customStyle="1" w:styleId="TagCharChar1">
    <w:name w:val="Tag Char Char1"/>
    <w:rsid w:val="00D95557"/>
    <w:rPr>
      <w:b/>
      <w:bCs w:val="0"/>
      <w:sz w:val="24"/>
      <w:szCs w:val="24"/>
      <w:lang w:val="en-US" w:eastAsia="en-US" w:bidi="ar-SA"/>
    </w:rPr>
  </w:style>
  <w:style w:type="character" w:customStyle="1" w:styleId="12TimesNewRoman">
    <w:name w:val="12 Times New Roman"/>
    <w:rsid w:val="00D9555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9555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95557"/>
    <w:rPr>
      <w:rFonts w:ascii="Times New Roman" w:hAnsi="Times New Roman" w:cs="Times New Roman" w:hint="default"/>
      <w:strike w:val="0"/>
      <w:dstrike w:val="0"/>
      <w:sz w:val="14"/>
      <w:u w:val="none"/>
      <w:effect w:val="none"/>
    </w:rPr>
  </w:style>
  <w:style w:type="character" w:customStyle="1" w:styleId="F8-UnderlineBold">
    <w:name w:val="F8 - Underline/Bold"/>
    <w:rsid w:val="00D95557"/>
    <w:rPr>
      <w:rFonts w:ascii="Times New Roman" w:hAnsi="Times New Roman" w:cs="Times New Roman" w:hint="default"/>
      <w:b/>
      <w:bCs w:val="0"/>
      <w:sz w:val="20"/>
      <w:u w:val="single"/>
    </w:rPr>
  </w:style>
  <w:style w:type="character" w:customStyle="1" w:styleId="F7-SmallFont">
    <w:name w:val="F7 - Small Font"/>
    <w:rsid w:val="00D95557"/>
    <w:rPr>
      <w:rFonts w:ascii="Times New Roman" w:hAnsi="Times New Roman" w:cs="Times New Roman" w:hint="default"/>
      <w:sz w:val="14"/>
    </w:rPr>
  </w:style>
  <w:style w:type="character" w:customStyle="1" w:styleId="Brief-Bold">
    <w:name w:val="Brief - Bold"/>
    <w:rsid w:val="00D95557"/>
    <w:rPr>
      <w:rFonts w:ascii="Times New Roman" w:hAnsi="Times New Roman" w:cs="Times New Roman" w:hint="default"/>
      <w:b/>
      <w:bCs w:val="0"/>
    </w:rPr>
  </w:style>
  <w:style w:type="character" w:customStyle="1" w:styleId="Card-Underline">
    <w:name w:val="Card - Underline"/>
    <w:rsid w:val="00D95557"/>
    <w:rPr>
      <w:rFonts w:ascii="Times New Roman" w:hAnsi="Times New Roman" w:cs="Times New Roman" w:hint="default"/>
      <w:u w:val="single"/>
    </w:rPr>
  </w:style>
  <w:style w:type="character" w:customStyle="1" w:styleId="beriefunderline">
    <w:name w:val="berief = underline"/>
    <w:rsid w:val="00D95557"/>
    <w:rPr>
      <w:rFonts w:ascii="Times New Roman" w:eastAsia="Times New Roman" w:hAnsi="Times New Roman" w:cs="Times New Roman" w:hint="default"/>
      <w:sz w:val="20"/>
      <w:u w:val="single"/>
    </w:rPr>
  </w:style>
  <w:style w:type="character" w:customStyle="1" w:styleId="BoldText10pt">
    <w:name w:val="Bold Text 10 pt"/>
    <w:rsid w:val="00D9555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D95557"/>
    <w:rPr>
      <w:i/>
      <w:iCs w:val="0"/>
    </w:rPr>
  </w:style>
  <w:style w:type="character" w:customStyle="1" w:styleId="eoeaheader">
    <w:name w:val="eoea_header"/>
    <w:basedOn w:val="DefaultParagraphFont"/>
    <w:rsid w:val="00D95557"/>
  </w:style>
  <w:style w:type="character" w:customStyle="1" w:styleId="SC4208902">
    <w:name w:val="SC.4.208902"/>
    <w:rsid w:val="00D95557"/>
    <w:rPr>
      <w:rFonts w:ascii="Century" w:hAnsi="Century" w:cs="Century" w:hint="default"/>
      <w:color w:val="000000"/>
      <w:sz w:val="22"/>
      <w:szCs w:val="22"/>
    </w:rPr>
  </w:style>
  <w:style w:type="character" w:customStyle="1" w:styleId="SC4208915">
    <w:name w:val="SC.4.208915"/>
    <w:rsid w:val="00D95557"/>
    <w:rPr>
      <w:rFonts w:ascii="Century" w:hAnsi="Century" w:cs="Century" w:hint="default"/>
      <w:color w:val="000000"/>
      <w:sz w:val="13"/>
      <w:szCs w:val="13"/>
    </w:rPr>
  </w:style>
  <w:style w:type="character" w:customStyle="1" w:styleId="SC273764">
    <w:name w:val="SC.2.73764"/>
    <w:rsid w:val="00D95557"/>
    <w:rPr>
      <w:rFonts w:ascii="Century" w:hAnsi="Century" w:cs="Century" w:hint="default"/>
      <w:color w:val="000000"/>
      <w:sz w:val="72"/>
      <w:szCs w:val="72"/>
    </w:rPr>
  </w:style>
  <w:style w:type="character" w:customStyle="1" w:styleId="SC273779">
    <w:name w:val="SC.2.73779"/>
    <w:rsid w:val="00D95557"/>
    <w:rPr>
      <w:rFonts w:ascii="Century" w:hAnsi="Century" w:cs="Century" w:hint="default"/>
      <w:color w:val="000000"/>
      <w:sz w:val="40"/>
      <w:szCs w:val="40"/>
    </w:rPr>
  </w:style>
  <w:style w:type="character" w:customStyle="1" w:styleId="SC273763">
    <w:name w:val="SC.2.73763"/>
    <w:rsid w:val="00D95557"/>
    <w:rPr>
      <w:rFonts w:ascii="Century" w:hAnsi="Century" w:cs="Century" w:hint="default"/>
      <w:b/>
      <w:bCs/>
      <w:color w:val="000000"/>
    </w:rPr>
  </w:style>
  <w:style w:type="character" w:customStyle="1" w:styleId="SC4208910">
    <w:name w:val="SC.4.208910"/>
    <w:rsid w:val="00D95557"/>
    <w:rPr>
      <w:rFonts w:ascii="Century" w:hAnsi="Century" w:cs="Century" w:hint="default"/>
      <w:color w:val="000000"/>
      <w:sz w:val="28"/>
      <w:szCs w:val="28"/>
    </w:rPr>
  </w:style>
  <w:style w:type="character" w:customStyle="1" w:styleId="SC4208911">
    <w:name w:val="SC.4.208911"/>
    <w:rsid w:val="00D95557"/>
    <w:rPr>
      <w:rFonts w:ascii="Century" w:hAnsi="Century" w:cs="Century" w:hint="default"/>
      <w:color w:val="000000"/>
    </w:rPr>
  </w:style>
  <w:style w:type="character" w:customStyle="1" w:styleId="articlesubtitle">
    <w:name w:val="article_sub_title"/>
    <w:basedOn w:val="DefaultParagraphFont"/>
    <w:rsid w:val="00D95557"/>
  </w:style>
  <w:style w:type="character" w:customStyle="1" w:styleId="newsdate2">
    <w:name w:val="news_date2"/>
    <w:basedOn w:val="DefaultParagraphFont"/>
    <w:rsid w:val="00D95557"/>
  </w:style>
  <w:style w:type="character" w:customStyle="1" w:styleId="readarticleheader">
    <w:name w:val="readarticleheader"/>
    <w:basedOn w:val="DefaultParagraphFont"/>
    <w:rsid w:val="00D95557"/>
  </w:style>
  <w:style w:type="character" w:customStyle="1" w:styleId="UnderlineChar20">
    <w:name w:val="Underline Char2"/>
    <w:rsid w:val="00D95557"/>
    <w:rPr>
      <w:rFonts w:ascii="Trebuchet MS" w:hAnsi="Trebuchet MS" w:hint="default"/>
      <w:u w:val="thick"/>
      <w:lang w:val="en-US" w:eastAsia="zh-CN" w:bidi="ar-SA"/>
    </w:rPr>
  </w:style>
  <w:style w:type="character" w:customStyle="1" w:styleId="BoldUnderliningChar">
    <w:name w:val="Bold Underlining Char"/>
    <w:rsid w:val="00D95557"/>
    <w:rPr>
      <w:rFonts w:ascii="Arial Narrow" w:eastAsia="Times New Roman" w:hAnsi="Arial Narrow" w:hint="default"/>
      <w:b/>
      <w:bCs w:val="0"/>
      <w:szCs w:val="24"/>
      <w:u w:val="single"/>
      <w:lang w:val="en-GB" w:eastAsia="en-US" w:bidi="ar-SA"/>
    </w:rPr>
  </w:style>
  <w:style w:type="character" w:customStyle="1" w:styleId="medium-normal1">
    <w:name w:val="medium-normal1"/>
    <w:rsid w:val="00D95557"/>
    <w:rPr>
      <w:rFonts w:ascii="Arial" w:hAnsi="Arial" w:cs="Arial" w:hint="default"/>
      <w:b w:val="0"/>
      <w:bCs w:val="0"/>
      <w:i w:val="0"/>
      <w:iCs w:val="0"/>
      <w:sz w:val="20"/>
      <w:szCs w:val="20"/>
    </w:rPr>
  </w:style>
  <w:style w:type="character" w:customStyle="1" w:styleId="UnderlinedCardChar0">
    <w:name w:val="Underlined Card Char"/>
    <w:rsid w:val="00D95557"/>
    <w:rPr>
      <w:rFonts w:ascii="Palatino Linotype" w:hAnsi="Palatino Linotype" w:hint="default"/>
      <w:u w:val="single"/>
      <w:lang w:val="en-US" w:eastAsia="en-US" w:bidi="ar-SA"/>
    </w:rPr>
  </w:style>
  <w:style w:type="character" w:customStyle="1" w:styleId="char">
    <w:name w:val="char"/>
    <w:basedOn w:val="DefaultParagraphFont"/>
    <w:rsid w:val="00D95557"/>
  </w:style>
  <w:style w:type="character" w:customStyle="1" w:styleId="UnderlineCharCharCharCharCharChar">
    <w:name w:val="Underline Char Char Char Char Char Char"/>
    <w:rsid w:val="00D95557"/>
    <w:rPr>
      <w:rFonts w:ascii="Arial Narrow" w:hAnsi="Arial Narrow" w:hint="default"/>
      <w:szCs w:val="24"/>
      <w:u w:val="single"/>
      <w:lang w:val="en-US" w:eastAsia="en-US" w:bidi="ar-SA"/>
    </w:rPr>
  </w:style>
  <w:style w:type="character" w:customStyle="1" w:styleId="klink">
    <w:name w:val="klink"/>
    <w:basedOn w:val="DefaultParagraphFont"/>
    <w:rsid w:val="00D95557"/>
  </w:style>
  <w:style w:type="character" w:customStyle="1" w:styleId="date10">
    <w:name w:val="date1"/>
    <w:basedOn w:val="DefaultParagraphFont"/>
    <w:rsid w:val="00D95557"/>
  </w:style>
  <w:style w:type="character" w:customStyle="1" w:styleId="bolding1">
    <w:name w:val="bolding1"/>
    <w:rsid w:val="00D95557"/>
    <w:rPr>
      <w:b/>
      <w:bCs/>
    </w:rPr>
  </w:style>
  <w:style w:type="character" w:customStyle="1" w:styleId="bookoptions1">
    <w:name w:val="book_options1"/>
    <w:rsid w:val="00D95557"/>
    <w:rPr>
      <w:b/>
      <w:bCs/>
      <w:color w:val="333366"/>
    </w:rPr>
  </w:style>
  <w:style w:type="character" w:customStyle="1" w:styleId="descriptionblock">
    <w:name w:val="description block"/>
    <w:basedOn w:val="DefaultParagraphFont"/>
    <w:rsid w:val="00D95557"/>
  </w:style>
  <w:style w:type="character" w:customStyle="1" w:styleId="detailsboxblock">
    <w:name w:val="detailsbox block"/>
    <w:basedOn w:val="DefaultParagraphFont"/>
    <w:rsid w:val="00D95557"/>
  </w:style>
  <w:style w:type="character" w:customStyle="1" w:styleId="Char3">
    <w:name w:val="Char3"/>
    <w:rsid w:val="00D95557"/>
    <w:rPr>
      <w:rFonts w:ascii="Arial" w:hAnsi="Arial" w:cs="Arial" w:hint="default"/>
      <w:bCs/>
      <w:u w:val="thick"/>
      <w:lang w:val="en-US" w:eastAsia="en-US" w:bidi="ar-SA"/>
    </w:rPr>
  </w:style>
  <w:style w:type="character" w:customStyle="1" w:styleId="texto11">
    <w:name w:val="texto11"/>
    <w:rsid w:val="00D95557"/>
    <w:rPr>
      <w:rFonts w:ascii="Arial" w:hAnsi="Arial" w:cs="Arial" w:hint="default"/>
      <w:b w:val="0"/>
      <w:bCs w:val="0"/>
      <w:i w:val="0"/>
      <w:iCs w:val="0"/>
      <w:caps w:val="0"/>
      <w:color w:val="000000"/>
      <w:sz w:val="26"/>
      <w:szCs w:val="26"/>
    </w:rPr>
  </w:style>
  <w:style w:type="character" w:customStyle="1" w:styleId="CardTagChar">
    <w:name w:val="Card Tag Char"/>
    <w:rsid w:val="00D95557"/>
    <w:rPr>
      <w:rFonts w:ascii="Arial Narrow" w:hAnsi="Arial Narrow" w:hint="default"/>
      <w:b/>
      <w:bCs w:val="0"/>
      <w:sz w:val="24"/>
      <w:szCs w:val="24"/>
      <w:lang w:val="en-US" w:eastAsia="en-US" w:bidi="ar-SA"/>
    </w:rPr>
  </w:style>
  <w:style w:type="character" w:customStyle="1" w:styleId="DebateCiteCharCharChar">
    <w:name w:val="Debate Cite Char Char Char"/>
    <w:rsid w:val="00D95557"/>
    <w:rPr>
      <w:b/>
      <w:bCs w:val="0"/>
      <w:sz w:val="32"/>
      <w:szCs w:val="32"/>
      <w:lang w:val="en-US" w:eastAsia="en-US" w:bidi="ar-SA"/>
    </w:rPr>
  </w:style>
  <w:style w:type="character" w:customStyle="1" w:styleId="TagandCiteChar">
    <w:name w:val="Tag and Cite Char"/>
    <w:rsid w:val="00D95557"/>
    <w:rPr>
      <w:color w:val="333333"/>
      <w:sz w:val="22"/>
      <w:szCs w:val="22"/>
      <w:lang w:val="en-US" w:eastAsia="en-US" w:bidi="ar-SA"/>
    </w:rPr>
  </w:style>
  <w:style w:type="character" w:customStyle="1" w:styleId="Style10ptBold">
    <w:name w:val="Style 10 pt Bold"/>
    <w:rsid w:val="00D95557"/>
    <w:rPr>
      <w:b/>
      <w:bCs/>
      <w:sz w:val="20"/>
    </w:rPr>
  </w:style>
  <w:style w:type="character" w:customStyle="1" w:styleId="text9">
    <w:name w:val="text9"/>
    <w:basedOn w:val="DefaultParagraphFont"/>
    <w:rsid w:val="00D95557"/>
  </w:style>
  <w:style w:type="character" w:customStyle="1" w:styleId="text21">
    <w:name w:val="text21"/>
    <w:basedOn w:val="DefaultParagraphFont"/>
    <w:rsid w:val="00D95557"/>
  </w:style>
  <w:style w:type="character" w:customStyle="1" w:styleId="text19">
    <w:name w:val="text19"/>
    <w:basedOn w:val="DefaultParagraphFont"/>
    <w:rsid w:val="00D95557"/>
  </w:style>
  <w:style w:type="character" w:customStyle="1" w:styleId="term2">
    <w:name w:val="term2"/>
    <w:rsid w:val="00D95557"/>
    <w:rPr>
      <w:b/>
      <w:bCs/>
    </w:rPr>
  </w:style>
  <w:style w:type="character" w:customStyle="1" w:styleId="pmterms12">
    <w:name w:val="pmterms12"/>
    <w:rsid w:val="00D95557"/>
    <w:rPr>
      <w:b/>
      <w:bCs/>
      <w:i w:val="0"/>
      <w:iCs w:val="0"/>
      <w:color w:val="000000"/>
    </w:rPr>
  </w:style>
  <w:style w:type="character" w:customStyle="1" w:styleId="ToReadChar">
    <w:name w:val="To Read Char"/>
    <w:rsid w:val="00D95557"/>
    <w:rPr>
      <w:rFonts w:ascii="Verdana" w:hAnsi="Verdana" w:hint="default"/>
      <w:b/>
      <w:bCs w:val="0"/>
      <w:szCs w:val="24"/>
      <w:u w:val="single"/>
      <w:lang w:val="en-US" w:eastAsia="en-US" w:bidi="ar-SA"/>
    </w:rPr>
  </w:style>
  <w:style w:type="character" w:customStyle="1" w:styleId="ToReadCharChar">
    <w:name w:val="To Read Char Char"/>
    <w:rsid w:val="00D95557"/>
    <w:rPr>
      <w:rFonts w:ascii="Verdana" w:hAnsi="Verdana" w:hint="default"/>
      <w:b/>
      <w:bCs w:val="0"/>
      <w:szCs w:val="24"/>
      <w:u w:val="single"/>
      <w:lang w:val="en-US" w:eastAsia="en-US" w:bidi="ar-SA"/>
    </w:rPr>
  </w:style>
  <w:style w:type="character" w:customStyle="1" w:styleId="bio">
    <w:name w:val="bio"/>
    <w:basedOn w:val="DefaultParagraphFont"/>
    <w:rsid w:val="00D95557"/>
  </w:style>
  <w:style w:type="character" w:customStyle="1" w:styleId="storytextstyle">
    <w:name w:val="storytextstyle"/>
    <w:basedOn w:val="DefaultParagraphFont"/>
    <w:rsid w:val="00D95557"/>
  </w:style>
  <w:style w:type="character" w:customStyle="1" w:styleId="cardunderlinedCharChar">
    <w:name w:val="card underlined Char Char"/>
    <w:rsid w:val="00D95557"/>
    <w:rPr>
      <w:rFonts w:ascii="Arial" w:hAnsi="Arial" w:cs="Arial" w:hint="default"/>
      <w:sz w:val="22"/>
      <w:szCs w:val="24"/>
      <w:u w:val="single"/>
      <w:lang w:val="en-US" w:eastAsia="en-US" w:bidi="ar-SA"/>
    </w:rPr>
  </w:style>
  <w:style w:type="character" w:customStyle="1" w:styleId="Style2Char0">
    <w:name w:val="Style2 Char"/>
    <w:rsid w:val="00D95557"/>
    <w:rPr>
      <w:rFonts w:ascii="Book Antiqua" w:hAnsi="Book Antiqua" w:hint="default"/>
      <w:u w:val="thick"/>
      <w:lang w:val="en-US" w:eastAsia="en-US" w:bidi="ar-SA"/>
    </w:rPr>
  </w:style>
  <w:style w:type="character" w:customStyle="1" w:styleId="Style2Char1">
    <w:name w:val="Style2 Char1"/>
    <w:rsid w:val="00D95557"/>
    <w:rPr>
      <w:rFonts w:ascii="Book Antiqua" w:hAnsi="Book Antiqua" w:hint="default"/>
      <w:szCs w:val="24"/>
      <w:u w:val="thick"/>
      <w:lang w:val="en-US" w:eastAsia="en-US" w:bidi="ar-SA"/>
    </w:rPr>
  </w:style>
  <w:style w:type="character" w:customStyle="1" w:styleId="articlehead21">
    <w:name w:val="articlehead21"/>
    <w:rsid w:val="00D95557"/>
    <w:rPr>
      <w:rFonts w:ascii="Arial" w:hAnsi="Arial" w:cs="Arial" w:hint="default"/>
      <w:b/>
      <w:bCs/>
      <w:color w:val="660000"/>
      <w:sz w:val="20"/>
      <w:szCs w:val="20"/>
    </w:rPr>
  </w:style>
  <w:style w:type="character" w:customStyle="1" w:styleId="TagCiteChar1">
    <w:name w:val="Tag/Cite Char1"/>
    <w:rsid w:val="00D95557"/>
    <w:rPr>
      <w:b/>
      <w:bCs w:val="0"/>
      <w:lang w:val="en-US" w:eastAsia="en-US" w:bidi="ar-SA"/>
    </w:rPr>
  </w:style>
  <w:style w:type="character" w:customStyle="1" w:styleId="goohl2">
    <w:name w:val="goohl2"/>
    <w:basedOn w:val="DefaultParagraphFont"/>
    <w:rsid w:val="00D95557"/>
  </w:style>
  <w:style w:type="character" w:customStyle="1" w:styleId="CardCharChar0">
    <w:name w:val="Card Char Char"/>
    <w:rsid w:val="00D95557"/>
    <w:rPr>
      <w:lang w:val="en-US" w:eastAsia="en-US" w:bidi="ar-SA"/>
    </w:rPr>
  </w:style>
  <w:style w:type="character" w:customStyle="1" w:styleId="BriefTitle1Char">
    <w:name w:val="Brief Title 1 Char"/>
    <w:rsid w:val="00D95557"/>
    <w:rPr>
      <w:b/>
      <w:bCs w:val="0"/>
      <w:u w:val="single"/>
      <w:lang w:val="en-US" w:eastAsia="en-US" w:bidi="ar-SA"/>
    </w:rPr>
  </w:style>
  <w:style w:type="character" w:customStyle="1" w:styleId="TagCiteCharChar">
    <w:name w:val="Tag/Cite Char Char"/>
    <w:rsid w:val="00D95557"/>
    <w:rPr>
      <w:b/>
      <w:bCs w:val="0"/>
      <w:lang w:val="en-US" w:eastAsia="en-US" w:bidi="ar-SA"/>
    </w:rPr>
  </w:style>
  <w:style w:type="character" w:customStyle="1" w:styleId="btx">
    <w:name w:val="btx"/>
    <w:basedOn w:val="DefaultParagraphFont"/>
    <w:rsid w:val="00D95557"/>
  </w:style>
  <w:style w:type="character" w:customStyle="1" w:styleId="prodgeneral1">
    <w:name w:val="prodgeneral1"/>
    <w:rsid w:val="00D95557"/>
    <w:rPr>
      <w:rFonts w:ascii="Verdana" w:hAnsi="Verdana" w:hint="default"/>
      <w:b w:val="0"/>
      <w:bCs w:val="0"/>
      <w:caps w:val="0"/>
      <w:color w:val="000000"/>
      <w:spacing w:val="0"/>
      <w:sz w:val="16"/>
      <w:szCs w:val="16"/>
    </w:rPr>
  </w:style>
  <w:style w:type="character" w:customStyle="1" w:styleId="summary1">
    <w:name w:val="summary1"/>
    <w:rsid w:val="00D95557"/>
    <w:rPr>
      <w:rFonts w:ascii="Arial" w:hAnsi="Arial" w:cs="Arial" w:hint="default"/>
      <w:sz w:val="18"/>
      <w:szCs w:val="18"/>
    </w:rPr>
  </w:style>
  <w:style w:type="character" w:customStyle="1" w:styleId="text3">
    <w:name w:val="text3"/>
    <w:basedOn w:val="DefaultParagraphFont"/>
    <w:rsid w:val="00D95557"/>
  </w:style>
  <w:style w:type="character" w:customStyle="1" w:styleId="cardtextsmallChar">
    <w:name w:val="card text small Char"/>
    <w:rsid w:val="00D95557"/>
    <w:rPr>
      <w:rFonts w:ascii="Arial Narrow" w:hAnsi="Arial Narrow" w:hint="default"/>
      <w:sz w:val="16"/>
      <w:szCs w:val="24"/>
      <w:lang w:val="en-US" w:eastAsia="en-US" w:bidi="ar-SA"/>
    </w:rPr>
  </w:style>
  <w:style w:type="character" w:customStyle="1" w:styleId="countrytitle1">
    <w:name w:val="countrytitle1"/>
    <w:rsid w:val="00D95557"/>
    <w:rPr>
      <w:rFonts w:ascii="Verdana" w:hAnsi="Verdana" w:hint="default"/>
      <w:b/>
      <w:bCs/>
      <w:color w:val="293643"/>
      <w:sz w:val="24"/>
      <w:szCs w:val="24"/>
    </w:rPr>
  </w:style>
  <w:style w:type="character" w:customStyle="1" w:styleId="storyheader1">
    <w:name w:val="storyheader1"/>
    <w:rsid w:val="00D95557"/>
    <w:rPr>
      <w:rFonts w:ascii="Verdana" w:hAnsi="Verdana" w:hint="default"/>
      <w:b/>
      <w:bCs/>
      <w:color w:val="000000"/>
      <w:sz w:val="21"/>
      <w:szCs w:val="21"/>
    </w:rPr>
  </w:style>
  <w:style w:type="character" w:customStyle="1" w:styleId="cardunderlinedChar0">
    <w:name w:val="card underlined Char"/>
    <w:rsid w:val="00D95557"/>
    <w:rPr>
      <w:rFonts w:ascii="Arial" w:hAnsi="Arial" w:cs="Arial" w:hint="default"/>
      <w:sz w:val="22"/>
      <w:szCs w:val="24"/>
      <w:u w:val="single"/>
      <w:lang w:val="en-US" w:eastAsia="en-US" w:bidi="ar-SA"/>
    </w:rPr>
  </w:style>
  <w:style w:type="character" w:customStyle="1" w:styleId="article1">
    <w:name w:val="article1"/>
    <w:rsid w:val="00D95557"/>
    <w:rPr>
      <w:rFonts w:ascii="Verdana" w:hAnsi="Verdana" w:hint="default"/>
      <w:color w:val="333333"/>
      <w:sz w:val="16"/>
      <w:szCs w:val="16"/>
    </w:rPr>
  </w:style>
  <w:style w:type="character" w:customStyle="1" w:styleId="story-posted-date1">
    <w:name w:val="story-posted-date1"/>
    <w:rsid w:val="00D9555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9555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95557"/>
  </w:style>
  <w:style w:type="character" w:customStyle="1" w:styleId="textmedium">
    <w:name w:val="textmedium"/>
    <w:basedOn w:val="DefaultParagraphFont"/>
    <w:rsid w:val="00D95557"/>
  </w:style>
  <w:style w:type="character" w:customStyle="1" w:styleId="citation1">
    <w:name w:val="citation1"/>
    <w:rsid w:val="00D95557"/>
    <w:rPr>
      <w:rFonts w:ascii="Verdana" w:hAnsi="Verdana" w:hint="default"/>
      <w:sz w:val="17"/>
      <w:szCs w:val="17"/>
    </w:rPr>
  </w:style>
  <w:style w:type="character" w:customStyle="1" w:styleId="hithighlite">
    <w:name w:val="hithighlite"/>
    <w:basedOn w:val="DefaultParagraphFont"/>
    <w:rsid w:val="00D95557"/>
  </w:style>
  <w:style w:type="character" w:customStyle="1" w:styleId="articlecontent">
    <w:name w:val="articlecontent"/>
    <w:basedOn w:val="DefaultParagraphFont"/>
    <w:rsid w:val="00D95557"/>
  </w:style>
  <w:style w:type="character" w:customStyle="1" w:styleId="fource1">
    <w:name w:val="fource1"/>
    <w:rsid w:val="00D95557"/>
    <w:rPr>
      <w:sz w:val="34"/>
      <w:szCs w:val="34"/>
    </w:rPr>
  </w:style>
  <w:style w:type="character" w:customStyle="1" w:styleId="LanguageStrikeChar">
    <w:name w:val="Language Strike Char"/>
    <w:rsid w:val="00D95557"/>
    <w:rPr>
      <w:rFonts w:ascii="Arial Narrow" w:hAnsi="Arial Narrow" w:hint="default"/>
      <w:strike/>
      <w:szCs w:val="24"/>
      <w:lang w:val="en-US" w:eastAsia="en-US" w:bidi="ar-SA"/>
    </w:rPr>
  </w:style>
  <w:style w:type="character" w:customStyle="1" w:styleId="normal11">
    <w:name w:val="normal1"/>
    <w:basedOn w:val="DefaultParagraphFont"/>
    <w:rsid w:val="00D95557"/>
  </w:style>
  <w:style w:type="character" w:customStyle="1" w:styleId="ds">
    <w:name w:val="ds"/>
    <w:basedOn w:val="DefaultParagraphFont"/>
    <w:rsid w:val="00D95557"/>
  </w:style>
  <w:style w:type="character" w:customStyle="1" w:styleId="UnderliningChar1">
    <w:name w:val="Underlining Char1"/>
    <w:rsid w:val="00D95557"/>
    <w:rPr>
      <w:rFonts w:ascii="Arial Narrow" w:hAnsi="Arial Narrow" w:hint="default"/>
      <w:szCs w:val="24"/>
      <w:u w:val="single"/>
      <w:lang w:val="en-US" w:eastAsia="en-US" w:bidi="ar-SA"/>
    </w:rPr>
  </w:style>
  <w:style w:type="character" w:customStyle="1" w:styleId="UnderliningChar2">
    <w:name w:val="Underlining Char2"/>
    <w:rsid w:val="00D95557"/>
    <w:rPr>
      <w:rFonts w:ascii="Arial Narrow" w:hAnsi="Arial Narrow" w:hint="default"/>
      <w:szCs w:val="24"/>
      <w:u w:val="single"/>
      <w:lang w:val="en-US" w:eastAsia="en-US" w:bidi="ar-SA"/>
    </w:rPr>
  </w:style>
  <w:style w:type="character" w:customStyle="1" w:styleId="MicroTextChar1">
    <w:name w:val="MicroText Char1"/>
    <w:rsid w:val="00D95557"/>
    <w:rPr>
      <w:rFonts w:ascii="Arial Narrow" w:hAnsi="Arial Narrow" w:hint="default"/>
      <w:sz w:val="12"/>
      <w:szCs w:val="24"/>
      <w:lang w:val="en-US" w:eastAsia="en-US" w:bidi="ar-SA"/>
    </w:rPr>
  </w:style>
  <w:style w:type="character" w:customStyle="1" w:styleId="DefaultPara">
    <w:name w:val="Default Para"/>
    <w:rsid w:val="00D95557"/>
    <w:rPr>
      <w:sz w:val="20"/>
    </w:rPr>
  </w:style>
  <w:style w:type="character" w:customStyle="1" w:styleId="SYSHYPERTEXT">
    <w:name w:val="SYS_HYPERTEXT"/>
    <w:rsid w:val="00D95557"/>
    <w:rPr>
      <w:color w:val="0000FF"/>
      <w:u w:val="single"/>
    </w:rPr>
  </w:style>
  <w:style w:type="character" w:customStyle="1" w:styleId="Hyperlink1">
    <w:name w:val="Hyperlink1"/>
    <w:rsid w:val="00D9555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9555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95557"/>
    <w:rPr>
      <w:rFonts w:ascii="Arial Narrow" w:hAnsi="Arial Narrow" w:hint="default"/>
      <w:noProof w:val="0"/>
      <w:szCs w:val="24"/>
      <w:u w:val="single"/>
      <w:lang w:val="en-US" w:eastAsia="en-US" w:bidi="ar-SA"/>
    </w:rPr>
  </w:style>
  <w:style w:type="character" w:customStyle="1" w:styleId="BlockHeading1Char">
    <w:name w:val="Block Heading 1 Char"/>
    <w:rsid w:val="00D9555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95557"/>
    <w:rPr>
      <w:b/>
      <w:bCs w:val="0"/>
      <w:sz w:val="24"/>
      <w:szCs w:val="24"/>
      <w:u w:val="single"/>
      <w:lang w:val="en-US" w:eastAsia="en-US" w:bidi="ar-SA"/>
    </w:rPr>
  </w:style>
  <w:style w:type="character" w:customStyle="1" w:styleId="StyleTagTimesNewRomanChar">
    <w:name w:val="Style Tag + Times New Roman Char"/>
    <w:rsid w:val="00D9555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95557"/>
    <w:rPr>
      <w:rFonts w:ascii="Arial Narrow" w:hAnsi="Arial Narrow" w:cs="Arial" w:hint="default"/>
      <w:b/>
      <w:bCs/>
      <w:iCs/>
      <w:sz w:val="24"/>
      <w:szCs w:val="28"/>
      <w:lang w:val="en-US" w:eastAsia="en-US" w:bidi="ar-SA"/>
    </w:rPr>
  </w:style>
  <w:style w:type="character" w:customStyle="1" w:styleId="UnderliningCharChar">
    <w:name w:val="Underlining Char Char"/>
    <w:rsid w:val="00D95557"/>
    <w:rPr>
      <w:rFonts w:ascii="Arial Narrow" w:hAnsi="Arial Narrow" w:hint="default"/>
      <w:szCs w:val="24"/>
      <w:u w:val="single"/>
      <w:lang w:val="en-US" w:eastAsia="en-US" w:bidi="ar-SA"/>
    </w:rPr>
  </w:style>
  <w:style w:type="character" w:customStyle="1" w:styleId="StyleArialNarrow12ptBold">
    <w:name w:val="Style Arial Narrow 12 pt Bold"/>
    <w:rsid w:val="00D95557"/>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D9555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95557"/>
    <w:rPr>
      <w:noProof w:val="0"/>
      <w:u w:val="single"/>
      <w:lang w:val="en-US" w:eastAsia="en-US" w:bidi="ar-SA"/>
    </w:rPr>
  </w:style>
  <w:style w:type="character" w:customStyle="1" w:styleId="UnderlinedCharChar1">
    <w:name w:val="Underlined Char Char1"/>
    <w:rsid w:val="00D95557"/>
    <w:rPr>
      <w:rFonts w:ascii="Bell MT" w:eastAsia="Times New Roman" w:hAnsi="Bell MT" w:hint="default"/>
      <w:bCs/>
      <w:iCs/>
      <w:sz w:val="22"/>
      <w:u w:val="single"/>
    </w:rPr>
  </w:style>
  <w:style w:type="character" w:customStyle="1" w:styleId="Heading2CharChar2">
    <w:name w:val="Heading 2 Char Char2"/>
    <w:rsid w:val="00D95557"/>
    <w:rPr>
      <w:rFonts w:ascii="Arial" w:hAnsi="Arial" w:cs="Arial" w:hint="default"/>
      <w:b/>
      <w:bCs/>
      <w:iCs/>
      <w:sz w:val="22"/>
      <w:szCs w:val="28"/>
      <w:lang w:val="en-US" w:eastAsia="en-US" w:bidi="ar-SA"/>
    </w:rPr>
  </w:style>
  <w:style w:type="character" w:customStyle="1" w:styleId="doctitle">
    <w:name w:val="doctitle"/>
    <w:rsid w:val="00D95557"/>
  </w:style>
  <w:style w:type="character" w:customStyle="1" w:styleId="cardtext-underlined0">
    <w:name w:val="card text- underlined"/>
    <w:rsid w:val="00D95557"/>
    <w:rPr>
      <w:rFonts w:ascii="Garamond" w:hAnsi="Garamond" w:hint="default"/>
      <w:u w:val="single"/>
    </w:rPr>
  </w:style>
  <w:style w:type="character" w:customStyle="1" w:styleId="BodyText1">
    <w:name w:val="Body Text1"/>
    <w:basedOn w:val="DefaultParagraphFont"/>
    <w:rsid w:val="00D9555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95557"/>
  </w:style>
  <w:style w:type="character" w:customStyle="1" w:styleId="BriefTitleChar">
    <w:name w:val="Brief Title Char"/>
    <w:basedOn w:val="DefaultParagraphFont"/>
    <w:rsid w:val="00D95557"/>
    <w:rPr>
      <w:b/>
      <w:bCs w:val="0"/>
      <w:sz w:val="24"/>
      <w:szCs w:val="24"/>
      <w:u w:val="single"/>
      <w:lang w:val="en-US" w:eastAsia="en-US" w:bidi="ar-SA"/>
    </w:rPr>
  </w:style>
  <w:style w:type="character" w:customStyle="1" w:styleId="BriefTitle2Char">
    <w:name w:val="Brief Title 2 Char"/>
    <w:basedOn w:val="BriefTitleChar"/>
    <w:rsid w:val="00D9555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95557"/>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D9555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95557"/>
    <w:rPr>
      <w:rFonts w:ascii="AGaramond" w:hAnsi="AGaramond" w:cs="AGaramond" w:hint="default"/>
      <w:color w:val="211D1E"/>
      <w:sz w:val="14"/>
      <w:szCs w:val="14"/>
    </w:rPr>
  </w:style>
  <w:style w:type="character" w:customStyle="1" w:styleId="CharacterStyle2">
    <w:name w:val="Character Style 2"/>
    <w:uiPriority w:val="99"/>
    <w:rsid w:val="00D95557"/>
    <w:rPr>
      <w:sz w:val="20"/>
      <w:szCs w:val="20"/>
    </w:rPr>
  </w:style>
  <w:style w:type="character" w:customStyle="1" w:styleId="cross-head">
    <w:name w:val="cross-head"/>
    <w:rsid w:val="00D95557"/>
  </w:style>
  <w:style w:type="character" w:customStyle="1" w:styleId="Subtitle1">
    <w:name w:val="Subtitle1"/>
    <w:rsid w:val="00D95557"/>
  </w:style>
  <w:style w:type="character" w:customStyle="1" w:styleId="metaorigin">
    <w:name w:val="meta_origin"/>
    <w:rsid w:val="00D95557"/>
  </w:style>
  <w:style w:type="character" w:customStyle="1" w:styleId="mandelbrotrefrag">
    <w:name w:val="mandelbrot_refrag"/>
    <w:rsid w:val="00D95557"/>
  </w:style>
  <w:style w:type="character" w:customStyle="1" w:styleId="eminfo">
    <w:name w:val="eminfo"/>
    <w:rsid w:val="00D95557"/>
  </w:style>
  <w:style w:type="character" w:customStyle="1" w:styleId="emhighlight">
    <w:name w:val="emhighlight"/>
    <w:rsid w:val="00D95557"/>
  </w:style>
  <w:style w:type="character" w:customStyle="1" w:styleId="name">
    <w:name w:val="name"/>
    <w:rsid w:val="00D95557"/>
  </w:style>
  <w:style w:type="character" w:customStyle="1" w:styleId="tkrname">
    <w:name w:val="tkrname"/>
    <w:rsid w:val="00D95557"/>
  </w:style>
  <w:style w:type="character" w:customStyle="1" w:styleId="tkrchange">
    <w:name w:val="tkrchange"/>
    <w:rsid w:val="00D95557"/>
  </w:style>
  <w:style w:type="character" w:customStyle="1" w:styleId="source-org">
    <w:name w:val="source-org"/>
    <w:rsid w:val="00D95557"/>
  </w:style>
  <w:style w:type="character" w:customStyle="1" w:styleId="updated">
    <w:name w:val="updated"/>
    <w:rsid w:val="00D95557"/>
  </w:style>
  <w:style w:type="character" w:customStyle="1" w:styleId="last">
    <w:name w:val="last"/>
    <w:rsid w:val="00D95557"/>
  </w:style>
  <w:style w:type="character" w:customStyle="1" w:styleId="Style11ptBoldUnderline1">
    <w:name w:val="Style 11 pt Bold Underline1"/>
    <w:rsid w:val="00D95557"/>
    <w:rPr>
      <w:b/>
      <w:bCs/>
      <w:sz w:val="20"/>
      <w:u w:val="single"/>
    </w:rPr>
  </w:style>
  <w:style w:type="character" w:customStyle="1" w:styleId="StyleStyleunderlineBold11pt">
    <w:name w:val="Style Style underline + Bold + 11 pt"/>
    <w:rsid w:val="00D95557"/>
    <w:rPr>
      <w:bCs/>
      <w:sz w:val="20"/>
      <w:u w:val="single"/>
    </w:rPr>
  </w:style>
  <w:style w:type="character" w:customStyle="1" w:styleId="StyleunderlineAsianTimesNewRomanBold">
    <w:name w:val="Style underline + (Asian) Times New Roman Bold"/>
    <w:rsid w:val="00D9555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95557"/>
    <w:rPr>
      <w:b/>
      <w:bCs/>
      <w:sz w:val="20"/>
      <w:u w:val="single"/>
      <w:bdr w:val="single" w:sz="4" w:space="0" w:color="auto" w:frame="1"/>
    </w:rPr>
  </w:style>
  <w:style w:type="character" w:customStyle="1" w:styleId="A5">
    <w:name w:val="A5"/>
    <w:uiPriority w:val="99"/>
    <w:rsid w:val="00D95557"/>
    <w:rPr>
      <w:rFonts w:ascii="Times New Roman" w:hAnsi="Times New Roman" w:cs="Times New Roman" w:hint="default"/>
      <w:color w:val="000000"/>
      <w:sz w:val="13"/>
      <w:szCs w:val="13"/>
    </w:rPr>
  </w:style>
  <w:style w:type="character" w:customStyle="1" w:styleId="quotepeekbase">
    <w:name w:val="quotepeekbase"/>
    <w:rsid w:val="00D95557"/>
  </w:style>
  <w:style w:type="character" w:customStyle="1" w:styleId="cardChar1">
    <w:name w:val="card Char1"/>
    <w:rsid w:val="00D95557"/>
    <w:rPr>
      <w:rFonts w:ascii="Calibri" w:eastAsia="Calibri" w:hAnsi="Calibri" w:cs="Calibri" w:hint="default"/>
      <w:sz w:val="24"/>
      <w:szCs w:val="22"/>
      <w:lang w:val="x-none" w:eastAsia="x-none"/>
    </w:rPr>
  </w:style>
  <w:style w:type="character" w:customStyle="1" w:styleId="NormalCard">
    <w:name w:val="Normal Card"/>
    <w:uiPriority w:val="1"/>
    <w:qFormat/>
    <w:rsid w:val="00D95557"/>
    <w:rPr>
      <w:rFonts w:ascii="Times New Roman" w:hAnsi="Times New Roman" w:cs="Times New Roman" w:hint="default"/>
      <w:sz w:val="24"/>
    </w:rPr>
  </w:style>
  <w:style w:type="character" w:customStyle="1" w:styleId="HighlightedUnderline0">
    <w:name w:val="Highlighted Underline"/>
    <w:uiPriority w:val="1"/>
    <w:qFormat/>
    <w:rsid w:val="00D9555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95557"/>
    <w:rPr>
      <w:rFonts w:ascii="Times New Roman" w:hAnsi="Times New Roman" w:cs="Times New Roman" w:hint="default"/>
      <w:sz w:val="16"/>
      <w:szCs w:val="16"/>
    </w:rPr>
  </w:style>
  <w:style w:type="character" w:customStyle="1" w:styleId="timebox">
    <w:name w:val="timebox"/>
    <w:rsid w:val="00D95557"/>
  </w:style>
  <w:style w:type="character" w:customStyle="1" w:styleId="Heading2Subtext">
    <w:name w:val="Heading 2 Subtext"/>
    <w:rsid w:val="00D95557"/>
    <w:rPr>
      <w:rFonts w:ascii="Times New Roman" w:hAnsi="Times New Roman" w:cs="Times New Roman" w:hint="default"/>
      <w:sz w:val="16"/>
    </w:rPr>
  </w:style>
  <w:style w:type="character" w:customStyle="1" w:styleId="-SmallText-">
    <w:name w:val="-Small Text-"/>
    <w:rsid w:val="00D95557"/>
    <w:rPr>
      <w:rFonts w:ascii="Garamond" w:hAnsi="Garamond" w:hint="default"/>
      <w:sz w:val="16"/>
    </w:rPr>
  </w:style>
  <w:style w:type="character" w:customStyle="1" w:styleId="label">
    <w:name w:val="label"/>
    <w:rsid w:val="00D95557"/>
  </w:style>
  <w:style w:type="character" w:customStyle="1" w:styleId="BoldUnderlineCharChar">
    <w:name w:val="BoldUnderline Char Char"/>
    <w:rsid w:val="00D9555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95557"/>
  </w:style>
  <w:style w:type="character" w:customStyle="1" w:styleId="FontStyle477">
    <w:name w:val="Font Style477"/>
    <w:basedOn w:val="DefaultParagraphFont"/>
    <w:uiPriority w:val="99"/>
    <w:rsid w:val="00D95557"/>
    <w:rPr>
      <w:rFonts w:ascii="Times New Roman" w:hAnsi="Times New Roman" w:cs="Times New Roman" w:hint="default"/>
      <w:sz w:val="18"/>
      <w:szCs w:val="18"/>
    </w:rPr>
  </w:style>
  <w:style w:type="character" w:customStyle="1" w:styleId="FontStyle505">
    <w:name w:val="Font Style505"/>
    <w:basedOn w:val="DefaultParagraphFont"/>
    <w:uiPriority w:val="99"/>
    <w:rsid w:val="00D95557"/>
    <w:rPr>
      <w:rFonts w:ascii="Times New Roman" w:hAnsi="Times New Roman" w:cs="Times New Roman" w:hint="default"/>
      <w:sz w:val="18"/>
      <w:szCs w:val="18"/>
    </w:rPr>
  </w:style>
  <w:style w:type="character" w:customStyle="1" w:styleId="FontStyle514">
    <w:name w:val="Font Style514"/>
    <w:basedOn w:val="DefaultParagraphFont"/>
    <w:uiPriority w:val="99"/>
    <w:rsid w:val="00D95557"/>
    <w:rPr>
      <w:rFonts w:ascii="Times New Roman" w:hAnsi="Times New Roman" w:cs="Times New Roman" w:hint="default"/>
      <w:sz w:val="14"/>
      <w:szCs w:val="14"/>
    </w:rPr>
  </w:style>
  <w:style w:type="character" w:customStyle="1" w:styleId="FontStyle500">
    <w:name w:val="Font Style500"/>
    <w:basedOn w:val="DefaultParagraphFont"/>
    <w:uiPriority w:val="99"/>
    <w:rsid w:val="00D95557"/>
    <w:rPr>
      <w:rFonts w:ascii="Times New Roman" w:hAnsi="Times New Roman" w:cs="Times New Roman" w:hint="default"/>
      <w:b/>
      <w:bCs/>
      <w:sz w:val="16"/>
      <w:szCs w:val="16"/>
    </w:rPr>
  </w:style>
  <w:style w:type="character" w:customStyle="1" w:styleId="CardCite1">
    <w:name w:val="CardCite1"/>
    <w:qFormat/>
    <w:rsid w:val="00D9555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9555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95557"/>
    <w:rPr>
      <w:rFonts w:ascii="Times New Roman" w:hAnsi="Times New Roman" w:cs="Times New Roman" w:hint="default"/>
      <w:b/>
      <w:bCs/>
      <w:sz w:val="22"/>
      <w:szCs w:val="22"/>
    </w:rPr>
  </w:style>
  <w:style w:type="character" w:customStyle="1" w:styleId="CharacterStyle3">
    <w:name w:val="Character Style 3"/>
    <w:uiPriority w:val="99"/>
    <w:rsid w:val="00D95557"/>
    <w:rPr>
      <w:rFonts w:ascii="Bookman Old Style" w:hAnsi="Bookman Old Style" w:cs="Bookman Old Style" w:hint="default"/>
      <w:spacing w:val="-5"/>
      <w:sz w:val="18"/>
      <w:szCs w:val="18"/>
    </w:rPr>
  </w:style>
  <w:style w:type="character" w:customStyle="1" w:styleId="UnderlineStyleChar7">
    <w:name w:val="Underline Style Char7"/>
    <w:rsid w:val="00D95557"/>
    <w:rPr>
      <w:rFonts w:ascii="Garamond" w:hAnsi="Garamond" w:hint="default"/>
      <w:sz w:val="22"/>
      <w:szCs w:val="24"/>
      <w:u w:val="single"/>
      <w:lang w:val="en-US" w:eastAsia="en-US" w:bidi="ar-SA"/>
    </w:rPr>
  </w:style>
  <w:style w:type="character" w:customStyle="1" w:styleId="StyleArial6ptBold">
    <w:name w:val="Style Arial 6 pt Bold"/>
    <w:rsid w:val="00D95557"/>
    <w:rPr>
      <w:rFonts w:ascii="Arial" w:hAnsi="Arial" w:cs="Arial" w:hint="default"/>
      <w:bCs/>
      <w:sz w:val="12"/>
    </w:rPr>
  </w:style>
  <w:style w:type="character" w:customStyle="1" w:styleId="Heading2Char5">
    <w:name w:val="Heading 2 Char5"/>
    <w:rsid w:val="00D95557"/>
    <w:rPr>
      <w:rFonts w:ascii="Garamond" w:hAnsi="Garamond" w:cs="Arial" w:hint="default"/>
      <w:b/>
      <w:bCs/>
      <w:iCs/>
      <w:sz w:val="24"/>
      <w:szCs w:val="28"/>
      <w:lang w:val="en-US" w:eastAsia="en-US" w:bidi="ar-SA"/>
    </w:rPr>
  </w:style>
  <w:style w:type="character" w:customStyle="1" w:styleId="TagGreg">
    <w:name w:val="TagGreg"/>
    <w:uiPriority w:val="1"/>
    <w:qFormat/>
    <w:rsid w:val="00D95557"/>
    <w:rPr>
      <w:b/>
      <w:bCs w:val="0"/>
      <w:sz w:val="24"/>
    </w:rPr>
  </w:style>
  <w:style w:type="character" w:customStyle="1" w:styleId="StyleDebateUnderline10pt">
    <w:name w:val="Style Debate Underline + 10 pt"/>
    <w:rsid w:val="00D95557"/>
    <w:rPr>
      <w:rFonts w:ascii="Times New Roman" w:hAnsi="Times New Roman" w:cs="Times New Roman" w:hint="default"/>
      <w:sz w:val="20"/>
      <w:szCs w:val="20"/>
      <w:u w:val="single"/>
    </w:rPr>
  </w:style>
  <w:style w:type="character" w:customStyle="1" w:styleId="underlinedCharChar0">
    <w:name w:val="underlined Char Char"/>
    <w:locked/>
    <w:rsid w:val="00D95557"/>
    <w:rPr>
      <w:u w:val="single"/>
    </w:rPr>
  </w:style>
  <w:style w:type="character" w:customStyle="1" w:styleId="SourceBold">
    <w:name w:val="Source Bold"/>
    <w:rsid w:val="00D95557"/>
    <w:rPr>
      <w:rFonts w:ascii="Arial Narrow" w:hAnsi="Arial Narrow" w:hint="default"/>
      <w:b/>
      <w:bCs w:val="0"/>
      <w:strike w:val="0"/>
      <w:dstrike w:val="0"/>
      <w:sz w:val="24"/>
      <w:u w:val="none"/>
      <w:effect w:val="none"/>
    </w:rPr>
  </w:style>
  <w:style w:type="character" w:customStyle="1" w:styleId="2xBoldUnderline">
    <w:name w:val="2x_Bold_Underline"/>
    <w:rsid w:val="00D95557"/>
    <w:rPr>
      <w:b/>
      <w:bCs/>
      <w:sz w:val="24"/>
      <w:u w:val="thick"/>
    </w:rPr>
  </w:style>
  <w:style w:type="character" w:customStyle="1" w:styleId="Dottedunderline">
    <w:name w:val="Dotted underline"/>
    <w:rsid w:val="00D95557"/>
    <w:rPr>
      <w:u w:val="dotted"/>
    </w:rPr>
  </w:style>
  <w:style w:type="character" w:customStyle="1" w:styleId="readChar">
    <w:name w:val="read Char"/>
    <w:rsid w:val="00D95557"/>
    <w:rPr>
      <w:szCs w:val="22"/>
      <w:u w:val="single"/>
      <w:lang w:val="en-US" w:eastAsia="en-US" w:bidi="ar-SA"/>
    </w:rPr>
  </w:style>
  <w:style w:type="character" w:customStyle="1" w:styleId="underlining0">
    <w:name w:val="underlining"/>
    <w:rsid w:val="00D95557"/>
    <w:rPr>
      <w:u w:val="single"/>
    </w:rPr>
  </w:style>
  <w:style w:type="character" w:customStyle="1" w:styleId="btitle">
    <w:name w:val="btitle"/>
    <w:rsid w:val="00D95557"/>
  </w:style>
  <w:style w:type="character" w:customStyle="1" w:styleId="green">
    <w:name w:val="green"/>
    <w:rsid w:val="00D95557"/>
  </w:style>
  <w:style w:type="character" w:customStyle="1" w:styleId="BodyText20">
    <w:name w:val="Body Text2"/>
    <w:rsid w:val="00D9555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D9555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9555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9555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9555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9555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9555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95557"/>
    <w:rPr>
      <w:rFonts w:ascii="Sylfaen" w:hAnsi="Sylfaen" w:cs="Sylfaen" w:hint="default"/>
      <w:i/>
      <w:iCs/>
      <w:strike w:val="0"/>
      <w:dstrike w:val="0"/>
      <w:sz w:val="19"/>
      <w:szCs w:val="19"/>
      <w:u w:val="none"/>
      <w:effect w:val="none"/>
      <w:shd w:val="clear" w:color="auto" w:fill="FFFFFF"/>
    </w:rPr>
  </w:style>
  <w:style w:type="character" w:customStyle="1" w:styleId="1">
    <w:name w:val="1"/>
    <w:rsid w:val="00D95557"/>
    <w:rPr>
      <w:rFonts w:ascii="Arial" w:hAnsi="Arial" w:cs="Arial" w:hint="default"/>
      <w:bCs/>
      <w:sz w:val="20"/>
      <w:u w:val="single"/>
      <w:lang w:val="en-US" w:eastAsia="en-US" w:bidi="ar-SA"/>
    </w:rPr>
  </w:style>
  <w:style w:type="character" w:customStyle="1" w:styleId="CharChar31">
    <w:name w:val="Char Char31"/>
    <w:rsid w:val="00D95557"/>
    <w:rPr>
      <w:rFonts w:ascii="Arial" w:hAnsi="Arial" w:cs="Arial" w:hint="default"/>
      <w:b/>
      <w:bCs/>
      <w:iCs/>
      <w:lang w:val="en-US" w:eastAsia="en-US" w:bidi="ar-SA"/>
    </w:rPr>
  </w:style>
  <w:style w:type="character" w:customStyle="1" w:styleId="Subtitle2">
    <w:name w:val="Subtitle2"/>
    <w:rsid w:val="00D95557"/>
  </w:style>
  <w:style w:type="character" w:customStyle="1" w:styleId="drop">
    <w:name w:val="drop"/>
    <w:rsid w:val="00D95557"/>
  </w:style>
  <w:style w:type="character" w:customStyle="1" w:styleId="bioline">
    <w:name w:val="bioline"/>
    <w:rsid w:val="00D95557"/>
  </w:style>
  <w:style w:type="character" w:customStyle="1" w:styleId="articletitle0">
    <w:name w:val="article_title"/>
    <w:rsid w:val="00D95557"/>
  </w:style>
  <w:style w:type="character" w:customStyle="1" w:styleId="A4">
    <w:name w:val="A4"/>
    <w:uiPriority w:val="99"/>
    <w:rsid w:val="00D95557"/>
    <w:rPr>
      <w:color w:val="000000"/>
    </w:rPr>
  </w:style>
  <w:style w:type="character" w:customStyle="1" w:styleId="s2">
    <w:name w:val="s2"/>
    <w:rsid w:val="00D95557"/>
  </w:style>
  <w:style w:type="character" w:customStyle="1" w:styleId="s4">
    <w:name w:val="s4"/>
    <w:rsid w:val="00D95557"/>
  </w:style>
  <w:style w:type="character" w:customStyle="1" w:styleId="s5">
    <w:name w:val="s5"/>
    <w:rsid w:val="00D95557"/>
  </w:style>
  <w:style w:type="character" w:customStyle="1" w:styleId="cap">
    <w:name w:val="cap"/>
    <w:rsid w:val="00D95557"/>
  </w:style>
  <w:style w:type="character" w:customStyle="1" w:styleId="rightsnotice">
    <w:name w:val="rightsnotice"/>
    <w:rsid w:val="00D95557"/>
  </w:style>
  <w:style w:type="character" w:customStyle="1" w:styleId="Caption1">
    <w:name w:val="Caption1"/>
    <w:rsid w:val="00D95557"/>
  </w:style>
  <w:style w:type="character" w:customStyle="1" w:styleId="credit">
    <w:name w:val="credit"/>
    <w:rsid w:val="00D95557"/>
  </w:style>
  <w:style w:type="character" w:customStyle="1" w:styleId="scaps">
    <w:name w:val="scaps"/>
    <w:rsid w:val="00D95557"/>
  </w:style>
  <w:style w:type="character" w:customStyle="1" w:styleId="current-article">
    <w:name w:val="current-article"/>
    <w:rsid w:val="00D95557"/>
  </w:style>
  <w:style w:type="character" w:customStyle="1" w:styleId="related-current-indicator">
    <w:name w:val="related-current-indicator"/>
    <w:rsid w:val="00D95557"/>
  </w:style>
  <w:style w:type="character" w:customStyle="1" w:styleId="bylclear">
    <w:name w:val="bylclear"/>
    <w:rsid w:val="00D95557"/>
  </w:style>
  <w:style w:type="character" w:customStyle="1" w:styleId="timestamp">
    <w:name w:val="timestamp"/>
    <w:rsid w:val="00D95557"/>
  </w:style>
  <w:style w:type="character" w:customStyle="1" w:styleId="comments">
    <w:name w:val="comments"/>
    <w:rsid w:val="00D95557"/>
  </w:style>
  <w:style w:type="character" w:customStyle="1" w:styleId="essaytext">
    <w:name w:val="essaytext"/>
    <w:rsid w:val="00D95557"/>
  </w:style>
  <w:style w:type="character" w:customStyle="1" w:styleId="username">
    <w:name w:val="username"/>
    <w:rsid w:val="00D95557"/>
  </w:style>
  <w:style w:type="character" w:customStyle="1" w:styleId="toplinks">
    <w:name w:val="toplinks"/>
    <w:rsid w:val="00D95557"/>
  </w:style>
  <w:style w:type="character" w:customStyle="1" w:styleId="A3">
    <w:name w:val="A3"/>
    <w:uiPriority w:val="99"/>
    <w:rsid w:val="00D95557"/>
    <w:rPr>
      <w:rFonts w:ascii="Perpetua" w:hAnsi="Perpetua" w:cs="Perpetua" w:hint="default"/>
      <w:color w:val="000000"/>
      <w:sz w:val="15"/>
      <w:szCs w:val="15"/>
    </w:rPr>
  </w:style>
  <w:style w:type="character" w:customStyle="1" w:styleId="see">
    <w:name w:val="see"/>
    <w:rsid w:val="00D95557"/>
  </w:style>
  <w:style w:type="character" w:customStyle="1" w:styleId="first-letter">
    <w:name w:val="first-letter"/>
    <w:rsid w:val="00D95557"/>
  </w:style>
  <w:style w:type="character" w:customStyle="1" w:styleId="focusparagraph">
    <w:name w:val="focusparagraph"/>
    <w:rsid w:val="00D95557"/>
  </w:style>
  <w:style w:type="character" w:customStyle="1" w:styleId="lightblue">
    <w:name w:val="lightblue"/>
    <w:rsid w:val="00D95557"/>
  </w:style>
  <w:style w:type="character" w:customStyle="1" w:styleId="StyleUnderlineCharChar9pt">
    <w:name w:val="Style Underline Char Char + 9 pt"/>
    <w:rsid w:val="00D9555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95557"/>
  </w:style>
  <w:style w:type="character" w:customStyle="1" w:styleId="Title10">
    <w:name w:val="Title1"/>
    <w:rsid w:val="00D95557"/>
  </w:style>
  <w:style w:type="character" w:customStyle="1" w:styleId="BoldandUnderlineCharCharCharChar">
    <w:name w:val="Bold and Underline Char Char Char Char"/>
    <w:rsid w:val="00D95557"/>
    <w:rPr>
      <w:b/>
      <w:bCs w:val="0"/>
      <w:noProof w:val="0"/>
      <w:u w:val="single"/>
      <w:lang w:val="en-US" w:eastAsia="en-US" w:bidi="ar-SA"/>
    </w:rPr>
  </w:style>
  <w:style w:type="character" w:customStyle="1" w:styleId="FontStyle29">
    <w:name w:val="Font Style29"/>
    <w:uiPriority w:val="99"/>
    <w:rsid w:val="00D95557"/>
    <w:rPr>
      <w:rFonts w:ascii="Arial" w:hAnsi="Arial" w:cs="Arial" w:hint="default"/>
      <w:sz w:val="14"/>
      <w:szCs w:val="14"/>
    </w:rPr>
  </w:style>
  <w:style w:type="character" w:customStyle="1" w:styleId="titles">
    <w:name w:val="titles"/>
    <w:rsid w:val="00D95557"/>
  </w:style>
  <w:style w:type="character" w:customStyle="1" w:styleId="articletext0">
    <w:name w:val="article_text"/>
    <w:rsid w:val="00D95557"/>
  </w:style>
  <w:style w:type="character" w:customStyle="1" w:styleId="contentauthor">
    <w:name w:val="contentauthor"/>
    <w:rsid w:val="00D95557"/>
  </w:style>
  <w:style w:type="character" w:customStyle="1" w:styleId="subarticleheader">
    <w:name w:val="subarticleheader"/>
    <w:rsid w:val="00D95557"/>
  </w:style>
  <w:style w:type="character" w:customStyle="1" w:styleId="spelle">
    <w:name w:val="spelle"/>
    <w:rsid w:val="00D95557"/>
  </w:style>
  <w:style w:type="character" w:customStyle="1" w:styleId="grame">
    <w:name w:val="grame"/>
    <w:rsid w:val="00D95557"/>
  </w:style>
  <w:style w:type="character" w:customStyle="1" w:styleId="newstitle1">
    <w:name w:val="newstitle1"/>
    <w:rsid w:val="00D95557"/>
  </w:style>
  <w:style w:type="character" w:customStyle="1" w:styleId="copy">
    <w:name w:val="copy"/>
    <w:rsid w:val="00D95557"/>
  </w:style>
  <w:style w:type="character" w:customStyle="1" w:styleId="topheadline">
    <w:name w:val="topheadline"/>
    <w:rsid w:val="00D95557"/>
  </w:style>
  <w:style w:type="character" w:customStyle="1" w:styleId="Stylereduce27pt">
    <w:name w:val="Style reduce2 + 7 pt"/>
    <w:rsid w:val="00D95557"/>
    <w:rPr>
      <w:rFonts w:ascii="Times New Roman" w:hAnsi="Times New Roman" w:cs="Arial" w:hint="default"/>
      <w:color w:val="000000"/>
      <w:sz w:val="14"/>
      <w:szCs w:val="22"/>
    </w:rPr>
  </w:style>
  <w:style w:type="character" w:customStyle="1" w:styleId="srtitle">
    <w:name w:val="srtitle"/>
    <w:rsid w:val="00D95557"/>
  </w:style>
  <w:style w:type="character" w:customStyle="1" w:styleId="st1">
    <w:name w:val="st1"/>
    <w:rsid w:val="00D95557"/>
  </w:style>
  <w:style w:type="character" w:customStyle="1" w:styleId="StyleStyleGaramond">
    <w:name w:val="Style Style Garamond +"/>
    <w:rsid w:val="00D95557"/>
    <w:rPr>
      <w:rFonts w:ascii="Garamond" w:hAnsi="Garamond" w:cs="Times New Roman" w:hint="default"/>
      <w:sz w:val="20"/>
    </w:rPr>
  </w:style>
  <w:style w:type="character" w:customStyle="1" w:styleId="quotechar0">
    <w:name w:val="quotechar"/>
    <w:rsid w:val="00D95557"/>
  </w:style>
  <w:style w:type="character" w:customStyle="1" w:styleId="boldunderline1">
    <w:name w:val="boldunderline"/>
    <w:rsid w:val="00D95557"/>
  </w:style>
  <w:style w:type="character" w:customStyle="1" w:styleId="A8">
    <w:name w:val="A8"/>
    <w:rsid w:val="00D95557"/>
    <w:rPr>
      <w:rFonts w:ascii="Scala" w:hAnsi="Scala" w:cs="Scala" w:hint="default"/>
      <w:color w:val="000000"/>
      <w:sz w:val="15"/>
      <w:szCs w:val="15"/>
    </w:rPr>
  </w:style>
  <w:style w:type="character" w:customStyle="1" w:styleId="A0">
    <w:name w:val="A0"/>
    <w:uiPriority w:val="99"/>
    <w:rsid w:val="00D95557"/>
    <w:rPr>
      <w:rFonts w:ascii="Scala" w:hAnsi="Scala" w:cs="Scala" w:hint="default"/>
      <w:color w:val="000000"/>
      <w:sz w:val="16"/>
      <w:szCs w:val="16"/>
    </w:rPr>
  </w:style>
  <w:style w:type="character" w:customStyle="1" w:styleId="Date11">
    <w:name w:val="Date11"/>
    <w:rsid w:val="00D95557"/>
  </w:style>
  <w:style w:type="character" w:customStyle="1" w:styleId="Boxout">
    <w:name w:val="Box out"/>
    <w:uiPriority w:val="1"/>
    <w:qFormat/>
    <w:rsid w:val="00D95557"/>
    <w:rPr>
      <w:rFonts w:ascii="Tahoma" w:hAnsi="Tahoma" w:cs="Tahoma" w:hint="default"/>
      <w:b/>
      <w:bCs w:val="0"/>
      <w:sz w:val="20"/>
      <w:u w:val="single"/>
      <w:bdr w:val="none" w:sz="0" w:space="0" w:color="auto" w:frame="1"/>
      <w:shd w:val="clear" w:color="auto" w:fill="A9E8F5"/>
    </w:rPr>
  </w:style>
  <w:style w:type="character" w:customStyle="1" w:styleId="metad">
    <w:name w:val="metad"/>
    <w:rsid w:val="00D95557"/>
  </w:style>
  <w:style w:type="character" w:customStyle="1" w:styleId="sifr-alternate">
    <w:name w:val="sifr-alternate"/>
    <w:rsid w:val="00D95557"/>
  </w:style>
  <w:style w:type="character" w:customStyle="1" w:styleId="justify1">
    <w:name w:val="justify1"/>
    <w:rsid w:val="00D95557"/>
  </w:style>
  <w:style w:type="character" w:customStyle="1" w:styleId="artbody1">
    <w:name w:val="art_body1"/>
    <w:rsid w:val="00D95557"/>
    <w:rPr>
      <w:rFonts w:ascii="Arial" w:hAnsi="Arial" w:cs="Arial" w:hint="default"/>
    </w:rPr>
  </w:style>
  <w:style w:type="character" w:customStyle="1" w:styleId="A1">
    <w:name w:val="A1"/>
    <w:uiPriority w:val="99"/>
    <w:rsid w:val="00D95557"/>
    <w:rPr>
      <w:rFonts w:ascii="Book Antiqua" w:hAnsi="Book Antiqua" w:cs="Book Antiqua" w:hint="default"/>
      <w:color w:val="221E1F"/>
      <w:sz w:val="22"/>
      <w:szCs w:val="22"/>
    </w:rPr>
  </w:style>
  <w:style w:type="character" w:customStyle="1" w:styleId="reality">
    <w:name w:val="reality"/>
    <w:rsid w:val="00D95557"/>
  </w:style>
  <w:style w:type="character" w:customStyle="1" w:styleId="text2">
    <w:name w:val="text2"/>
    <w:rsid w:val="00D95557"/>
  </w:style>
  <w:style w:type="character" w:customStyle="1" w:styleId="StyleUnderlineChar2CharChar11pt">
    <w:name w:val="Style Underline Char2 Char Char + 11 pt"/>
    <w:rsid w:val="00D95557"/>
    <w:rPr>
      <w:rFonts w:ascii="Times New Roman" w:hAnsi="Times New Roman" w:cs="Times New Roman" w:hint="default"/>
      <w:sz w:val="20"/>
      <w:u w:val="single"/>
    </w:rPr>
  </w:style>
  <w:style w:type="character" w:customStyle="1" w:styleId="StyleStyleBoldUnderline11pt">
    <w:name w:val="Style Style Bold Underline + 11 pt"/>
    <w:rsid w:val="00D95557"/>
    <w:rPr>
      <w:b/>
      <w:bCs/>
      <w:sz w:val="20"/>
      <w:u w:val="single"/>
    </w:rPr>
  </w:style>
  <w:style w:type="character" w:customStyle="1" w:styleId="articlehead2">
    <w:name w:val="articlehead2"/>
    <w:rsid w:val="00D95557"/>
  </w:style>
  <w:style w:type="character" w:customStyle="1" w:styleId="pronset">
    <w:name w:val="pronset"/>
    <w:rsid w:val="00D95557"/>
  </w:style>
  <w:style w:type="character" w:customStyle="1" w:styleId="prondelim">
    <w:name w:val="prondelim"/>
    <w:rsid w:val="00D95557"/>
  </w:style>
  <w:style w:type="character" w:customStyle="1" w:styleId="prontoggle">
    <w:name w:val="pron_toggle"/>
    <w:rsid w:val="00D95557"/>
  </w:style>
  <w:style w:type="character" w:customStyle="1" w:styleId="boldface">
    <w:name w:val="boldface"/>
    <w:rsid w:val="00D95557"/>
  </w:style>
  <w:style w:type="character" w:customStyle="1" w:styleId="secondary-bf">
    <w:name w:val="secondary-bf"/>
    <w:rsid w:val="00D95557"/>
  </w:style>
  <w:style w:type="table" w:styleId="ColorfulGrid-Accent1">
    <w:name w:val="Colorful Grid Accent 1"/>
    <w:basedOn w:val="TableNormal"/>
    <w:link w:val="ColorfulGrid-Accent1Char"/>
    <w:uiPriority w:val="29"/>
    <w:unhideWhenUsed/>
    <w:rsid w:val="00D9555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95557"/>
    <w:rPr>
      <w:rFonts w:ascii="Times New Roman" w:hAnsi="Times New Roman" w:cs="Times New Roman" w:hint="default"/>
      <w:iCs/>
      <w:color w:val="000000"/>
      <w:sz w:val="16"/>
    </w:rPr>
  </w:style>
  <w:style w:type="character" w:customStyle="1" w:styleId="Boxout0">
    <w:name w:val="Boxout"/>
    <w:uiPriority w:val="1"/>
    <w:qFormat/>
    <w:rsid w:val="00D9555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95557"/>
  </w:style>
  <w:style w:type="character" w:customStyle="1" w:styleId="detailtitle">
    <w:name w:val="detailtitle"/>
    <w:rsid w:val="00D95557"/>
  </w:style>
  <w:style w:type="character" w:customStyle="1" w:styleId="storydate">
    <w:name w:val="storydate"/>
    <w:rsid w:val="00D95557"/>
  </w:style>
  <w:style w:type="character" w:customStyle="1" w:styleId="preloadwrap">
    <w:name w:val="preloadwrap"/>
    <w:rsid w:val="00D95557"/>
  </w:style>
  <w:style w:type="character" w:customStyle="1" w:styleId="creditwrap">
    <w:name w:val="creditwrap"/>
    <w:rsid w:val="00D95557"/>
  </w:style>
  <w:style w:type="character" w:customStyle="1" w:styleId="DefaultChar1">
    <w:name w:val="Default Char1"/>
    <w:rsid w:val="00D95557"/>
    <w:rPr>
      <w:noProof w:val="0"/>
      <w:color w:val="000000"/>
      <w:lang w:val="en-US" w:eastAsia="en-US" w:bidi="ar-SA"/>
    </w:rPr>
  </w:style>
  <w:style w:type="character" w:customStyle="1" w:styleId="textunderlineChar0">
    <w:name w:val="text underline Char"/>
    <w:link w:val="textunderline0"/>
    <w:rsid w:val="00D95557"/>
    <w:rPr>
      <w:u w:val="thick"/>
    </w:rPr>
  </w:style>
  <w:style w:type="character" w:customStyle="1" w:styleId="BoldChar">
    <w:name w:val="Bold Char"/>
    <w:rsid w:val="00D95557"/>
    <w:rPr>
      <w:rFonts w:ascii="Times New Roman" w:eastAsia="Times New Roman" w:hAnsi="Times New Roman" w:cs="Times New Roman" w:hint="default"/>
      <w:b/>
      <w:bCs w:val="0"/>
      <w:szCs w:val="24"/>
    </w:rPr>
  </w:style>
  <w:style w:type="character" w:customStyle="1" w:styleId="pmterms31">
    <w:name w:val="pmterms31"/>
    <w:rsid w:val="00D95557"/>
    <w:rPr>
      <w:b/>
      <w:bCs/>
      <w:i w:val="0"/>
      <w:iCs w:val="0"/>
      <w:color w:val="000000"/>
    </w:rPr>
  </w:style>
  <w:style w:type="character" w:customStyle="1" w:styleId="ft01">
    <w:name w:val="ft01"/>
    <w:rsid w:val="00D95557"/>
    <w:rPr>
      <w:rFonts w:ascii="Times" w:hAnsi="Times" w:cs="Times" w:hint="default"/>
      <w:color w:val="000000"/>
      <w:sz w:val="14"/>
      <w:szCs w:val="14"/>
    </w:rPr>
  </w:style>
  <w:style w:type="character" w:customStyle="1" w:styleId="ft11">
    <w:name w:val="ft11"/>
    <w:rsid w:val="00D95557"/>
    <w:rPr>
      <w:rFonts w:ascii="Times" w:hAnsi="Times" w:cs="Times" w:hint="default"/>
      <w:color w:val="000000"/>
      <w:sz w:val="17"/>
      <w:szCs w:val="17"/>
    </w:rPr>
  </w:style>
  <w:style w:type="character" w:customStyle="1" w:styleId="ft21">
    <w:name w:val="ft21"/>
    <w:rsid w:val="00D95557"/>
    <w:rPr>
      <w:rFonts w:ascii="Times" w:hAnsi="Times" w:cs="Times" w:hint="default"/>
      <w:color w:val="000000"/>
      <w:sz w:val="15"/>
      <w:szCs w:val="15"/>
    </w:rPr>
  </w:style>
  <w:style w:type="character" w:customStyle="1" w:styleId="ft31">
    <w:name w:val="ft31"/>
    <w:rsid w:val="00D95557"/>
    <w:rPr>
      <w:rFonts w:ascii="Times" w:hAnsi="Times" w:cs="Times" w:hint="default"/>
      <w:color w:val="000000"/>
      <w:sz w:val="15"/>
      <w:szCs w:val="15"/>
    </w:rPr>
  </w:style>
  <w:style w:type="character" w:customStyle="1" w:styleId="dquo">
    <w:name w:val="dquo"/>
    <w:rsid w:val="00D95557"/>
  </w:style>
  <w:style w:type="character" w:customStyle="1" w:styleId="caps2">
    <w:name w:val="caps2"/>
    <w:rsid w:val="00D95557"/>
  </w:style>
  <w:style w:type="character" w:customStyle="1" w:styleId="CardsFont12ptCharCharCharChar">
    <w:name w:val="Cards + Font: 12 pt Char Char Char Char"/>
    <w:rsid w:val="00D95557"/>
    <w:rPr>
      <w:sz w:val="24"/>
      <w:szCs w:val="24"/>
      <w:u w:val="thick"/>
      <w:lang w:val="en-US" w:eastAsia="en-US" w:bidi="ar-SA"/>
    </w:rPr>
  </w:style>
  <w:style w:type="character" w:customStyle="1" w:styleId="ccs">
    <w:name w:val="c cs"/>
    <w:rsid w:val="00D95557"/>
  </w:style>
  <w:style w:type="character" w:customStyle="1" w:styleId="UnderlinedEvChar">
    <w:name w:val="Underlined Ev Char"/>
    <w:rsid w:val="00D95557"/>
    <w:rPr>
      <w:rFonts w:ascii="Times New Roman" w:eastAsia="Times New Roman" w:hAnsi="Times New Roman" w:cs="Times New Roman" w:hint="default"/>
      <w:szCs w:val="24"/>
      <w:u w:val="single"/>
    </w:rPr>
  </w:style>
  <w:style w:type="character" w:customStyle="1" w:styleId="dropshadow">
    <w:name w:val="dropshadow"/>
    <w:rsid w:val="00D95557"/>
  </w:style>
  <w:style w:type="character" w:customStyle="1" w:styleId="d05ws">
    <w:name w:val="d05ws"/>
    <w:rsid w:val="00D95557"/>
  </w:style>
  <w:style w:type="character" w:customStyle="1" w:styleId="rzibod">
    <w:name w:val="rzibod"/>
    <w:rsid w:val="00D95557"/>
  </w:style>
  <w:style w:type="character" w:customStyle="1" w:styleId="StyleBold1">
    <w:name w:val="Style Bold1"/>
    <w:rsid w:val="00D95557"/>
    <w:rPr>
      <w:rFonts w:ascii="Georgia" w:hAnsi="Georgia" w:hint="default"/>
      <w:b/>
      <w:bCs/>
      <w:sz w:val="22"/>
    </w:rPr>
  </w:style>
  <w:style w:type="character" w:customStyle="1" w:styleId="headertext">
    <w:name w:val="headertext"/>
    <w:rsid w:val="00D95557"/>
  </w:style>
  <w:style w:type="character" w:customStyle="1" w:styleId="endnote-reference">
    <w:name w:val="endnote-reference"/>
    <w:rsid w:val="00D95557"/>
  </w:style>
  <w:style w:type="character" w:customStyle="1" w:styleId="officialsname">
    <w:name w:val="official_s_name"/>
    <w:rsid w:val="00D95557"/>
  </w:style>
  <w:style w:type="character" w:customStyle="1" w:styleId="audience">
    <w:name w:val="audience"/>
    <w:rsid w:val="00D95557"/>
  </w:style>
  <w:style w:type="character" w:customStyle="1" w:styleId="A7">
    <w:name w:val="A7"/>
    <w:uiPriority w:val="99"/>
    <w:rsid w:val="00D95557"/>
    <w:rPr>
      <w:rFonts w:ascii="Myriad Pro" w:hAnsi="Myriad Pro" w:cs="Myriad Pro" w:hint="default"/>
      <w:color w:val="0066B1"/>
      <w:sz w:val="22"/>
      <w:szCs w:val="22"/>
    </w:rPr>
  </w:style>
  <w:style w:type="character" w:customStyle="1" w:styleId="normalchar">
    <w:name w:val="normal__char"/>
    <w:rsid w:val="00D95557"/>
  </w:style>
  <w:style w:type="character" w:customStyle="1" w:styleId="hyperlink002cheading0020100200028block0020title0029char">
    <w:name w:val="hyperlink_002cheading_00201_0020_0028block_0020title_0029__char"/>
    <w:rsid w:val="00D95557"/>
  </w:style>
  <w:style w:type="character" w:customStyle="1" w:styleId="underline002cstyle0020bold0020underlinechar">
    <w:name w:val="underline_002cstyle_0020bold_0020underline__char"/>
    <w:rsid w:val="00D95557"/>
  </w:style>
  <w:style w:type="character" w:customStyle="1" w:styleId="copyboldblack">
    <w:name w:val="copyboldblack"/>
    <w:rsid w:val="00D95557"/>
  </w:style>
  <w:style w:type="character" w:customStyle="1" w:styleId="copybold">
    <w:name w:val="copybold"/>
    <w:rsid w:val="00D95557"/>
  </w:style>
  <w:style w:type="character" w:customStyle="1" w:styleId="author-date0">
    <w:name w:val="author-date"/>
    <w:rsid w:val="00D95557"/>
  </w:style>
  <w:style w:type="character" w:customStyle="1" w:styleId="hidden">
    <w:name w:val="hidden"/>
    <w:rsid w:val="00D95557"/>
  </w:style>
  <w:style w:type="character" w:customStyle="1" w:styleId="articlebegin">
    <w:name w:val="articlebegin"/>
    <w:rsid w:val="00D95557"/>
  </w:style>
  <w:style w:type="character" w:customStyle="1" w:styleId="mediaoverlay">
    <w:name w:val="mediaoverlay"/>
    <w:rsid w:val="00D95557"/>
  </w:style>
  <w:style w:type="character" w:customStyle="1" w:styleId="blogcaption">
    <w:name w:val="blog_caption"/>
    <w:rsid w:val="00D95557"/>
  </w:style>
  <w:style w:type="character" w:customStyle="1" w:styleId="commnet-abuzz">
    <w:name w:val="commnet-abuzz"/>
    <w:rsid w:val="00D95557"/>
  </w:style>
  <w:style w:type="character" w:customStyle="1" w:styleId="fbconnectbuttontext">
    <w:name w:val="fbconnectbutton_text"/>
    <w:rsid w:val="00D95557"/>
  </w:style>
  <w:style w:type="character" w:customStyle="1" w:styleId="fbsharecountinner">
    <w:name w:val="fb_share_count_inner"/>
    <w:rsid w:val="00D95557"/>
  </w:style>
  <w:style w:type="character" w:customStyle="1" w:styleId="stbuttontext">
    <w:name w:val="stbuttontext"/>
    <w:rsid w:val="00D95557"/>
  </w:style>
  <w:style w:type="character" w:customStyle="1" w:styleId="source">
    <w:name w:val="source"/>
    <w:rsid w:val="00D95557"/>
  </w:style>
  <w:style w:type="character" w:customStyle="1" w:styleId="pubdate">
    <w:name w:val="pubdate"/>
    <w:rsid w:val="00D95557"/>
  </w:style>
  <w:style w:type="character" w:customStyle="1" w:styleId="grey">
    <w:name w:val="grey"/>
    <w:rsid w:val="00D95557"/>
  </w:style>
  <w:style w:type="character" w:customStyle="1" w:styleId="postdate">
    <w:name w:val="post_date"/>
    <w:rsid w:val="00D95557"/>
  </w:style>
  <w:style w:type="character" w:customStyle="1" w:styleId="bdx">
    <w:name w:val="bdx"/>
    <w:rsid w:val="00D95557"/>
  </w:style>
  <w:style w:type="character" w:customStyle="1" w:styleId="bdl">
    <w:name w:val="bdl"/>
    <w:rsid w:val="00D95557"/>
  </w:style>
  <w:style w:type="character" w:customStyle="1" w:styleId="breadcrumbitemcurrent">
    <w:name w:val="breadcrumbitemcurrent"/>
    <w:rsid w:val="00D95557"/>
  </w:style>
  <w:style w:type="character" w:customStyle="1" w:styleId="bbl">
    <w:name w:val="bbl"/>
    <w:rsid w:val="00D95557"/>
  </w:style>
  <w:style w:type="character" w:customStyle="1" w:styleId="Date2">
    <w:name w:val="Date2"/>
    <w:rsid w:val="00D95557"/>
  </w:style>
  <w:style w:type="character" w:customStyle="1" w:styleId="company">
    <w:name w:val="company"/>
    <w:rsid w:val="00D95557"/>
  </w:style>
  <w:style w:type="character" w:customStyle="1" w:styleId="itxtnewhookspan">
    <w:name w:val="itxtnewhookspan"/>
    <w:rsid w:val="00D95557"/>
  </w:style>
  <w:style w:type="character" w:customStyle="1" w:styleId="gstxthlt">
    <w:name w:val="gstxt_hlt"/>
    <w:rsid w:val="00D95557"/>
  </w:style>
  <w:style w:type="character" w:customStyle="1" w:styleId="SubtleEmphasis1">
    <w:name w:val="Subtle Emphasis1"/>
    <w:uiPriority w:val="19"/>
    <w:qFormat/>
    <w:rsid w:val="00D95557"/>
    <w:rPr>
      <w:rFonts w:ascii="Times New Roman" w:hAnsi="Times New Roman" w:cs="Times New Roman" w:hint="default"/>
      <w:b/>
      <w:bCs w:val="0"/>
      <w:iCs/>
      <w:color w:val="auto"/>
      <w:sz w:val="22"/>
    </w:rPr>
  </w:style>
  <w:style w:type="character" w:customStyle="1" w:styleId="StyleBoldRed">
    <w:name w:val="Style Bold Red"/>
    <w:rsid w:val="00D95557"/>
    <w:rPr>
      <w:b/>
      <w:bCs/>
      <w:color w:val="auto"/>
    </w:rPr>
  </w:style>
  <w:style w:type="character" w:customStyle="1" w:styleId="StyleTimesNewRoman8pt">
    <w:name w:val="Style Times New Roman 8 pt"/>
    <w:rsid w:val="00D95557"/>
    <w:rPr>
      <w:rFonts w:ascii="Georgia" w:hAnsi="Georgia" w:hint="default"/>
      <w:sz w:val="16"/>
    </w:rPr>
  </w:style>
  <w:style w:type="character" w:customStyle="1" w:styleId="StyleStyle7pt8pt">
    <w:name w:val="Style Style 7 pt + 8 pt"/>
    <w:rsid w:val="00D95557"/>
    <w:rPr>
      <w:sz w:val="16"/>
    </w:rPr>
  </w:style>
  <w:style w:type="character" w:customStyle="1" w:styleId="StyleStyleThickunderlineBold1">
    <w:name w:val="Style Style Thick underline + Bold1"/>
    <w:rsid w:val="00D95557"/>
    <w:rPr>
      <w:b/>
      <w:bCs/>
      <w:u w:val="thick"/>
    </w:rPr>
  </w:style>
  <w:style w:type="character" w:customStyle="1" w:styleId="StyleUnderline2">
    <w:name w:val="Style Underline2"/>
    <w:rsid w:val="00D95557"/>
    <w:rPr>
      <w:u w:val="single"/>
    </w:rPr>
  </w:style>
  <w:style w:type="character" w:customStyle="1" w:styleId="ShrinkText">
    <w:name w:val="Shrink Text"/>
    <w:rsid w:val="00D95557"/>
    <w:rPr>
      <w:sz w:val="16"/>
    </w:rPr>
  </w:style>
  <w:style w:type="character" w:customStyle="1" w:styleId="smallcaps">
    <w:name w:val="smallcaps"/>
    <w:rsid w:val="00D95557"/>
  </w:style>
  <w:style w:type="character" w:customStyle="1" w:styleId="goldbldtext">
    <w:name w:val="goldbldtext"/>
    <w:rsid w:val="00D95557"/>
  </w:style>
  <w:style w:type="character" w:customStyle="1" w:styleId="cardshighlight0">
    <w:name w:val="cardshighlight"/>
    <w:rsid w:val="00D95557"/>
  </w:style>
  <w:style w:type="character" w:customStyle="1" w:styleId="cardsfont12pt1">
    <w:name w:val="cardsfont12pt"/>
    <w:rsid w:val="00D95557"/>
  </w:style>
  <w:style w:type="character" w:customStyle="1" w:styleId="ft6">
    <w:name w:val="ft6"/>
    <w:rsid w:val="00D95557"/>
  </w:style>
  <w:style w:type="character" w:customStyle="1" w:styleId="kicker">
    <w:name w:val="kicker"/>
    <w:rsid w:val="00D95557"/>
  </w:style>
  <w:style w:type="character" w:customStyle="1" w:styleId="backcontent">
    <w:name w:val="backcontent"/>
    <w:rsid w:val="00D95557"/>
  </w:style>
  <w:style w:type="character" w:customStyle="1" w:styleId="daystmp">
    <w:name w:val="daystmp"/>
    <w:rsid w:val="00D95557"/>
  </w:style>
  <w:style w:type="character" w:customStyle="1" w:styleId="cardsfont12ptchar">
    <w:name w:val="cardsfont12ptchar"/>
    <w:rsid w:val="00D95557"/>
  </w:style>
  <w:style w:type="character" w:customStyle="1" w:styleId="gal">
    <w:name w:val="gal"/>
    <w:rsid w:val="00D95557"/>
  </w:style>
  <w:style w:type="character" w:customStyle="1" w:styleId="submitted">
    <w:name w:val="submitted"/>
    <w:rsid w:val="00D95557"/>
  </w:style>
  <w:style w:type="character" w:customStyle="1" w:styleId="imagedateline">
    <w:name w:val="image_dateline"/>
    <w:rsid w:val="00D95557"/>
  </w:style>
  <w:style w:type="character" w:customStyle="1" w:styleId="authordatecharchar">
    <w:name w:val="authordatecharchar"/>
    <w:rsid w:val="00D95557"/>
  </w:style>
  <w:style w:type="character" w:customStyle="1" w:styleId="style1char0">
    <w:name w:val="style1char"/>
    <w:rsid w:val="00D95557"/>
  </w:style>
  <w:style w:type="character" w:customStyle="1" w:styleId="tagcharchar0">
    <w:name w:val="tagcharchar"/>
    <w:rsid w:val="00D95557"/>
  </w:style>
  <w:style w:type="character" w:customStyle="1" w:styleId="underlinedcharchar2">
    <w:name w:val="underlinedcharchar"/>
    <w:rsid w:val="00D95557"/>
  </w:style>
  <w:style w:type="character" w:customStyle="1" w:styleId="BoxedChar">
    <w:name w:val="Boxed Char"/>
    <w:rsid w:val="00D95557"/>
    <w:rPr>
      <w:rFonts w:ascii="Arial Narrow" w:hAnsi="Arial Narrow" w:hint="default"/>
      <w:b/>
      <w:bCs w:val="0"/>
      <w:sz w:val="18"/>
      <w:bdr w:val="single" w:sz="6" w:space="0" w:color="auto" w:frame="1"/>
    </w:rPr>
  </w:style>
  <w:style w:type="character" w:customStyle="1" w:styleId="Style11ptUnderline2">
    <w:name w:val="Style 11 pt Underline2"/>
    <w:rsid w:val="00D95557"/>
    <w:rPr>
      <w:sz w:val="20"/>
      <w:u w:val="single"/>
    </w:rPr>
  </w:style>
  <w:style w:type="character" w:customStyle="1" w:styleId="Style11ptBoldUnderline2">
    <w:name w:val="Style 11 pt Bold Underline2"/>
    <w:rsid w:val="00D95557"/>
    <w:rPr>
      <w:b/>
      <w:bCs/>
      <w:sz w:val="20"/>
      <w:u w:val="single"/>
    </w:rPr>
  </w:style>
  <w:style w:type="character" w:customStyle="1" w:styleId="nw">
    <w:name w:val="nw"/>
    <w:rsid w:val="00D95557"/>
  </w:style>
  <w:style w:type="character" w:customStyle="1" w:styleId="Styleunderline11ptBoldBorderSinglesolidlineAuto">
    <w:name w:val="Style underline + 11 pt Bold Border: : (Single solid line Auto ..."/>
    <w:rsid w:val="00D95557"/>
    <w:rPr>
      <w:b/>
      <w:bCs/>
      <w:sz w:val="20"/>
      <w:u w:val="single"/>
      <w:bdr w:val="single" w:sz="4" w:space="0" w:color="auto" w:frame="1"/>
    </w:rPr>
  </w:style>
  <w:style w:type="character" w:customStyle="1" w:styleId="cardCharCharChar1">
    <w:name w:val="card Char Char Char1"/>
    <w:rsid w:val="00D95557"/>
    <w:rPr>
      <w:lang w:val="en-US" w:eastAsia="en-US" w:bidi="ar-SA"/>
    </w:rPr>
  </w:style>
  <w:style w:type="character" w:customStyle="1" w:styleId="authors1">
    <w:name w:val="authors1"/>
    <w:rsid w:val="00D95557"/>
    <w:rPr>
      <w:rFonts w:ascii="Verdana" w:hAnsi="Verdana" w:hint="default"/>
      <w:b/>
      <w:bCs/>
      <w:color w:val="006699"/>
      <w:sz w:val="20"/>
      <w:szCs w:val="20"/>
    </w:rPr>
  </w:style>
  <w:style w:type="character" w:customStyle="1" w:styleId="headlinesectionlarge">
    <w:name w:val="headline_section_large"/>
    <w:rsid w:val="00D95557"/>
  </w:style>
  <w:style w:type="character" w:customStyle="1" w:styleId="Styleunderline11ptBlack">
    <w:name w:val="Style underline + 11 pt Black"/>
    <w:rsid w:val="00D95557"/>
    <w:rPr>
      <w:color w:val="000000"/>
      <w:sz w:val="20"/>
      <w:u w:val="single"/>
    </w:rPr>
  </w:style>
  <w:style w:type="character" w:customStyle="1" w:styleId="Styleunderline11ptBoldBlack">
    <w:name w:val="Style underline + 11 pt Bold Black"/>
    <w:rsid w:val="00D95557"/>
    <w:rPr>
      <w:b/>
      <w:bCs/>
      <w:color w:val="000000"/>
      <w:sz w:val="20"/>
      <w:u w:val="single"/>
    </w:rPr>
  </w:style>
  <w:style w:type="character" w:customStyle="1" w:styleId="Style11ptBoldBlackUnderline">
    <w:name w:val="Style 11 pt Bold Black Underline"/>
    <w:rsid w:val="00D95557"/>
    <w:rPr>
      <w:b/>
      <w:bCs/>
      <w:color w:val="000000"/>
      <w:sz w:val="20"/>
      <w:u w:val="single"/>
    </w:rPr>
  </w:style>
  <w:style w:type="character" w:customStyle="1" w:styleId="Style11ptBoldBlackUnderlineBorderSinglesolidline">
    <w:name w:val="Style 11 pt Bold Black Underline Border: : (Single solid line ..."/>
    <w:rsid w:val="00D95557"/>
    <w:rPr>
      <w:b/>
      <w:bCs/>
      <w:color w:val="000000"/>
      <w:sz w:val="20"/>
      <w:u w:val="single"/>
      <w:bdr w:val="single" w:sz="4" w:space="0" w:color="auto" w:frame="1"/>
    </w:rPr>
  </w:style>
  <w:style w:type="character" w:customStyle="1" w:styleId="StyleLatinMeridien-Italic11ptItalicUnderline">
    <w:name w:val="Style (Latin) Meridien-Italic 11 pt Italic Underline"/>
    <w:rsid w:val="00D95557"/>
    <w:rPr>
      <w:rFonts w:ascii="Meridien-Italic" w:hAnsi="Meridien-Italic" w:hint="default"/>
      <w:i/>
      <w:iCs/>
      <w:sz w:val="20"/>
      <w:u w:val="single"/>
    </w:rPr>
  </w:style>
  <w:style w:type="character" w:customStyle="1" w:styleId="Citation-AuthorDate">
    <w:name w:val="Citation - Author/Date"/>
    <w:rsid w:val="00D95557"/>
    <w:rPr>
      <w:b/>
      <w:bCs w:val="0"/>
      <w:smallCaps/>
      <w:sz w:val="24"/>
      <w:u w:val="single"/>
    </w:rPr>
  </w:style>
  <w:style w:type="character" w:customStyle="1" w:styleId="underlinestylechar0">
    <w:name w:val="underlinestylechar"/>
    <w:rsid w:val="00D95557"/>
  </w:style>
  <w:style w:type="character" w:customStyle="1" w:styleId="highlight">
    <w:name w:val="highlight"/>
    <w:rsid w:val="00D95557"/>
  </w:style>
  <w:style w:type="character" w:customStyle="1" w:styleId="DottedUnderline0">
    <w:name w:val="Dotted Underline"/>
    <w:rsid w:val="00D95557"/>
    <w:rPr>
      <w:rFonts w:ascii="Times New Roman" w:hAnsi="Times New Roman" w:cs="Times New Roman" w:hint="default"/>
      <w:sz w:val="20"/>
      <w:u w:val="dottedHeavy"/>
    </w:rPr>
  </w:style>
  <w:style w:type="character" w:customStyle="1" w:styleId="titleauthoretc">
    <w:name w:val="titleauthoretc"/>
    <w:rsid w:val="00D95557"/>
  </w:style>
  <w:style w:type="character" w:customStyle="1" w:styleId="labeltext">
    <w:name w:val="labeltext"/>
    <w:rsid w:val="00D95557"/>
  </w:style>
  <w:style w:type="character" w:customStyle="1" w:styleId="viewlink">
    <w:name w:val="viewlink"/>
    <w:rsid w:val="00D95557"/>
  </w:style>
  <w:style w:type="character" w:customStyle="1" w:styleId="share">
    <w:name w:val="share"/>
    <w:rsid w:val="00D95557"/>
  </w:style>
  <w:style w:type="character" w:customStyle="1" w:styleId="inlinkchart">
    <w:name w:val="inlink_chart"/>
    <w:rsid w:val="00D95557"/>
  </w:style>
  <w:style w:type="character" w:customStyle="1" w:styleId="underLight">
    <w:name w:val="underLight"/>
    <w:uiPriority w:val="1"/>
    <w:qFormat/>
    <w:rsid w:val="00D9555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95557"/>
  </w:style>
  <w:style w:type="character" w:customStyle="1" w:styleId="author-rss">
    <w:name w:val="author-rss"/>
    <w:rsid w:val="00D95557"/>
  </w:style>
  <w:style w:type="character" w:customStyle="1" w:styleId="fbsharecountwrapper">
    <w:name w:val="fb_share_count_wrapper"/>
    <w:rsid w:val="00D95557"/>
  </w:style>
  <w:style w:type="character" w:customStyle="1" w:styleId="fbbuttontext">
    <w:name w:val="fb_button_text"/>
    <w:rsid w:val="00D95557"/>
  </w:style>
  <w:style w:type="character" w:customStyle="1" w:styleId="hw">
    <w:name w:val="hw"/>
    <w:rsid w:val="00D95557"/>
  </w:style>
  <w:style w:type="character" w:customStyle="1" w:styleId="linktotop">
    <w:name w:val="linktotop"/>
    <w:rsid w:val="00D95557"/>
  </w:style>
  <w:style w:type="character" w:customStyle="1" w:styleId="maintextbldleft">
    <w:name w:val="maintextbldleft"/>
    <w:rsid w:val="00D95557"/>
  </w:style>
  <w:style w:type="character" w:customStyle="1" w:styleId="maintextleft">
    <w:name w:val="maintextleft"/>
    <w:rsid w:val="00D95557"/>
  </w:style>
  <w:style w:type="character" w:customStyle="1" w:styleId="descriptionstyle1block">
    <w:name w:val="description style1 block"/>
    <w:rsid w:val="00D95557"/>
  </w:style>
  <w:style w:type="character" w:customStyle="1" w:styleId="gutter-right-1">
    <w:name w:val="gutter-right-1"/>
    <w:basedOn w:val="DefaultParagraphFont"/>
    <w:rsid w:val="00D95557"/>
  </w:style>
  <w:style w:type="character" w:customStyle="1" w:styleId="ssl3">
    <w:name w:val="ss_l3"/>
    <w:rsid w:val="00D95557"/>
  </w:style>
  <w:style w:type="character" w:customStyle="1" w:styleId="FontStyle39">
    <w:name w:val="Font Style39"/>
    <w:uiPriority w:val="99"/>
    <w:rsid w:val="00D95557"/>
    <w:rPr>
      <w:rFonts w:ascii="Constantia" w:hAnsi="Constantia" w:cs="Constantia" w:hint="default"/>
      <w:b/>
      <w:bCs/>
      <w:sz w:val="18"/>
      <w:szCs w:val="18"/>
    </w:rPr>
  </w:style>
  <w:style w:type="character" w:customStyle="1" w:styleId="6">
    <w:name w:val="6"/>
    <w:rsid w:val="00D95557"/>
    <w:rPr>
      <w:rFonts w:ascii="Arial" w:hAnsi="Arial" w:cs="Arial" w:hint="default"/>
      <w:bCs/>
      <w:sz w:val="20"/>
      <w:u w:val="single"/>
      <w:lang w:val="en-US" w:eastAsia="en-US" w:bidi="ar-SA"/>
    </w:rPr>
  </w:style>
  <w:style w:type="character" w:customStyle="1" w:styleId="Header11">
    <w:name w:val="Header11"/>
    <w:rsid w:val="00D95557"/>
  </w:style>
  <w:style w:type="character" w:customStyle="1" w:styleId="posa">
    <w:name w:val="pos(a)"/>
    <w:basedOn w:val="DefaultParagraphFont"/>
    <w:rsid w:val="00D95557"/>
  </w:style>
  <w:style w:type="character" w:customStyle="1" w:styleId="u-hiddeninnarrowenv">
    <w:name w:val="u-hiddeninnarrowenv"/>
    <w:basedOn w:val="DefaultParagraphFont"/>
    <w:rsid w:val="00D95557"/>
  </w:style>
  <w:style w:type="character" w:customStyle="1" w:styleId="followbutton-bird">
    <w:name w:val="followbutton-bird"/>
    <w:basedOn w:val="DefaultParagraphFont"/>
    <w:rsid w:val="00D95557"/>
  </w:style>
  <w:style w:type="character" w:customStyle="1" w:styleId="tweetauthor-name">
    <w:name w:val="tweetauthor-name"/>
    <w:basedOn w:val="DefaultParagraphFont"/>
    <w:rsid w:val="00D95557"/>
  </w:style>
  <w:style w:type="character" w:customStyle="1" w:styleId="tweetauthor-verifiedbadge">
    <w:name w:val="tweetauthor-verifiedbadge"/>
    <w:basedOn w:val="DefaultParagraphFont"/>
    <w:rsid w:val="00D95557"/>
  </w:style>
  <w:style w:type="character" w:customStyle="1" w:styleId="tweetauthor-screenname">
    <w:name w:val="tweetauthor-screenname"/>
    <w:basedOn w:val="DefaultParagraphFont"/>
    <w:rsid w:val="00D95557"/>
  </w:style>
  <w:style w:type="character" w:customStyle="1" w:styleId="u-hiddenvisually">
    <w:name w:val="u-hiddenvisually"/>
    <w:basedOn w:val="DefaultParagraphFont"/>
    <w:rsid w:val="00D95557"/>
  </w:style>
  <w:style w:type="character" w:customStyle="1" w:styleId="tweetaction-stat">
    <w:name w:val="tweetaction-stat"/>
    <w:basedOn w:val="DefaultParagraphFont"/>
    <w:rsid w:val="00D95557"/>
  </w:style>
  <w:style w:type="character" w:customStyle="1" w:styleId="related">
    <w:name w:val="related"/>
    <w:basedOn w:val="DefaultParagraphFont"/>
    <w:rsid w:val="00D95557"/>
  </w:style>
  <w:style w:type="character" w:customStyle="1" w:styleId="related-content">
    <w:name w:val="related-content"/>
    <w:basedOn w:val="DefaultParagraphFont"/>
    <w:rsid w:val="00D95557"/>
  </w:style>
  <w:style w:type="character" w:customStyle="1" w:styleId="name-of-author">
    <w:name w:val="name-of-author"/>
    <w:basedOn w:val="DefaultParagraphFont"/>
    <w:rsid w:val="00D95557"/>
  </w:style>
  <w:style w:type="character" w:customStyle="1" w:styleId="first-name">
    <w:name w:val="first-name"/>
    <w:basedOn w:val="DefaultParagraphFont"/>
    <w:rsid w:val="00D95557"/>
  </w:style>
  <w:style w:type="character" w:customStyle="1" w:styleId="last-name">
    <w:name w:val="last-name"/>
    <w:basedOn w:val="DefaultParagraphFont"/>
    <w:rsid w:val="00D95557"/>
  </w:style>
  <w:style w:type="character" w:customStyle="1" w:styleId="caption10">
    <w:name w:val="caption1"/>
    <w:basedOn w:val="DefaultParagraphFont"/>
    <w:rsid w:val="00D95557"/>
  </w:style>
  <w:style w:type="character" w:customStyle="1" w:styleId="recirc-text">
    <w:name w:val="&quot;recirc-text”"/>
    <w:basedOn w:val="DefaultParagraphFont"/>
    <w:rsid w:val="00D95557"/>
  </w:style>
  <w:style w:type="character" w:customStyle="1" w:styleId="video-icon">
    <w:name w:val="video-icon"/>
    <w:basedOn w:val="DefaultParagraphFont"/>
    <w:rsid w:val="00D95557"/>
  </w:style>
  <w:style w:type="character" w:customStyle="1" w:styleId="powa-shot-play-btn-text">
    <w:name w:val="powa-shot-play-btn-text"/>
    <w:basedOn w:val="DefaultParagraphFont"/>
    <w:rsid w:val="00D95557"/>
  </w:style>
  <w:style w:type="character" w:customStyle="1" w:styleId="powa-shot-click">
    <w:name w:val="powa-shot-click"/>
    <w:basedOn w:val="DefaultParagraphFont"/>
    <w:rsid w:val="00D95557"/>
  </w:style>
  <w:style w:type="character" w:customStyle="1" w:styleId="wpv-blurb">
    <w:name w:val="wpv-blurb"/>
    <w:basedOn w:val="DefaultParagraphFont"/>
    <w:rsid w:val="00D95557"/>
  </w:style>
  <w:style w:type="character" w:customStyle="1" w:styleId="pb-caption">
    <w:name w:val="pb-caption"/>
    <w:basedOn w:val="DefaultParagraphFont"/>
    <w:rsid w:val="00D95557"/>
  </w:style>
  <w:style w:type="character" w:customStyle="1" w:styleId="Heading5Char1">
    <w:name w:val="Heading 5 Char1"/>
    <w:aliases w:val="Text Char1"/>
    <w:basedOn w:val="DefaultParagraphFont"/>
    <w:semiHidden/>
    <w:rsid w:val="00D9555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D95557"/>
    <w:rPr>
      <w:vertAlign w:val="baseline"/>
    </w:rPr>
  </w:style>
  <w:style w:type="character" w:customStyle="1" w:styleId="Heading7Char1">
    <w:name w:val="Heading 7 Char1"/>
    <w:basedOn w:val="DefaultParagraphFont"/>
    <w:semiHidden/>
    <w:rsid w:val="00D9555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D9555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9555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95557"/>
    <w:rPr>
      <w:rFonts w:ascii="Calibri" w:hAnsi="Calibri" w:cs="Calibri"/>
    </w:rPr>
  </w:style>
  <w:style w:type="numbering" w:customStyle="1" w:styleId="NoList2">
    <w:name w:val="No List2"/>
    <w:next w:val="NoList"/>
    <w:uiPriority w:val="99"/>
    <w:semiHidden/>
    <w:unhideWhenUsed/>
    <w:rsid w:val="00D95557"/>
  </w:style>
  <w:style w:type="numbering" w:customStyle="1" w:styleId="NoList3">
    <w:name w:val="No List3"/>
    <w:next w:val="NoList"/>
    <w:uiPriority w:val="99"/>
    <w:semiHidden/>
    <w:unhideWhenUsed/>
    <w:rsid w:val="00D95557"/>
  </w:style>
  <w:style w:type="numbering" w:customStyle="1" w:styleId="NoList4">
    <w:name w:val="No List4"/>
    <w:next w:val="NoList"/>
    <w:uiPriority w:val="99"/>
    <w:semiHidden/>
    <w:unhideWhenUsed/>
    <w:rsid w:val="00D95557"/>
  </w:style>
  <w:style w:type="numbering" w:customStyle="1" w:styleId="NoList5">
    <w:name w:val="No List5"/>
    <w:next w:val="NoList"/>
    <w:semiHidden/>
    <w:unhideWhenUsed/>
    <w:rsid w:val="00D95557"/>
  </w:style>
  <w:style w:type="paragraph" w:styleId="BlockText">
    <w:name w:val="Block Text"/>
    <w:basedOn w:val="Normal"/>
    <w:rsid w:val="00D95557"/>
    <w:pPr>
      <w:ind w:left="229" w:right="229"/>
    </w:pPr>
    <w:rPr>
      <w:rFonts w:ascii="Verdana" w:eastAsia="Times New Roman" w:hAnsi="Verdana"/>
      <w:sz w:val="16"/>
      <w:szCs w:val="20"/>
    </w:rPr>
  </w:style>
  <w:style w:type="paragraph" w:styleId="NormalIndent">
    <w:name w:val="Normal Indent"/>
    <w:basedOn w:val="Normal"/>
    <w:rsid w:val="00D95557"/>
    <w:pPr>
      <w:ind w:left="720"/>
    </w:pPr>
    <w:rPr>
      <w:rFonts w:eastAsia="Times New Roman"/>
      <w:szCs w:val="20"/>
    </w:rPr>
  </w:style>
  <w:style w:type="paragraph" w:styleId="EnvelopeReturn">
    <w:name w:val="envelope return"/>
    <w:basedOn w:val="Normal"/>
    <w:rsid w:val="00D95557"/>
    <w:rPr>
      <w:rFonts w:ascii="Arial" w:eastAsia="Times New Roman" w:hAnsi="Arial"/>
      <w:sz w:val="24"/>
      <w:szCs w:val="20"/>
    </w:rPr>
  </w:style>
  <w:style w:type="paragraph" w:styleId="EnvelopeAddress">
    <w:name w:val="envelope address"/>
    <w:basedOn w:val="Normal"/>
    <w:rsid w:val="00D95557"/>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D95557"/>
  </w:style>
  <w:style w:type="numbering" w:customStyle="1" w:styleId="NoList7">
    <w:name w:val="No List7"/>
    <w:next w:val="NoList"/>
    <w:semiHidden/>
    <w:unhideWhenUsed/>
    <w:rsid w:val="00D95557"/>
  </w:style>
  <w:style w:type="paragraph" w:styleId="ListBullet">
    <w:name w:val="List Bullet"/>
    <w:basedOn w:val="Normal"/>
    <w:link w:val="ListBulletChar"/>
    <w:uiPriority w:val="99"/>
    <w:unhideWhenUsed/>
    <w:rsid w:val="00D95557"/>
    <w:pPr>
      <w:tabs>
        <w:tab w:val="num" w:pos="360"/>
      </w:tabs>
      <w:ind w:left="360" w:hanging="360"/>
      <w:contextualSpacing/>
    </w:pPr>
    <w:rPr>
      <w:rFonts w:eastAsia="Calibri"/>
    </w:rPr>
  </w:style>
  <w:style w:type="table" w:styleId="MediumGrid1">
    <w:name w:val="Medium Grid 1"/>
    <w:basedOn w:val="TableNormal"/>
    <w:uiPriority w:val="67"/>
    <w:rsid w:val="00D9555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D95557"/>
  </w:style>
  <w:style w:type="numbering" w:customStyle="1" w:styleId="NoList111">
    <w:name w:val="No List111"/>
    <w:next w:val="NoList"/>
    <w:uiPriority w:val="99"/>
    <w:semiHidden/>
    <w:unhideWhenUsed/>
    <w:rsid w:val="00D95557"/>
  </w:style>
  <w:style w:type="numbering" w:customStyle="1" w:styleId="NoList1111">
    <w:name w:val="No List1111"/>
    <w:next w:val="NoList"/>
    <w:uiPriority w:val="99"/>
    <w:semiHidden/>
    <w:unhideWhenUsed/>
    <w:rsid w:val="00D95557"/>
  </w:style>
  <w:style w:type="numbering" w:customStyle="1" w:styleId="NoList11111">
    <w:name w:val="No List11111"/>
    <w:next w:val="NoList"/>
    <w:uiPriority w:val="99"/>
    <w:semiHidden/>
    <w:unhideWhenUsed/>
    <w:rsid w:val="00D95557"/>
  </w:style>
  <w:style w:type="numbering" w:customStyle="1" w:styleId="NoList111111">
    <w:name w:val="No List111111"/>
    <w:next w:val="NoList"/>
    <w:uiPriority w:val="99"/>
    <w:semiHidden/>
    <w:unhideWhenUsed/>
    <w:rsid w:val="00D95557"/>
  </w:style>
  <w:style w:type="numbering" w:customStyle="1" w:styleId="NoList1111111">
    <w:name w:val="No List1111111"/>
    <w:next w:val="NoList"/>
    <w:uiPriority w:val="99"/>
    <w:semiHidden/>
    <w:unhideWhenUsed/>
    <w:rsid w:val="00D95557"/>
  </w:style>
  <w:style w:type="numbering" w:customStyle="1" w:styleId="NoList11111111">
    <w:name w:val="No List11111111"/>
    <w:next w:val="NoList"/>
    <w:uiPriority w:val="99"/>
    <w:semiHidden/>
    <w:unhideWhenUsed/>
    <w:rsid w:val="00D95557"/>
  </w:style>
  <w:style w:type="numbering" w:customStyle="1" w:styleId="NoList111111111">
    <w:name w:val="No List111111111"/>
    <w:next w:val="NoList"/>
    <w:uiPriority w:val="99"/>
    <w:semiHidden/>
    <w:unhideWhenUsed/>
    <w:rsid w:val="00D95557"/>
  </w:style>
  <w:style w:type="numbering" w:customStyle="1" w:styleId="NoList1111111111">
    <w:name w:val="No List1111111111"/>
    <w:next w:val="NoList"/>
    <w:uiPriority w:val="99"/>
    <w:semiHidden/>
    <w:unhideWhenUsed/>
    <w:rsid w:val="00D95557"/>
  </w:style>
  <w:style w:type="numbering" w:customStyle="1" w:styleId="NoList11111111111">
    <w:name w:val="No List11111111111"/>
    <w:next w:val="NoList"/>
    <w:uiPriority w:val="99"/>
    <w:semiHidden/>
    <w:unhideWhenUsed/>
    <w:rsid w:val="00D95557"/>
  </w:style>
  <w:style w:type="numbering" w:customStyle="1" w:styleId="NoList111111111111">
    <w:name w:val="No List111111111111"/>
    <w:next w:val="NoList"/>
    <w:uiPriority w:val="99"/>
    <w:semiHidden/>
    <w:unhideWhenUsed/>
    <w:rsid w:val="00D95557"/>
  </w:style>
  <w:style w:type="numbering" w:customStyle="1" w:styleId="NoList1111111111111">
    <w:name w:val="No List1111111111111"/>
    <w:next w:val="NoList"/>
    <w:uiPriority w:val="99"/>
    <w:semiHidden/>
    <w:unhideWhenUsed/>
    <w:rsid w:val="00D95557"/>
  </w:style>
  <w:style w:type="numbering" w:customStyle="1" w:styleId="NoList11111111111111">
    <w:name w:val="No List11111111111111"/>
    <w:next w:val="NoList"/>
    <w:uiPriority w:val="99"/>
    <w:semiHidden/>
    <w:unhideWhenUsed/>
    <w:rsid w:val="00D95557"/>
  </w:style>
  <w:style w:type="numbering" w:customStyle="1" w:styleId="NoList111111111111111">
    <w:name w:val="No List111111111111111"/>
    <w:next w:val="NoList"/>
    <w:uiPriority w:val="99"/>
    <w:semiHidden/>
    <w:unhideWhenUsed/>
    <w:rsid w:val="00D95557"/>
  </w:style>
  <w:style w:type="numbering" w:customStyle="1" w:styleId="NoList1111111111111111">
    <w:name w:val="No List1111111111111111"/>
    <w:next w:val="NoList"/>
    <w:uiPriority w:val="99"/>
    <w:semiHidden/>
    <w:unhideWhenUsed/>
    <w:rsid w:val="00D95557"/>
  </w:style>
  <w:style w:type="numbering" w:customStyle="1" w:styleId="NoList11111111111111111">
    <w:name w:val="No List11111111111111111"/>
    <w:next w:val="NoList"/>
    <w:uiPriority w:val="99"/>
    <w:semiHidden/>
    <w:unhideWhenUsed/>
    <w:rsid w:val="00D95557"/>
  </w:style>
  <w:style w:type="character" w:customStyle="1" w:styleId="FontStyle220">
    <w:name w:val="Font Style220"/>
    <w:basedOn w:val="DefaultParagraphFont"/>
    <w:uiPriority w:val="99"/>
    <w:rsid w:val="00D95557"/>
    <w:rPr>
      <w:rFonts w:ascii="Candara" w:hAnsi="Candara" w:cs="Candara" w:hint="default"/>
      <w:i/>
      <w:iCs/>
      <w:sz w:val="18"/>
      <w:szCs w:val="18"/>
    </w:rPr>
  </w:style>
  <w:style w:type="character" w:customStyle="1" w:styleId="FontStyle290">
    <w:name w:val="Font Style290"/>
    <w:basedOn w:val="DefaultParagraphFont"/>
    <w:uiPriority w:val="99"/>
    <w:rsid w:val="00D9555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95557"/>
    <w:rPr>
      <w:rFonts w:ascii="Arial" w:hAnsi="Arial" w:cs="Arial"/>
      <w:b/>
      <w:bCs/>
      <w:sz w:val="16"/>
      <w:szCs w:val="16"/>
    </w:rPr>
  </w:style>
  <w:style w:type="paragraph" w:customStyle="1" w:styleId="articlebodynormaltext">
    <w:name w:val="articlebody_normaltext"/>
    <w:basedOn w:val="Normal"/>
    <w:rsid w:val="00D95557"/>
    <w:pPr>
      <w:spacing w:before="100" w:beforeAutospacing="1" w:after="100" w:afterAutospacing="1"/>
    </w:pPr>
  </w:style>
  <w:style w:type="character" w:customStyle="1" w:styleId="Bodytext21">
    <w:name w:val="Body text (2)_"/>
    <w:basedOn w:val="DefaultParagraphFont"/>
    <w:link w:val="Bodytext22"/>
    <w:rsid w:val="00D95557"/>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D95557"/>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D95557"/>
    <w:rPr>
      <w:color w:val="000000"/>
      <w:sz w:val="28"/>
      <w:szCs w:val="28"/>
    </w:rPr>
  </w:style>
  <w:style w:type="character" w:customStyle="1" w:styleId="Style9ptItalicUnderline">
    <w:name w:val="Style 9 pt Italic Underline"/>
    <w:rsid w:val="00D95557"/>
    <w:rPr>
      <w:i/>
      <w:iCs/>
      <w:sz w:val="20"/>
      <w:u w:val="single"/>
    </w:rPr>
  </w:style>
  <w:style w:type="paragraph" w:customStyle="1" w:styleId="StyleHeading4TagsmalltextBigcardbodyNormalTagNotBold">
    <w:name w:val="Style Heading 4Tagsmall textBig cardbodyNormal Tag + Not Bold"/>
    <w:basedOn w:val="Heading4"/>
    <w:rsid w:val="00D95557"/>
    <w:rPr>
      <w:bCs/>
      <w:sz w:val="22"/>
    </w:rPr>
  </w:style>
  <w:style w:type="character" w:customStyle="1" w:styleId="StyleBox12ptBold">
    <w:name w:val="Style Box + 12 pt Bold"/>
    <w:basedOn w:val="DefaultParagraphFont"/>
    <w:rsid w:val="00D95557"/>
    <w:rPr>
      <w:rFonts w:ascii="Georgia" w:hAnsi="Georgia"/>
      <w:b/>
      <w:bCs/>
      <w:sz w:val="22"/>
      <w:u w:val="single"/>
      <w:bdr w:val="none" w:sz="0" w:space="0" w:color="auto"/>
    </w:rPr>
  </w:style>
  <w:style w:type="character" w:customStyle="1" w:styleId="StyleBox12pt">
    <w:name w:val="Style Box + 12 pt"/>
    <w:basedOn w:val="DefaultParagraphFont"/>
    <w:rsid w:val="00D95557"/>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95557"/>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95557"/>
    <w:rPr>
      <w:bCs/>
    </w:rPr>
  </w:style>
  <w:style w:type="character" w:customStyle="1" w:styleId="StyleGaramondText1">
    <w:name w:val="Style Garamond Text 1"/>
    <w:basedOn w:val="DefaultParagraphFont"/>
    <w:rsid w:val="00D95557"/>
    <w:rPr>
      <w:rFonts w:ascii="Georgia" w:hAnsi="Georgia"/>
      <w:color w:val="0D0D0D" w:themeColor="text1" w:themeTint="F2"/>
      <w:sz w:val="22"/>
    </w:rPr>
  </w:style>
  <w:style w:type="character" w:customStyle="1" w:styleId="StyleGaramondText1Underline">
    <w:name w:val="Style Garamond Text 1 Underline"/>
    <w:basedOn w:val="DefaultParagraphFont"/>
    <w:rsid w:val="00D95557"/>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95557"/>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95557"/>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95557"/>
    <w:rPr>
      <w:b w:val="0"/>
      <w:bCs w:val="0"/>
      <w:sz w:val="14"/>
      <w:u w:val="none"/>
    </w:rPr>
  </w:style>
  <w:style w:type="character" w:customStyle="1" w:styleId="Style7ptBold">
    <w:name w:val="Style 7 pt Bold"/>
    <w:basedOn w:val="DefaultParagraphFont"/>
    <w:rsid w:val="00D95557"/>
    <w:rPr>
      <w:b w:val="0"/>
      <w:bCs/>
      <w:sz w:val="14"/>
    </w:rPr>
  </w:style>
  <w:style w:type="paragraph" w:customStyle="1" w:styleId="Stylecardtext8pt">
    <w:name w:val="Style card text + 8 pt"/>
    <w:basedOn w:val="Normal"/>
    <w:rsid w:val="00D95557"/>
    <w:pPr>
      <w:ind w:right="288"/>
    </w:pPr>
    <w:rPr>
      <w:sz w:val="16"/>
    </w:rPr>
  </w:style>
  <w:style w:type="paragraph" w:customStyle="1" w:styleId="Stylecardtext5pt">
    <w:name w:val="Style card text + 5 pt"/>
    <w:basedOn w:val="Normal"/>
    <w:rsid w:val="00D95557"/>
    <w:pPr>
      <w:ind w:right="288"/>
    </w:pPr>
    <w:rPr>
      <w:sz w:val="10"/>
    </w:rPr>
  </w:style>
  <w:style w:type="character" w:customStyle="1" w:styleId="StyleStyleBoldUnderlineUnderlineIntenseEmphasis1apple-style-">
    <w:name w:val="Style Style Bold UnderlineUnderlineIntense Emphasis1apple-style-..."/>
    <w:basedOn w:val="DefaultParagraphFont"/>
    <w:rsid w:val="00D9555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9555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95557"/>
    <w:rPr>
      <w:rFonts w:ascii="Georgia" w:hAnsi="Georgia"/>
      <w:u w:val="single"/>
    </w:rPr>
  </w:style>
  <w:style w:type="paragraph" w:customStyle="1" w:styleId="StyleCardsGeorgia12ptBoldThickunderlineBorderSin">
    <w:name w:val="Style Cards + Georgia 12 pt Bold Thick underline Border: : (Sin..."/>
    <w:basedOn w:val="Normal"/>
    <w:rsid w:val="00D9555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95557"/>
    <w:rPr>
      <w:rFonts w:ascii="Georgia" w:hAnsi="Georgia"/>
      <w:sz w:val="24"/>
      <w:u w:val="single"/>
    </w:rPr>
  </w:style>
  <w:style w:type="paragraph" w:customStyle="1" w:styleId="StyleCardsGeorgia">
    <w:name w:val="Style Cards + Georgia"/>
    <w:basedOn w:val="Normal"/>
    <w:rsid w:val="00D9555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9555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D95557"/>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D95557"/>
    <w:rPr>
      <w:rFonts w:eastAsia="Times New Roman"/>
      <w:i/>
      <w:iCs/>
    </w:rPr>
  </w:style>
  <w:style w:type="character" w:customStyle="1" w:styleId="HTMLAddressChar">
    <w:name w:val="HTML Address Char"/>
    <w:basedOn w:val="DefaultParagraphFont"/>
    <w:link w:val="HTMLAddress"/>
    <w:uiPriority w:val="99"/>
    <w:rsid w:val="00D95557"/>
    <w:rPr>
      <w:rFonts w:ascii="Georgia" w:eastAsia="Times New Roman" w:hAnsi="Georgia"/>
      <w:i/>
      <w:iCs/>
    </w:rPr>
  </w:style>
  <w:style w:type="paragraph" w:styleId="Index1">
    <w:name w:val="index 1"/>
    <w:basedOn w:val="Normal"/>
    <w:next w:val="Normal"/>
    <w:autoRedefine/>
    <w:unhideWhenUsed/>
    <w:rsid w:val="00D95557"/>
    <w:pPr>
      <w:ind w:left="220" w:hanging="220"/>
    </w:pPr>
  </w:style>
  <w:style w:type="character" w:customStyle="1" w:styleId="CardsFont6ptChar1">
    <w:name w:val="Cards + Font: 6 pt Char1"/>
    <w:link w:val="CardsFont6pt"/>
    <w:locked/>
    <w:rsid w:val="00D95557"/>
    <w:rPr>
      <w:rFonts w:ascii="Georgia" w:eastAsia="Times New Roman" w:hAnsi="Georgia" w:cs="Times New Roman"/>
      <w:sz w:val="12"/>
      <w:szCs w:val="20"/>
    </w:rPr>
  </w:style>
  <w:style w:type="paragraph" w:customStyle="1" w:styleId="Quote2">
    <w:name w:val="Quote2"/>
    <w:basedOn w:val="Default"/>
    <w:next w:val="Default"/>
    <w:rsid w:val="00D955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95557"/>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D95557"/>
    <w:pPr>
      <w:keepNext/>
      <w:keepLines/>
      <w:spacing w:before="200"/>
      <w:outlineLvl w:val="3"/>
    </w:pPr>
    <w:rPr>
      <w:rFonts w:eastAsia="Times New Roman"/>
      <w:b/>
      <w:bCs/>
      <w:iCs/>
      <w:sz w:val="26"/>
    </w:rPr>
  </w:style>
  <w:style w:type="paragraph" w:customStyle="1" w:styleId="post-subtitle">
    <w:name w:val="post-subtitle"/>
    <w:basedOn w:val="Normal"/>
    <w:rsid w:val="00D95557"/>
    <w:pPr>
      <w:spacing w:before="100" w:beforeAutospacing="1" w:after="100" w:afterAutospacing="1"/>
    </w:pPr>
    <w:rPr>
      <w:rFonts w:eastAsia="Times New Roman"/>
    </w:rPr>
  </w:style>
  <w:style w:type="paragraph" w:customStyle="1" w:styleId="Pa0">
    <w:name w:val="Pa0"/>
    <w:basedOn w:val="Default"/>
    <w:next w:val="Default"/>
    <w:uiPriority w:val="99"/>
    <w:rsid w:val="00D955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D955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D95557"/>
    <w:pPr>
      <w:spacing w:before="100" w:beforeAutospacing="1" w:after="100" w:afterAutospacing="1"/>
    </w:pPr>
    <w:rPr>
      <w:rFonts w:eastAsia="Times New Roman"/>
    </w:rPr>
  </w:style>
  <w:style w:type="paragraph" w:customStyle="1" w:styleId="tagline1">
    <w:name w:val="tagline"/>
    <w:basedOn w:val="Normal"/>
    <w:rsid w:val="00D95557"/>
    <w:pPr>
      <w:spacing w:before="100" w:beforeAutospacing="1" w:after="100" w:afterAutospacing="1"/>
    </w:pPr>
    <w:rPr>
      <w:rFonts w:eastAsia="Times New Roman"/>
    </w:rPr>
  </w:style>
  <w:style w:type="paragraph" w:customStyle="1" w:styleId="Block1">
    <w:name w:val="Block1"/>
    <w:basedOn w:val="Normal"/>
    <w:next w:val="Normal"/>
    <w:uiPriority w:val="3"/>
    <w:qFormat/>
    <w:rsid w:val="00D95557"/>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9555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D95557"/>
    <w:rPr>
      <w:sz w:val="10"/>
    </w:rPr>
  </w:style>
  <w:style w:type="paragraph" w:customStyle="1" w:styleId="ReallySamllText">
    <w:name w:val="ReallySamllText"/>
    <w:basedOn w:val="Normal"/>
    <w:link w:val="ReallySamllTextChar"/>
    <w:autoRedefine/>
    <w:rsid w:val="00D95557"/>
    <w:rPr>
      <w:rFonts w:asciiTheme="minorHAnsi" w:hAnsiTheme="minorHAnsi"/>
      <w:sz w:val="10"/>
    </w:rPr>
  </w:style>
  <w:style w:type="paragraph" w:customStyle="1" w:styleId="CardCites">
    <w:name w:val="Card Cites"/>
    <w:basedOn w:val="Normal"/>
    <w:next w:val="Normal"/>
    <w:qFormat/>
    <w:rsid w:val="00D95557"/>
    <w:rPr>
      <w:rFonts w:eastAsia="Times New Roman"/>
      <w:b/>
      <w:sz w:val="20"/>
    </w:rPr>
  </w:style>
  <w:style w:type="paragraph" w:customStyle="1" w:styleId="NormalWeb3">
    <w:name w:val="Normal (Web)3"/>
    <w:basedOn w:val="Normal"/>
    <w:rsid w:val="00D95557"/>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95557"/>
    <w:pPr>
      <w:ind w:left="400"/>
    </w:pPr>
    <w:rPr>
      <w:rFonts w:eastAsia="Times New Roman"/>
    </w:rPr>
  </w:style>
  <w:style w:type="paragraph" w:customStyle="1" w:styleId="TagCiteChar2">
    <w:name w:val="Tag / Cite Char"/>
    <w:basedOn w:val="Normal"/>
    <w:rsid w:val="00D95557"/>
    <w:rPr>
      <w:rFonts w:eastAsia="Times New Roman"/>
      <w:b/>
      <w:color w:val="000000"/>
    </w:rPr>
  </w:style>
  <w:style w:type="paragraph" w:customStyle="1" w:styleId="PageNumber2">
    <w:name w:val="Page Number2"/>
    <w:basedOn w:val="Normal"/>
    <w:next w:val="Normal"/>
    <w:rsid w:val="00D95557"/>
    <w:rPr>
      <w:rFonts w:eastAsia="Times New Roman"/>
      <w:sz w:val="20"/>
    </w:rPr>
  </w:style>
  <w:style w:type="paragraph" w:customStyle="1" w:styleId="HeaderFooter">
    <w:name w:val="Header &amp; Footer"/>
    <w:rsid w:val="00D95557"/>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D95557"/>
    <w:rPr>
      <w:rFonts w:ascii="Arial Narrow" w:eastAsia="Times New Roman" w:hAnsi="Arial Narrow"/>
      <w:color w:val="000000"/>
      <w:sz w:val="16"/>
    </w:rPr>
  </w:style>
  <w:style w:type="paragraph" w:customStyle="1" w:styleId="CardTextUnderlined">
    <w:name w:val="Card Text Underlined"/>
    <w:basedOn w:val="Normal"/>
    <w:rsid w:val="00D95557"/>
    <w:rPr>
      <w:rFonts w:ascii="Arial Narrow" w:eastAsia="Times New Roman" w:hAnsi="Arial Narrow"/>
      <w:u w:val="single"/>
    </w:rPr>
  </w:style>
  <w:style w:type="paragraph" w:customStyle="1" w:styleId="HeaderDebate">
    <w:name w:val="Header Debate"/>
    <w:basedOn w:val="Normal"/>
    <w:rsid w:val="00D95557"/>
    <w:pPr>
      <w:jc w:val="center"/>
      <w:outlineLvl w:val="0"/>
    </w:pPr>
    <w:rPr>
      <w:rFonts w:eastAsia="Times New Roman"/>
      <w:b/>
      <w:sz w:val="48"/>
      <w:u w:val="words"/>
    </w:rPr>
  </w:style>
  <w:style w:type="paragraph" w:customStyle="1" w:styleId="NormalWeb1">
    <w:name w:val="Normal (Web)1"/>
    <w:basedOn w:val="Normal"/>
    <w:rsid w:val="00D95557"/>
    <w:pPr>
      <w:spacing w:before="100" w:beforeAutospacing="1" w:after="100" w:afterAutospacing="1"/>
    </w:pPr>
    <w:rPr>
      <w:rFonts w:eastAsia="Times New Roman"/>
      <w:sz w:val="20"/>
      <w:szCs w:val="20"/>
    </w:rPr>
  </w:style>
  <w:style w:type="paragraph" w:customStyle="1" w:styleId="CardTagCharChar">
    <w:name w:val="Card Tag Char Char"/>
    <w:basedOn w:val="Normal"/>
    <w:rsid w:val="00D95557"/>
    <w:rPr>
      <w:rFonts w:eastAsia="Times New Roman"/>
      <w:b/>
    </w:rPr>
  </w:style>
  <w:style w:type="paragraph" w:customStyle="1" w:styleId="fixed">
    <w:name w:val="fixed"/>
    <w:basedOn w:val="Normal"/>
    <w:rsid w:val="00D95557"/>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95557"/>
    <w:pPr>
      <w:spacing w:before="100" w:beforeAutospacing="1" w:after="100" w:afterAutospacing="1"/>
    </w:pPr>
    <w:rPr>
      <w:rFonts w:eastAsia="Times New Roman"/>
    </w:rPr>
  </w:style>
  <w:style w:type="paragraph" w:customStyle="1" w:styleId="ExecutiveSummarytext">
    <w:name w:val="Executive Summary text"/>
    <w:basedOn w:val="Normal"/>
    <w:next w:val="Normal"/>
    <w:rsid w:val="00D95557"/>
    <w:pPr>
      <w:autoSpaceDE w:val="0"/>
      <w:autoSpaceDN w:val="0"/>
      <w:adjustRightInd w:val="0"/>
    </w:pPr>
    <w:rPr>
      <w:rFonts w:ascii="Arial" w:eastAsia="Times New Roman" w:hAnsi="Arial"/>
    </w:rPr>
  </w:style>
  <w:style w:type="character" w:customStyle="1" w:styleId="NormalUnderlineChar1">
    <w:name w:val="Normal Underline Char1"/>
    <w:locked/>
    <w:rsid w:val="00D95557"/>
    <w:rPr>
      <w:u w:val="single"/>
    </w:rPr>
  </w:style>
  <w:style w:type="character" w:customStyle="1" w:styleId="CardUpSize-LightChar">
    <w:name w:val="CardUpSize - Light Char"/>
    <w:link w:val="CardUpSize-Light"/>
    <w:locked/>
    <w:rsid w:val="00D95557"/>
    <w:rPr>
      <w:rFonts w:ascii="Times New Roman" w:eastAsia="Times New Roman" w:hAnsi="Times New Roman"/>
      <w:szCs w:val="32"/>
      <w:u w:val="single"/>
    </w:rPr>
  </w:style>
  <w:style w:type="paragraph" w:customStyle="1" w:styleId="CardUpSize-Light">
    <w:name w:val="CardUpSize - Light"/>
    <w:basedOn w:val="Normal"/>
    <w:link w:val="CardUpSize-LightChar"/>
    <w:rsid w:val="00D95557"/>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D95557"/>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95557"/>
    <w:pPr>
      <w:jc w:val="both"/>
    </w:pPr>
    <w:rPr>
      <w:rFonts w:ascii="Times New Roman" w:eastAsia="Times New Roman" w:hAnsi="Times New Roman"/>
      <w:b/>
      <w:szCs w:val="32"/>
      <w:u w:val="single"/>
    </w:rPr>
  </w:style>
  <w:style w:type="paragraph" w:customStyle="1" w:styleId="SmallCite">
    <w:name w:val="Small Cite"/>
    <w:basedOn w:val="Normal"/>
    <w:rsid w:val="00D95557"/>
    <w:rPr>
      <w:rFonts w:ascii="Verdana" w:eastAsia="Times New Roman" w:hAnsi="Verdana"/>
      <w:sz w:val="16"/>
    </w:rPr>
  </w:style>
  <w:style w:type="paragraph" w:customStyle="1" w:styleId="clearformatting">
    <w:name w:val="clear formatting"/>
    <w:basedOn w:val="Heading2"/>
    <w:rsid w:val="00D95557"/>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D95557"/>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D95557"/>
    <w:pPr>
      <w:spacing w:after="240" w:line="360" w:lineRule="atLeast"/>
    </w:pPr>
    <w:rPr>
      <w:rFonts w:eastAsia="Times New Roman"/>
      <w:b/>
      <w:bCs/>
      <w:sz w:val="16"/>
      <w:szCs w:val="16"/>
    </w:rPr>
  </w:style>
  <w:style w:type="paragraph" w:customStyle="1" w:styleId="PlaceholderText1">
    <w:name w:val="Placeholder Text1"/>
    <w:basedOn w:val="Normal"/>
    <w:rsid w:val="00D95557"/>
    <w:pPr>
      <w:keepNext/>
      <w:numPr>
        <w:numId w:val="13"/>
      </w:numPr>
      <w:outlineLvl w:val="0"/>
    </w:pPr>
    <w:rPr>
      <w:rFonts w:eastAsia="MS Gothic"/>
    </w:rPr>
  </w:style>
  <w:style w:type="character" w:customStyle="1" w:styleId="ImportantTextChar">
    <w:name w:val="Important Text Char"/>
    <w:link w:val="ImportantText"/>
    <w:locked/>
    <w:rsid w:val="00D95557"/>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95557"/>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95557"/>
    <w:rPr>
      <w:rFonts w:ascii="HNKAOE+Arial" w:hAnsi="HNKAOE+Arial"/>
    </w:rPr>
  </w:style>
  <w:style w:type="paragraph" w:customStyle="1" w:styleId="StyleBodyText11ptBlackUnderline">
    <w:name w:val="Style Body Text + 11 pt Black Underline"/>
    <w:basedOn w:val="BodyText"/>
    <w:link w:val="StyleBodyText11ptBlackUnderlineChar"/>
    <w:rsid w:val="00D95557"/>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D95557"/>
    <w:rPr>
      <w:rFonts w:ascii="HNKAOE+Arial" w:hAnsi="HNKAOE+Arial"/>
    </w:rPr>
  </w:style>
  <w:style w:type="paragraph" w:customStyle="1" w:styleId="StyleBodyText11ptBoldBlack">
    <w:name w:val="Style Body Text + 11 pt Bold Black"/>
    <w:basedOn w:val="BodyText"/>
    <w:link w:val="StyleBodyText11ptBoldBlackChar"/>
    <w:rsid w:val="00D95557"/>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D95557"/>
    <w:rPr>
      <w:rFonts w:ascii="Times New Roman" w:eastAsia="Malgun Gothic" w:hAnsi="Times New Roman"/>
      <w:bCs/>
    </w:rPr>
  </w:style>
  <w:style w:type="paragraph" w:customStyle="1" w:styleId="StyletinyBold">
    <w:name w:val="Style tiny + Bold"/>
    <w:basedOn w:val="tiny"/>
    <w:link w:val="StyletinyBoldChar"/>
    <w:rsid w:val="00D95557"/>
    <w:rPr>
      <w:rFonts w:cstheme="minorBidi"/>
      <w:bCs/>
      <w:sz w:val="22"/>
      <w:szCs w:val="22"/>
    </w:rPr>
  </w:style>
  <w:style w:type="character" w:customStyle="1" w:styleId="Heading5SizeDownChar">
    <w:name w:val="Heading 5 Size Down Char"/>
    <w:link w:val="Heading5SizeDown"/>
    <w:locked/>
    <w:rsid w:val="00D95557"/>
    <w:rPr>
      <w:rFonts w:ascii="Times New Roman" w:eastAsia="Times New Roman" w:hAnsi="Times New Roman"/>
      <w:szCs w:val="16"/>
    </w:rPr>
  </w:style>
  <w:style w:type="paragraph" w:customStyle="1" w:styleId="Heading5SizeDown">
    <w:name w:val="Heading 5 Size Down"/>
    <w:basedOn w:val="Normal"/>
    <w:link w:val="Heading5SizeDownChar"/>
    <w:autoRedefine/>
    <w:rsid w:val="00D95557"/>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D95557"/>
    <w:rPr>
      <w:rFonts w:ascii="Times New Roman" w:eastAsia="Times New Roman" w:hAnsi="Times New Roman" w:cs="Arial"/>
      <w:b/>
      <w:szCs w:val="44"/>
    </w:rPr>
  </w:style>
  <w:style w:type="paragraph" w:customStyle="1" w:styleId="Normal2Bold">
    <w:name w:val="Normal2 + Bold"/>
    <w:basedOn w:val="Normal"/>
    <w:link w:val="Normal2BoldChar"/>
    <w:rsid w:val="00D95557"/>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D95557"/>
    <w:rPr>
      <w:rFonts w:ascii="Times New Roman" w:eastAsia="Times New Roman" w:hAnsi="Times New Roman"/>
      <w:lang w:eastAsia="ar-SA"/>
    </w:rPr>
  </w:style>
  <w:style w:type="paragraph" w:customStyle="1" w:styleId="ListContents">
    <w:name w:val="List Contents"/>
    <w:basedOn w:val="Normal"/>
    <w:link w:val="ListContentsChar"/>
    <w:rsid w:val="00D95557"/>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95557"/>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95557"/>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D95557"/>
    <w:pPr>
      <w:spacing w:after="160" w:line="259" w:lineRule="auto"/>
    </w:pPr>
    <w:rPr>
      <w:sz w:val="22"/>
      <w:szCs w:val="22"/>
      <w:u w:val="thick"/>
    </w:rPr>
  </w:style>
  <w:style w:type="character" w:customStyle="1" w:styleId="StyleCards12ptThickunderlineChar2">
    <w:name w:val="Style Cards + 12 pt Thick underline Char2"/>
    <w:link w:val="StyleCards12ptThickunderline"/>
    <w:locked/>
    <w:rsid w:val="00D95557"/>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D95557"/>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D95557"/>
    <w:rPr>
      <w:rFonts w:ascii="Arial" w:eastAsia="Times New Roman" w:hAnsi="Arial"/>
      <w:sz w:val="12"/>
    </w:rPr>
  </w:style>
  <w:style w:type="paragraph" w:customStyle="1" w:styleId="Unimportant">
    <w:name w:val="Unimportant"/>
    <w:basedOn w:val="Normal"/>
    <w:link w:val="UnimportantCharChar"/>
    <w:rsid w:val="00D95557"/>
    <w:pPr>
      <w:jc w:val="both"/>
    </w:pPr>
    <w:rPr>
      <w:rFonts w:ascii="Arial" w:eastAsia="Times New Roman" w:hAnsi="Arial"/>
      <w:sz w:val="12"/>
    </w:rPr>
  </w:style>
  <w:style w:type="character" w:customStyle="1" w:styleId="TagCiteChar3">
    <w:name w:val="Tag &amp; Cite Char"/>
    <w:link w:val="TagCite2"/>
    <w:locked/>
    <w:rsid w:val="00D95557"/>
    <w:rPr>
      <w:rFonts w:ascii="Arial" w:eastAsia="Times New Roman" w:hAnsi="Arial"/>
      <w:b/>
    </w:rPr>
  </w:style>
  <w:style w:type="paragraph" w:customStyle="1" w:styleId="TagCite2">
    <w:name w:val="Tag &amp; Cite"/>
    <w:basedOn w:val="Normal"/>
    <w:link w:val="TagCiteChar3"/>
    <w:rsid w:val="00D95557"/>
    <w:pPr>
      <w:jc w:val="both"/>
    </w:pPr>
    <w:rPr>
      <w:rFonts w:ascii="Arial" w:eastAsia="Times New Roman" w:hAnsi="Arial"/>
      <w:b/>
    </w:rPr>
  </w:style>
  <w:style w:type="character" w:customStyle="1" w:styleId="HighlightedTextChar">
    <w:name w:val="Highlighted Text Char"/>
    <w:link w:val="HighlightedText"/>
    <w:locked/>
    <w:rsid w:val="00D95557"/>
    <w:rPr>
      <w:rFonts w:ascii="Arial" w:eastAsia="Times New Roman" w:hAnsi="Arial"/>
      <w:b/>
      <w:u w:val="thick"/>
    </w:rPr>
  </w:style>
  <w:style w:type="paragraph" w:customStyle="1" w:styleId="HighlightedText">
    <w:name w:val="Highlighted Text"/>
    <w:basedOn w:val="Normal"/>
    <w:link w:val="HighlightedTextChar"/>
    <w:rsid w:val="00D95557"/>
    <w:pPr>
      <w:jc w:val="both"/>
    </w:pPr>
    <w:rPr>
      <w:rFonts w:ascii="Arial" w:eastAsia="Times New Roman" w:hAnsi="Arial"/>
      <w:b/>
      <w:u w:val="thick"/>
    </w:rPr>
  </w:style>
  <w:style w:type="paragraph" w:customStyle="1" w:styleId="StyleHeading1Justified">
    <w:name w:val="Style Heading 1 + Justified"/>
    <w:basedOn w:val="Normal"/>
    <w:next w:val="Normal"/>
    <w:rsid w:val="00D95557"/>
    <w:rPr>
      <w:rFonts w:ascii="Arial" w:eastAsia="Times New Roman" w:hAnsi="Arial"/>
      <w:sz w:val="20"/>
      <w:szCs w:val="20"/>
    </w:rPr>
  </w:style>
  <w:style w:type="paragraph" w:customStyle="1" w:styleId="textunderline0">
    <w:name w:val="text underline"/>
    <w:basedOn w:val="Normal"/>
    <w:link w:val="textunderlineChar0"/>
    <w:autoRedefine/>
    <w:rsid w:val="00D95557"/>
    <w:rPr>
      <w:rFonts w:asciiTheme="minorHAnsi" w:hAnsiTheme="minorHAnsi"/>
      <w:u w:val="thick"/>
    </w:rPr>
  </w:style>
  <w:style w:type="character" w:customStyle="1" w:styleId="DebateTagChar">
    <w:name w:val="Debate Tag Char"/>
    <w:link w:val="DebateTag"/>
    <w:locked/>
    <w:rsid w:val="00D95557"/>
    <w:rPr>
      <w:rFonts w:ascii="Garamond" w:hAnsi="Garamond"/>
      <w:b/>
    </w:rPr>
  </w:style>
  <w:style w:type="paragraph" w:customStyle="1" w:styleId="DebateTag">
    <w:name w:val="Debate Tag"/>
    <w:basedOn w:val="Normal"/>
    <w:link w:val="DebateTagChar"/>
    <w:autoRedefine/>
    <w:rsid w:val="00D95557"/>
    <w:pPr>
      <w:tabs>
        <w:tab w:val="left" w:pos="270"/>
      </w:tabs>
    </w:pPr>
    <w:rPr>
      <w:rFonts w:ascii="Garamond" w:hAnsi="Garamond"/>
      <w:b/>
    </w:rPr>
  </w:style>
  <w:style w:type="paragraph" w:customStyle="1" w:styleId="DebateCite">
    <w:name w:val="Debate Cite"/>
    <w:basedOn w:val="Normal"/>
    <w:autoRedefine/>
    <w:rsid w:val="00D95557"/>
    <w:pPr>
      <w:tabs>
        <w:tab w:val="left" w:pos="270"/>
      </w:tabs>
    </w:pPr>
    <w:rPr>
      <w:rFonts w:eastAsia="Times New Roman"/>
      <w:sz w:val="20"/>
    </w:rPr>
  </w:style>
  <w:style w:type="paragraph" w:customStyle="1" w:styleId="BlockTitle10">
    <w:name w:val="Block Title #1"/>
    <w:basedOn w:val="Heading1"/>
    <w:rsid w:val="00D95557"/>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D95557"/>
    <w:pPr>
      <w:widowControl w:val="0"/>
      <w:suppressAutoHyphens/>
    </w:pPr>
    <w:rPr>
      <w:rFonts w:ascii="Courier New" w:eastAsia="Courier New" w:hAnsi="Courier New"/>
      <w:sz w:val="20"/>
      <w:szCs w:val="20"/>
    </w:rPr>
  </w:style>
  <w:style w:type="paragraph" w:customStyle="1" w:styleId="MaggieTag">
    <w:name w:val="MaggieTag"/>
    <w:basedOn w:val="Heading2"/>
    <w:rsid w:val="00D95557"/>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D95557"/>
    <w:rPr>
      <w:rFonts w:ascii="Times New Roman" w:eastAsia="Times New Roman" w:hAnsi="Times New Roman"/>
    </w:rPr>
  </w:style>
  <w:style w:type="paragraph" w:customStyle="1" w:styleId="Heading4Cite">
    <w:name w:val="Heading 4 Cite"/>
    <w:basedOn w:val="Normal"/>
    <w:link w:val="Heading4CiteChar"/>
    <w:autoRedefine/>
    <w:rsid w:val="00D95557"/>
    <w:rPr>
      <w:rFonts w:ascii="Times New Roman" w:eastAsia="Times New Roman" w:hAnsi="Times New Roman"/>
    </w:rPr>
  </w:style>
  <w:style w:type="paragraph" w:customStyle="1" w:styleId="4">
    <w:name w:val="4"/>
    <w:basedOn w:val="Normal"/>
    <w:rsid w:val="00D95557"/>
    <w:rPr>
      <w:rFonts w:eastAsia="Times New Roman"/>
      <w:sz w:val="20"/>
    </w:rPr>
  </w:style>
  <w:style w:type="character" w:customStyle="1" w:styleId="UnunderlinedTextChar">
    <w:name w:val="Ununderlined Text Char"/>
    <w:link w:val="UnunderlinedText"/>
    <w:locked/>
    <w:rsid w:val="00D95557"/>
    <w:rPr>
      <w:rFonts w:eastAsia="Times New Roman"/>
      <w:bCs/>
      <w:sz w:val="12"/>
    </w:rPr>
  </w:style>
  <w:style w:type="paragraph" w:customStyle="1" w:styleId="UnunderlinedText">
    <w:name w:val="Ununderlined Text"/>
    <w:basedOn w:val="Normal"/>
    <w:link w:val="UnunderlinedTextChar"/>
    <w:autoRedefine/>
    <w:rsid w:val="00D95557"/>
    <w:pPr>
      <w:spacing w:after="200" w:line="276" w:lineRule="auto"/>
    </w:pPr>
    <w:rPr>
      <w:rFonts w:asciiTheme="minorHAnsi" w:eastAsia="Times New Roman" w:hAnsiTheme="minorHAnsi"/>
      <w:bCs/>
      <w:sz w:val="12"/>
    </w:rPr>
  </w:style>
  <w:style w:type="paragraph" w:customStyle="1" w:styleId="card0">
    <w:name w:val="%card"/>
    <w:basedOn w:val="Normal"/>
    <w:autoRedefine/>
    <w:rsid w:val="00D95557"/>
    <w:pPr>
      <w:spacing w:after="200" w:line="276" w:lineRule="auto"/>
      <w:ind w:left="288" w:right="288"/>
    </w:pPr>
    <w:rPr>
      <w:rFonts w:eastAsia="Times New Roman"/>
      <w:bCs/>
    </w:rPr>
  </w:style>
  <w:style w:type="paragraph" w:customStyle="1" w:styleId="BlockTitle4">
    <w:name w:val="%Block Title"/>
    <w:basedOn w:val="Heading1"/>
    <w:rsid w:val="00D95557"/>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D95557"/>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D955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D95557"/>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D95557"/>
    <w:rPr>
      <w:rFonts w:ascii="Century Gothic" w:eastAsia="Cambria" w:hAnsi="Century Gothic"/>
      <w:u w:val="thick"/>
    </w:rPr>
  </w:style>
  <w:style w:type="paragraph" w:customStyle="1" w:styleId="Card-Underline0">
    <w:name w:val="Card-Underline"/>
    <w:basedOn w:val="Normal"/>
    <w:link w:val="Card-UnderlineChar"/>
    <w:qFormat/>
    <w:rsid w:val="00D95557"/>
    <w:rPr>
      <w:rFonts w:ascii="Century Gothic" w:eastAsia="Cambria" w:hAnsi="Century Gothic"/>
      <w:u w:val="thick"/>
    </w:rPr>
  </w:style>
  <w:style w:type="paragraph" w:customStyle="1" w:styleId="PageNumber3">
    <w:name w:val="Page Number3"/>
    <w:basedOn w:val="Normal"/>
    <w:next w:val="Normal"/>
    <w:rsid w:val="00D95557"/>
    <w:rPr>
      <w:rFonts w:eastAsia="Times New Roman"/>
      <w:sz w:val="20"/>
    </w:rPr>
  </w:style>
  <w:style w:type="paragraph" w:customStyle="1" w:styleId="PageNumber4">
    <w:name w:val="Page Number4"/>
    <w:basedOn w:val="Normal"/>
    <w:next w:val="Normal"/>
    <w:rsid w:val="00D95557"/>
    <w:rPr>
      <w:rFonts w:eastAsia="Times New Roman"/>
      <w:sz w:val="20"/>
    </w:rPr>
  </w:style>
  <w:style w:type="paragraph" w:customStyle="1" w:styleId="PageNumber5">
    <w:name w:val="Page Number5"/>
    <w:basedOn w:val="Normal"/>
    <w:next w:val="Normal"/>
    <w:rsid w:val="00D95557"/>
    <w:rPr>
      <w:rFonts w:eastAsia="Times New Roman"/>
      <w:sz w:val="20"/>
    </w:rPr>
  </w:style>
  <w:style w:type="paragraph" w:customStyle="1" w:styleId="smalltext1">
    <w:name w:val="small text1"/>
    <w:basedOn w:val="Normal"/>
    <w:next w:val="Normal"/>
    <w:uiPriority w:val="4"/>
    <w:qFormat/>
    <w:rsid w:val="00D95557"/>
    <w:pPr>
      <w:keepNext/>
      <w:keepLines/>
      <w:spacing w:before="200"/>
      <w:outlineLvl w:val="3"/>
    </w:pPr>
    <w:rPr>
      <w:rFonts w:eastAsia="Times New Roman"/>
      <w:b/>
      <w:bCs/>
      <w:iCs/>
      <w:sz w:val="26"/>
    </w:rPr>
  </w:style>
  <w:style w:type="character" w:customStyle="1" w:styleId="CircleChar">
    <w:name w:val="Circle Char"/>
    <w:link w:val="Circle"/>
    <w:locked/>
    <w:rsid w:val="00D95557"/>
    <w:rPr>
      <w:rFonts w:ascii="Times New Roman" w:eastAsia="Times New Roman" w:hAnsi="Times New Roman"/>
      <w:b/>
      <w:u w:val="words"/>
    </w:rPr>
  </w:style>
  <w:style w:type="paragraph" w:customStyle="1" w:styleId="Circle">
    <w:name w:val="Circle"/>
    <w:basedOn w:val="Normal"/>
    <w:link w:val="CircleChar"/>
    <w:rsid w:val="00D95557"/>
    <w:rPr>
      <w:rFonts w:ascii="Times New Roman" w:eastAsia="Times New Roman" w:hAnsi="Times New Roman"/>
      <w:b/>
      <w:u w:val="words"/>
    </w:rPr>
  </w:style>
  <w:style w:type="paragraph" w:customStyle="1" w:styleId="PageNumber6">
    <w:name w:val="Page Number6"/>
    <w:basedOn w:val="Normal"/>
    <w:next w:val="Normal"/>
    <w:rsid w:val="00D95557"/>
    <w:rPr>
      <w:rFonts w:eastAsia="Times New Roman"/>
      <w:sz w:val="20"/>
    </w:rPr>
  </w:style>
  <w:style w:type="paragraph" w:customStyle="1" w:styleId="user">
    <w:name w:val="user"/>
    <w:basedOn w:val="Normal"/>
    <w:rsid w:val="00D95557"/>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95557"/>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95557"/>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95557"/>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95557"/>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95557"/>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D95557"/>
    <w:rPr>
      <w:rFonts w:eastAsia="Times New Roman"/>
      <w:sz w:val="20"/>
    </w:rPr>
  </w:style>
  <w:style w:type="paragraph" w:customStyle="1" w:styleId="DebateTag0">
    <w:name w:val="DebateTag"/>
    <w:basedOn w:val="Normal"/>
    <w:qFormat/>
    <w:rsid w:val="00D95557"/>
    <w:rPr>
      <w:b/>
    </w:rPr>
  </w:style>
  <w:style w:type="paragraph" w:customStyle="1" w:styleId="date-comments">
    <w:name w:val="date-comments"/>
    <w:basedOn w:val="Normal"/>
    <w:uiPriority w:val="99"/>
    <w:rsid w:val="00D95557"/>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D955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D95557"/>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D95557"/>
    <w:rPr>
      <w:rFonts w:ascii="Garamond" w:eastAsia="Calibri" w:hAnsi="Garamond" w:hint="default"/>
      <w:sz w:val="16"/>
      <w:szCs w:val="22"/>
    </w:rPr>
  </w:style>
  <w:style w:type="character" w:customStyle="1" w:styleId="message-item">
    <w:name w:val="message-item"/>
    <w:rsid w:val="00D95557"/>
  </w:style>
  <w:style w:type="character" w:customStyle="1" w:styleId="lightheader">
    <w:name w:val="lightheader"/>
    <w:rsid w:val="00D95557"/>
  </w:style>
  <w:style w:type="character" w:customStyle="1" w:styleId="datestamp">
    <w:name w:val="datestamp"/>
    <w:rsid w:val="00D95557"/>
  </w:style>
  <w:style w:type="character" w:customStyle="1" w:styleId="i">
    <w:name w:val="i"/>
    <w:uiPriority w:val="99"/>
    <w:rsid w:val="00D95557"/>
  </w:style>
  <w:style w:type="character" w:customStyle="1" w:styleId="forenames">
    <w:name w:val="forenames"/>
    <w:rsid w:val="00D95557"/>
  </w:style>
  <w:style w:type="character" w:customStyle="1" w:styleId="surname">
    <w:name w:val="surname"/>
    <w:rsid w:val="00D95557"/>
  </w:style>
  <w:style w:type="character" w:customStyle="1" w:styleId="medium-font">
    <w:name w:val="medium-font"/>
    <w:rsid w:val="00D95557"/>
  </w:style>
  <w:style w:type="character" w:customStyle="1" w:styleId="title-link-wrapper">
    <w:name w:val="title-link-wrapper"/>
    <w:rsid w:val="00D95557"/>
  </w:style>
  <w:style w:type="character" w:customStyle="1" w:styleId="refpreview">
    <w:name w:val="refpreview"/>
    <w:rsid w:val="00D95557"/>
  </w:style>
  <w:style w:type="character" w:customStyle="1" w:styleId="loose1">
    <w:name w:val="loose1"/>
    <w:rsid w:val="00D95557"/>
  </w:style>
  <w:style w:type="character" w:customStyle="1" w:styleId="email">
    <w:name w:val="email"/>
    <w:rsid w:val="00D95557"/>
  </w:style>
  <w:style w:type="character" w:customStyle="1" w:styleId="gsa">
    <w:name w:val="gs_a"/>
    <w:rsid w:val="00D95557"/>
  </w:style>
  <w:style w:type="character" w:customStyle="1" w:styleId="goohl1">
    <w:name w:val="goohl1"/>
    <w:rsid w:val="00D95557"/>
  </w:style>
  <w:style w:type="character" w:customStyle="1" w:styleId="mainarttitle">
    <w:name w:val="mainarttitle"/>
    <w:rsid w:val="00D95557"/>
  </w:style>
  <w:style w:type="character" w:customStyle="1" w:styleId="mainartauthor">
    <w:name w:val="mainartauthor"/>
    <w:rsid w:val="00D95557"/>
  </w:style>
  <w:style w:type="character" w:customStyle="1" w:styleId="mainartdate">
    <w:name w:val="mainartdate"/>
    <w:rsid w:val="00D95557"/>
  </w:style>
  <w:style w:type="character" w:customStyle="1" w:styleId="gsggs">
    <w:name w:val="gs_ggs"/>
    <w:rsid w:val="00D95557"/>
  </w:style>
  <w:style w:type="character" w:customStyle="1" w:styleId="ahead">
    <w:name w:val="a_head"/>
    <w:rsid w:val="00D95557"/>
  </w:style>
  <w:style w:type="character" w:customStyle="1" w:styleId="articleauthor">
    <w:name w:val="articleauthor"/>
    <w:rsid w:val="00D95557"/>
  </w:style>
  <w:style w:type="character" w:customStyle="1" w:styleId="footnote">
    <w:name w:val="footnote"/>
    <w:rsid w:val="00D95557"/>
  </w:style>
  <w:style w:type="character" w:customStyle="1" w:styleId="docbody">
    <w:name w:val="docbody"/>
    <w:rsid w:val="00D95557"/>
  </w:style>
  <w:style w:type="character" w:customStyle="1" w:styleId="superscript">
    <w:name w:val="superscript"/>
    <w:rsid w:val="00D95557"/>
  </w:style>
  <w:style w:type="character" w:customStyle="1" w:styleId="citeChar2">
    <w:name w:val="cite Char"/>
    <w:locked/>
    <w:rsid w:val="00D95557"/>
    <w:rPr>
      <w:b/>
      <w:bCs w:val="0"/>
      <w:u w:val="single"/>
    </w:rPr>
  </w:style>
  <w:style w:type="character" w:customStyle="1" w:styleId="StyleUnderlineChar">
    <w:name w:val="Style Underline Char"/>
    <w:locked/>
    <w:rsid w:val="00D95557"/>
    <w:rPr>
      <w:u w:val="single"/>
    </w:rPr>
  </w:style>
  <w:style w:type="character" w:customStyle="1" w:styleId="CitesCharChar">
    <w:name w:val="Cites Char Char"/>
    <w:locked/>
    <w:rsid w:val="00D95557"/>
    <w:rPr>
      <w:b/>
      <w:bCs/>
    </w:rPr>
  </w:style>
  <w:style w:type="character" w:customStyle="1" w:styleId="bwxsm">
    <w:name w:val="b w xsm"/>
    <w:rsid w:val="00D95557"/>
  </w:style>
  <w:style w:type="character" w:customStyle="1" w:styleId="fstd">
    <w:name w:val="f std"/>
    <w:rsid w:val="00D95557"/>
  </w:style>
  <w:style w:type="character" w:customStyle="1" w:styleId="gl">
    <w:name w:val="gl"/>
    <w:rsid w:val="00D95557"/>
  </w:style>
  <w:style w:type="character" w:customStyle="1" w:styleId="heading2char2charchar1">
    <w:name w:val="heading2char2charchar1"/>
    <w:rsid w:val="00D95557"/>
  </w:style>
  <w:style w:type="character" w:customStyle="1" w:styleId="charchar60">
    <w:name w:val="charchar6"/>
    <w:rsid w:val="00D95557"/>
  </w:style>
  <w:style w:type="character" w:customStyle="1" w:styleId="bio1">
    <w:name w:val="bio1"/>
    <w:rsid w:val="00D95557"/>
    <w:rPr>
      <w:rFonts w:ascii="Arial" w:hAnsi="Arial" w:cs="Arial" w:hint="default"/>
      <w:i/>
      <w:iCs/>
      <w:color w:val="000000"/>
      <w:sz w:val="20"/>
      <w:szCs w:val="20"/>
    </w:rPr>
  </w:style>
  <w:style w:type="character" w:customStyle="1" w:styleId="cardCharCharCharCharCharChar">
    <w:name w:val="card Char Char Char Char Char Char"/>
    <w:rsid w:val="00D95557"/>
    <w:rPr>
      <w:sz w:val="24"/>
      <w:szCs w:val="24"/>
      <w:lang w:val="en-US" w:eastAsia="en-US" w:bidi="ar-SA"/>
    </w:rPr>
  </w:style>
  <w:style w:type="character" w:customStyle="1" w:styleId="Style24ptBoldUnderlineCenteredCharChar">
    <w:name w:val="Style 24 pt Bold Underline Centered Char Char"/>
    <w:rsid w:val="00D95557"/>
    <w:rPr>
      <w:b/>
      <w:bCs/>
      <w:sz w:val="48"/>
      <w:szCs w:val="24"/>
      <w:u w:val="single"/>
      <w:lang w:val="en-US" w:eastAsia="en-US" w:bidi="ar-SA"/>
    </w:rPr>
  </w:style>
  <w:style w:type="character" w:customStyle="1" w:styleId="TagCiteCharChar0">
    <w:name w:val="Tag / Cite Char Char"/>
    <w:rsid w:val="00D95557"/>
    <w:rPr>
      <w:b/>
      <w:bCs w:val="0"/>
      <w:color w:val="000000"/>
      <w:sz w:val="24"/>
      <w:szCs w:val="24"/>
      <w:lang w:val="en-US" w:eastAsia="en-US" w:bidi="ar-SA"/>
    </w:rPr>
  </w:style>
  <w:style w:type="character" w:customStyle="1" w:styleId="CardTextUnderlinedCharChar">
    <w:name w:val="Card Text Underlined Char Char"/>
    <w:rsid w:val="00D95557"/>
    <w:rPr>
      <w:rFonts w:ascii="Arial Narrow" w:hAnsi="Arial Narrow" w:hint="default"/>
      <w:szCs w:val="24"/>
      <w:u w:val="single"/>
      <w:lang w:val="en-US" w:eastAsia="en-US" w:bidi="ar-SA"/>
    </w:rPr>
  </w:style>
  <w:style w:type="character" w:customStyle="1" w:styleId="CardTagCharCharChar">
    <w:name w:val="Card Tag Char Char Char"/>
    <w:rsid w:val="00D95557"/>
    <w:rPr>
      <w:b/>
      <w:bCs w:val="0"/>
      <w:sz w:val="24"/>
      <w:szCs w:val="24"/>
      <w:lang w:val="en-US" w:eastAsia="en-US" w:bidi="ar-SA"/>
    </w:rPr>
  </w:style>
  <w:style w:type="character" w:customStyle="1" w:styleId="mainbody">
    <w:name w:val="mainbody"/>
    <w:rsid w:val="00D95557"/>
  </w:style>
  <w:style w:type="character" w:customStyle="1" w:styleId="UnderlineStyleChar2">
    <w:name w:val="Underline Style Char2"/>
    <w:rsid w:val="00D95557"/>
    <w:rPr>
      <w:rFonts w:ascii="Garamond" w:hAnsi="Garamond" w:hint="default"/>
      <w:sz w:val="22"/>
      <w:szCs w:val="24"/>
      <w:u w:val="single"/>
      <w:lang w:val="en-US" w:eastAsia="en-US" w:bidi="ar-SA"/>
    </w:rPr>
  </w:style>
  <w:style w:type="character" w:customStyle="1" w:styleId="Style1Char2">
    <w:name w:val="Style1 Char2"/>
    <w:rsid w:val="00D95557"/>
    <w:rPr>
      <w:szCs w:val="24"/>
    </w:rPr>
  </w:style>
  <w:style w:type="character" w:customStyle="1" w:styleId="t13">
    <w:name w:val="t13"/>
    <w:rsid w:val="00D95557"/>
  </w:style>
  <w:style w:type="character" w:customStyle="1" w:styleId="lead">
    <w:name w:val="lead"/>
    <w:rsid w:val="00D95557"/>
  </w:style>
  <w:style w:type="paragraph" w:customStyle="1" w:styleId="CardDownx1">
    <w:name w:val="CardDown x1"/>
    <w:basedOn w:val="Normal"/>
    <w:link w:val="CardDownx1Char"/>
    <w:rsid w:val="00D95557"/>
  </w:style>
  <w:style w:type="character" w:customStyle="1" w:styleId="CardDownx1Char">
    <w:name w:val="CardDown x1 Char"/>
    <w:link w:val="CardDownx1"/>
    <w:locked/>
    <w:rsid w:val="00D95557"/>
    <w:rPr>
      <w:rFonts w:ascii="Georgia" w:hAnsi="Georgia"/>
    </w:rPr>
  </w:style>
  <w:style w:type="character" w:customStyle="1" w:styleId="CharChar17">
    <w:name w:val="Char Char17"/>
    <w:locked/>
    <w:rsid w:val="00D95557"/>
    <w:rPr>
      <w:rFonts w:ascii="Arial" w:hAnsi="Arial" w:cs="Arial" w:hint="default"/>
      <w:b/>
      <w:bCs/>
      <w:sz w:val="26"/>
      <w:szCs w:val="26"/>
    </w:rPr>
  </w:style>
  <w:style w:type="character" w:customStyle="1" w:styleId="address">
    <w:name w:val="address"/>
    <w:rsid w:val="00D95557"/>
  </w:style>
  <w:style w:type="character" w:customStyle="1" w:styleId="ilspan">
    <w:name w:val="il_span"/>
    <w:rsid w:val="00D95557"/>
  </w:style>
  <w:style w:type="character" w:customStyle="1" w:styleId="articletitle1">
    <w:name w:val="articletitle1"/>
    <w:rsid w:val="00D95557"/>
    <w:rPr>
      <w:rFonts w:ascii="Times New Roman" w:hAnsi="Times New Roman" w:cs="Times New Roman" w:hint="default"/>
      <w:b/>
      <w:bCs/>
      <w:sz w:val="36"/>
      <w:szCs w:val="36"/>
    </w:rPr>
  </w:style>
  <w:style w:type="character" w:customStyle="1" w:styleId="leftidx1">
    <w:name w:val="leftidx1"/>
    <w:rsid w:val="00D95557"/>
    <w:rPr>
      <w:rFonts w:ascii="Verdana" w:hAnsi="Verdana" w:hint="default"/>
      <w:sz w:val="22"/>
      <w:szCs w:val="22"/>
    </w:rPr>
  </w:style>
  <w:style w:type="character" w:customStyle="1" w:styleId="blue1">
    <w:name w:val="blue1"/>
    <w:rsid w:val="00D95557"/>
    <w:rPr>
      <w:color w:val="0000FF"/>
    </w:rPr>
  </w:style>
  <w:style w:type="character" w:customStyle="1" w:styleId="author-link1">
    <w:name w:val="author-link1"/>
    <w:rsid w:val="00D95557"/>
    <w:rPr>
      <w:b w:val="0"/>
      <w:bCs w:val="0"/>
    </w:rPr>
  </w:style>
  <w:style w:type="character" w:customStyle="1" w:styleId="black1">
    <w:name w:val="black1"/>
    <w:rsid w:val="00D95557"/>
    <w:rPr>
      <w:color w:val="000000"/>
    </w:rPr>
  </w:style>
  <w:style w:type="character" w:customStyle="1" w:styleId="StyleunderlinedCharBold">
    <w:name w:val="Style underlined Char + Bold"/>
    <w:rsid w:val="00D95557"/>
    <w:rPr>
      <w:rFonts w:ascii="Times New Roman" w:hAnsi="Times New Roman" w:cs="Times New Roman" w:hint="default"/>
      <w:b/>
      <w:bCs/>
      <w:sz w:val="21"/>
      <w:szCs w:val="24"/>
      <w:u w:val="single"/>
    </w:rPr>
  </w:style>
  <w:style w:type="character" w:customStyle="1" w:styleId="ThickUnderlineCharChar">
    <w:name w:val="Thick Underline Char Char"/>
    <w:rsid w:val="00D95557"/>
    <w:rPr>
      <w:rFonts w:ascii="Calibri" w:eastAsia="Calibri" w:hAnsi="Calibri" w:hint="default"/>
    </w:rPr>
  </w:style>
  <w:style w:type="character" w:customStyle="1" w:styleId="CardUnderline">
    <w:name w:val="Card Underline"/>
    <w:rsid w:val="00D95557"/>
    <w:rPr>
      <w:rFonts w:ascii="Times New Roman" w:hAnsi="Times New Roman" w:cs="Times New Roman" w:hint="default"/>
      <w:sz w:val="20"/>
      <w:u w:val="single"/>
    </w:rPr>
  </w:style>
  <w:style w:type="character" w:customStyle="1" w:styleId="lingoregion">
    <w:name w:val="lingo_region"/>
    <w:rsid w:val="00D95557"/>
  </w:style>
  <w:style w:type="character" w:customStyle="1" w:styleId="cite0">
    <w:name w:val="%cite"/>
    <w:rsid w:val="00D95557"/>
    <w:rPr>
      <w:rFonts w:ascii="Times New Roman" w:hAnsi="Times New Roman" w:cs="Times New Roman" w:hint="default"/>
      <w:b/>
      <w:bCs w:val="0"/>
      <w:sz w:val="24"/>
    </w:rPr>
  </w:style>
  <w:style w:type="character" w:customStyle="1" w:styleId="Emphasis21">
    <w:name w:val="%Emphasis2"/>
    <w:rsid w:val="00D95557"/>
    <w:rPr>
      <w:rFonts w:ascii="Cooper Black" w:hAnsi="Cooper Black" w:hint="default"/>
      <w:iCs/>
      <w:u w:val="single"/>
    </w:rPr>
  </w:style>
  <w:style w:type="character" w:customStyle="1" w:styleId="bodycontentlink">
    <w:name w:val="bodycontentlink"/>
    <w:rsid w:val="00D95557"/>
  </w:style>
  <w:style w:type="character" w:customStyle="1" w:styleId="AAAcite">
    <w:name w:val="AAAcite"/>
    <w:rsid w:val="00D95557"/>
    <w:rPr>
      <w:rFonts w:ascii="Times New Roman" w:hAnsi="Times New Roman" w:cs="Times New Roman" w:hint="default"/>
      <w:b/>
      <w:bCs w:val="0"/>
      <w:sz w:val="24"/>
    </w:rPr>
  </w:style>
  <w:style w:type="character" w:customStyle="1" w:styleId="tmplheaderlink">
    <w:name w:val="tmplheaderlink"/>
    <w:rsid w:val="00D95557"/>
    <w:rPr>
      <w:rFonts w:ascii="Times New Roman" w:hAnsi="Times New Roman" w:cs="Times New Roman" w:hint="default"/>
    </w:rPr>
  </w:style>
  <w:style w:type="character" w:customStyle="1" w:styleId="UnderlinedEvidenceCharChar">
    <w:name w:val="Underlined Evidence Char Char"/>
    <w:rsid w:val="00D95557"/>
    <w:rPr>
      <w:rFonts w:ascii="Verdana" w:hAnsi="Verdana" w:hint="default"/>
      <w:sz w:val="21"/>
      <w:szCs w:val="21"/>
      <w:u w:val="thick"/>
      <w:lang w:val="en-US" w:eastAsia="en-US" w:bidi="ar-SA"/>
    </w:rPr>
  </w:style>
  <w:style w:type="character" w:customStyle="1" w:styleId="role">
    <w:name w:val="role"/>
    <w:rsid w:val="00D95557"/>
  </w:style>
  <w:style w:type="character" w:customStyle="1" w:styleId="pagination">
    <w:name w:val="pagination"/>
    <w:rsid w:val="00D95557"/>
  </w:style>
  <w:style w:type="character" w:customStyle="1" w:styleId="doi">
    <w:name w:val="doi"/>
    <w:rsid w:val="00D95557"/>
  </w:style>
  <w:style w:type="character" w:customStyle="1" w:styleId="bodycontents">
    <w:name w:val="bodycontents"/>
    <w:rsid w:val="00D95557"/>
  </w:style>
  <w:style w:type="character" w:customStyle="1" w:styleId="comma">
    <w:name w:val="comma"/>
    <w:rsid w:val="00D95557"/>
  </w:style>
  <w:style w:type="character" w:customStyle="1" w:styleId="pad5right">
    <w:name w:val="pad5right"/>
    <w:rsid w:val="00D95557"/>
  </w:style>
  <w:style w:type="character" w:customStyle="1" w:styleId="entry-date">
    <w:name w:val="entry-date"/>
    <w:rsid w:val="00D95557"/>
  </w:style>
  <w:style w:type="character" w:customStyle="1" w:styleId="desc">
    <w:name w:val="desc"/>
    <w:rsid w:val="00D95557"/>
  </w:style>
  <w:style w:type="character" w:customStyle="1" w:styleId="divider">
    <w:name w:val="divider"/>
    <w:rsid w:val="00D95557"/>
  </w:style>
  <w:style w:type="character" w:customStyle="1" w:styleId="blogdate">
    <w:name w:val="blogdate"/>
    <w:rsid w:val="00D95557"/>
  </w:style>
  <w:style w:type="character" w:customStyle="1" w:styleId="ticker">
    <w:name w:val="ticker"/>
    <w:rsid w:val="00D95557"/>
  </w:style>
  <w:style w:type="character" w:customStyle="1" w:styleId="posted">
    <w:name w:val="posted"/>
    <w:rsid w:val="00D95557"/>
  </w:style>
  <w:style w:type="character" w:customStyle="1" w:styleId="time">
    <w:name w:val="time"/>
    <w:rsid w:val="00D95557"/>
  </w:style>
  <w:style w:type="character" w:customStyle="1" w:styleId="dot">
    <w:name w:val="dot"/>
    <w:rsid w:val="00D95557"/>
  </w:style>
  <w:style w:type="character" w:customStyle="1" w:styleId="hn-date">
    <w:name w:val="hn-date"/>
    <w:rsid w:val="00D95557"/>
  </w:style>
  <w:style w:type="character" w:customStyle="1" w:styleId="location">
    <w:name w:val="location"/>
    <w:rsid w:val="00D95557"/>
  </w:style>
  <w:style w:type="character" w:customStyle="1" w:styleId="arial11">
    <w:name w:val="arial_11"/>
    <w:rsid w:val="00D95557"/>
  </w:style>
  <w:style w:type="character" w:customStyle="1" w:styleId="dropcap-letter">
    <w:name w:val="dropcap-letter"/>
    <w:rsid w:val="00D95557"/>
  </w:style>
  <w:style w:type="character" w:customStyle="1" w:styleId="offscreen">
    <w:name w:val="offscreen"/>
    <w:rsid w:val="00D95557"/>
  </w:style>
  <w:style w:type="character" w:customStyle="1" w:styleId="linked-in">
    <w:name w:val="linked-in"/>
    <w:rsid w:val="00D95557"/>
  </w:style>
  <w:style w:type="character" w:customStyle="1" w:styleId="in-widget">
    <w:name w:val="in-widget"/>
    <w:rsid w:val="00D95557"/>
  </w:style>
  <w:style w:type="character" w:customStyle="1" w:styleId="in-right">
    <w:name w:val="in-right"/>
    <w:rsid w:val="00D95557"/>
  </w:style>
  <w:style w:type="character" w:customStyle="1" w:styleId="tickerwrap">
    <w:name w:val="ticker_wrap"/>
    <w:rsid w:val="00D95557"/>
  </w:style>
  <w:style w:type="character" w:customStyle="1" w:styleId="divs">
    <w:name w:val="divs"/>
    <w:rsid w:val="00D95557"/>
  </w:style>
  <w:style w:type="character" w:customStyle="1" w:styleId="in-top">
    <w:name w:val="in-top"/>
    <w:rsid w:val="00D95557"/>
  </w:style>
  <w:style w:type="character" w:customStyle="1" w:styleId="article-date">
    <w:name w:val="article-date"/>
    <w:rsid w:val="00D95557"/>
  </w:style>
  <w:style w:type="character" w:customStyle="1" w:styleId="bodysubtoc">
    <w:name w:val="bodysubtoc"/>
    <w:rsid w:val="00D95557"/>
  </w:style>
  <w:style w:type="character" w:customStyle="1" w:styleId="lefttitlesmaller">
    <w:name w:val="lefttitlesmaller"/>
    <w:rsid w:val="00D95557"/>
  </w:style>
  <w:style w:type="character" w:customStyle="1" w:styleId="mb">
    <w:name w:val="mb"/>
    <w:rsid w:val="00D95557"/>
  </w:style>
  <w:style w:type="character" w:customStyle="1" w:styleId="field-content">
    <w:name w:val="field-content"/>
    <w:rsid w:val="00D95557"/>
  </w:style>
  <w:style w:type="character" w:customStyle="1" w:styleId="submitted-date">
    <w:name w:val="submitted-date"/>
    <w:rsid w:val="00D95557"/>
  </w:style>
  <w:style w:type="character" w:customStyle="1" w:styleId="submitted-time">
    <w:name w:val="submitted-time"/>
    <w:rsid w:val="00D95557"/>
  </w:style>
  <w:style w:type="character" w:customStyle="1" w:styleId="A2">
    <w:name w:val="A2"/>
    <w:uiPriority w:val="99"/>
    <w:rsid w:val="00D95557"/>
    <w:rPr>
      <w:rFonts w:ascii="Sabon LT Std" w:hAnsi="Sabon LT Std" w:cs="Sabon LT Std" w:hint="default"/>
      <w:color w:val="000000"/>
      <w:sz w:val="15"/>
      <w:szCs w:val="15"/>
    </w:rPr>
  </w:style>
  <w:style w:type="character" w:customStyle="1" w:styleId="searchword">
    <w:name w:val="searchword"/>
    <w:rsid w:val="00D95557"/>
  </w:style>
  <w:style w:type="character" w:customStyle="1" w:styleId="meta-prep">
    <w:name w:val="meta-prep"/>
    <w:rsid w:val="00D95557"/>
  </w:style>
  <w:style w:type="numbering" w:customStyle="1" w:styleId="1ai1">
    <w:name w:val="1 / a / i1"/>
    <w:rsid w:val="00D95557"/>
    <w:pPr>
      <w:numPr>
        <w:numId w:val="13"/>
      </w:numPr>
    </w:pPr>
  </w:style>
  <w:style w:type="numbering" w:styleId="1ai">
    <w:name w:val="Outline List 1"/>
    <w:basedOn w:val="NoList"/>
    <w:unhideWhenUsed/>
    <w:rsid w:val="00D95557"/>
    <w:pPr>
      <w:numPr>
        <w:numId w:val="14"/>
      </w:numPr>
    </w:pPr>
  </w:style>
  <w:style w:type="character" w:customStyle="1" w:styleId="FontStyle310">
    <w:name w:val="Font Style310"/>
    <w:uiPriority w:val="99"/>
    <w:rsid w:val="00D95557"/>
    <w:rPr>
      <w:rFonts w:ascii="Times New Roman" w:hAnsi="Times New Roman" w:cs="Times New Roman"/>
      <w:b/>
      <w:bCs/>
      <w:i/>
      <w:iCs/>
      <w:spacing w:val="-10"/>
      <w:sz w:val="18"/>
      <w:szCs w:val="18"/>
    </w:rPr>
  </w:style>
  <w:style w:type="character" w:customStyle="1" w:styleId="FontStyle329">
    <w:name w:val="Font Style329"/>
    <w:uiPriority w:val="99"/>
    <w:rsid w:val="00D95557"/>
    <w:rPr>
      <w:rFonts w:ascii="Times New Roman" w:hAnsi="Times New Roman" w:cs="Times New Roman"/>
      <w:b/>
      <w:bCs/>
      <w:spacing w:val="-10"/>
      <w:sz w:val="18"/>
      <w:szCs w:val="18"/>
    </w:rPr>
  </w:style>
  <w:style w:type="character" w:customStyle="1" w:styleId="FontStyle370">
    <w:name w:val="Font Style370"/>
    <w:uiPriority w:val="99"/>
    <w:rsid w:val="00D95557"/>
    <w:rPr>
      <w:rFonts w:ascii="Cambria" w:hAnsi="Cambria" w:cs="Cambria"/>
      <w:b/>
      <w:bCs/>
      <w:spacing w:val="-10"/>
      <w:sz w:val="18"/>
      <w:szCs w:val="18"/>
    </w:rPr>
  </w:style>
  <w:style w:type="character" w:customStyle="1" w:styleId="FontStyle302">
    <w:name w:val="Font Style302"/>
    <w:uiPriority w:val="99"/>
    <w:rsid w:val="00D95557"/>
    <w:rPr>
      <w:rFonts w:ascii="Times New Roman" w:hAnsi="Times New Roman" w:cs="Times New Roman"/>
      <w:b/>
      <w:bCs/>
      <w:sz w:val="22"/>
      <w:szCs w:val="22"/>
    </w:rPr>
  </w:style>
  <w:style w:type="character" w:customStyle="1" w:styleId="FontStyle347">
    <w:name w:val="Font Style347"/>
    <w:uiPriority w:val="99"/>
    <w:rsid w:val="00D95557"/>
    <w:rPr>
      <w:rFonts w:ascii="Times New Roman" w:hAnsi="Times New Roman" w:cs="Times New Roman"/>
      <w:b/>
      <w:bCs/>
      <w:spacing w:val="-10"/>
      <w:sz w:val="20"/>
      <w:szCs w:val="20"/>
    </w:rPr>
  </w:style>
  <w:style w:type="paragraph" w:customStyle="1" w:styleId="Style27">
    <w:name w:val="Style27"/>
    <w:basedOn w:val="Normal"/>
    <w:uiPriority w:val="99"/>
    <w:rsid w:val="00D95557"/>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D95557"/>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D95557"/>
    <w:rPr>
      <w:rFonts w:ascii="Times New Roman" w:hAnsi="Times New Roman" w:cs="Times New Roman"/>
      <w:spacing w:val="-10"/>
      <w:sz w:val="18"/>
      <w:szCs w:val="18"/>
    </w:rPr>
  </w:style>
  <w:style w:type="character" w:customStyle="1" w:styleId="FontStyle312">
    <w:name w:val="Font Style312"/>
    <w:uiPriority w:val="99"/>
    <w:rsid w:val="00D95557"/>
    <w:rPr>
      <w:rFonts w:ascii="Times New Roman" w:hAnsi="Times New Roman" w:cs="Times New Roman"/>
      <w:b/>
      <w:bCs/>
      <w:spacing w:val="-10"/>
      <w:sz w:val="16"/>
      <w:szCs w:val="16"/>
    </w:rPr>
  </w:style>
  <w:style w:type="character" w:customStyle="1" w:styleId="FontStyle346">
    <w:name w:val="Font Style346"/>
    <w:uiPriority w:val="99"/>
    <w:rsid w:val="00D95557"/>
    <w:rPr>
      <w:rFonts w:ascii="Times New Roman" w:hAnsi="Times New Roman" w:cs="Times New Roman"/>
      <w:b/>
      <w:bCs/>
      <w:spacing w:val="-10"/>
      <w:sz w:val="18"/>
      <w:szCs w:val="18"/>
    </w:rPr>
  </w:style>
  <w:style w:type="character" w:customStyle="1" w:styleId="FontStyle330">
    <w:name w:val="Font Style330"/>
    <w:uiPriority w:val="99"/>
    <w:rsid w:val="00D95557"/>
    <w:rPr>
      <w:rFonts w:ascii="Times New Roman" w:hAnsi="Times New Roman" w:cs="Times New Roman"/>
      <w:b/>
      <w:bCs/>
      <w:sz w:val="16"/>
      <w:szCs w:val="16"/>
    </w:rPr>
  </w:style>
  <w:style w:type="character" w:customStyle="1" w:styleId="FontStyle372">
    <w:name w:val="Font Style372"/>
    <w:uiPriority w:val="99"/>
    <w:rsid w:val="00D95557"/>
    <w:rPr>
      <w:rFonts w:ascii="Times New Roman" w:hAnsi="Times New Roman" w:cs="Times New Roman"/>
      <w:b/>
      <w:bCs/>
      <w:sz w:val="16"/>
      <w:szCs w:val="16"/>
    </w:rPr>
  </w:style>
  <w:style w:type="paragraph" w:customStyle="1" w:styleId="Style59">
    <w:name w:val="Style59"/>
    <w:basedOn w:val="Normal"/>
    <w:uiPriority w:val="99"/>
    <w:rsid w:val="00D9555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95557"/>
    <w:rPr>
      <w:rFonts w:ascii="Times New Roman" w:hAnsi="Times New Roman" w:cs="Times New Roman"/>
      <w:b/>
      <w:bCs/>
      <w:i/>
      <w:iCs/>
      <w:sz w:val="16"/>
      <w:szCs w:val="16"/>
    </w:rPr>
  </w:style>
  <w:style w:type="paragraph" w:customStyle="1" w:styleId="Style200">
    <w:name w:val="Style20"/>
    <w:basedOn w:val="Normal"/>
    <w:uiPriority w:val="99"/>
    <w:rsid w:val="00D9555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95557"/>
    <w:rPr>
      <w:rFonts w:ascii="Times New Roman" w:hAnsi="Times New Roman" w:cs="Times New Roman"/>
      <w:smallCaps/>
      <w:sz w:val="14"/>
      <w:szCs w:val="14"/>
    </w:rPr>
  </w:style>
  <w:style w:type="paragraph" w:customStyle="1" w:styleId="Style89">
    <w:name w:val="Style89"/>
    <w:basedOn w:val="Normal"/>
    <w:uiPriority w:val="99"/>
    <w:rsid w:val="00D9555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95557"/>
    <w:rPr>
      <w:rFonts w:ascii="Times New Roman" w:hAnsi="Times New Roman" w:cs="Times New Roman"/>
      <w:b/>
      <w:bCs/>
      <w:spacing w:val="-10"/>
      <w:sz w:val="22"/>
      <w:szCs w:val="22"/>
    </w:rPr>
  </w:style>
  <w:style w:type="character" w:customStyle="1" w:styleId="FontStyle320">
    <w:name w:val="Font Style320"/>
    <w:uiPriority w:val="99"/>
    <w:rsid w:val="00D95557"/>
    <w:rPr>
      <w:rFonts w:ascii="Times New Roman" w:hAnsi="Times New Roman" w:cs="Times New Roman"/>
      <w:b/>
      <w:bCs/>
      <w:spacing w:val="-10"/>
      <w:sz w:val="22"/>
      <w:szCs w:val="22"/>
    </w:rPr>
  </w:style>
  <w:style w:type="character" w:customStyle="1" w:styleId="FontStyle352">
    <w:name w:val="Font Style352"/>
    <w:uiPriority w:val="99"/>
    <w:rsid w:val="00D95557"/>
    <w:rPr>
      <w:rFonts w:ascii="Times New Roman" w:hAnsi="Times New Roman" w:cs="Times New Roman"/>
      <w:b/>
      <w:bCs/>
      <w:sz w:val="16"/>
      <w:szCs w:val="16"/>
    </w:rPr>
  </w:style>
  <w:style w:type="character" w:customStyle="1" w:styleId="FontStyle356">
    <w:name w:val="Font Style356"/>
    <w:uiPriority w:val="99"/>
    <w:rsid w:val="00D95557"/>
    <w:rPr>
      <w:rFonts w:ascii="Times New Roman" w:hAnsi="Times New Roman" w:cs="Times New Roman"/>
      <w:b/>
      <w:bCs/>
      <w:spacing w:val="-10"/>
      <w:sz w:val="22"/>
      <w:szCs w:val="22"/>
    </w:rPr>
  </w:style>
  <w:style w:type="character" w:customStyle="1" w:styleId="FontStyle298">
    <w:name w:val="Font Style298"/>
    <w:uiPriority w:val="99"/>
    <w:rsid w:val="00D95557"/>
    <w:rPr>
      <w:rFonts w:ascii="Times New Roman" w:hAnsi="Times New Roman" w:cs="Times New Roman"/>
      <w:sz w:val="18"/>
      <w:szCs w:val="18"/>
    </w:rPr>
  </w:style>
  <w:style w:type="character" w:customStyle="1" w:styleId="FontStyle311">
    <w:name w:val="Font Style311"/>
    <w:uiPriority w:val="99"/>
    <w:rsid w:val="00D95557"/>
    <w:rPr>
      <w:rFonts w:ascii="Times New Roman" w:hAnsi="Times New Roman" w:cs="Times New Roman"/>
      <w:b/>
      <w:bCs/>
      <w:spacing w:val="-10"/>
      <w:sz w:val="18"/>
      <w:szCs w:val="18"/>
    </w:rPr>
  </w:style>
  <w:style w:type="character" w:customStyle="1" w:styleId="FontStyle332">
    <w:name w:val="Font Style332"/>
    <w:uiPriority w:val="99"/>
    <w:rsid w:val="00D95557"/>
    <w:rPr>
      <w:rFonts w:ascii="Times New Roman" w:hAnsi="Times New Roman" w:cs="Times New Roman"/>
      <w:b/>
      <w:bCs/>
      <w:i/>
      <w:iCs/>
      <w:spacing w:val="-10"/>
      <w:sz w:val="20"/>
      <w:szCs w:val="20"/>
    </w:rPr>
  </w:style>
  <w:style w:type="character" w:customStyle="1" w:styleId="FontStyle371">
    <w:name w:val="Font Style371"/>
    <w:uiPriority w:val="99"/>
    <w:rsid w:val="00D95557"/>
    <w:rPr>
      <w:rFonts w:ascii="Times New Roman" w:hAnsi="Times New Roman" w:cs="Times New Roman"/>
      <w:sz w:val="16"/>
      <w:szCs w:val="16"/>
    </w:rPr>
  </w:style>
  <w:style w:type="character" w:customStyle="1" w:styleId="FontStyle350">
    <w:name w:val="Font Style350"/>
    <w:uiPriority w:val="99"/>
    <w:rsid w:val="00D95557"/>
    <w:rPr>
      <w:rFonts w:ascii="Times New Roman" w:hAnsi="Times New Roman" w:cs="Times New Roman"/>
      <w:b/>
      <w:bCs/>
      <w:i/>
      <w:iCs/>
      <w:sz w:val="20"/>
      <w:szCs w:val="20"/>
    </w:rPr>
  </w:style>
  <w:style w:type="paragraph" w:customStyle="1" w:styleId="Style8">
    <w:name w:val="Style8"/>
    <w:basedOn w:val="Normal"/>
    <w:uiPriority w:val="99"/>
    <w:rsid w:val="00D95557"/>
    <w:pPr>
      <w:widowControl w:val="0"/>
      <w:autoSpaceDE w:val="0"/>
      <w:autoSpaceDN w:val="0"/>
      <w:adjustRightInd w:val="0"/>
    </w:pPr>
    <w:rPr>
      <w:rFonts w:eastAsia="Times New Roman"/>
      <w:sz w:val="24"/>
    </w:rPr>
  </w:style>
  <w:style w:type="paragraph" w:customStyle="1" w:styleId="Style5">
    <w:name w:val="Style5"/>
    <w:basedOn w:val="Normal"/>
    <w:uiPriority w:val="99"/>
    <w:rsid w:val="00D95557"/>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D95557"/>
    <w:pPr>
      <w:widowControl w:val="0"/>
      <w:autoSpaceDE w:val="0"/>
      <w:autoSpaceDN w:val="0"/>
      <w:adjustRightInd w:val="0"/>
    </w:pPr>
    <w:rPr>
      <w:rFonts w:eastAsia="Times New Roman"/>
      <w:sz w:val="24"/>
    </w:rPr>
  </w:style>
  <w:style w:type="character" w:customStyle="1" w:styleId="FontStyle351">
    <w:name w:val="Font Style351"/>
    <w:uiPriority w:val="99"/>
    <w:rsid w:val="00D95557"/>
    <w:rPr>
      <w:rFonts w:ascii="Times New Roman" w:hAnsi="Times New Roman" w:cs="Times New Roman"/>
      <w:b/>
      <w:bCs/>
      <w:sz w:val="22"/>
      <w:szCs w:val="22"/>
    </w:rPr>
  </w:style>
  <w:style w:type="paragraph" w:customStyle="1" w:styleId="Style10">
    <w:name w:val="Style10"/>
    <w:basedOn w:val="Normal"/>
    <w:uiPriority w:val="99"/>
    <w:rsid w:val="00D95557"/>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95557"/>
    <w:pPr>
      <w:widowControl w:val="0"/>
      <w:autoSpaceDE w:val="0"/>
      <w:autoSpaceDN w:val="0"/>
      <w:adjustRightInd w:val="0"/>
      <w:jc w:val="both"/>
    </w:pPr>
    <w:rPr>
      <w:rFonts w:eastAsia="Times New Roman"/>
      <w:sz w:val="24"/>
    </w:rPr>
  </w:style>
  <w:style w:type="character" w:customStyle="1" w:styleId="FontStyle369">
    <w:name w:val="Font Style369"/>
    <w:uiPriority w:val="99"/>
    <w:rsid w:val="00D95557"/>
    <w:rPr>
      <w:rFonts w:ascii="Times New Roman" w:hAnsi="Times New Roman" w:cs="Times New Roman"/>
      <w:b/>
      <w:bCs/>
      <w:spacing w:val="-10"/>
      <w:sz w:val="20"/>
      <w:szCs w:val="20"/>
    </w:rPr>
  </w:style>
  <w:style w:type="character" w:customStyle="1" w:styleId="FontStyle357">
    <w:name w:val="Font Style357"/>
    <w:uiPriority w:val="99"/>
    <w:rsid w:val="00D95557"/>
    <w:rPr>
      <w:rFonts w:ascii="Times New Roman" w:hAnsi="Times New Roman" w:cs="Times New Roman"/>
      <w:b/>
      <w:bCs/>
      <w:spacing w:val="-10"/>
      <w:sz w:val="22"/>
      <w:szCs w:val="22"/>
    </w:rPr>
  </w:style>
  <w:style w:type="paragraph" w:customStyle="1" w:styleId="Style67">
    <w:name w:val="Style67"/>
    <w:basedOn w:val="Normal"/>
    <w:uiPriority w:val="99"/>
    <w:rsid w:val="00D9555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95557"/>
    <w:rPr>
      <w:rFonts w:ascii="Times New Roman" w:hAnsi="Times New Roman" w:cs="Times New Roman"/>
      <w:sz w:val="20"/>
      <w:szCs w:val="20"/>
    </w:rPr>
  </w:style>
  <w:style w:type="character" w:customStyle="1" w:styleId="FontStyle374">
    <w:name w:val="Font Style374"/>
    <w:uiPriority w:val="99"/>
    <w:rsid w:val="00D95557"/>
    <w:rPr>
      <w:rFonts w:ascii="Times New Roman" w:hAnsi="Times New Roman" w:cs="Times New Roman"/>
      <w:b/>
      <w:bCs/>
      <w:spacing w:val="-10"/>
      <w:sz w:val="22"/>
      <w:szCs w:val="22"/>
    </w:rPr>
  </w:style>
  <w:style w:type="paragraph" w:customStyle="1" w:styleId="Style30">
    <w:name w:val="Style30"/>
    <w:basedOn w:val="Normal"/>
    <w:uiPriority w:val="99"/>
    <w:rsid w:val="00D9555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95557"/>
    <w:rPr>
      <w:rFonts w:ascii="Times New Roman" w:hAnsi="Times New Roman" w:cs="Times New Roman"/>
      <w:smallCaps/>
      <w:sz w:val="16"/>
      <w:szCs w:val="16"/>
    </w:rPr>
  </w:style>
  <w:style w:type="paragraph" w:customStyle="1" w:styleId="Style93">
    <w:name w:val="Style93"/>
    <w:basedOn w:val="Normal"/>
    <w:uiPriority w:val="99"/>
    <w:rsid w:val="00D9555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95557"/>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95557"/>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D95557"/>
    <w:rPr>
      <w:u w:val="single"/>
    </w:rPr>
  </w:style>
  <w:style w:type="character" w:customStyle="1" w:styleId="SmalltextCharCharCharChar0">
    <w:name w:val="Small text Char Char Char Char"/>
    <w:rsid w:val="00D95557"/>
    <w:rPr>
      <w:sz w:val="16"/>
      <w:szCs w:val="24"/>
      <w:lang w:val="en-US" w:eastAsia="en-US" w:bidi="ar-SA"/>
    </w:rPr>
  </w:style>
  <w:style w:type="paragraph" w:customStyle="1" w:styleId="boldcitation">
    <w:name w:val="bold citation"/>
    <w:basedOn w:val="Normal"/>
    <w:rsid w:val="00D95557"/>
    <w:rPr>
      <w:rFonts w:ascii="Arial" w:eastAsia="Times New Roman" w:hAnsi="Arial"/>
      <w:b/>
      <w:sz w:val="28"/>
      <w:u w:val="thick"/>
    </w:rPr>
  </w:style>
  <w:style w:type="character" w:customStyle="1" w:styleId="underlinecardChar">
    <w:name w:val="underline card Char"/>
    <w:rsid w:val="00D95557"/>
    <w:rPr>
      <w:rFonts w:ascii="Arial" w:hAnsi="Arial"/>
      <w:noProof w:val="0"/>
      <w:sz w:val="18"/>
      <w:szCs w:val="24"/>
      <w:u w:val="single"/>
      <w:lang w:val="en-US" w:eastAsia="en-US" w:bidi="ar-SA"/>
    </w:rPr>
  </w:style>
  <w:style w:type="character" w:customStyle="1" w:styleId="CardsCharCharChar">
    <w:name w:val="Cards Char Char Char"/>
    <w:rsid w:val="00D95557"/>
    <w:rPr>
      <w:szCs w:val="24"/>
      <w:lang w:val="en-US" w:eastAsia="en-US" w:bidi="ar-SA"/>
    </w:rPr>
  </w:style>
  <w:style w:type="character" w:customStyle="1" w:styleId="HiddenBlockHeaderChar">
    <w:name w:val="Hidden Block Header Char"/>
    <w:link w:val="HiddenBlockHeader"/>
    <w:rsid w:val="00D95557"/>
    <w:rPr>
      <w:rFonts w:ascii="Times New Roman" w:eastAsia="Times New Roman" w:hAnsi="Times New Roman" w:cs="Courier New"/>
      <w:b/>
      <w:bCs/>
      <w:sz w:val="28"/>
    </w:rPr>
  </w:style>
  <w:style w:type="paragraph" w:customStyle="1" w:styleId="NothingCharChar">
    <w:name w:val="Nothing Char Char"/>
    <w:link w:val="NothingCharCharChar"/>
    <w:rsid w:val="00D95557"/>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D95557"/>
    <w:rPr>
      <w:rFonts w:ascii="Times New Roman" w:eastAsia="MS Mincho" w:hAnsi="Times New Roman" w:cs="Times New Roman"/>
      <w:sz w:val="24"/>
      <w:szCs w:val="24"/>
    </w:rPr>
  </w:style>
  <w:style w:type="character" w:customStyle="1" w:styleId="CardsCharChar">
    <w:name w:val="Cards Char Char"/>
    <w:rsid w:val="00D95557"/>
    <w:rPr>
      <w:szCs w:val="24"/>
      <w:lang w:val="en-US" w:eastAsia="en-US" w:bidi="ar-SA"/>
    </w:rPr>
  </w:style>
  <w:style w:type="character" w:customStyle="1" w:styleId="CardsCharCharCharChar">
    <w:name w:val="Cards Char Char Char Char"/>
    <w:rsid w:val="00D95557"/>
    <w:rPr>
      <w:szCs w:val="24"/>
      <w:lang w:val="en-US" w:eastAsia="en-US" w:bidi="ar-SA"/>
    </w:rPr>
  </w:style>
  <w:style w:type="character" w:customStyle="1" w:styleId="BlockHeadingsCharChar">
    <w:name w:val="Block Headings Char Char"/>
    <w:rsid w:val="00D95557"/>
    <w:rPr>
      <w:b/>
      <w:sz w:val="36"/>
      <w:szCs w:val="24"/>
      <w:u w:val="single"/>
      <w:lang w:val="en-US" w:eastAsia="en-US" w:bidi="ar-SA"/>
    </w:rPr>
  </w:style>
  <w:style w:type="character" w:customStyle="1" w:styleId="NothingChar1">
    <w:name w:val="Nothing Char1"/>
    <w:rsid w:val="00D95557"/>
    <w:rPr>
      <w:szCs w:val="24"/>
      <w:lang w:val="en-US" w:eastAsia="en-US" w:bidi="ar-SA"/>
    </w:rPr>
  </w:style>
  <w:style w:type="paragraph" w:customStyle="1" w:styleId="bloctitles">
    <w:name w:val="bloc titles"/>
    <w:basedOn w:val="Heading1"/>
    <w:next w:val="Normal"/>
    <w:link w:val="bloctitlesChar"/>
    <w:autoRedefine/>
    <w:rsid w:val="00D95557"/>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D9555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D95557"/>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D95557"/>
  </w:style>
  <w:style w:type="character" w:customStyle="1" w:styleId="RegularChar">
    <w:name w:val="Regular Char"/>
    <w:link w:val="Regular"/>
    <w:rsid w:val="00D95557"/>
    <w:rPr>
      <w:rFonts w:ascii="Garamond" w:eastAsia="Times New Roman" w:hAnsi="Garamond" w:cs="Arial"/>
      <w:bCs/>
      <w:kern w:val="20"/>
      <w:sz w:val="20"/>
      <w:szCs w:val="32"/>
    </w:rPr>
  </w:style>
  <w:style w:type="character" w:customStyle="1" w:styleId="StyleTimesNewRoman">
    <w:name w:val="Style Times New Roman"/>
    <w:rsid w:val="00D95557"/>
    <w:rPr>
      <w:rFonts w:ascii="Garamond" w:hAnsi="Garamond"/>
    </w:rPr>
  </w:style>
  <w:style w:type="paragraph" w:customStyle="1" w:styleId="INDENTEDPARAGRAPH">
    <w:name w:val="INDENTED PARAGRAPH"/>
    <w:rsid w:val="00D95557"/>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D95557"/>
    <w:rPr>
      <w:rFonts w:cs="Arial"/>
      <w:bCs/>
      <w:caps/>
      <w:color w:val="FFFFFF"/>
      <w:sz w:val="2"/>
      <w:szCs w:val="2"/>
      <w:lang w:val="en-US" w:eastAsia="en-US" w:bidi="ar-SA"/>
    </w:rPr>
  </w:style>
  <w:style w:type="paragraph" w:customStyle="1" w:styleId="Numbering">
    <w:name w:val="Numbering"/>
    <w:basedOn w:val="Normal"/>
    <w:next w:val="Normal"/>
    <w:rsid w:val="00D95557"/>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D95557"/>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D95557"/>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D95557"/>
    <w:pPr>
      <w:numPr>
        <w:numId w:val="17"/>
      </w:numPr>
    </w:pPr>
  </w:style>
  <w:style w:type="paragraph" w:customStyle="1" w:styleId="Lettering">
    <w:name w:val="Lettering"/>
    <w:basedOn w:val="Numbering"/>
    <w:next w:val="Normal"/>
    <w:rsid w:val="00D95557"/>
    <w:pPr>
      <w:numPr>
        <w:numId w:val="15"/>
      </w:numPr>
    </w:pPr>
    <w:rPr>
      <w:szCs w:val="22"/>
    </w:rPr>
  </w:style>
  <w:style w:type="paragraph" w:customStyle="1" w:styleId="FileName">
    <w:name w:val="File Name"/>
    <w:basedOn w:val="Normal"/>
    <w:next w:val="Normal"/>
    <w:rsid w:val="00D95557"/>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95557"/>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95557"/>
    <w:pPr>
      <w:numPr>
        <w:numId w:val="18"/>
      </w:numPr>
      <w:tabs>
        <w:tab w:val="num" w:pos="360"/>
      </w:tabs>
      <w:ind w:left="360"/>
    </w:pPr>
  </w:style>
  <w:style w:type="paragraph" w:customStyle="1" w:styleId="CardContinued1">
    <w:name w:val="Card Continued 1"/>
    <w:basedOn w:val="Normal"/>
    <w:next w:val="Normal"/>
    <w:rsid w:val="00D95557"/>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95557"/>
    <w:pPr>
      <w:numPr>
        <w:numId w:val="0"/>
      </w:numPr>
      <w:spacing w:before="0" w:after="120"/>
      <w:jc w:val="left"/>
    </w:pPr>
  </w:style>
  <w:style w:type="paragraph" w:customStyle="1" w:styleId="Clearformatting0">
    <w:name w:val="Clear formatting"/>
    <w:basedOn w:val="Normal"/>
    <w:rsid w:val="00D95557"/>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95557"/>
  </w:style>
  <w:style w:type="paragraph" w:customStyle="1" w:styleId="SmallCardText">
    <w:name w:val="Small Card Text"/>
    <w:rsid w:val="00D95557"/>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95557"/>
    <w:rPr>
      <w:sz w:val="16"/>
      <w:szCs w:val="16"/>
      <w:lang w:val="en-US" w:eastAsia="en-US" w:bidi="ar-SA"/>
    </w:rPr>
  </w:style>
  <w:style w:type="paragraph" w:customStyle="1" w:styleId="TAGFONT">
    <w:name w:val="TAG FONT"/>
    <w:basedOn w:val="Normal"/>
    <w:autoRedefine/>
    <w:rsid w:val="00D95557"/>
    <w:rPr>
      <w:rFonts w:eastAsia="Times New Roman"/>
      <w:sz w:val="24"/>
    </w:rPr>
  </w:style>
  <w:style w:type="character" w:customStyle="1" w:styleId="mainarttxt">
    <w:name w:val="mainarttxt"/>
    <w:basedOn w:val="DefaultParagraphFont"/>
    <w:rsid w:val="00D95557"/>
  </w:style>
  <w:style w:type="paragraph" w:customStyle="1" w:styleId="TagChar1CharCharCharChar">
    <w:name w:val="Tag Char1 Char Char Char Char"/>
    <w:basedOn w:val="Normal"/>
    <w:rsid w:val="00D95557"/>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95557"/>
    <w:rPr>
      <w:sz w:val="20"/>
    </w:rPr>
  </w:style>
  <w:style w:type="character" w:customStyle="1" w:styleId="highlightChar">
    <w:name w:val="highlight Char"/>
    <w:rsid w:val="00D95557"/>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D95557"/>
    <w:rPr>
      <w:rFonts w:eastAsia="Batang" w:cs="Arial"/>
      <w:b/>
      <w:bCs/>
      <w:iCs/>
      <w:sz w:val="24"/>
      <w:szCs w:val="28"/>
      <w:lang w:val="en-US" w:eastAsia="en-US" w:bidi="ar-SA"/>
    </w:rPr>
  </w:style>
  <w:style w:type="paragraph" w:customStyle="1" w:styleId="formfldssel">
    <w:name w:val="formfldssel"/>
    <w:basedOn w:val="Normal"/>
    <w:rsid w:val="00D95557"/>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95557"/>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95557"/>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D95557"/>
  </w:style>
  <w:style w:type="character" w:customStyle="1" w:styleId="StyleCardTextUnderline3Char">
    <w:name w:val="Style Card Text + Underline3 Char"/>
    <w:rsid w:val="00D95557"/>
    <w:rPr>
      <w:rFonts w:eastAsia="SimSun"/>
      <w:szCs w:val="24"/>
      <w:u w:val="thick"/>
      <w:lang w:val="en-US" w:eastAsia="zh-CN" w:bidi="ar-SA"/>
    </w:rPr>
  </w:style>
  <w:style w:type="character" w:customStyle="1" w:styleId="BoldandUnderlineChar1Char2CharChar">
    <w:name w:val="Bold and Underline Char1 Char2 Char Char"/>
    <w:rsid w:val="00D95557"/>
    <w:rPr>
      <w:b/>
      <w:noProof w:val="0"/>
      <w:szCs w:val="24"/>
      <w:u w:val="single"/>
      <w:lang w:val="en-US" w:eastAsia="en-US" w:bidi="ar-SA"/>
    </w:rPr>
  </w:style>
  <w:style w:type="character" w:customStyle="1" w:styleId="UnderlineChar1Char1">
    <w:name w:val="Underline Char1 Char1"/>
    <w:rsid w:val="00D95557"/>
    <w:rPr>
      <w:noProof w:val="0"/>
      <w:szCs w:val="24"/>
      <w:u w:val="single"/>
      <w:lang w:val="en-US" w:eastAsia="en-US" w:bidi="ar-SA"/>
    </w:rPr>
  </w:style>
  <w:style w:type="paragraph" w:customStyle="1" w:styleId="Underlinestyle1">
    <w:name w:val="Underlinestyle"/>
    <w:basedOn w:val="Normal"/>
    <w:rsid w:val="00D95557"/>
    <w:pPr>
      <w:tabs>
        <w:tab w:val="left" w:pos="720"/>
      </w:tabs>
      <w:ind w:left="720"/>
    </w:pPr>
    <w:rPr>
      <w:rFonts w:eastAsia="Times New Roman"/>
      <w:szCs w:val="20"/>
      <w:u w:val="single"/>
    </w:rPr>
  </w:style>
  <w:style w:type="character" w:customStyle="1" w:styleId="featurecontentgray1">
    <w:name w:val="featurecontentgray1"/>
    <w:rsid w:val="00D95557"/>
    <w:rPr>
      <w:rFonts w:ascii="Arial" w:hAnsi="Arial" w:cs="Arial" w:hint="default"/>
      <w:color w:val="666666"/>
    </w:rPr>
  </w:style>
  <w:style w:type="character" w:customStyle="1" w:styleId="CardCharCharChar0">
    <w:name w:val="Card Char Char Char"/>
    <w:rsid w:val="00D95557"/>
    <w:rPr>
      <w:rFonts w:ascii="Book Antiqua" w:hAnsi="Book Antiqua"/>
      <w:szCs w:val="24"/>
      <w:lang w:val="en-US" w:eastAsia="en-US" w:bidi="ar-SA"/>
    </w:rPr>
  </w:style>
  <w:style w:type="character" w:customStyle="1" w:styleId="big1">
    <w:name w:val="big1"/>
    <w:rsid w:val="00D95557"/>
    <w:rPr>
      <w:sz w:val="28"/>
      <w:szCs w:val="28"/>
    </w:rPr>
  </w:style>
  <w:style w:type="character" w:customStyle="1" w:styleId="prodgeneral">
    <w:name w:val="prodgeneral"/>
    <w:basedOn w:val="DefaultParagraphFont"/>
    <w:rsid w:val="00D95557"/>
  </w:style>
  <w:style w:type="character" w:customStyle="1" w:styleId="StyleUnderlineChar0">
    <w:name w:val="Style Underline + Char"/>
    <w:rsid w:val="00D95557"/>
    <w:rPr>
      <w:rFonts w:eastAsia="SimSun" w:cs="Arial"/>
      <w:b/>
      <w:bCs/>
      <w:iCs/>
      <w:caps/>
      <w:sz w:val="24"/>
      <w:szCs w:val="24"/>
      <w:u w:val="single"/>
      <w:lang w:val="en-US" w:eastAsia="en-US" w:bidi="ar-SA"/>
    </w:rPr>
  </w:style>
  <w:style w:type="character" w:customStyle="1" w:styleId="StyleciteChar">
    <w:name w:val="Style cite + Char"/>
    <w:basedOn w:val="citeChar2"/>
    <w:rsid w:val="00D95557"/>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95557"/>
    <w:rPr>
      <w:rFonts w:eastAsia="Times New Roman"/>
      <w:b/>
      <w:sz w:val="24"/>
    </w:rPr>
  </w:style>
  <w:style w:type="paragraph" w:customStyle="1" w:styleId="RepeatHeader">
    <w:name w:val="Repeat Header"/>
    <w:basedOn w:val="HeaderDebate"/>
    <w:rsid w:val="00D95557"/>
    <w:pPr>
      <w:outlineLvl w:val="1"/>
    </w:pPr>
    <w:rPr>
      <w:szCs w:val="48"/>
    </w:rPr>
  </w:style>
  <w:style w:type="character" w:customStyle="1" w:styleId="sectiontitle">
    <w:name w:val="sectiontitle"/>
    <w:basedOn w:val="DefaultParagraphFont"/>
    <w:rsid w:val="00D95557"/>
  </w:style>
  <w:style w:type="character" w:customStyle="1" w:styleId="sectionsubtitle">
    <w:name w:val="sectionsubtitle"/>
    <w:basedOn w:val="DefaultParagraphFont"/>
    <w:rsid w:val="00D95557"/>
  </w:style>
  <w:style w:type="character" w:customStyle="1" w:styleId="copyright">
    <w:name w:val="copyright"/>
    <w:basedOn w:val="DefaultParagraphFont"/>
    <w:rsid w:val="00D95557"/>
  </w:style>
  <w:style w:type="character" w:customStyle="1" w:styleId="EvidenceTag">
    <w:name w:val="Evidence Tag"/>
    <w:rsid w:val="00D9555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9555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9555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9555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9555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95557"/>
    <w:rPr>
      <w:rFonts w:eastAsia="Times New Roman"/>
      <w:sz w:val="16"/>
    </w:rPr>
  </w:style>
  <w:style w:type="paragraph" w:customStyle="1" w:styleId="citationunderline">
    <w:name w:val="citation/underline"/>
    <w:autoRedefine/>
    <w:rsid w:val="00D95557"/>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D95557"/>
  </w:style>
  <w:style w:type="character" w:customStyle="1" w:styleId="inside-head1">
    <w:name w:val="inside-head1"/>
    <w:rsid w:val="00D95557"/>
    <w:rPr>
      <w:rFonts w:ascii="Arial" w:hAnsi="Arial" w:cs="Arial" w:hint="default"/>
      <w:b/>
      <w:bCs/>
      <w:color w:val="000000"/>
      <w:spacing w:val="-15"/>
      <w:sz w:val="45"/>
      <w:szCs w:val="45"/>
    </w:rPr>
  </w:style>
  <w:style w:type="character" w:customStyle="1" w:styleId="datestamp1">
    <w:name w:val="datestamp1"/>
    <w:rsid w:val="00D95557"/>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95557"/>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95557"/>
  </w:style>
  <w:style w:type="paragraph" w:customStyle="1" w:styleId="links1">
    <w:name w:val="links1"/>
    <w:basedOn w:val="Normal"/>
    <w:rsid w:val="00D95557"/>
    <w:pPr>
      <w:spacing w:before="100" w:beforeAutospacing="1" w:after="100" w:afterAutospacing="1"/>
    </w:pPr>
    <w:rPr>
      <w:rFonts w:eastAsia="Times New Roman"/>
      <w:color w:val="FFFFFF"/>
      <w:sz w:val="16"/>
      <w:szCs w:val="16"/>
    </w:rPr>
  </w:style>
  <w:style w:type="paragraph" w:customStyle="1" w:styleId="endtext">
    <w:name w:val="endtext"/>
    <w:basedOn w:val="Normal"/>
    <w:rsid w:val="00D95557"/>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95557"/>
    <w:rPr>
      <w:rFonts w:ascii="Verdana" w:hAnsi="Verdana" w:hint="default"/>
      <w:b/>
      <w:bCs/>
      <w:sz w:val="32"/>
      <w:szCs w:val="32"/>
    </w:rPr>
  </w:style>
  <w:style w:type="character" w:customStyle="1" w:styleId="storydeck31">
    <w:name w:val="storydeck31"/>
    <w:rsid w:val="00D95557"/>
    <w:rPr>
      <w:rFonts w:ascii="Verdana" w:hAnsi="Verdana" w:hint="default"/>
      <w:i w:val="0"/>
      <w:iCs w:val="0"/>
      <w:sz w:val="21"/>
      <w:szCs w:val="21"/>
    </w:rPr>
  </w:style>
  <w:style w:type="character" w:customStyle="1" w:styleId="subtitle10">
    <w:name w:val="subtitle1"/>
    <w:rsid w:val="00D95557"/>
    <w:rPr>
      <w:rFonts w:ascii="Verdana" w:hAnsi="Verdana" w:hint="default"/>
      <w:b w:val="0"/>
      <w:bCs w:val="0"/>
      <w:vanish w:val="0"/>
      <w:webHidden w:val="0"/>
      <w:color w:val="484848"/>
      <w:sz w:val="14"/>
      <w:szCs w:val="14"/>
      <w:specVanish w:val="0"/>
    </w:rPr>
  </w:style>
  <w:style w:type="paragraph" w:customStyle="1" w:styleId="g">
    <w:name w:val="g"/>
    <w:basedOn w:val="Normal"/>
    <w:rsid w:val="00D95557"/>
    <w:pPr>
      <w:spacing w:before="240" w:after="240"/>
    </w:pPr>
    <w:rPr>
      <w:rFonts w:eastAsia="Times New Roman"/>
      <w:sz w:val="24"/>
    </w:rPr>
  </w:style>
  <w:style w:type="character" w:customStyle="1" w:styleId="clsbiolink">
    <w:name w:val="clsbiolink"/>
    <w:basedOn w:val="DefaultParagraphFont"/>
    <w:rsid w:val="00D95557"/>
  </w:style>
  <w:style w:type="character" w:customStyle="1" w:styleId="clssmaller">
    <w:name w:val="clssmaller"/>
    <w:basedOn w:val="DefaultParagraphFont"/>
    <w:rsid w:val="00D95557"/>
  </w:style>
  <w:style w:type="character" w:customStyle="1" w:styleId="sm1">
    <w:name w:val="sm1"/>
    <w:rsid w:val="00D95557"/>
    <w:rPr>
      <w:rFonts w:ascii="Verdana" w:hAnsi="Verdana" w:hint="default"/>
      <w:i w:val="0"/>
      <w:iCs w:val="0"/>
      <w:smallCaps w:val="0"/>
      <w:color w:val="000000"/>
      <w:sz w:val="17"/>
      <w:szCs w:val="17"/>
    </w:rPr>
  </w:style>
  <w:style w:type="character" w:customStyle="1" w:styleId="noindentChar">
    <w:name w:val="noindent Char"/>
    <w:rsid w:val="00D95557"/>
    <w:rPr>
      <w:rFonts w:ascii="Arial" w:hAnsi="Arial" w:cs="Arial"/>
      <w:sz w:val="24"/>
      <w:szCs w:val="24"/>
      <w:lang w:val="en-US" w:eastAsia="en-US" w:bidi="ar-SA"/>
    </w:rPr>
  </w:style>
  <w:style w:type="character" w:customStyle="1" w:styleId="SmallChar1">
    <w:name w:val="Small Char1"/>
    <w:rsid w:val="00D95557"/>
    <w:rPr>
      <w:sz w:val="16"/>
      <w:szCs w:val="24"/>
      <w:lang w:val="en-US" w:eastAsia="en-US" w:bidi="ar-SA"/>
    </w:rPr>
  </w:style>
  <w:style w:type="character" w:customStyle="1" w:styleId="fullcite0">
    <w:name w:val="fullcite"/>
    <w:basedOn w:val="DefaultParagraphFont"/>
    <w:rsid w:val="00D95557"/>
  </w:style>
  <w:style w:type="character" w:customStyle="1" w:styleId="Style9ptThickunderline">
    <w:name w:val="Style 9 pt Thick underline"/>
    <w:rsid w:val="00D95557"/>
    <w:rPr>
      <w:sz w:val="24"/>
      <w:u w:val="thick"/>
    </w:rPr>
  </w:style>
  <w:style w:type="paragraph" w:customStyle="1" w:styleId="Repeatheader0">
    <w:name w:val="Repeat header"/>
    <w:basedOn w:val="Normal"/>
    <w:autoRedefine/>
    <w:rsid w:val="00D95557"/>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95557"/>
    <w:rPr>
      <w:rFonts w:ascii="Times New Roman" w:hAnsi="Times New Roman" w:cs="Calibri"/>
      <w:sz w:val="16"/>
    </w:rPr>
  </w:style>
  <w:style w:type="character" w:customStyle="1" w:styleId="CardNotUnderlinedChar">
    <w:name w:val="Card Not Underlined Char"/>
    <w:rsid w:val="00D95557"/>
    <w:rPr>
      <w:sz w:val="16"/>
      <w:lang w:val="en-US" w:eastAsia="en-US" w:bidi="ar-SA"/>
    </w:rPr>
  </w:style>
  <w:style w:type="paragraph" w:customStyle="1" w:styleId="CardNotUnderlined3">
    <w:name w:val="Card Not Underlined 3"/>
    <w:basedOn w:val="CardNotUnderlined"/>
    <w:rsid w:val="00D95557"/>
    <w:rPr>
      <w:rFonts w:ascii="Times New Roman" w:hAnsi="Times New Roman" w:cs="Calibri"/>
    </w:rPr>
  </w:style>
  <w:style w:type="paragraph" w:customStyle="1" w:styleId="CardNotUnderlinedFinal">
    <w:name w:val="Card Not Underlined Final"/>
    <w:basedOn w:val="CardNotUnderlined3"/>
    <w:rsid w:val="00D95557"/>
    <w:rPr>
      <w:sz w:val="20"/>
    </w:rPr>
  </w:style>
  <w:style w:type="character" w:customStyle="1" w:styleId="tagChar3">
    <w:name w:val="tag Char3"/>
    <w:rsid w:val="00D95557"/>
    <w:rPr>
      <w:b/>
      <w:sz w:val="24"/>
      <w:szCs w:val="24"/>
      <w:lang w:val="en-US" w:eastAsia="en-US" w:bidi="ar-SA"/>
    </w:rPr>
  </w:style>
  <w:style w:type="character" w:customStyle="1" w:styleId="link-mailto">
    <w:name w:val="link-mailto"/>
    <w:basedOn w:val="DefaultParagraphFont"/>
    <w:rsid w:val="00D95557"/>
  </w:style>
  <w:style w:type="character" w:customStyle="1" w:styleId="StyleUnderlineUnderlineChar">
    <w:name w:val="Style Underline + Underline Char"/>
    <w:rsid w:val="00D95557"/>
    <w:rPr>
      <w:rFonts w:ascii="Trebuchet MS" w:hAnsi="Trebuchet MS"/>
      <w:szCs w:val="18"/>
      <w:u w:val="single"/>
      <w:lang w:val="en-US" w:eastAsia="en-US" w:bidi="ar-SA"/>
    </w:rPr>
  </w:style>
  <w:style w:type="paragraph" w:customStyle="1" w:styleId="formfld">
    <w:name w:val="formfld"/>
    <w:basedOn w:val="Normal"/>
    <w:rsid w:val="00D95557"/>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D95557"/>
    <w:pPr>
      <w:keepLines w:val="0"/>
      <w:pageBreakBefore w:val="0"/>
      <w:numPr>
        <w:numId w:val="20"/>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D95557"/>
    <w:pPr>
      <w:widowControl/>
      <w:ind w:left="288" w:right="0"/>
      <w:jc w:val="left"/>
    </w:pPr>
    <w:rPr>
      <w:u w:val="thick"/>
    </w:rPr>
  </w:style>
  <w:style w:type="character" w:customStyle="1" w:styleId="UnderlineCardsChar">
    <w:name w:val="Underline Cards Char"/>
    <w:link w:val="UnderlineCards"/>
    <w:rsid w:val="00D95557"/>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D95557"/>
    <w:pPr>
      <w:widowControl/>
      <w:ind w:left="288" w:right="0"/>
      <w:jc w:val="left"/>
    </w:pPr>
    <w:rPr>
      <w:sz w:val="14"/>
    </w:rPr>
  </w:style>
  <w:style w:type="character" w:customStyle="1" w:styleId="SmallCardsChar">
    <w:name w:val="Small Cards Char"/>
    <w:link w:val="SmallCards"/>
    <w:rsid w:val="00D95557"/>
    <w:rPr>
      <w:rFonts w:ascii="Times New Roman" w:eastAsia="Times New Roman" w:hAnsi="Times New Roman" w:cs="Times New Roman"/>
      <w:sz w:val="14"/>
      <w:szCs w:val="24"/>
    </w:rPr>
  </w:style>
  <w:style w:type="paragraph" w:customStyle="1" w:styleId="ReadingCites">
    <w:name w:val="Reading Cites"/>
    <w:basedOn w:val="Normal"/>
    <w:link w:val="ReadingCitesChar"/>
    <w:rsid w:val="00D95557"/>
    <w:rPr>
      <w:rFonts w:eastAsia="Times New Roman"/>
      <w:b/>
      <w:sz w:val="20"/>
      <w:szCs w:val="20"/>
    </w:rPr>
  </w:style>
  <w:style w:type="character" w:customStyle="1" w:styleId="ReadingCitesChar">
    <w:name w:val="Reading Cites Char"/>
    <w:link w:val="ReadingCites"/>
    <w:rsid w:val="00D95557"/>
    <w:rPr>
      <w:rFonts w:ascii="Georgia" w:eastAsia="Times New Roman" w:hAnsi="Georgia"/>
      <w:b/>
      <w:sz w:val="20"/>
      <w:szCs w:val="20"/>
    </w:rPr>
  </w:style>
  <w:style w:type="paragraph" w:customStyle="1" w:styleId="ContentsHeading">
    <w:name w:val="Contents Heading"/>
    <w:basedOn w:val="Heading1"/>
    <w:next w:val="Normal"/>
    <w:rsid w:val="00D9555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D95557"/>
    <w:pPr>
      <w:spacing w:before="100" w:beforeAutospacing="1" w:after="100" w:afterAutospacing="1"/>
    </w:pPr>
    <w:rPr>
      <w:rFonts w:eastAsia="Times New Roman"/>
      <w:sz w:val="20"/>
    </w:rPr>
  </w:style>
  <w:style w:type="character" w:customStyle="1" w:styleId="CharacterStyle8">
    <w:name w:val="Character Style 8"/>
    <w:rsid w:val="00D95557"/>
    <w:rPr>
      <w:sz w:val="22"/>
      <w:szCs w:val="22"/>
    </w:rPr>
  </w:style>
  <w:style w:type="paragraph" w:customStyle="1" w:styleId="Style110">
    <w:name w:val="Style 11"/>
    <w:rsid w:val="00D9555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D9555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D95557"/>
    <w:rPr>
      <w:b/>
      <w:sz w:val="24"/>
    </w:rPr>
  </w:style>
  <w:style w:type="character" w:customStyle="1" w:styleId="CardText1CharChar">
    <w:name w:val="Card Text 1 Char Char"/>
    <w:rsid w:val="00D95557"/>
    <w:rPr>
      <w:rFonts w:ascii="Arial Narrow" w:hAnsi="Arial Narrow"/>
      <w:color w:val="000000"/>
      <w:sz w:val="22"/>
      <w:szCs w:val="22"/>
      <w:u w:val="single"/>
      <w:lang w:val="en-US" w:eastAsia="en-US" w:bidi="ar-SA"/>
    </w:rPr>
  </w:style>
  <w:style w:type="character" w:customStyle="1" w:styleId="CardText1Char1">
    <w:name w:val="Card Text 1 Char1"/>
    <w:rsid w:val="00D95557"/>
    <w:rPr>
      <w:rFonts w:ascii="Arial Narrow" w:hAnsi="Arial Narrow"/>
      <w:color w:val="000000"/>
      <w:sz w:val="22"/>
      <w:szCs w:val="22"/>
      <w:u w:val="single"/>
      <w:lang w:val="en-US" w:eastAsia="en-US" w:bidi="ar-SA"/>
    </w:rPr>
  </w:style>
  <w:style w:type="paragraph" w:customStyle="1" w:styleId="Style70">
    <w:name w:val="Style 7"/>
    <w:rsid w:val="00D95557"/>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D9555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D95557"/>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95557"/>
  </w:style>
  <w:style w:type="paragraph" w:customStyle="1" w:styleId="Header1">
    <w:name w:val="Header1"/>
    <w:aliases w:val="Header Char Char,Header Char Char Char Char Char Char Char Cha,Char Char Char Cha"/>
    <w:basedOn w:val="Heading1"/>
    <w:next w:val="Heading1"/>
    <w:qFormat/>
    <w:rsid w:val="00D95557"/>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D95557"/>
    <w:rPr>
      <w:b/>
      <w:bCs/>
      <w:color w:val="695B54"/>
    </w:rPr>
  </w:style>
  <w:style w:type="paragraph" w:customStyle="1" w:styleId="Heading11">
    <w:name w:val="Heading 11"/>
    <w:basedOn w:val="Normal"/>
    <w:next w:val="Normal"/>
    <w:rsid w:val="00D95557"/>
    <w:pPr>
      <w:keepNext/>
      <w:widowControl w:val="0"/>
      <w:suppressAutoHyphens/>
      <w:jc w:val="center"/>
    </w:pPr>
    <w:rPr>
      <w:rFonts w:eastAsia="Tahoma"/>
      <w:b/>
      <w:sz w:val="48"/>
      <w:szCs w:val="32"/>
      <w:u w:val="single"/>
    </w:rPr>
  </w:style>
  <w:style w:type="paragraph" w:customStyle="1" w:styleId="TextHeading">
    <w:name w:val="Text Heading"/>
    <w:basedOn w:val="Heading3"/>
    <w:rsid w:val="00D95557"/>
    <w:pPr>
      <w:keepLines w:val="0"/>
      <w:pageBreakBefore w:val="0"/>
      <w:spacing w:before="0"/>
      <w:jc w:val="left"/>
    </w:pPr>
    <w:rPr>
      <w:rFonts w:eastAsia="Times New Roman" w:cs="Arial"/>
      <w:bCs/>
      <w:sz w:val="22"/>
      <w:szCs w:val="26"/>
    </w:rPr>
  </w:style>
  <w:style w:type="character" w:customStyle="1" w:styleId="TextHeadingChar">
    <w:name w:val="Text Heading Char"/>
    <w:rsid w:val="00D95557"/>
    <w:rPr>
      <w:rFonts w:cs="Arial"/>
      <w:b/>
      <w:bCs/>
      <w:sz w:val="22"/>
      <w:szCs w:val="26"/>
      <w:u w:val="single"/>
      <w:lang w:val="en-US" w:eastAsia="en-US" w:bidi="ar-SA"/>
    </w:rPr>
  </w:style>
  <w:style w:type="character" w:customStyle="1" w:styleId="FootnoteCharacters">
    <w:name w:val="Footnote Characters"/>
    <w:rsid w:val="00D95557"/>
    <w:rPr>
      <w:vertAlign w:val="superscript"/>
    </w:rPr>
  </w:style>
  <w:style w:type="paragraph" w:customStyle="1" w:styleId="StyleHeading1BlockTitleHeading1Char1ALEXHeadingBrief-He2">
    <w:name w:val="Style Heading 1Block TitleHeading 1 Char1ALEXHeadingBrief - He...2"/>
    <w:basedOn w:val="Heading1"/>
    <w:autoRedefine/>
    <w:rsid w:val="00D9555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9555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D9555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D95557"/>
    <w:rPr>
      <w:rFonts w:ascii="Arial" w:eastAsia="Times New Roman" w:hAnsi="Arial"/>
      <w:smallCaps/>
    </w:rPr>
  </w:style>
  <w:style w:type="paragraph" w:customStyle="1" w:styleId="DebateBody">
    <w:name w:val="Debate Body"/>
    <w:basedOn w:val="Normal"/>
    <w:qFormat/>
    <w:rsid w:val="00D95557"/>
    <w:rPr>
      <w:rFonts w:ascii="Cambria" w:eastAsia="Cambria" w:hAnsi="Cambria"/>
      <w:b/>
      <w:caps/>
      <w:sz w:val="24"/>
    </w:rPr>
  </w:style>
  <w:style w:type="paragraph" w:customStyle="1" w:styleId="StyleDebateBodyBefore12pt">
    <w:name w:val="Style Debate Body + Before:  12 pt"/>
    <w:basedOn w:val="Normal"/>
    <w:next w:val="Normal"/>
    <w:rsid w:val="00D95557"/>
    <w:pPr>
      <w:spacing w:before="240"/>
    </w:pPr>
    <w:rPr>
      <w:rFonts w:eastAsia="Times New Roman"/>
      <w:bCs/>
      <w:sz w:val="20"/>
      <w:szCs w:val="20"/>
    </w:rPr>
  </w:style>
  <w:style w:type="paragraph" w:customStyle="1" w:styleId="StyleDebateBodyBefore12pt1">
    <w:name w:val="Style Debate Body + Before:  12 pt1"/>
    <w:basedOn w:val="Normal"/>
    <w:rsid w:val="00D95557"/>
    <w:pPr>
      <w:spacing w:before="240"/>
    </w:pPr>
    <w:rPr>
      <w:rFonts w:eastAsia="Times New Roman"/>
      <w:bCs/>
      <w:sz w:val="20"/>
      <w:szCs w:val="20"/>
    </w:rPr>
  </w:style>
  <w:style w:type="character" w:customStyle="1" w:styleId="10ptnotbold">
    <w:name w:val="10ptnotbold"/>
    <w:rsid w:val="00D95557"/>
    <w:rPr>
      <w:sz w:val="20"/>
    </w:rPr>
  </w:style>
  <w:style w:type="paragraph" w:customStyle="1" w:styleId="PageNumber11">
    <w:name w:val="Page Number11"/>
    <w:basedOn w:val="Normal"/>
    <w:next w:val="Normal"/>
    <w:rsid w:val="00D95557"/>
    <w:rPr>
      <w:rFonts w:eastAsia="Times New Roman"/>
      <w:sz w:val="20"/>
    </w:rPr>
  </w:style>
  <w:style w:type="character" w:customStyle="1" w:styleId="Heading2CharCharCharCharCharCharCharCharCharCharCharCharCharChar1">
    <w:name w:val="Heading 2 Char Char Char Char Char Char Char Char Char Char Char Char Char Char1"/>
    <w:rsid w:val="00D95557"/>
    <w:rPr>
      <w:rFonts w:eastAsia="SimSun" w:cs="Arial"/>
      <w:b/>
      <w:bCs/>
      <w:iCs/>
      <w:sz w:val="24"/>
      <w:szCs w:val="28"/>
      <w:lang w:val="en-US" w:eastAsia="zh-CN" w:bidi="ar-SA"/>
    </w:rPr>
  </w:style>
  <w:style w:type="character" w:customStyle="1" w:styleId="Char31">
    <w:name w:val="Char31"/>
    <w:rsid w:val="00D95557"/>
    <w:rPr>
      <w:rFonts w:cs="Arial"/>
      <w:bCs/>
      <w:u w:val="thick"/>
      <w:lang w:val="en-US" w:eastAsia="en-US" w:bidi="ar-SA"/>
    </w:rPr>
  </w:style>
  <w:style w:type="paragraph" w:customStyle="1" w:styleId="StyleHeading1Centered">
    <w:name w:val="Style Heading 1 + Centered"/>
    <w:basedOn w:val="Heading1"/>
    <w:rsid w:val="00D9555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D9555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D9555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D95557"/>
    <w:pPr>
      <w:spacing w:before="120"/>
    </w:pPr>
    <w:rPr>
      <w:rFonts w:eastAsia="Times New Roman"/>
      <w:sz w:val="20"/>
    </w:rPr>
  </w:style>
  <w:style w:type="character" w:customStyle="1" w:styleId="underliningChar0">
    <w:name w:val="underlining Char"/>
    <w:rsid w:val="00D95557"/>
    <w:rPr>
      <w:b/>
      <w:szCs w:val="24"/>
      <w:u w:val="single"/>
      <w:lang w:val="en-US" w:eastAsia="en-US" w:bidi="ar-SA"/>
    </w:rPr>
  </w:style>
  <w:style w:type="character" w:customStyle="1" w:styleId="notreadChar">
    <w:name w:val="not read Char"/>
    <w:rsid w:val="00D95557"/>
    <w:rPr>
      <w:sz w:val="18"/>
      <w:szCs w:val="24"/>
      <w:lang w:val="en-US" w:eastAsia="en-US" w:bidi="ar-SA"/>
    </w:rPr>
  </w:style>
  <w:style w:type="paragraph" w:customStyle="1" w:styleId="StyleStrong10ptNotBold">
    <w:name w:val="Style Strong + 10 pt Not Bold"/>
    <w:basedOn w:val="Normal"/>
    <w:autoRedefine/>
    <w:rsid w:val="00D95557"/>
    <w:pPr>
      <w:ind w:left="720" w:hanging="360"/>
    </w:pPr>
    <w:rPr>
      <w:rFonts w:eastAsia="Times New Roman"/>
      <w:sz w:val="26"/>
      <w:szCs w:val="26"/>
    </w:rPr>
  </w:style>
  <w:style w:type="character" w:customStyle="1" w:styleId="prbodytext1">
    <w:name w:val="pr_bodytext1"/>
    <w:rsid w:val="00D95557"/>
    <w:rPr>
      <w:rFonts w:ascii="Arial" w:hAnsi="Arial" w:cs="Arial" w:hint="default"/>
      <w:sz w:val="20"/>
      <w:szCs w:val="20"/>
    </w:rPr>
  </w:style>
  <w:style w:type="character" w:customStyle="1" w:styleId="smallCharChar">
    <w:name w:val="small Char Char"/>
    <w:rsid w:val="00D95557"/>
    <w:rPr>
      <w:rFonts w:ascii="Times New Roman" w:eastAsia="Times New Roman" w:hAnsi="Times New Roman" w:cs="Times New Roman"/>
      <w:sz w:val="12"/>
      <w:szCs w:val="16"/>
    </w:rPr>
  </w:style>
  <w:style w:type="character" w:customStyle="1" w:styleId="Undlerine">
    <w:name w:val="Undlerine"/>
    <w:qFormat/>
    <w:rsid w:val="00D95557"/>
    <w:rPr>
      <w:rFonts w:ascii="Times New Roman" w:hAnsi="Times New Roman"/>
      <w:w w:val="110"/>
      <w:sz w:val="20"/>
      <w:szCs w:val="20"/>
      <w:u w:val="single"/>
      <w:bdr w:val="none" w:sz="0" w:space="0" w:color="auto"/>
      <w:lang w:bidi="he-IL"/>
    </w:rPr>
  </w:style>
  <w:style w:type="character" w:customStyle="1" w:styleId="Aunderline1">
    <w:name w:val="Aunderline"/>
    <w:qFormat/>
    <w:rsid w:val="00D95557"/>
    <w:rPr>
      <w:rFonts w:ascii="Times New Roman" w:hAnsi="Times New Roman"/>
      <w:sz w:val="20"/>
      <w:u w:val="single"/>
    </w:rPr>
  </w:style>
  <w:style w:type="paragraph" w:customStyle="1" w:styleId="NormalUnderline0">
    <w:name w:val="Normal + Underline"/>
    <w:basedOn w:val="Normal"/>
    <w:link w:val="NormalUnderlineChar0"/>
    <w:rsid w:val="00D95557"/>
    <w:pPr>
      <w:ind w:left="720"/>
    </w:pPr>
    <w:rPr>
      <w:rFonts w:eastAsia="Times New Roman"/>
      <w:b/>
      <w:sz w:val="20"/>
      <w:u w:val="single"/>
      <w:lang w:val="x-none" w:eastAsia="x-none"/>
    </w:rPr>
  </w:style>
  <w:style w:type="character" w:customStyle="1" w:styleId="NormalUnderlineChar0">
    <w:name w:val="Normal + Underline Char"/>
    <w:link w:val="NormalUnderline0"/>
    <w:rsid w:val="00D95557"/>
    <w:rPr>
      <w:rFonts w:ascii="Georgia" w:eastAsia="Times New Roman" w:hAnsi="Georgia"/>
      <w:b/>
      <w:sz w:val="20"/>
      <w:u w:val="single"/>
      <w:lang w:val="x-none" w:eastAsia="x-none"/>
    </w:rPr>
  </w:style>
  <w:style w:type="character" w:customStyle="1" w:styleId="Boxes">
    <w:name w:val="Boxes"/>
    <w:qFormat/>
    <w:rsid w:val="00D95557"/>
    <w:rPr>
      <w:rFonts w:ascii="Times New Roman" w:hAnsi="Times New Roman"/>
      <w:sz w:val="20"/>
      <w:u w:val="single"/>
      <w:bdr w:val="single" w:sz="4" w:space="0" w:color="auto"/>
    </w:rPr>
  </w:style>
  <w:style w:type="character" w:customStyle="1" w:styleId="tim">
    <w:name w:val="tim"/>
    <w:qFormat/>
    <w:rsid w:val="00D95557"/>
    <w:rPr>
      <w:rFonts w:ascii="Times New Roman" w:hAnsi="Times New Roman"/>
      <w:sz w:val="20"/>
      <w:u w:val="single"/>
    </w:rPr>
  </w:style>
  <w:style w:type="character" w:customStyle="1" w:styleId="hl">
    <w:name w:val="hl"/>
    <w:basedOn w:val="DefaultParagraphFont"/>
    <w:rsid w:val="00D95557"/>
  </w:style>
  <w:style w:type="character" w:customStyle="1" w:styleId="clock1">
    <w:name w:val="clock1"/>
    <w:rsid w:val="00D95557"/>
    <w:rPr>
      <w:color w:val="B51B1B"/>
    </w:rPr>
  </w:style>
  <w:style w:type="character" w:customStyle="1" w:styleId="smallChar10">
    <w:name w:val="small Char1"/>
    <w:rsid w:val="00D95557"/>
    <w:rPr>
      <w:sz w:val="12"/>
      <w:szCs w:val="16"/>
      <w:lang w:val="en-US" w:eastAsia="en-US" w:bidi="ar-SA"/>
    </w:rPr>
  </w:style>
  <w:style w:type="character" w:customStyle="1" w:styleId="SmallCardsCharChar">
    <w:name w:val="Small Cards Char Char"/>
    <w:rsid w:val="00D95557"/>
    <w:rPr>
      <w:sz w:val="14"/>
      <w:szCs w:val="24"/>
      <w:lang w:val="en-US" w:eastAsia="en-US" w:bidi="ar-SA"/>
    </w:rPr>
  </w:style>
  <w:style w:type="paragraph" w:customStyle="1" w:styleId="NormalCards">
    <w:name w:val="Normal Cards"/>
    <w:basedOn w:val="Normal"/>
    <w:rsid w:val="00D95557"/>
    <w:pPr>
      <w:ind w:left="288"/>
    </w:pPr>
    <w:rPr>
      <w:rFonts w:eastAsia="Times New Roman"/>
      <w:sz w:val="20"/>
    </w:rPr>
  </w:style>
  <w:style w:type="character" w:customStyle="1" w:styleId="iniciales">
    <w:name w:val="iniciales"/>
    <w:basedOn w:val="DefaultParagraphFont"/>
    <w:rsid w:val="00D95557"/>
  </w:style>
  <w:style w:type="character" w:customStyle="1" w:styleId="Style10ptBoldUnderline">
    <w:name w:val="Style 10 pt Bold Underline"/>
    <w:rsid w:val="00D95557"/>
    <w:rPr>
      <w:b/>
      <w:bCs/>
      <w:sz w:val="20"/>
      <w:u w:val="single"/>
    </w:rPr>
  </w:style>
  <w:style w:type="paragraph" w:customStyle="1" w:styleId="outdent">
    <w:name w:val="outdent"/>
    <w:basedOn w:val="Normal"/>
    <w:rsid w:val="00D9555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95557"/>
    <w:pPr>
      <w:spacing w:before="100" w:beforeAutospacing="1" w:after="100" w:afterAutospacing="1"/>
    </w:pPr>
    <w:rPr>
      <w:rFonts w:eastAsia="Times New Roman"/>
      <w:sz w:val="24"/>
    </w:rPr>
  </w:style>
  <w:style w:type="paragraph" w:customStyle="1" w:styleId="separator">
    <w:name w:val="separator"/>
    <w:basedOn w:val="Normal"/>
    <w:rsid w:val="00D95557"/>
    <w:pPr>
      <w:spacing w:before="100" w:beforeAutospacing="1" w:after="100" w:afterAutospacing="1"/>
    </w:pPr>
    <w:rPr>
      <w:rFonts w:eastAsia="Times New Roman"/>
      <w:sz w:val="24"/>
    </w:rPr>
  </w:style>
  <w:style w:type="paragraph" w:customStyle="1" w:styleId="bulletfollow">
    <w:name w:val="bulletfollow"/>
    <w:basedOn w:val="Normal"/>
    <w:rsid w:val="00D95557"/>
    <w:pPr>
      <w:spacing w:before="100" w:beforeAutospacing="1" w:after="100" w:afterAutospacing="1"/>
    </w:pPr>
    <w:rPr>
      <w:rFonts w:eastAsia="Times New Roman"/>
      <w:sz w:val="24"/>
    </w:rPr>
  </w:style>
  <w:style w:type="paragraph" w:customStyle="1" w:styleId="bulleted">
    <w:name w:val="bulleted"/>
    <w:basedOn w:val="Normal"/>
    <w:rsid w:val="00D95557"/>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95557"/>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D95557"/>
    <w:rPr>
      <w:rFonts w:ascii="Times New Roman" w:eastAsia="Times New Roman" w:hAnsi="Times New Roman" w:cs="Times New Roman"/>
      <w:strike/>
      <w:sz w:val="20"/>
      <w:szCs w:val="20"/>
    </w:rPr>
  </w:style>
  <w:style w:type="character" w:customStyle="1" w:styleId="UnderlineCardsCharChar">
    <w:name w:val="Underline Cards Char Char"/>
    <w:rsid w:val="00D95557"/>
    <w:rPr>
      <w:rFonts w:eastAsia="SimSun"/>
      <w:szCs w:val="24"/>
      <w:u w:val="thick"/>
      <w:lang w:val="en-US" w:eastAsia="en-US" w:bidi="ar-SA"/>
    </w:rPr>
  </w:style>
  <w:style w:type="character" w:customStyle="1" w:styleId="head">
    <w:name w:val="head"/>
    <w:basedOn w:val="DefaultParagraphFont"/>
    <w:rsid w:val="00D95557"/>
  </w:style>
  <w:style w:type="paragraph" w:customStyle="1" w:styleId="authorgroup">
    <w:name w:val="authorgroup"/>
    <w:basedOn w:val="Normal"/>
    <w:rsid w:val="00D95557"/>
    <w:pPr>
      <w:spacing w:before="100" w:beforeAutospacing="1" w:after="100" w:afterAutospacing="1"/>
    </w:pPr>
    <w:rPr>
      <w:rFonts w:eastAsia="Calibri"/>
      <w:sz w:val="24"/>
    </w:rPr>
  </w:style>
  <w:style w:type="paragraph" w:customStyle="1" w:styleId="affiliation1">
    <w:name w:val="affiliation1"/>
    <w:basedOn w:val="Normal"/>
    <w:rsid w:val="00D95557"/>
    <w:pPr>
      <w:spacing w:before="100" w:beforeAutospacing="1" w:after="100" w:afterAutospacing="1"/>
    </w:pPr>
    <w:rPr>
      <w:rFonts w:eastAsia="Calibri"/>
      <w:sz w:val="24"/>
    </w:rPr>
  </w:style>
  <w:style w:type="paragraph" w:customStyle="1" w:styleId="norm">
    <w:name w:val="norm"/>
    <w:basedOn w:val="Normal"/>
    <w:rsid w:val="00D95557"/>
    <w:pPr>
      <w:spacing w:before="100" w:beforeAutospacing="1" w:after="100" w:afterAutospacing="1"/>
    </w:pPr>
    <w:rPr>
      <w:rFonts w:eastAsia="Calibri"/>
      <w:sz w:val="24"/>
    </w:rPr>
  </w:style>
  <w:style w:type="character" w:customStyle="1" w:styleId="smallcapitals">
    <w:name w:val="smallcapitals"/>
    <w:basedOn w:val="DefaultParagraphFont"/>
    <w:rsid w:val="00D95557"/>
  </w:style>
  <w:style w:type="character" w:customStyle="1" w:styleId="number0">
    <w:name w:val="number"/>
    <w:basedOn w:val="DefaultParagraphFont"/>
    <w:rsid w:val="00D95557"/>
  </w:style>
  <w:style w:type="character" w:customStyle="1" w:styleId="swauthor">
    <w:name w:val="sw_author"/>
    <w:rsid w:val="00D95557"/>
  </w:style>
  <w:style w:type="character" w:customStyle="1" w:styleId="articlebody1">
    <w:name w:val="articlebody1"/>
    <w:rsid w:val="00D95557"/>
  </w:style>
  <w:style w:type="character" w:customStyle="1" w:styleId="small1">
    <w:name w:val="small1"/>
    <w:rsid w:val="00D95557"/>
  </w:style>
  <w:style w:type="paragraph" w:customStyle="1" w:styleId="AuthorDate2">
    <w:name w:val="Author/Date"/>
    <w:basedOn w:val="Normal"/>
    <w:link w:val="AuthorDateChar1"/>
    <w:rsid w:val="00D95557"/>
    <w:rPr>
      <w:rFonts w:eastAsia="Times New Roman"/>
      <w:b/>
      <w:sz w:val="24"/>
      <w:u w:val="single"/>
    </w:rPr>
  </w:style>
  <w:style w:type="character" w:customStyle="1" w:styleId="AuthorDateChar1">
    <w:name w:val="Author/Date Char1"/>
    <w:link w:val="AuthorDate2"/>
    <w:rsid w:val="00D95557"/>
    <w:rPr>
      <w:rFonts w:ascii="Georgia" w:eastAsia="Times New Roman" w:hAnsi="Georgia"/>
      <w:b/>
      <w:sz w:val="24"/>
      <w:u w:val="single"/>
    </w:rPr>
  </w:style>
  <w:style w:type="character" w:customStyle="1" w:styleId="Shortcite">
    <w:name w:val="Shortcite"/>
    <w:basedOn w:val="DefaultParagraphFont"/>
    <w:rsid w:val="00D95557"/>
    <w:rPr>
      <w:rFonts w:ascii="Times New Roman" w:hAnsi="Times New Roman"/>
      <w:b/>
      <w:bCs/>
      <w:sz w:val="20"/>
    </w:rPr>
  </w:style>
  <w:style w:type="character" w:customStyle="1" w:styleId="Longcite">
    <w:name w:val="Longcite"/>
    <w:basedOn w:val="DefaultParagraphFont"/>
    <w:rsid w:val="00D95557"/>
    <w:rPr>
      <w:sz w:val="16"/>
    </w:rPr>
  </w:style>
  <w:style w:type="paragraph" w:customStyle="1" w:styleId="analytic0">
    <w:name w:val="analytic"/>
    <w:basedOn w:val="Normal"/>
    <w:link w:val="analyticChar0"/>
    <w:uiPriority w:val="4"/>
    <w:qFormat/>
    <w:rsid w:val="00D95557"/>
    <w:pPr>
      <w:spacing w:before="120"/>
    </w:pPr>
    <w:rPr>
      <w:rFonts w:ascii="Arial" w:hAnsi="Arial"/>
      <w:b/>
      <w:sz w:val="20"/>
    </w:rPr>
  </w:style>
  <w:style w:type="character" w:customStyle="1" w:styleId="analyticChar0">
    <w:name w:val="analytic Char"/>
    <w:basedOn w:val="DefaultParagraphFont"/>
    <w:link w:val="analytic0"/>
    <w:uiPriority w:val="4"/>
    <w:rsid w:val="00D95557"/>
    <w:rPr>
      <w:rFonts w:ascii="Arial" w:hAnsi="Arial"/>
      <w:b/>
      <w:sz w:val="20"/>
    </w:rPr>
  </w:style>
  <w:style w:type="character" w:customStyle="1" w:styleId="Heading3CharCharCharChar">
    <w:name w:val="Heading 3 Char Char Char Char"/>
    <w:rsid w:val="00D95557"/>
    <w:rPr>
      <w:rFonts w:cs="Arial"/>
      <w:b/>
      <w:bCs/>
      <w:szCs w:val="26"/>
      <w:lang w:val="en-US" w:eastAsia="en-US" w:bidi="ar-SA"/>
    </w:rPr>
  </w:style>
  <w:style w:type="character" w:customStyle="1" w:styleId="Normal30">
    <w:name w:val="Normal3"/>
    <w:basedOn w:val="DefaultParagraphFont"/>
    <w:rsid w:val="00D95557"/>
  </w:style>
  <w:style w:type="paragraph" w:customStyle="1" w:styleId="PageNumber8">
    <w:name w:val="Page Number8"/>
    <w:basedOn w:val="Normal"/>
    <w:next w:val="Normal"/>
    <w:rsid w:val="00D95557"/>
    <w:rPr>
      <w:rFonts w:ascii="Times New Roman" w:eastAsia="Times New Roman" w:hAnsi="Times New Roman"/>
      <w:sz w:val="20"/>
    </w:rPr>
  </w:style>
  <w:style w:type="paragraph" w:customStyle="1" w:styleId="Header2">
    <w:name w:val="Header2"/>
    <w:basedOn w:val="Heading1"/>
    <w:next w:val="Heading1"/>
    <w:rsid w:val="00D95557"/>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D95557"/>
    <w:pPr>
      <w:keepNext/>
      <w:widowControl w:val="0"/>
      <w:suppressAutoHyphens/>
      <w:jc w:val="center"/>
    </w:pPr>
    <w:rPr>
      <w:rFonts w:ascii="Times New Roman" w:eastAsia="Tahoma" w:hAnsi="Times New Roman"/>
      <w:b/>
      <w:sz w:val="48"/>
      <w:szCs w:val="32"/>
      <w:u w:val="single"/>
    </w:rPr>
  </w:style>
  <w:style w:type="character" w:customStyle="1" w:styleId="NoterefInText">
    <w:name w:val="_NoterefInText"/>
    <w:uiPriority w:val="99"/>
    <w:rsid w:val="00D95557"/>
    <w:rPr>
      <w:rFonts w:cs="New Baskerville"/>
      <w:color w:val="000000"/>
    </w:rPr>
  </w:style>
  <w:style w:type="character" w:customStyle="1" w:styleId="postauthor">
    <w:name w:val="postauthor"/>
    <w:basedOn w:val="DefaultParagraphFont"/>
    <w:rsid w:val="00D95557"/>
  </w:style>
  <w:style w:type="paragraph" w:customStyle="1" w:styleId="notes-source-hasnotes">
    <w:name w:val="notes-source-hasnotes"/>
    <w:basedOn w:val="Normal"/>
    <w:rsid w:val="00D95557"/>
    <w:pPr>
      <w:spacing w:before="100" w:beforeAutospacing="1" w:after="100" w:afterAutospacing="1"/>
    </w:pPr>
    <w:rPr>
      <w:rFonts w:ascii="Times" w:hAnsi="Times"/>
      <w:sz w:val="20"/>
      <w:szCs w:val="20"/>
    </w:rPr>
  </w:style>
  <w:style w:type="character" w:customStyle="1" w:styleId="span">
    <w:name w:val="span"/>
    <w:basedOn w:val="DefaultParagraphFont"/>
    <w:rsid w:val="00D95557"/>
  </w:style>
  <w:style w:type="character" w:customStyle="1" w:styleId="maintitle">
    <w:name w:val="maintitle"/>
    <w:basedOn w:val="DefaultParagraphFont"/>
    <w:rsid w:val="00D95557"/>
  </w:style>
  <w:style w:type="character" w:customStyle="1" w:styleId="thirdparty-logo">
    <w:name w:val="thirdparty-logo"/>
    <w:basedOn w:val="DefaultParagraphFont"/>
    <w:rsid w:val="00D95557"/>
  </w:style>
  <w:style w:type="paragraph" w:customStyle="1" w:styleId="articlemeta">
    <w:name w:val="articlemeta"/>
    <w:basedOn w:val="Normal"/>
    <w:rsid w:val="00D95557"/>
    <w:pPr>
      <w:spacing w:before="100" w:beforeAutospacing="1" w:after="100" w:afterAutospacing="1"/>
    </w:pPr>
    <w:rPr>
      <w:rFonts w:ascii="Times" w:hAnsi="Times"/>
      <w:sz w:val="20"/>
      <w:szCs w:val="20"/>
    </w:rPr>
  </w:style>
  <w:style w:type="character" w:customStyle="1" w:styleId="vcard">
    <w:name w:val="vcard"/>
    <w:basedOn w:val="DefaultParagraphFont"/>
    <w:rsid w:val="00D95557"/>
  </w:style>
  <w:style w:type="character" w:customStyle="1" w:styleId="print-footnote">
    <w:name w:val="print-footnote"/>
    <w:basedOn w:val="DefaultParagraphFont"/>
    <w:rsid w:val="00D95557"/>
  </w:style>
  <w:style w:type="character" w:customStyle="1" w:styleId="datestring">
    <w:name w:val="datestring"/>
    <w:basedOn w:val="DefaultParagraphFont"/>
    <w:rsid w:val="00D95557"/>
  </w:style>
  <w:style w:type="paragraph" w:customStyle="1" w:styleId="left">
    <w:name w:val="left"/>
    <w:basedOn w:val="Normal"/>
    <w:rsid w:val="00D95557"/>
    <w:pPr>
      <w:spacing w:before="100" w:beforeAutospacing="1" w:after="100" w:afterAutospacing="1"/>
    </w:pPr>
    <w:rPr>
      <w:rFonts w:ascii="Times" w:hAnsi="Times"/>
      <w:sz w:val="20"/>
      <w:szCs w:val="20"/>
    </w:rPr>
  </w:style>
  <w:style w:type="paragraph" w:customStyle="1" w:styleId="right">
    <w:name w:val="right"/>
    <w:basedOn w:val="Normal"/>
    <w:rsid w:val="00D95557"/>
    <w:pPr>
      <w:spacing w:before="100" w:beforeAutospacing="1" w:after="100" w:afterAutospacing="1"/>
    </w:pPr>
    <w:rPr>
      <w:rFonts w:ascii="Times" w:hAnsi="Times"/>
      <w:sz w:val="20"/>
      <w:szCs w:val="20"/>
    </w:rPr>
  </w:style>
  <w:style w:type="character" w:customStyle="1" w:styleId="gptad">
    <w:name w:val="gptad"/>
    <w:basedOn w:val="DefaultParagraphFont"/>
    <w:rsid w:val="00D95557"/>
  </w:style>
  <w:style w:type="paragraph" w:customStyle="1" w:styleId="creditpostedmodified">
    <w:name w:val="credit_posted_modified"/>
    <w:basedOn w:val="Normal"/>
    <w:rsid w:val="00D95557"/>
    <w:pPr>
      <w:spacing w:before="100" w:beforeAutospacing="1" w:after="100" w:afterAutospacing="1"/>
    </w:pPr>
    <w:rPr>
      <w:rFonts w:ascii="Times" w:hAnsi="Times"/>
      <w:sz w:val="20"/>
      <w:szCs w:val="20"/>
    </w:rPr>
  </w:style>
  <w:style w:type="character" w:customStyle="1" w:styleId="creditline">
    <w:name w:val="creditline"/>
    <w:basedOn w:val="DefaultParagraphFont"/>
    <w:rsid w:val="00D95557"/>
  </w:style>
  <w:style w:type="character" w:customStyle="1" w:styleId="grd">
    <w:name w:val="grd"/>
    <w:basedOn w:val="DefaultParagraphFont"/>
    <w:rsid w:val="00D95557"/>
  </w:style>
  <w:style w:type="paragraph" w:customStyle="1" w:styleId="hs-text-container">
    <w:name w:val="hs-text-container"/>
    <w:basedOn w:val="Normal"/>
    <w:rsid w:val="00D95557"/>
    <w:pPr>
      <w:spacing w:before="100" w:beforeAutospacing="1" w:after="100" w:afterAutospacing="1"/>
    </w:pPr>
    <w:rPr>
      <w:rFonts w:ascii="Times" w:hAnsi="Times"/>
      <w:sz w:val="20"/>
      <w:szCs w:val="20"/>
    </w:rPr>
  </w:style>
  <w:style w:type="character" w:customStyle="1" w:styleId="created">
    <w:name w:val="created"/>
    <w:basedOn w:val="DefaultParagraphFont"/>
    <w:rsid w:val="00D95557"/>
  </w:style>
  <w:style w:type="character" w:customStyle="1" w:styleId="changed">
    <w:name w:val="changed"/>
    <w:basedOn w:val="DefaultParagraphFont"/>
    <w:rsid w:val="00D95557"/>
  </w:style>
  <w:style w:type="character" w:customStyle="1" w:styleId="article-author-name">
    <w:name w:val="article-author-name"/>
    <w:basedOn w:val="DefaultParagraphFont"/>
    <w:rsid w:val="00D95557"/>
  </w:style>
  <w:style w:type="character" w:customStyle="1" w:styleId="bioexcerpt">
    <w:name w:val="bio_excerpt"/>
    <w:basedOn w:val="DefaultParagraphFont"/>
    <w:rsid w:val="00D95557"/>
  </w:style>
  <w:style w:type="character" w:customStyle="1" w:styleId="commentcount">
    <w:name w:val="comment_count"/>
    <w:basedOn w:val="DefaultParagraphFont"/>
    <w:rsid w:val="00D95557"/>
  </w:style>
  <w:style w:type="character" w:customStyle="1" w:styleId="searchtermshighlighted">
    <w:name w:val="searchtermshighlighted"/>
    <w:basedOn w:val="DefaultParagraphFont"/>
    <w:rsid w:val="00D95557"/>
  </w:style>
  <w:style w:type="character" w:customStyle="1" w:styleId="contributornametrigger">
    <w:name w:val="contributornametrigger"/>
    <w:basedOn w:val="DefaultParagraphFont"/>
    <w:rsid w:val="00D95557"/>
  </w:style>
  <w:style w:type="character" w:customStyle="1" w:styleId="bylinepipe">
    <w:name w:val="bylinepipe"/>
    <w:basedOn w:val="DefaultParagraphFont"/>
    <w:rsid w:val="00D95557"/>
  </w:style>
  <w:style w:type="character" w:customStyle="1" w:styleId="lucenesearchresulturlb">
    <w:name w:val="lucene_search_result_url_b"/>
    <w:basedOn w:val="DefaultParagraphFont"/>
    <w:rsid w:val="00D95557"/>
  </w:style>
  <w:style w:type="character" w:customStyle="1" w:styleId="faculty-title">
    <w:name w:val="faculty-title"/>
    <w:basedOn w:val="DefaultParagraphFont"/>
    <w:rsid w:val="00D95557"/>
  </w:style>
  <w:style w:type="character" w:customStyle="1" w:styleId="count">
    <w:name w:val="count"/>
    <w:basedOn w:val="DefaultParagraphFont"/>
    <w:rsid w:val="00D95557"/>
  </w:style>
  <w:style w:type="character" w:customStyle="1" w:styleId="volume">
    <w:name w:val="volume"/>
    <w:basedOn w:val="DefaultParagraphFont"/>
    <w:rsid w:val="00D95557"/>
  </w:style>
  <w:style w:type="character" w:customStyle="1" w:styleId="issue">
    <w:name w:val="issue"/>
    <w:basedOn w:val="DefaultParagraphFont"/>
    <w:rsid w:val="00D95557"/>
  </w:style>
  <w:style w:type="character" w:customStyle="1" w:styleId="pages">
    <w:name w:val="pages"/>
    <w:basedOn w:val="DefaultParagraphFont"/>
    <w:rsid w:val="00D95557"/>
  </w:style>
  <w:style w:type="character" w:customStyle="1" w:styleId="person">
    <w:name w:val="person"/>
    <w:basedOn w:val="DefaultParagraphFont"/>
    <w:rsid w:val="00D95557"/>
  </w:style>
  <w:style w:type="character" w:customStyle="1" w:styleId="corresponding">
    <w:name w:val="corresponding"/>
    <w:basedOn w:val="DefaultParagraphFont"/>
    <w:rsid w:val="00D95557"/>
  </w:style>
  <w:style w:type="paragraph" w:customStyle="1" w:styleId="entry-meta">
    <w:name w:val="entry-meta"/>
    <w:basedOn w:val="Normal"/>
    <w:rsid w:val="00D95557"/>
    <w:pPr>
      <w:spacing w:before="100" w:beforeAutospacing="1" w:after="100" w:afterAutospacing="1"/>
    </w:pPr>
    <w:rPr>
      <w:rFonts w:ascii="Times" w:hAnsi="Times"/>
      <w:sz w:val="20"/>
      <w:szCs w:val="20"/>
    </w:rPr>
  </w:style>
  <w:style w:type="character" w:customStyle="1" w:styleId="post-time">
    <w:name w:val="post-time"/>
    <w:basedOn w:val="DefaultParagraphFont"/>
    <w:rsid w:val="00D95557"/>
  </w:style>
  <w:style w:type="character" w:customStyle="1" w:styleId="post-category">
    <w:name w:val="post-category"/>
    <w:basedOn w:val="DefaultParagraphFont"/>
    <w:rsid w:val="00D95557"/>
  </w:style>
  <w:style w:type="character" w:customStyle="1" w:styleId="post-author">
    <w:name w:val="post-author"/>
    <w:basedOn w:val="DefaultParagraphFont"/>
    <w:rsid w:val="00D95557"/>
  </w:style>
  <w:style w:type="character" w:customStyle="1" w:styleId="A10">
    <w:name w:val="A10"/>
    <w:uiPriority w:val="99"/>
    <w:rsid w:val="00D95557"/>
    <w:rPr>
      <w:rFonts w:cs="Trebuchet MS"/>
      <w:color w:val="000000"/>
      <w:sz w:val="11"/>
      <w:szCs w:val="11"/>
    </w:rPr>
  </w:style>
  <w:style w:type="paragraph" w:customStyle="1" w:styleId="Pa10">
    <w:name w:val="Pa10"/>
    <w:basedOn w:val="Default"/>
    <w:next w:val="Default"/>
    <w:uiPriority w:val="99"/>
    <w:rsid w:val="00D95557"/>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D9555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D95557"/>
  </w:style>
  <w:style w:type="paragraph" w:customStyle="1" w:styleId="aff">
    <w:name w:val="aff"/>
    <w:basedOn w:val="Normal"/>
    <w:rsid w:val="00D95557"/>
    <w:pPr>
      <w:spacing w:before="100" w:beforeAutospacing="1" w:after="100" w:afterAutospacing="1"/>
    </w:pPr>
    <w:rPr>
      <w:rFonts w:ascii="Times" w:hAnsi="Times"/>
      <w:sz w:val="20"/>
      <w:szCs w:val="20"/>
    </w:rPr>
  </w:style>
  <w:style w:type="character" w:customStyle="1" w:styleId="entry-author">
    <w:name w:val="entry-author"/>
    <w:basedOn w:val="DefaultParagraphFont"/>
    <w:rsid w:val="00D95557"/>
  </w:style>
  <w:style w:type="character" w:customStyle="1" w:styleId="entry-author-name">
    <w:name w:val="entry-author-name"/>
    <w:basedOn w:val="DefaultParagraphFont"/>
    <w:rsid w:val="00D95557"/>
  </w:style>
  <w:style w:type="character" w:customStyle="1" w:styleId="contrib-degrees">
    <w:name w:val="contrib-degrees"/>
    <w:basedOn w:val="DefaultParagraphFont"/>
    <w:rsid w:val="00D95557"/>
  </w:style>
  <w:style w:type="character" w:customStyle="1" w:styleId="contrib-on-behalf-of">
    <w:name w:val="contrib-on-behalf-of"/>
    <w:basedOn w:val="DefaultParagraphFont"/>
    <w:rsid w:val="00D95557"/>
  </w:style>
  <w:style w:type="character" w:customStyle="1" w:styleId="pubtime">
    <w:name w:val="pubtime"/>
    <w:basedOn w:val="DefaultParagraphFont"/>
    <w:rsid w:val="00D95557"/>
  </w:style>
  <w:style w:type="character" w:customStyle="1" w:styleId="fbcommentscount">
    <w:name w:val="fb_comments_count"/>
    <w:basedOn w:val="DefaultParagraphFont"/>
    <w:rsid w:val="00D95557"/>
  </w:style>
  <w:style w:type="character" w:customStyle="1" w:styleId="stsharethiscustom">
    <w:name w:val="st_sharethis_custom"/>
    <w:basedOn w:val="DefaultParagraphFont"/>
    <w:rsid w:val="00D95557"/>
  </w:style>
  <w:style w:type="paragraph" w:customStyle="1" w:styleId="permalinkable">
    <w:name w:val="permalinkable"/>
    <w:basedOn w:val="Normal"/>
    <w:rsid w:val="00D95557"/>
    <w:pPr>
      <w:spacing w:before="100" w:beforeAutospacing="1" w:after="100" w:afterAutospacing="1"/>
    </w:pPr>
    <w:rPr>
      <w:rFonts w:ascii="Times" w:hAnsi="Times"/>
      <w:sz w:val="20"/>
      <w:szCs w:val="20"/>
    </w:rPr>
  </w:style>
  <w:style w:type="character" w:customStyle="1" w:styleId="post-date">
    <w:name w:val="post-date"/>
    <w:basedOn w:val="DefaultParagraphFont"/>
    <w:rsid w:val="00D95557"/>
  </w:style>
  <w:style w:type="character" w:customStyle="1" w:styleId="link-external">
    <w:name w:val="link-external"/>
    <w:basedOn w:val="DefaultParagraphFont"/>
    <w:rsid w:val="00D95557"/>
  </w:style>
  <w:style w:type="character" w:customStyle="1" w:styleId="articleauthor0">
    <w:name w:val="article_author"/>
    <w:basedOn w:val="DefaultParagraphFont"/>
    <w:rsid w:val="00D95557"/>
  </w:style>
  <w:style w:type="character" w:customStyle="1" w:styleId="articleissue">
    <w:name w:val="article_issue"/>
    <w:basedOn w:val="DefaultParagraphFont"/>
    <w:rsid w:val="00D95557"/>
  </w:style>
  <w:style w:type="character" w:customStyle="1" w:styleId="a-size-large">
    <w:name w:val="a-size-large"/>
    <w:basedOn w:val="DefaultParagraphFont"/>
    <w:rsid w:val="00D95557"/>
  </w:style>
  <w:style w:type="character" w:customStyle="1" w:styleId="a-size-medium">
    <w:name w:val="a-size-medium"/>
    <w:basedOn w:val="DefaultParagraphFont"/>
    <w:rsid w:val="00D95557"/>
  </w:style>
  <w:style w:type="character" w:customStyle="1" w:styleId="contribution">
    <w:name w:val="contribution"/>
    <w:basedOn w:val="DefaultParagraphFont"/>
    <w:rsid w:val="00D95557"/>
  </w:style>
  <w:style w:type="character" w:customStyle="1" w:styleId="a-color-secondary">
    <w:name w:val="a-color-secondary"/>
    <w:basedOn w:val="DefaultParagraphFont"/>
    <w:rsid w:val="00D95557"/>
  </w:style>
  <w:style w:type="paragraph" w:customStyle="1" w:styleId="sbyline">
    <w:name w:val="sbyline"/>
    <w:basedOn w:val="Normal"/>
    <w:rsid w:val="00D95557"/>
    <w:pPr>
      <w:spacing w:before="100" w:beforeAutospacing="1" w:after="100" w:afterAutospacing="1"/>
    </w:pPr>
    <w:rPr>
      <w:rFonts w:ascii="Times" w:hAnsi="Times"/>
      <w:sz w:val="20"/>
      <w:szCs w:val="20"/>
    </w:rPr>
  </w:style>
  <w:style w:type="character" w:customStyle="1" w:styleId="ui-author">
    <w:name w:val="ui-author"/>
    <w:basedOn w:val="DefaultParagraphFont"/>
    <w:rsid w:val="00D95557"/>
  </w:style>
  <w:style w:type="character" w:customStyle="1" w:styleId="ui-staffline">
    <w:name w:val="ui-staffline"/>
    <w:basedOn w:val="DefaultParagraphFont"/>
    <w:rsid w:val="00D95557"/>
  </w:style>
  <w:style w:type="paragraph" w:customStyle="1" w:styleId="promotion-tag-p">
    <w:name w:val="promotion-tag-p"/>
    <w:basedOn w:val="Normal"/>
    <w:rsid w:val="00D95557"/>
    <w:pPr>
      <w:spacing w:before="100" w:beforeAutospacing="1" w:after="100" w:afterAutospacing="1"/>
    </w:pPr>
    <w:rPr>
      <w:rFonts w:ascii="Times" w:hAnsi="Times"/>
      <w:sz w:val="20"/>
      <w:szCs w:val="20"/>
    </w:rPr>
  </w:style>
  <w:style w:type="paragraph" w:customStyle="1" w:styleId="heading">
    <w:name w:val="heading"/>
    <w:basedOn w:val="Normal"/>
    <w:rsid w:val="00D95557"/>
    <w:pPr>
      <w:spacing w:before="100" w:beforeAutospacing="1" w:after="100" w:afterAutospacing="1"/>
    </w:pPr>
    <w:rPr>
      <w:rFonts w:ascii="Times" w:hAnsi="Times"/>
      <w:sz w:val="20"/>
      <w:szCs w:val="20"/>
    </w:rPr>
  </w:style>
  <w:style w:type="character" w:customStyle="1" w:styleId="value">
    <w:name w:val="value"/>
    <w:basedOn w:val="DefaultParagraphFont"/>
    <w:rsid w:val="00D95557"/>
  </w:style>
  <w:style w:type="character" w:customStyle="1" w:styleId="specialissuelabel">
    <w:name w:val="specialissuelabel"/>
    <w:basedOn w:val="DefaultParagraphFont"/>
    <w:rsid w:val="00D95557"/>
  </w:style>
  <w:style w:type="character" w:customStyle="1" w:styleId="referencediv">
    <w:name w:val="referencediv"/>
    <w:basedOn w:val="DefaultParagraphFont"/>
    <w:rsid w:val="00D95557"/>
  </w:style>
  <w:style w:type="character" w:customStyle="1" w:styleId="wp-smiley">
    <w:name w:val="wp-smiley"/>
    <w:basedOn w:val="DefaultParagraphFont"/>
    <w:rsid w:val="00D95557"/>
  </w:style>
  <w:style w:type="character" w:customStyle="1" w:styleId="artjournal">
    <w:name w:val="art_journal"/>
    <w:basedOn w:val="DefaultParagraphFont"/>
    <w:rsid w:val="00D95557"/>
  </w:style>
  <w:style w:type="character" w:customStyle="1" w:styleId="artdatevolumeissuepart">
    <w:name w:val="art_datevolumeissuepart"/>
    <w:basedOn w:val="DefaultParagraphFont"/>
    <w:rsid w:val="00D95557"/>
  </w:style>
  <w:style w:type="character" w:customStyle="1" w:styleId="artpages">
    <w:name w:val="art_pages"/>
    <w:basedOn w:val="DefaultParagraphFont"/>
    <w:rsid w:val="00D95557"/>
  </w:style>
  <w:style w:type="character" w:customStyle="1" w:styleId="singlehighlightclass">
    <w:name w:val="single_highlight_class"/>
    <w:basedOn w:val="DefaultParagraphFont"/>
    <w:rsid w:val="00D95557"/>
  </w:style>
  <w:style w:type="character" w:customStyle="1" w:styleId="degree">
    <w:name w:val="degree"/>
    <w:basedOn w:val="DefaultParagraphFont"/>
    <w:rsid w:val="00D95557"/>
  </w:style>
  <w:style w:type="character" w:customStyle="1" w:styleId="major">
    <w:name w:val="major"/>
    <w:basedOn w:val="DefaultParagraphFont"/>
    <w:rsid w:val="00D95557"/>
  </w:style>
  <w:style w:type="character" w:customStyle="1" w:styleId="authors">
    <w:name w:val="authors"/>
    <w:basedOn w:val="DefaultParagraphFont"/>
    <w:rsid w:val="00D95557"/>
  </w:style>
  <w:style w:type="character" w:customStyle="1" w:styleId="views">
    <w:name w:val="views"/>
    <w:basedOn w:val="DefaultParagraphFont"/>
    <w:rsid w:val="00D95557"/>
  </w:style>
  <w:style w:type="character" w:customStyle="1" w:styleId="stmainservices">
    <w:name w:val="stmainservices"/>
    <w:basedOn w:val="DefaultParagraphFont"/>
    <w:rsid w:val="00D95557"/>
  </w:style>
  <w:style w:type="character" w:customStyle="1" w:styleId="stbubblehcount">
    <w:name w:val="stbubble_hcount"/>
    <w:basedOn w:val="DefaultParagraphFont"/>
    <w:rsid w:val="00D95557"/>
  </w:style>
  <w:style w:type="paragraph" w:customStyle="1" w:styleId="Document">
    <w:name w:val="_Document"/>
    <w:basedOn w:val="Default"/>
    <w:next w:val="Default"/>
    <w:uiPriority w:val="99"/>
    <w:rsid w:val="00D95557"/>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D95557"/>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D95557"/>
    <w:pPr>
      <w:widowControl w:val="0"/>
    </w:pPr>
    <w:rPr>
      <w:rFonts w:ascii="New Baskerville" w:eastAsiaTheme="minorEastAsia" w:hAnsi="New Baskerville"/>
      <w:color w:val="auto"/>
    </w:rPr>
  </w:style>
  <w:style w:type="paragraph" w:customStyle="1" w:styleId="collapsed-hide">
    <w:name w:val="collapsed-hide"/>
    <w:basedOn w:val="Normal"/>
    <w:rsid w:val="00D95557"/>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D95557"/>
    <w:pPr>
      <w:widowControl w:val="0"/>
      <w:spacing w:line="211" w:lineRule="atLeast"/>
    </w:pPr>
    <w:rPr>
      <w:rFonts w:ascii="Mokka" w:eastAsiaTheme="minorEastAsia" w:hAnsi="Mokka"/>
      <w:color w:val="auto"/>
    </w:rPr>
  </w:style>
  <w:style w:type="paragraph" w:customStyle="1" w:styleId="odd">
    <w:name w:val="odd"/>
    <w:basedOn w:val="Normal"/>
    <w:rsid w:val="00D95557"/>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D95557"/>
  </w:style>
  <w:style w:type="character" w:customStyle="1" w:styleId="tolocaltime">
    <w:name w:val="tolocaltime"/>
    <w:basedOn w:val="DefaultParagraphFont"/>
    <w:rsid w:val="00D95557"/>
  </w:style>
  <w:style w:type="character" w:customStyle="1" w:styleId="pb-byline">
    <w:name w:val="pb-byline"/>
    <w:basedOn w:val="DefaultParagraphFont"/>
    <w:rsid w:val="00D95557"/>
  </w:style>
  <w:style w:type="character" w:customStyle="1" w:styleId="pb-timestamp">
    <w:name w:val="pb-timestamp"/>
    <w:basedOn w:val="DefaultParagraphFont"/>
    <w:rsid w:val="00D95557"/>
  </w:style>
  <w:style w:type="character" w:customStyle="1" w:styleId="posted-on">
    <w:name w:val="posted-on"/>
    <w:basedOn w:val="DefaultParagraphFont"/>
    <w:rsid w:val="00D95557"/>
  </w:style>
  <w:style w:type="character" w:customStyle="1" w:styleId="even">
    <w:name w:val="even"/>
    <w:basedOn w:val="DefaultParagraphFont"/>
    <w:rsid w:val="00D95557"/>
  </w:style>
  <w:style w:type="paragraph" w:customStyle="1" w:styleId="volissue">
    <w:name w:val="volissue"/>
    <w:basedOn w:val="Normal"/>
    <w:rsid w:val="00D9555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D95557"/>
  </w:style>
  <w:style w:type="character" w:customStyle="1" w:styleId="articledate">
    <w:name w:val="articledate"/>
    <w:basedOn w:val="DefaultParagraphFont"/>
    <w:rsid w:val="00D95557"/>
  </w:style>
  <w:style w:type="character" w:customStyle="1" w:styleId="post-byline">
    <w:name w:val="post-byline"/>
    <w:basedOn w:val="DefaultParagraphFont"/>
    <w:rsid w:val="00D95557"/>
  </w:style>
  <w:style w:type="character" w:customStyle="1" w:styleId="metadate">
    <w:name w:val="meta_date"/>
    <w:basedOn w:val="DefaultParagraphFont"/>
    <w:rsid w:val="00D95557"/>
  </w:style>
  <w:style w:type="character" w:customStyle="1" w:styleId="fa">
    <w:name w:val="fa"/>
    <w:basedOn w:val="DefaultParagraphFont"/>
    <w:rsid w:val="00D95557"/>
  </w:style>
  <w:style w:type="character" w:customStyle="1" w:styleId="longname">
    <w:name w:val="longname"/>
    <w:basedOn w:val="DefaultParagraphFont"/>
    <w:rsid w:val="00D95557"/>
  </w:style>
  <w:style w:type="character" w:customStyle="1" w:styleId="echocontainer">
    <w:name w:val="echo_container"/>
    <w:basedOn w:val="DefaultParagraphFont"/>
    <w:rsid w:val="00D95557"/>
  </w:style>
  <w:style w:type="character" w:customStyle="1" w:styleId="comment-display">
    <w:name w:val="comment-display"/>
    <w:basedOn w:val="DefaultParagraphFont"/>
    <w:rsid w:val="00D95557"/>
  </w:style>
  <w:style w:type="paragraph" w:customStyle="1" w:styleId="comment-count-label">
    <w:name w:val="comment-count-label"/>
    <w:basedOn w:val="Normal"/>
    <w:rsid w:val="00D95557"/>
    <w:pPr>
      <w:spacing w:before="100" w:beforeAutospacing="1" w:after="100" w:afterAutospacing="1"/>
    </w:pPr>
    <w:rPr>
      <w:rFonts w:ascii="Times" w:hAnsi="Times"/>
      <w:sz w:val="20"/>
      <w:szCs w:val="20"/>
    </w:rPr>
  </w:style>
  <w:style w:type="character" w:customStyle="1" w:styleId="echo-counter">
    <w:name w:val="echo-counter"/>
    <w:basedOn w:val="DefaultParagraphFont"/>
    <w:rsid w:val="00D95557"/>
  </w:style>
  <w:style w:type="character" w:customStyle="1" w:styleId="discussion-policy">
    <w:name w:val="discussion-policy"/>
    <w:basedOn w:val="DefaultParagraphFont"/>
    <w:rsid w:val="00D95557"/>
  </w:style>
  <w:style w:type="character" w:customStyle="1" w:styleId="echo-apps-conversations-streamcaption">
    <w:name w:val="echo-apps-conversations-streamcaption"/>
    <w:basedOn w:val="DefaultParagraphFont"/>
    <w:rsid w:val="00D95557"/>
  </w:style>
  <w:style w:type="character" w:customStyle="1" w:styleId="echo-streamserver-controls-stream-item-text">
    <w:name w:val="echo-streamserver-controls-stream-item-text"/>
    <w:basedOn w:val="DefaultParagraphFont"/>
    <w:rsid w:val="00D95557"/>
  </w:style>
  <w:style w:type="character" w:customStyle="1" w:styleId="echo-streamserver-controls-facepile-more">
    <w:name w:val="echo-streamserver-controls-facepile-more"/>
    <w:basedOn w:val="DefaultParagraphFont"/>
    <w:rsid w:val="00D95557"/>
  </w:style>
  <w:style w:type="character" w:customStyle="1" w:styleId="echo-primaryfont">
    <w:name w:val="echo-primaryfont"/>
    <w:basedOn w:val="DefaultParagraphFont"/>
    <w:rsid w:val="00D95557"/>
  </w:style>
  <w:style w:type="character" w:customStyle="1" w:styleId="section">
    <w:name w:val="section"/>
    <w:basedOn w:val="DefaultParagraphFont"/>
    <w:rsid w:val="00D95557"/>
  </w:style>
  <w:style w:type="character" w:customStyle="1" w:styleId="wpsr-txt-headline">
    <w:name w:val="wpsr-txt-headline"/>
    <w:basedOn w:val="DefaultParagraphFont"/>
    <w:rsid w:val="00D95557"/>
  </w:style>
  <w:style w:type="character" w:customStyle="1" w:styleId="asset-metabar-author">
    <w:name w:val="asset-metabar-author"/>
    <w:basedOn w:val="DefaultParagraphFont"/>
    <w:rsid w:val="00D95557"/>
  </w:style>
  <w:style w:type="character" w:customStyle="1" w:styleId="eza-dateline">
    <w:name w:val="eza-dateline"/>
    <w:basedOn w:val="DefaultParagraphFont"/>
    <w:rsid w:val="00D95557"/>
  </w:style>
  <w:style w:type="character" w:customStyle="1" w:styleId="eza-authors">
    <w:name w:val="eza-authors"/>
    <w:basedOn w:val="DefaultParagraphFont"/>
    <w:rsid w:val="00D95557"/>
  </w:style>
  <w:style w:type="character" w:customStyle="1" w:styleId="csmstaff">
    <w:name w:val="csm_staff"/>
    <w:basedOn w:val="DefaultParagraphFont"/>
    <w:rsid w:val="00D95557"/>
  </w:style>
  <w:style w:type="paragraph" w:customStyle="1" w:styleId="mol-para-with-font">
    <w:name w:val="mol-para-with-font"/>
    <w:basedOn w:val="Normal"/>
    <w:rsid w:val="00D9555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95557"/>
  </w:style>
  <w:style w:type="character" w:customStyle="1" w:styleId="byline-text">
    <w:name w:val="byline-text"/>
    <w:basedOn w:val="DefaultParagraphFont"/>
    <w:rsid w:val="00D95557"/>
  </w:style>
  <w:style w:type="character" w:customStyle="1" w:styleId="itemauthor">
    <w:name w:val="itemauthor"/>
    <w:basedOn w:val="DefaultParagraphFont"/>
    <w:rsid w:val="00D95557"/>
  </w:style>
  <w:style w:type="character" w:customStyle="1" w:styleId="itemdatecreated">
    <w:name w:val="itemdatecreated"/>
    <w:basedOn w:val="DefaultParagraphFont"/>
    <w:rsid w:val="00D95557"/>
  </w:style>
  <w:style w:type="character" w:customStyle="1" w:styleId="slug-metadata-note">
    <w:name w:val="slug-metadata-note"/>
    <w:basedOn w:val="DefaultParagraphFont"/>
    <w:rsid w:val="00D95557"/>
  </w:style>
  <w:style w:type="character" w:customStyle="1" w:styleId="drop-capped">
    <w:name w:val="drop-capped"/>
    <w:basedOn w:val="DefaultParagraphFont"/>
    <w:rsid w:val="00D95557"/>
  </w:style>
  <w:style w:type="character" w:customStyle="1" w:styleId="published">
    <w:name w:val="published"/>
    <w:basedOn w:val="DefaultParagraphFont"/>
    <w:rsid w:val="00D95557"/>
  </w:style>
  <w:style w:type="paragraph" w:customStyle="1" w:styleId="articleopinion-standfirst">
    <w:name w:val="articleopinion-standfirst"/>
    <w:basedOn w:val="Normal"/>
    <w:rsid w:val="00D95557"/>
    <w:pPr>
      <w:spacing w:before="100" w:beforeAutospacing="1" w:after="100" w:afterAutospacing="1"/>
    </w:pPr>
    <w:rPr>
      <w:rFonts w:ascii="Times" w:hAnsi="Times"/>
      <w:sz w:val="20"/>
      <w:szCs w:val="20"/>
    </w:rPr>
  </w:style>
  <w:style w:type="paragraph" w:customStyle="1" w:styleId="snippet">
    <w:name w:val="snippet"/>
    <w:basedOn w:val="Normal"/>
    <w:rsid w:val="00D95557"/>
    <w:pPr>
      <w:spacing w:before="100" w:beforeAutospacing="1" w:after="100" w:afterAutospacing="1"/>
    </w:pPr>
    <w:rPr>
      <w:rFonts w:ascii="Times" w:hAnsi="Times"/>
      <w:sz w:val="20"/>
      <w:szCs w:val="20"/>
    </w:rPr>
  </w:style>
  <w:style w:type="character" w:customStyle="1" w:styleId="thetitle">
    <w:name w:val="the_title"/>
    <w:basedOn w:val="DefaultParagraphFont"/>
    <w:rsid w:val="00D95557"/>
  </w:style>
  <w:style w:type="character" w:customStyle="1" w:styleId="view-count">
    <w:name w:val="view-count"/>
    <w:basedOn w:val="DefaultParagraphFont"/>
    <w:rsid w:val="00D95557"/>
  </w:style>
  <w:style w:type="character" w:customStyle="1" w:styleId="rupee">
    <w:name w:val="rupee"/>
    <w:basedOn w:val="DefaultParagraphFont"/>
    <w:rsid w:val="00D95557"/>
  </w:style>
  <w:style w:type="character" w:customStyle="1" w:styleId="grey1">
    <w:name w:val="grey1"/>
    <w:basedOn w:val="DefaultParagraphFont"/>
    <w:rsid w:val="00D95557"/>
  </w:style>
  <w:style w:type="paragraph" w:customStyle="1" w:styleId="Pa13">
    <w:name w:val="Pa13"/>
    <w:basedOn w:val="Default"/>
    <w:next w:val="Default"/>
    <w:uiPriority w:val="99"/>
    <w:rsid w:val="00D95557"/>
    <w:pPr>
      <w:widowControl w:val="0"/>
      <w:spacing w:line="201" w:lineRule="atLeast"/>
    </w:pPr>
    <w:rPr>
      <w:rFonts w:eastAsiaTheme="minorEastAsia"/>
      <w:color w:val="auto"/>
    </w:rPr>
  </w:style>
  <w:style w:type="paragraph" w:customStyle="1" w:styleId="Pa14">
    <w:name w:val="Pa14"/>
    <w:basedOn w:val="Default"/>
    <w:next w:val="Default"/>
    <w:uiPriority w:val="99"/>
    <w:rsid w:val="00D95557"/>
    <w:pPr>
      <w:widowControl w:val="0"/>
      <w:spacing w:line="241" w:lineRule="atLeast"/>
    </w:pPr>
    <w:rPr>
      <w:rFonts w:eastAsiaTheme="minorEastAsia"/>
      <w:color w:val="auto"/>
    </w:rPr>
  </w:style>
  <w:style w:type="paragraph" w:customStyle="1" w:styleId="Pa9">
    <w:name w:val="Pa9"/>
    <w:basedOn w:val="Default"/>
    <w:next w:val="Default"/>
    <w:uiPriority w:val="99"/>
    <w:rsid w:val="00D95557"/>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D95557"/>
  </w:style>
  <w:style w:type="character" w:customStyle="1" w:styleId="reporttitle">
    <w:name w:val="report_title"/>
    <w:basedOn w:val="DefaultParagraphFont"/>
    <w:rsid w:val="00D95557"/>
  </w:style>
  <w:style w:type="character" w:customStyle="1" w:styleId="documenttype-longreleases">
    <w:name w:val="document_type_-_long_releases"/>
    <w:basedOn w:val="DefaultParagraphFont"/>
    <w:rsid w:val="00D95557"/>
  </w:style>
  <w:style w:type="character" w:customStyle="1" w:styleId="alt-date">
    <w:name w:val="alt-date"/>
    <w:basedOn w:val="DefaultParagraphFont"/>
    <w:rsid w:val="00D95557"/>
  </w:style>
  <w:style w:type="character" w:customStyle="1" w:styleId="entry-byline">
    <w:name w:val="entry-byline"/>
    <w:basedOn w:val="DefaultParagraphFont"/>
    <w:rsid w:val="00D95557"/>
  </w:style>
  <w:style w:type="character" w:customStyle="1" w:styleId="taglinecontrib">
    <w:name w:val="tagline_contrib"/>
    <w:basedOn w:val="DefaultParagraphFont"/>
    <w:rsid w:val="00D95557"/>
  </w:style>
  <w:style w:type="character" w:customStyle="1" w:styleId="articledate0">
    <w:name w:val="article_date"/>
    <w:basedOn w:val="DefaultParagraphFont"/>
    <w:rsid w:val="00D95557"/>
  </w:style>
  <w:style w:type="paragraph" w:customStyle="1" w:styleId="hg-daily">
    <w:name w:val="hg-daily"/>
    <w:basedOn w:val="Normal"/>
    <w:rsid w:val="00D95557"/>
    <w:pPr>
      <w:spacing w:before="100" w:beforeAutospacing="1" w:after="100" w:afterAutospacing="1"/>
    </w:pPr>
    <w:rPr>
      <w:rFonts w:ascii="Times" w:hAnsi="Times"/>
      <w:sz w:val="20"/>
      <w:szCs w:val="20"/>
    </w:rPr>
  </w:style>
  <w:style w:type="character" w:customStyle="1" w:styleId="cit">
    <w:name w:val="cit"/>
    <w:basedOn w:val="DefaultParagraphFont"/>
    <w:rsid w:val="00D95557"/>
  </w:style>
  <w:style w:type="paragraph" w:customStyle="1" w:styleId="buttonheading">
    <w:name w:val="buttonheading"/>
    <w:basedOn w:val="Normal"/>
    <w:rsid w:val="00D95557"/>
    <w:pPr>
      <w:spacing w:before="100" w:beforeAutospacing="1" w:after="100" w:afterAutospacing="1"/>
    </w:pPr>
    <w:rPr>
      <w:rFonts w:ascii="Times" w:hAnsi="Times"/>
      <w:sz w:val="20"/>
      <w:szCs w:val="20"/>
    </w:rPr>
  </w:style>
  <w:style w:type="character" w:customStyle="1" w:styleId="createdate">
    <w:name w:val="createdate"/>
    <w:basedOn w:val="DefaultParagraphFont"/>
    <w:rsid w:val="00D95557"/>
  </w:style>
  <w:style w:type="character" w:customStyle="1" w:styleId="text-label">
    <w:name w:val="text-label"/>
    <w:basedOn w:val="DefaultParagraphFont"/>
    <w:rsid w:val="00D95557"/>
  </w:style>
  <w:style w:type="paragraph" w:customStyle="1" w:styleId="TOC3Char">
    <w:name w:val="TOC 3 Char"/>
    <w:basedOn w:val="Normal"/>
    <w:next w:val="Normal"/>
    <w:rsid w:val="00D95557"/>
    <w:rPr>
      <w:rFonts w:eastAsia="Times New Roman"/>
      <w:sz w:val="24"/>
      <w:szCs w:val="20"/>
    </w:rPr>
  </w:style>
  <w:style w:type="paragraph" w:customStyle="1" w:styleId="TOC1Char">
    <w:name w:val="TOC 1 Char"/>
    <w:basedOn w:val="Normal"/>
    <w:next w:val="Normal"/>
    <w:rsid w:val="00D95557"/>
    <w:rPr>
      <w:rFonts w:eastAsia="Times New Roman"/>
      <w:b/>
      <w:sz w:val="24"/>
      <w:szCs w:val="20"/>
    </w:rPr>
  </w:style>
  <w:style w:type="character" w:customStyle="1" w:styleId="StyleCardtextChar10pt">
    <w:name w:val="Style Card text Char + 10 pt"/>
    <w:rsid w:val="00D95557"/>
    <w:rPr>
      <w:rFonts w:ascii="Georgia" w:eastAsia="Calibri" w:hAnsi="Georgia"/>
      <w:sz w:val="20"/>
      <w:u w:val="single"/>
      <w:lang w:bidi="ar-SA"/>
    </w:rPr>
  </w:style>
  <w:style w:type="paragraph" w:customStyle="1" w:styleId="ColorfulList-Accent11">
    <w:name w:val="Colorful List - Accent 11"/>
    <w:basedOn w:val="Normal"/>
    <w:uiPriority w:val="34"/>
    <w:qFormat/>
    <w:rsid w:val="00D95557"/>
    <w:pPr>
      <w:ind w:left="720"/>
      <w:contextualSpacing/>
      <w:jc w:val="both"/>
    </w:pPr>
    <w:rPr>
      <w:rFonts w:eastAsia="Times New Roman"/>
      <w:sz w:val="20"/>
      <w:szCs w:val="20"/>
    </w:rPr>
  </w:style>
  <w:style w:type="paragraph" w:customStyle="1" w:styleId="NoteLevel11">
    <w:name w:val="Note Level 11"/>
    <w:basedOn w:val="Normal"/>
    <w:uiPriority w:val="99"/>
    <w:rsid w:val="00D95557"/>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95557"/>
    <w:pPr>
      <w:keepNext/>
      <w:tabs>
        <w:tab w:val="num" w:pos="1440"/>
      </w:tabs>
      <w:ind w:left="1800" w:hanging="360"/>
      <w:outlineLvl w:val="2"/>
    </w:pPr>
    <w:rPr>
      <w:rFonts w:eastAsia="MS Gothic"/>
    </w:rPr>
  </w:style>
  <w:style w:type="paragraph" w:customStyle="1" w:styleId="NoteLevel41">
    <w:name w:val="Note Level 41"/>
    <w:basedOn w:val="Normal"/>
    <w:rsid w:val="00D95557"/>
    <w:pPr>
      <w:keepNext/>
      <w:tabs>
        <w:tab w:val="num" w:pos="2160"/>
      </w:tabs>
      <w:ind w:left="2520" w:hanging="360"/>
      <w:outlineLvl w:val="3"/>
    </w:pPr>
    <w:rPr>
      <w:rFonts w:eastAsia="MS Gothic"/>
    </w:rPr>
  </w:style>
  <w:style w:type="paragraph" w:customStyle="1" w:styleId="NoteLevel51">
    <w:name w:val="Note Level 51"/>
    <w:basedOn w:val="Normal"/>
    <w:rsid w:val="00D95557"/>
    <w:pPr>
      <w:keepNext/>
      <w:tabs>
        <w:tab w:val="num" w:pos="2880"/>
      </w:tabs>
      <w:ind w:left="3240" w:hanging="360"/>
      <w:outlineLvl w:val="4"/>
    </w:pPr>
    <w:rPr>
      <w:rFonts w:eastAsia="MS Gothic"/>
    </w:rPr>
  </w:style>
  <w:style w:type="paragraph" w:customStyle="1" w:styleId="NoteLevel61">
    <w:name w:val="Note Level 61"/>
    <w:basedOn w:val="Normal"/>
    <w:rsid w:val="00D95557"/>
    <w:pPr>
      <w:keepNext/>
      <w:tabs>
        <w:tab w:val="num" w:pos="3600"/>
      </w:tabs>
      <w:ind w:left="3960" w:hanging="360"/>
      <w:outlineLvl w:val="5"/>
    </w:pPr>
    <w:rPr>
      <w:rFonts w:eastAsia="MS Gothic"/>
    </w:rPr>
  </w:style>
  <w:style w:type="paragraph" w:customStyle="1" w:styleId="NoteLevel71">
    <w:name w:val="Note Level 71"/>
    <w:basedOn w:val="Normal"/>
    <w:rsid w:val="00D95557"/>
    <w:pPr>
      <w:keepNext/>
      <w:tabs>
        <w:tab w:val="num" w:pos="4320"/>
      </w:tabs>
      <w:ind w:left="4680" w:hanging="360"/>
      <w:outlineLvl w:val="6"/>
    </w:pPr>
    <w:rPr>
      <w:rFonts w:eastAsia="MS Gothic"/>
    </w:rPr>
  </w:style>
  <w:style w:type="paragraph" w:customStyle="1" w:styleId="NoteLevel81">
    <w:name w:val="Note Level 81"/>
    <w:basedOn w:val="Normal"/>
    <w:rsid w:val="00D95557"/>
    <w:pPr>
      <w:keepNext/>
      <w:tabs>
        <w:tab w:val="num" w:pos="5040"/>
      </w:tabs>
      <w:ind w:left="5400" w:hanging="360"/>
      <w:outlineLvl w:val="7"/>
    </w:pPr>
    <w:rPr>
      <w:rFonts w:eastAsia="MS Gothic"/>
    </w:rPr>
  </w:style>
  <w:style w:type="paragraph" w:customStyle="1" w:styleId="NoteLevel91">
    <w:name w:val="Note Level 91"/>
    <w:basedOn w:val="Normal"/>
    <w:rsid w:val="00D95557"/>
    <w:pPr>
      <w:keepNext/>
      <w:tabs>
        <w:tab w:val="num" w:pos="5760"/>
      </w:tabs>
      <w:ind w:left="6120" w:hanging="360"/>
      <w:outlineLvl w:val="8"/>
    </w:pPr>
    <w:rPr>
      <w:rFonts w:eastAsia="MS Gothic"/>
    </w:rPr>
  </w:style>
  <w:style w:type="paragraph" w:styleId="Index2">
    <w:name w:val="index 2"/>
    <w:basedOn w:val="Normal"/>
    <w:next w:val="Normal"/>
    <w:autoRedefine/>
    <w:rsid w:val="00D95557"/>
    <w:pPr>
      <w:spacing w:after="200" w:line="276" w:lineRule="auto"/>
      <w:ind w:left="400" w:hanging="200"/>
    </w:pPr>
    <w:rPr>
      <w:rFonts w:eastAsia="Times New Roman"/>
      <w:bCs/>
    </w:rPr>
  </w:style>
  <w:style w:type="paragraph" w:styleId="Index3">
    <w:name w:val="index 3"/>
    <w:basedOn w:val="Normal"/>
    <w:next w:val="Normal"/>
    <w:autoRedefine/>
    <w:rsid w:val="00D95557"/>
    <w:pPr>
      <w:spacing w:after="200" w:line="276" w:lineRule="auto"/>
      <w:ind w:left="600" w:hanging="200"/>
    </w:pPr>
    <w:rPr>
      <w:rFonts w:eastAsia="Times New Roman"/>
      <w:bCs/>
    </w:rPr>
  </w:style>
  <w:style w:type="paragraph" w:styleId="Index4">
    <w:name w:val="index 4"/>
    <w:basedOn w:val="Normal"/>
    <w:next w:val="Normal"/>
    <w:autoRedefine/>
    <w:rsid w:val="00D95557"/>
    <w:pPr>
      <w:spacing w:after="200" w:line="276" w:lineRule="auto"/>
      <w:ind w:left="800" w:hanging="200"/>
    </w:pPr>
    <w:rPr>
      <w:rFonts w:eastAsia="Times New Roman"/>
      <w:bCs/>
    </w:rPr>
  </w:style>
  <w:style w:type="paragraph" w:styleId="Index5">
    <w:name w:val="index 5"/>
    <w:basedOn w:val="Normal"/>
    <w:next w:val="Normal"/>
    <w:autoRedefine/>
    <w:rsid w:val="00D95557"/>
    <w:pPr>
      <w:spacing w:after="200" w:line="276" w:lineRule="auto"/>
      <w:ind w:left="1000" w:hanging="200"/>
    </w:pPr>
    <w:rPr>
      <w:rFonts w:eastAsia="Times New Roman"/>
      <w:bCs/>
    </w:rPr>
  </w:style>
  <w:style w:type="paragraph" w:styleId="Index6">
    <w:name w:val="index 6"/>
    <w:basedOn w:val="Normal"/>
    <w:next w:val="Normal"/>
    <w:autoRedefine/>
    <w:rsid w:val="00D95557"/>
    <w:pPr>
      <w:spacing w:after="200" w:line="276" w:lineRule="auto"/>
      <w:ind w:left="1200" w:hanging="200"/>
    </w:pPr>
    <w:rPr>
      <w:rFonts w:eastAsia="Times New Roman"/>
      <w:bCs/>
    </w:rPr>
  </w:style>
  <w:style w:type="paragraph" w:styleId="Index7">
    <w:name w:val="index 7"/>
    <w:basedOn w:val="Normal"/>
    <w:next w:val="Normal"/>
    <w:autoRedefine/>
    <w:rsid w:val="00D95557"/>
    <w:pPr>
      <w:spacing w:after="200" w:line="276" w:lineRule="auto"/>
      <w:ind w:left="1400" w:hanging="200"/>
    </w:pPr>
    <w:rPr>
      <w:rFonts w:eastAsia="Times New Roman"/>
      <w:bCs/>
    </w:rPr>
  </w:style>
  <w:style w:type="paragraph" w:styleId="Index8">
    <w:name w:val="index 8"/>
    <w:basedOn w:val="Normal"/>
    <w:next w:val="Normal"/>
    <w:autoRedefine/>
    <w:rsid w:val="00D95557"/>
    <w:pPr>
      <w:spacing w:after="200" w:line="276" w:lineRule="auto"/>
      <w:ind w:left="1600" w:hanging="200"/>
    </w:pPr>
    <w:rPr>
      <w:rFonts w:eastAsia="Times New Roman"/>
      <w:bCs/>
    </w:rPr>
  </w:style>
  <w:style w:type="paragraph" w:styleId="Index9">
    <w:name w:val="index 9"/>
    <w:basedOn w:val="Normal"/>
    <w:next w:val="Normal"/>
    <w:autoRedefine/>
    <w:rsid w:val="00D95557"/>
    <w:pPr>
      <w:spacing w:after="200" w:line="276" w:lineRule="auto"/>
      <w:ind w:left="1800" w:hanging="200"/>
    </w:pPr>
    <w:rPr>
      <w:rFonts w:eastAsia="Times New Roman"/>
      <w:bCs/>
    </w:rPr>
  </w:style>
  <w:style w:type="paragraph" w:styleId="IndexHeading">
    <w:name w:val="index heading"/>
    <w:basedOn w:val="Normal"/>
    <w:next w:val="Index1"/>
    <w:rsid w:val="00D95557"/>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D95557"/>
    <w:pPr>
      <w:jc w:val="both"/>
    </w:pPr>
    <w:rPr>
      <w:rFonts w:eastAsia="Times New Roman"/>
      <w:i/>
      <w:iCs/>
      <w:color w:val="000000"/>
      <w:sz w:val="20"/>
    </w:rPr>
  </w:style>
  <w:style w:type="character" w:customStyle="1" w:styleId="MediumGrid11">
    <w:name w:val="Medium Grid 11"/>
    <w:uiPriority w:val="99"/>
    <w:rsid w:val="00D95557"/>
    <w:rPr>
      <w:color w:val="808080"/>
    </w:rPr>
  </w:style>
  <w:style w:type="numbering" w:customStyle="1" w:styleId="NoList8">
    <w:name w:val="No List8"/>
    <w:next w:val="NoList"/>
    <w:semiHidden/>
    <w:unhideWhenUsed/>
    <w:rsid w:val="00D95557"/>
  </w:style>
  <w:style w:type="numbering" w:customStyle="1" w:styleId="NoList9">
    <w:name w:val="No List9"/>
    <w:next w:val="NoList"/>
    <w:semiHidden/>
    <w:unhideWhenUsed/>
    <w:rsid w:val="00D95557"/>
  </w:style>
  <w:style w:type="numbering" w:customStyle="1" w:styleId="NoList10">
    <w:name w:val="No List10"/>
    <w:next w:val="NoList"/>
    <w:semiHidden/>
    <w:unhideWhenUsed/>
    <w:rsid w:val="00D95557"/>
  </w:style>
  <w:style w:type="numbering" w:customStyle="1" w:styleId="NoList12">
    <w:name w:val="No List12"/>
    <w:next w:val="NoList"/>
    <w:semiHidden/>
    <w:unhideWhenUsed/>
    <w:rsid w:val="00D95557"/>
  </w:style>
  <w:style w:type="numbering" w:customStyle="1" w:styleId="NoList13">
    <w:name w:val="No List13"/>
    <w:next w:val="NoList"/>
    <w:semiHidden/>
    <w:unhideWhenUsed/>
    <w:rsid w:val="00D95557"/>
  </w:style>
  <w:style w:type="numbering" w:customStyle="1" w:styleId="NoList14">
    <w:name w:val="No List14"/>
    <w:next w:val="NoList"/>
    <w:semiHidden/>
    <w:unhideWhenUsed/>
    <w:rsid w:val="00D95557"/>
  </w:style>
  <w:style w:type="numbering" w:customStyle="1" w:styleId="NoList15">
    <w:name w:val="No List15"/>
    <w:next w:val="NoList"/>
    <w:uiPriority w:val="99"/>
    <w:semiHidden/>
    <w:unhideWhenUsed/>
    <w:rsid w:val="00D95557"/>
  </w:style>
  <w:style w:type="numbering" w:customStyle="1" w:styleId="NoList16">
    <w:name w:val="No List16"/>
    <w:next w:val="NoList"/>
    <w:uiPriority w:val="99"/>
    <w:semiHidden/>
    <w:unhideWhenUsed/>
    <w:rsid w:val="00D95557"/>
  </w:style>
  <w:style w:type="numbering" w:customStyle="1" w:styleId="NoList17">
    <w:name w:val="No List17"/>
    <w:next w:val="NoList"/>
    <w:semiHidden/>
    <w:unhideWhenUsed/>
    <w:rsid w:val="00D95557"/>
  </w:style>
  <w:style w:type="numbering" w:customStyle="1" w:styleId="NoList18">
    <w:name w:val="No List18"/>
    <w:next w:val="NoList"/>
    <w:uiPriority w:val="99"/>
    <w:semiHidden/>
    <w:unhideWhenUsed/>
    <w:rsid w:val="00D95557"/>
  </w:style>
  <w:style w:type="numbering" w:customStyle="1" w:styleId="NoList19">
    <w:name w:val="No List19"/>
    <w:next w:val="NoList"/>
    <w:uiPriority w:val="99"/>
    <w:semiHidden/>
    <w:unhideWhenUsed/>
    <w:rsid w:val="00D95557"/>
  </w:style>
  <w:style w:type="numbering" w:customStyle="1" w:styleId="NoList20">
    <w:name w:val="No List20"/>
    <w:next w:val="NoList"/>
    <w:semiHidden/>
    <w:unhideWhenUsed/>
    <w:rsid w:val="00D95557"/>
  </w:style>
  <w:style w:type="numbering" w:customStyle="1" w:styleId="NoList21">
    <w:name w:val="No List21"/>
    <w:next w:val="NoList"/>
    <w:semiHidden/>
    <w:unhideWhenUsed/>
    <w:rsid w:val="00D95557"/>
  </w:style>
  <w:style w:type="paragraph" w:customStyle="1" w:styleId="PlaceholderText2">
    <w:name w:val="Placeholder Text2"/>
    <w:basedOn w:val="Normal"/>
    <w:uiPriority w:val="99"/>
    <w:rsid w:val="00D9555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95557"/>
    <w:pPr>
      <w:keepNext/>
      <w:tabs>
        <w:tab w:val="num" w:pos="1440"/>
      </w:tabs>
      <w:ind w:left="1800" w:hanging="360"/>
      <w:outlineLvl w:val="2"/>
    </w:pPr>
    <w:rPr>
      <w:rFonts w:eastAsia="MS Gothic"/>
      <w:sz w:val="24"/>
    </w:rPr>
  </w:style>
  <w:style w:type="paragraph" w:customStyle="1" w:styleId="LightList1">
    <w:name w:val="Light List1"/>
    <w:basedOn w:val="Normal"/>
    <w:rsid w:val="00D95557"/>
    <w:pPr>
      <w:keepNext/>
      <w:tabs>
        <w:tab w:val="num" w:pos="2160"/>
      </w:tabs>
      <w:ind w:left="2520" w:hanging="360"/>
      <w:outlineLvl w:val="3"/>
    </w:pPr>
    <w:rPr>
      <w:rFonts w:eastAsia="MS Gothic"/>
      <w:sz w:val="24"/>
    </w:rPr>
  </w:style>
  <w:style w:type="paragraph" w:customStyle="1" w:styleId="LightGrid1">
    <w:name w:val="Light Grid1"/>
    <w:basedOn w:val="Normal"/>
    <w:rsid w:val="00D95557"/>
    <w:pPr>
      <w:keepNext/>
      <w:tabs>
        <w:tab w:val="num" w:pos="2880"/>
      </w:tabs>
      <w:ind w:left="3240" w:hanging="360"/>
      <w:outlineLvl w:val="4"/>
    </w:pPr>
    <w:rPr>
      <w:rFonts w:eastAsia="MS Gothic"/>
      <w:sz w:val="24"/>
    </w:rPr>
  </w:style>
  <w:style w:type="paragraph" w:customStyle="1" w:styleId="MediumShading11">
    <w:name w:val="Medium Shading 11"/>
    <w:basedOn w:val="Normal"/>
    <w:rsid w:val="00D95557"/>
    <w:pPr>
      <w:keepNext/>
      <w:tabs>
        <w:tab w:val="num" w:pos="3600"/>
      </w:tabs>
      <w:ind w:left="3960" w:hanging="360"/>
      <w:outlineLvl w:val="5"/>
    </w:pPr>
    <w:rPr>
      <w:rFonts w:eastAsia="MS Gothic"/>
      <w:sz w:val="24"/>
    </w:rPr>
  </w:style>
  <w:style w:type="paragraph" w:customStyle="1" w:styleId="MediumShading21">
    <w:name w:val="Medium Shading 21"/>
    <w:basedOn w:val="Normal"/>
    <w:rsid w:val="00D95557"/>
    <w:pPr>
      <w:keepNext/>
      <w:tabs>
        <w:tab w:val="num" w:pos="4320"/>
      </w:tabs>
      <w:ind w:left="4680" w:hanging="360"/>
      <w:outlineLvl w:val="6"/>
    </w:pPr>
    <w:rPr>
      <w:rFonts w:eastAsia="MS Gothic"/>
      <w:sz w:val="24"/>
    </w:rPr>
  </w:style>
  <w:style w:type="paragraph" w:customStyle="1" w:styleId="MediumList11">
    <w:name w:val="Medium List 11"/>
    <w:basedOn w:val="Normal"/>
    <w:rsid w:val="00D95557"/>
    <w:pPr>
      <w:keepNext/>
      <w:tabs>
        <w:tab w:val="num" w:pos="5040"/>
      </w:tabs>
      <w:ind w:left="5400" w:hanging="360"/>
      <w:outlineLvl w:val="7"/>
    </w:pPr>
    <w:rPr>
      <w:rFonts w:eastAsia="MS Gothic"/>
      <w:sz w:val="24"/>
    </w:rPr>
  </w:style>
  <w:style w:type="paragraph" w:customStyle="1" w:styleId="MediumList21">
    <w:name w:val="Medium List 21"/>
    <w:basedOn w:val="Normal"/>
    <w:rsid w:val="00D95557"/>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95557"/>
    <w:rPr>
      <w:sz w:val="17"/>
      <w:szCs w:val="24"/>
      <w:lang w:val="en-US" w:eastAsia="en-US" w:bidi="ar-SA"/>
    </w:rPr>
  </w:style>
  <w:style w:type="paragraph" w:customStyle="1" w:styleId="TagsFutura">
    <w:name w:val="TagsFutura"/>
    <w:basedOn w:val="Normal"/>
    <w:next w:val="Cites"/>
    <w:rsid w:val="00D95557"/>
    <w:rPr>
      <w:rFonts w:ascii="Futura" w:eastAsia="Times" w:hAnsi="Futura"/>
      <w:b/>
      <w:caps/>
      <w:sz w:val="18"/>
      <w:szCs w:val="20"/>
    </w:rPr>
  </w:style>
  <w:style w:type="character" w:customStyle="1" w:styleId="italics">
    <w:name w:val="italics"/>
    <w:basedOn w:val="DefaultParagraphFont"/>
    <w:rsid w:val="00D95557"/>
  </w:style>
  <w:style w:type="character" w:customStyle="1" w:styleId="m-3583723223135346788gmail-style13ptbold">
    <w:name w:val="m_-3583723223135346788gmail-style13ptbold"/>
    <w:basedOn w:val="DefaultParagraphFont"/>
    <w:rsid w:val="00D95557"/>
  </w:style>
  <w:style w:type="character" w:customStyle="1" w:styleId="m-3583723223135346788gmail-styleunderline">
    <w:name w:val="m_-3583723223135346788gmail-styleunderline"/>
    <w:basedOn w:val="DefaultParagraphFont"/>
    <w:rsid w:val="00D95557"/>
  </w:style>
  <w:style w:type="paragraph" w:customStyle="1" w:styleId="speakable">
    <w:name w:val="speakable"/>
    <w:basedOn w:val="Normal"/>
    <w:uiPriority w:val="99"/>
    <w:qFormat/>
    <w:rsid w:val="00D95557"/>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D95557"/>
    <w:rPr>
      <w:b/>
      <w:u w:val="single"/>
    </w:rPr>
  </w:style>
  <w:style w:type="character" w:customStyle="1" w:styleId="UnresolvedMention3">
    <w:name w:val="Unresolved Mention3"/>
    <w:basedOn w:val="DefaultParagraphFont"/>
    <w:uiPriority w:val="99"/>
    <w:semiHidden/>
    <w:unhideWhenUsed/>
    <w:rsid w:val="00D95557"/>
    <w:rPr>
      <w:color w:val="808080"/>
      <w:shd w:val="clear" w:color="auto" w:fill="E6E6E6"/>
    </w:rPr>
  </w:style>
  <w:style w:type="character" w:customStyle="1" w:styleId="TagsChar">
    <w:name w:val="Tags Char"/>
    <w:rsid w:val="00D95557"/>
    <w:rPr>
      <w:rFonts w:ascii="Times New Roman" w:hAnsi="Times New Roman"/>
      <w:b/>
      <w:sz w:val="24"/>
    </w:rPr>
  </w:style>
  <w:style w:type="paragraph" w:customStyle="1" w:styleId="useless">
    <w:name w:val="useless"/>
    <w:basedOn w:val="Normal"/>
    <w:uiPriority w:val="99"/>
    <w:qFormat/>
    <w:rsid w:val="00D95557"/>
    <w:rPr>
      <w:rFonts w:eastAsia="Times New Roman"/>
      <w:sz w:val="12"/>
    </w:rPr>
  </w:style>
  <w:style w:type="character" w:customStyle="1" w:styleId="tagCharCharCharChar">
    <w:name w:val="tag Char Char Char Char"/>
    <w:rsid w:val="00D95557"/>
    <w:rPr>
      <w:b/>
      <w:sz w:val="24"/>
      <w:szCs w:val="24"/>
      <w:lang w:val="en-US" w:eastAsia="en-US" w:bidi="ar-SA"/>
    </w:rPr>
  </w:style>
  <w:style w:type="character" w:customStyle="1" w:styleId="DebateUnderlined">
    <w:name w:val="Debate Underlined"/>
    <w:rsid w:val="00D95557"/>
    <w:rPr>
      <w:rFonts w:ascii="Helvetica" w:hAnsi="Helvetica"/>
      <w:sz w:val="20"/>
      <w:u w:val="single"/>
    </w:rPr>
  </w:style>
  <w:style w:type="character" w:styleId="PlaceholderText">
    <w:name w:val="Placeholder Text"/>
    <w:basedOn w:val="DefaultParagraphFont"/>
    <w:uiPriority w:val="99"/>
    <w:rsid w:val="00D95557"/>
    <w:rPr>
      <w:color w:val="808080"/>
    </w:rPr>
  </w:style>
  <w:style w:type="character" w:customStyle="1" w:styleId="byl">
    <w:name w:val="byl"/>
    <w:rsid w:val="00D95557"/>
  </w:style>
  <w:style w:type="paragraph" w:customStyle="1" w:styleId="css-xhhu0i">
    <w:name w:val="css-xhhu0i"/>
    <w:basedOn w:val="Normal"/>
    <w:rsid w:val="00D95557"/>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D95557"/>
  </w:style>
  <w:style w:type="character" w:customStyle="1" w:styleId="m-8878800405382358272gmail-styleunderline">
    <w:name w:val="m_-8878800405382358272gmail-styleunderline"/>
    <w:basedOn w:val="DefaultParagraphFont"/>
    <w:rsid w:val="00D95557"/>
  </w:style>
  <w:style w:type="character" w:customStyle="1" w:styleId="m-5498913268213319940gmail-styleunderline">
    <w:name w:val="m_-5498913268213319940gmail-styleunderline"/>
    <w:basedOn w:val="DefaultParagraphFont"/>
    <w:rsid w:val="00D95557"/>
  </w:style>
  <w:style w:type="character" w:customStyle="1" w:styleId="overlay">
    <w:name w:val="overlay"/>
    <w:basedOn w:val="DefaultParagraphFont"/>
    <w:rsid w:val="00D95557"/>
  </w:style>
  <w:style w:type="character" w:customStyle="1" w:styleId="TagCharCharCharChar0">
    <w:name w:val="Tag Char Char Char Char"/>
    <w:basedOn w:val="DefaultParagraphFont"/>
    <w:rsid w:val="00D95557"/>
    <w:rPr>
      <w:rFonts w:ascii="Calibri" w:hAnsi="Calibri" w:cs="Calibri"/>
      <w:b/>
      <w:sz w:val="24"/>
    </w:rPr>
  </w:style>
  <w:style w:type="paragraph" w:customStyle="1" w:styleId="g-body">
    <w:name w:val="g-body"/>
    <w:basedOn w:val="Normal"/>
    <w:uiPriority w:val="99"/>
    <w:qFormat/>
    <w:rsid w:val="00D95557"/>
    <w:pPr>
      <w:spacing w:before="100" w:beforeAutospacing="1" w:after="100" w:afterAutospacing="1"/>
    </w:pPr>
    <w:rPr>
      <w:rFonts w:eastAsia="Times New Roman"/>
      <w:sz w:val="24"/>
    </w:rPr>
  </w:style>
  <w:style w:type="paragraph" w:customStyle="1" w:styleId="g-pstyle0">
    <w:name w:val="g-pstyle0"/>
    <w:basedOn w:val="Normal"/>
    <w:uiPriority w:val="99"/>
    <w:qFormat/>
    <w:rsid w:val="00D95557"/>
    <w:pPr>
      <w:spacing w:before="100" w:beforeAutospacing="1" w:after="100" w:afterAutospacing="1"/>
    </w:pPr>
    <w:rPr>
      <w:rFonts w:eastAsia="Times New Roman"/>
      <w:sz w:val="24"/>
    </w:rPr>
  </w:style>
  <w:style w:type="paragraph" w:customStyle="1" w:styleId="g-pstyle1">
    <w:name w:val="g-pstyle1"/>
    <w:basedOn w:val="Normal"/>
    <w:uiPriority w:val="99"/>
    <w:qFormat/>
    <w:rsid w:val="00D95557"/>
    <w:pPr>
      <w:spacing w:before="100" w:beforeAutospacing="1" w:after="100" w:afterAutospacing="1"/>
    </w:pPr>
    <w:rPr>
      <w:rFonts w:eastAsia="Times New Roman"/>
      <w:sz w:val="24"/>
    </w:rPr>
  </w:style>
  <w:style w:type="paragraph" w:customStyle="1" w:styleId="g-asset-hed">
    <w:name w:val="g-asset-hed"/>
    <w:basedOn w:val="Normal"/>
    <w:uiPriority w:val="99"/>
    <w:qFormat/>
    <w:rsid w:val="00D95557"/>
    <w:pPr>
      <w:spacing w:before="100" w:beforeAutospacing="1" w:after="100" w:afterAutospacing="1"/>
    </w:pPr>
    <w:rPr>
      <w:rFonts w:eastAsia="Times New Roman"/>
      <w:sz w:val="24"/>
    </w:rPr>
  </w:style>
  <w:style w:type="paragraph" w:customStyle="1" w:styleId="js-tweet-text">
    <w:name w:val="js-tweet-text"/>
    <w:basedOn w:val="Normal"/>
    <w:uiPriority w:val="99"/>
    <w:qFormat/>
    <w:rsid w:val="00D95557"/>
    <w:pPr>
      <w:spacing w:before="100" w:beforeAutospacing="1" w:after="100" w:afterAutospacing="1"/>
    </w:pPr>
    <w:rPr>
      <w:rFonts w:ascii="Arial" w:hAnsi="Arial"/>
      <w:sz w:val="24"/>
    </w:rPr>
  </w:style>
  <w:style w:type="paragraph" w:customStyle="1" w:styleId="speech">
    <w:name w:val="speech"/>
    <w:basedOn w:val="Normal"/>
    <w:uiPriority w:val="99"/>
    <w:qFormat/>
    <w:rsid w:val="00D95557"/>
    <w:pPr>
      <w:spacing w:before="100" w:beforeAutospacing="1" w:after="100" w:afterAutospacing="1"/>
    </w:pPr>
    <w:rPr>
      <w:sz w:val="24"/>
    </w:rPr>
  </w:style>
  <w:style w:type="character" w:customStyle="1" w:styleId="adtext">
    <w:name w:val="adtext"/>
    <w:basedOn w:val="DefaultParagraphFont"/>
    <w:rsid w:val="00D95557"/>
  </w:style>
  <w:style w:type="character" w:customStyle="1" w:styleId="UL-Bold">
    <w:name w:val="UL-Bold"/>
    <w:basedOn w:val="DefaultParagraphFont"/>
    <w:rsid w:val="00D95557"/>
    <w:rPr>
      <w:u w:val="thick"/>
    </w:rPr>
  </w:style>
  <w:style w:type="character" w:customStyle="1" w:styleId="UL-None">
    <w:name w:val="UL-None"/>
    <w:basedOn w:val="DefaultParagraphFont"/>
    <w:rsid w:val="00D95557"/>
    <w:rPr>
      <w:strike w:val="0"/>
      <w:dstrike w:val="0"/>
      <w:u w:val="none"/>
      <w:effect w:val="none"/>
    </w:rPr>
  </w:style>
  <w:style w:type="character" w:customStyle="1" w:styleId="qu730rj69h">
    <w:name w:val="qu730rj69h"/>
    <w:basedOn w:val="DefaultParagraphFont"/>
    <w:rsid w:val="00D95557"/>
  </w:style>
  <w:style w:type="paragraph" w:customStyle="1" w:styleId="optext">
    <w:name w:val="optext"/>
    <w:basedOn w:val="Normal"/>
    <w:uiPriority w:val="99"/>
    <w:qFormat/>
    <w:rsid w:val="00D95557"/>
    <w:pPr>
      <w:spacing w:before="100" w:beforeAutospacing="1" w:after="100" w:afterAutospacing="1"/>
    </w:pPr>
    <w:rPr>
      <w:sz w:val="24"/>
    </w:rPr>
  </w:style>
  <w:style w:type="character" w:customStyle="1" w:styleId="lmy74qr12z">
    <w:name w:val="lmy74qr12z"/>
    <w:basedOn w:val="DefaultParagraphFont"/>
    <w:rsid w:val="00D95557"/>
  </w:style>
  <w:style w:type="character" w:customStyle="1" w:styleId="icr880">
    <w:name w:val="icr880"/>
    <w:basedOn w:val="DefaultParagraphFont"/>
    <w:rsid w:val="00D95557"/>
  </w:style>
  <w:style w:type="character" w:customStyle="1" w:styleId="hx23q54">
    <w:name w:val="hx23q54"/>
    <w:basedOn w:val="DefaultParagraphFont"/>
    <w:rsid w:val="00D95557"/>
  </w:style>
  <w:style w:type="character" w:customStyle="1" w:styleId="m-5348258726587825636gmail-style13ptbold">
    <w:name w:val="m_-5348258726587825636gmail-style13ptbold"/>
    <w:basedOn w:val="DefaultParagraphFont"/>
    <w:rsid w:val="00D95557"/>
  </w:style>
  <w:style w:type="character" w:customStyle="1" w:styleId="m-5348258726587825636gmail-styleunderline">
    <w:name w:val="m_-5348258726587825636gmail-styleunderline"/>
    <w:basedOn w:val="DefaultParagraphFont"/>
    <w:rsid w:val="00D95557"/>
  </w:style>
  <w:style w:type="character" w:customStyle="1" w:styleId="m4385445901877740177gmail-styleunderline">
    <w:name w:val="m_4385445901877740177gmail-styleunderline"/>
    <w:basedOn w:val="DefaultParagraphFont"/>
    <w:rsid w:val="00D95557"/>
  </w:style>
  <w:style w:type="character" w:customStyle="1" w:styleId="DDIUnderline">
    <w:name w:val="DDI Underline"/>
    <w:qFormat/>
    <w:rsid w:val="00D95557"/>
    <w:rPr>
      <w:rFonts w:ascii="Times New Roman" w:hAnsi="Times New Roman"/>
      <w:sz w:val="24"/>
      <w:u w:val="single"/>
    </w:rPr>
  </w:style>
  <w:style w:type="paragraph" w:customStyle="1" w:styleId="ALLCAPS">
    <w:name w:val="ALL CAPS"/>
    <w:basedOn w:val="Normal"/>
    <w:link w:val="ALLCAPSChar"/>
    <w:qFormat/>
    <w:rsid w:val="00D95557"/>
    <w:rPr>
      <w:rFonts w:eastAsia="Times New Roman"/>
      <w:b/>
      <w:caps/>
    </w:rPr>
  </w:style>
  <w:style w:type="character" w:customStyle="1" w:styleId="ALLCAPSChar">
    <w:name w:val="ALL CAPS Char"/>
    <w:basedOn w:val="DefaultParagraphFont"/>
    <w:link w:val="ALLCAPS"/>
    <w:rsid w:val="00D95557"/>
    <w:rPr>
      <w:rFonts w:ascii="Georgia" w:eastAsia="Times New Roman" w:hAnsi="Georgia"/>
      <w:b/>
      <w:caps/>
    </w:rPr>
  </w:style>
  <w:style w:type="paragraph" w:customStyle="1" w:styleId="TagCharCharCharCharCharCharChar0">
    <w:name w:val="Tag Char Char Char Char Char Char Char"/>
    <w:basedOn w:val="Normal"/>
    <w:link w:val="TagCharCharCharCharCharCharCharChar"/>
    <w:qFormat/>
    <w:rsid w:val="00D95557"/>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D95557"/>
    <w:rPr>
      <w:rFonts w:ascii="Georgia" w:eastAsia="Times New Roman" w:hAnsi="Georgia"/>
      <w:b/>
      <w:sz w:val="24"/>
    </w:rPr>
  </w:style>
  <w:style w:type="character" w:customStyle="1" w:styleId="Cites-AuthorDate">
    <w:name w:val="Cites-Author/Date"/>
    <w:rsid w:val="00D95557"/>
    <w:rPr>
      <w:rFonts w:ascii="Helvetica" w:hAnsi="Helvetica"/>
      <w:b/>
      <w:sz w:val="22"/>
      <w:szCs w:val="24"/>
      <w:u w:val="thick"/>
    </w:rPr>
  </w:style>
  <w:style w:type="paragraph" w:customStyle="1" w:styleId="CiteTag">
    <w:name w:val="Cite/Tag"/>
    <w:basedOn w:val="Normal"/>
    <w:uiPriority w:val="99"/>
    <w:qFormat/>
    <w:rsid w:val="00D95557"/>
    <w:rPr>
      <w:rFonts w:eastAsia="Cambria"/>
      <w:b/>
    </w:rPr>
  </w:style>
  <w:style w:type="character" w:customStyle="1" w:styleId="m489902567989944824gmail-style13ptbold">
    <w:name w:val="m_489902567989944824gmail-style13ptbold"/>
    <w:basedOn w:val="DefaultParagraphFont"/>
    <w:rsid w:val="00D95557"/>
  </w:style>
  <w:style w:type="character" w:customStyle="1" w:styleId="m489902567989944824gmail-styleunderline">
    <w:name w:val="m_489902567989944824gmail-styleunderline"/>
    <w:basedOn w:val="DefaultParagraphFont"/>
    <w:rsid w:val="00D95557"/>
  </w:style>
  <w:style w:type="character" w:customStyle="1" w:styleId="UnderlineCharChar3">
    <w:name w:val="Underline Char Char3"/>
    <w:rsid w:val="00D95557"/>
    <w:rPr>
      <w:szCs w:val="24"/>
      <w:u w:val="single"/>
      <w:lang w:val="en-US" w:eastAsia="en-US" w:bidi="ar-SA"/>
    </w:rPr>
  </w:style>
  <w:style w:type="character" w:customStyle="1" w:styleId="tl8wme">
    <w:name w:val="tl8wme"/>
    <w:basedOn w:val="DefaultParagraphFont"/>
    <w:rsid w:val="00D95557"/>
  </w:style>
  <w:style w:type="character" w:customStyle="1" w:styleId="Mention3">
    <w:name w:val="Mention3"/>
    <w:basedOn w:val="DefaultParagraphFont"/>
    <w:uiPriority w:val="99"/>
    <w:semiHidden/>
    <w:unhideWhenUsed/>
    <w:rsid w:val="00D95557"/>
    <w:rPr>
      <w:color w:val="2B579A"/>
      <w:shd w:val="clear" w:color="auto" w:fill="E6E6E6"/>
    </w:rPr>
  </w:style>
  <w:style w:type="character" w:customStyle="1" w:styleId="m-5251091010484660064gmail-style13ptbold">
    <w:name w:val="m_-5251091010484660064gmail-style13ptbold"/>
    <w:basedOn w:val="DefaultParagraphFont"/>
    <w:rsid w:val="00D95557"/>
  </w:style>
  <w:style w:type="character" w:customStyle="1" w:styleId="m-5251091010484660064gmail-styleunderline">
    <w:name w:val="m_-5251091010484660064gmail-styleunderline"/>
    <w:basedOn w:val="DefaultParagraphFont"/>
    <w:rsid w:val="00D95557"/>
  </w:style>
  <w:style w:type="character" w:customStyle="1" w:styleId="tablecaption">
    <w:name w:val="tablecaption"/>
    <w:basedOn w:val="DefaultParagraphFont"/>
    <w:rsid w:val="00D95557"/>
  </w:style>
  <w:style w:type="character" w:customStyle="1" w:styleId="StyleLatinHelvetica105ptBlack">
    <w:name w:val="Style (Latin) Helvetica 10.5 pt Black"/>
    <w:basedOn w:val="DefaultParagraphFont"/>
    <w:rsid w:val="00D95557"/>
    <w:rPr>
      <w:rFonts w:ascii="Times New Roman" w:hAnsi="Times New Roman"/>
      <w:color w:val="000000"/>
      <w:sz w:val="21"/>
    </w:rPr>
  </w:style>
  <w:style w:type="character" w:customStyle="1" w:styleId="Quotation">
    <w:name w:val="Quotation"/>
    <w:qFormat/>
    <w:rsid w:val="00D95557"/>
    <w:rPr>
      <w:rFonts w:ascii="Arial" w:hAnsi="Arial"/>
      <w:b/>
      <w:i/>
      <w:iCs/>
      <w:sz w:val="24"/>
      <w:u w:val="single"/>
    </w:rPr>
  </w:style>
  <w:style w:type="paragraph" w:customStyle="1" w:styleId="DateTime">
    <w:name w:val="DateTime"/>
    <w:basedOn w:val="Normal"/>
    <w:link w:val="DateTimeChar"/>
    <w:autoRedefine/>
    <w:uiPriority w:val="4"/>
    <w:qFormat/>
    <w:rsid w:val="00D95557"/>
  </w:style>
  <w:style w:type="character" w:customStyle="1" w:styleId="DateTimeChar">
    <w:name w:val="DateTime Char"/>
    <w:basedOn w:val="DefaultParagraphFont"/>
    <w:link w:val="DateTime"/>
    <w:uiPriority w:val="4"/>
    <w:rsid w:val="00D95557"/>
    <w:rPr>
      <w:rFonts w:ascii="Georgia" w:hAnsi="Georgia"/>
    </w:rPr>
  </w:style>
  <w:style w:type="paragraph" w:customStyle="1" w:styleId="Lecture">
    <w:name w:val="Lecture"/>
    <w:next w:val="BodyText"/>
    <w:link w:val="LectureChar"/>
    <w:autoRedefine/>
    <w:uiPriority w:val="4"/>
    <w:qFormat/>
    <w:rsid w:val="00D95557"/>
    <w:pPr>
      <w:spacing w:after="0"/>
      <w:outlineLvl w:val="5"/>
    </w:pPr>
    <w:rPr>
      <w:rFonts w:ascii="Arial" w:hAnsi="Arial" w:cs="Arial"/>
      <w:spacing w:val="-10"/>
    </w:rPr>
  </w:style>
  <w:style w:type="character" w:customStyle="1" w:styleId="LectureChar">
    <w:name w:val="Lecture Char"/>
    <w:basedOn w:val="DateTimeChar"/>
    <w:link w:val="Lecture"/>
    <w:uiPriority w:val="4"/>
    <w:rsid w:val="00D95557"/>
    <w:rPr>
      <w:rFonts w:ascii="Arial" w:hAnsi="Arial" w:cs="Arial"/>
      <w:spacing w:val="-10"/>
    </w:rPr>
  </w:style>
  <w:style w:type="character" w:customStyle="1" w:styleId="m-413333960618644972gmail-style13ptbold">
    <w:name w:val="m_-413333960618644972gmail-style13ptbold"/>
    <w:basedOn w:val="DefaultParagraphFont"/>
    <w:rsid w:val="00D95557"/>
  </w:style>
  <w:style w:type="character" w:customStyle="1" w:styleId="m-413333960618644972gmail-styleunderline">
    <w:name w:val="m_-413333960618644972gmail-styleunderline"/>
    <w:basedOn w:val="DefaultParagraphFont"/>
    <w:rsid w:val="00D95557"/>
  </w:style>
  <w:style w:type="character" w:customStyle="1" w:styleId="m8314098763611656848gmail-stylestylebold12pt">
    <w:name w:val="m_8314098763611656848gmail-stylestylebold12pt"/>
    <w:basedOn w:val="DefaultParagraphFont"/>
    <w:rsid w:val="00D95557"/>
  </w:style>
  <w:style w:type="character" w:customStyle="1" w:styleId="m8314098763611656848gmail-styleboldunderline">
    <w:name w:val="m_8314098763611656848gmail-styleboldunderline"/>
    <w:basedOn w:val="DefaultParagraphFont"/>
    <w:rsid w:val="00D95557"/>
  </w:style>
  <w:style w:type="paragraph" w:customStyle="1" w:styleId="Spacer">
    <w:name w:val="Spacer"/>
    <w:basedOn w:val="Heading1"/>
    <w:link w:val="SpacerChar"/>
    <w:autoRedefine/>
    <w:uiPriority w:val="4"/>
    <w:qFormat/>
    <w:rsid w:val="00D95557"/>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D95557"/>
    <w:rPr>
      <w:rFonts w:ascii="Georgia" w:eastAsiaTheme="majorEastAsia" w:hAnsi="Georgia" w:cstheme="majorBidi"/>
      <w:b/>
      <w:sz w:val="24"/>
      <w:szCs w:val="32"/>
    </w:rPr>
  </w:style>
  <w:style w:type="paragraph" w:customStyle="1" w:styleId="msonormal0">
    <w:name w:val="msonormal"/>
    <w:basedOn w:val="Normal"/>
    <w:rsid w:val="00D95557"/>
    <w:pPr>
      <w:spacing w:before="100" w:beforeAutospacing="1" w:after="100" w:afterAutospacing="1"/>
    </w:pPr>
    <w:rPr>
      <w:rFonts w:eastAsia="Times New Roman"/>
      <w:sz w:val="24"/>
    </w:rPr>
  </w:style>
  <w:style w:type="paragraph" w:customStyle="1" w:styleId="TxBr41p1">
    <w:name w:val="TxBr_41p1"/>
    <w:basedOn w:val="Normal"/>
    <w:qFormat/>
    <w:rsid w:val="00D95557"/>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D95557"/>
    <w:rPr>
      <w:rFonts w:ascii="Georgia" w:eastAsia="Times New Roman" w:hAnsi="Georgia" w:cs="Arial" w:hint="default"/>
      <w:b/>
      <w:bCs/>
      <w:kern w:val="32"/>
      <w:sz w:val="28"/>
      <w:szCs w:val="32"/>
    </w:rPr>
  </w:style>
  <w:style w:type="character" w:customStyle="1" w:styleId="CiteReal0">
    <w:name w:val="CiteReal"/>
    <w:uiPriority w:val="1"/>
    <w:qFormat/>
    <w:rsid w:val="00D95557"/>
    <w:rPr>
      <w:rFonts w:ascii="Arial" w:hAnsi="Arial"/>
      <w:b/>
      <w:sz w:val="24"/>
      <w:u w:val="single"/>
    </w:rPr>
  </w:style>
  <w:style w:type="character" w:customStyle="1" w:styleId="dropcap1">
    <w:name w:val="dropcap1"/>
    <w:rsid w:val="00D95557"/>
  </w:style>
  <w:style w:type="paragraph" w:customStyle="1" w:styleId="Style42">
    <w:name w:val="Style42"/>
    <w:basedOn w:val="Normal"/>
    <w:uiPriority w:val="99"/>
    <w:rsid w:val="00D95557"/>
    <w:pPr>
      <w:spacing w:line="202" w:lineRule="exact"/>
      <w:jc w:val="both"/>
    </w:pPr>
    <w:rPr>
      <w:rFonts w:ascii="Palatino Linotype" w:hAnsi="Palatino Linotype" w:cs="Palatino Linotype"/>
    </w:rPr>
  </w:style>
  <w:style w:type="character" w:customStyle="1" w:styleId="FontStyle72">
    <w:name w:val="Font Style72"/>
    <w:uiPriority w:val="99"/>
    <w:rsid w:val="00D95557"/>
    <w:rPr>
      <w:rFonts w:ascii="Cambria" w:hAnsi="Cambria" w:cs="Cambria" w:hint="default"/>
      <w:sz w:val="16"/>
      <w:szCs w:val="16"/>
    </w:rPr>
  </w:style>
  <w:style w:type="character" w:customStyle="1" w:styleId="FontStyle73">
    <w:name w:val="Font Style73"/>
    <w:uiPriority w:val="99"/>
    <w:rsid w:val="00D95557"/>
    <w:rPr>
      <w:rFonts w:ascii="Cambria" w:hAnsi="Cambria" w:cs="Cambria" w:hint="default"/>
      <w:i/>
      <w:iCs/>
      <w:sz w:val="16"/>
      <w:szCs w:val="16"/>
    </w:rPr>
  </w:style>
  <w:style w:type="character" w:customStyle="1" w:styleId="UnderlinestyleChar20">
    <w:name w:val="Underline style Char2"/>
    <w:rsid w:val="00D95557"/>
    <w:rPr>
      <w:sz w:val="22"/>
      <w:szCs w:val="24"/>
      <w:u w:val="single"/>
      <w:lang w:val="en-US" w:eastAsia="en-US" w:bidi="ar-SA"/>
    </w:rPr>
  </w:style>
  <w:style w:type="character" w:customStyle="1" w:styleId="FontStyle49">
    <w:name w:val="Font Style49"/>
    <w:uiPriority w:val="99"/>
    <w:rsid w:val="00D95557"/>
    <w:rPr>
      <w:rFonts w:ascii="Cambria" w:hAnsi="Cambria" w:cs="Cambria"/>
      <w:sz w:val="20"/>
      <w:szCs w:val="20"/>
    </w:rPr>
  </w:style>
  <w:style w:type="character" w:customStyle="1" w:styleId="FontStyle50">
    <w:name w:val="Font Style50"/>
    <w:uiPriority w:val="99"/>
    <w:rsid w:val="00D9555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9555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95557"/>
    <w:rPr>
      <w:rFonts w:ascii="Cambria" w:eastAsia="Cambria" w:hAnsi="Cambria" w:cs="Cambria"/>
      <w:spacing w:val="-3"/>
      <w:szCs w:val="20"/>
    </w:rPr>
  </w:style>
  <w:style w:type="character" w:customStyle="1" w:styleId="kn">
    <w:name w:val="kn"/>
    <w:basedOn w:val="DefaultParagraphFont"/>
    <w:rsid w:val="00D95557"/>
  </w:style>
  <w:style w:type="character" w:customStyle="1" w:styleId="StyleStyleUnderlineUnderlineStyleBoldUnderlineIntenseEmphas">
    <w:name w:val="Style Style UnderlineUnderlineStyle Bold UnderlineIntense Emphas..."/>
    <w:basedOn w:val="DefaultParagraphFont"/>
    <w:rsid w:val="00D95557"/>
    <w:rPr>
      <w:b/>
      <w:bCs/>
      <w:sz w:val="26"/>
      <w:u w:val="single"/>
    </w:rPr>
  </w:style>
  <w:style w:type="character" w:customStyle="1" w:styleId="articoloinside">
    <w:name w:val="articolo_inside"/>
    <w:rsid w:val="00D95557"/>
  </w:style>
  <w:style w:type="paragraph" w:customStyle="1" w:styleId="pagetools">
    <w:name w:val="pagetools"/>
    <w:basedOn w:val="Normal"/>
    <w:rsid w:val="00D95557"/>
    <w:pPr>
      <w:spacing w:before="100" w:beforeAutospacing="1" w:after="100" w:afterAutospacing="1"/>
    </w:pPr>
    <w:rPr>
      <w:rFonts w:ascii="Cambria" w:eastAsia="Cambria" w:hAnsi="Cambria"/>
      <w:sz w:val="24"/>
    </w:rPr>
  </w:style>
  <w:style w:type="character" w:customStyle="1" w:styleId="job">
    <w:name w:val="job"/>
    <w:basedOn w:val="DefaultParagraphFont"/>
    <w:rsid w:val="00D95557"/>
  </w:style>
  <w:style w:type="character" w:customStyle="1" w:styleId="publisher">
    <w:name w:val="publisher"/>
    <w:basedOn w:val="DefaultParagraphFont"/>
    <w:rsid w:val="00D95557"/>
  </w:style>
  <w:style w:type="character" w:customStyle="1" w:styleId="pubyear">
    <w:name w:val="pubyear"/>
    <w:basedOn w:val="DefaultParagraphFont"/>
    <w:rsid w:val="00D95557"/>
  </w:style>
  <w:style w:type="character" w:customStyle="1" w:styleId="pubcity">
    <w:name w:val="pubcity"/>
    <w:basedOn w:val="DefaultParagraphFont"/>
    <w:rsid w:val="00D95557"/>
  </w:style>
  <w:style w:type="paragraph" w:customStyle="1" w:styleId="C-Text">
    <w:name w:val="C-Text"/>
    <w:basedOn w:val="Normal"/>
    <w:rsid w:val="00D95557"/>
    <w:pPr>
      <w:tabs>
        <w:tab w:val="num" w:pos="720"/>
      </w:tabs>
      <w:ind w:left="720" w:hanging="360"/>
    </w:pPr>
    <w:rPr>
      <w:rFonts w:ascii="Book Antiqua" w:hAnsi="Book Antiqua"/>
      <w:sz w:val="24"/>
    </w:rPr>
  </w:style>
  <w:style w:type="character" w:customStyle="1" w:styleId="ecdate">
    <w:name w:val="ec_date"/>
    <w:basedOn w:val="DefaultParagraphFont"/>
    <w:rsid w:val="00D95557"/>
    <w:rPr>
      <w:rFonts w:ascii="Symbol" w:hAnsi="Symbol" w:hint="default"/>
      <w:sz w:val="20"/>
      <w:szCs w:val="20"/>
      <w:shd w:val="clear" w:color="auto" w:fill="FFFFFF"/>
    </w:rPr>
  </w:style>
  <w:style w:type="paragraph" w:customStyle="1" w:styleId="ecmsonormal">
    <w:name w:val="ec_msonormal"/>
    <w:basedOn w:val="Normal"/>
    <w:rsid w:val="00D9555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95557"/>
  </w:style>
  <w:style w:type="character" w:customStyle="1" w:styleId="articleheadline">
    <w:name w:val="articleheadline"/>
    <w:basedOn w:val="DefaultParagraphFont"/>
    <w:rsid w:val="00D95557"/>
  </w:style>
  <w:style w:type="paragraph" w:customStyle="1" w:styleId="u-intro">
    <w:name w:val="u-intro"/>
    <w:basedOn w:val="Normal"/>
    <w:rsid w:val="00D95557"/>
    <w:pPr>
      <w:spacing w:before="100" w:beforeAutospacing="1" w:after="100" w:afterAutospacing="1"/>
    </w:pPr>
    <w:rPr>
      <w:sz w:val="24"/>
    </w:rPr>
  </w:style>
  <w:style w:type="character" w:customStyle="1" w:styleId="u-byline">
    <w:name w:val="u-byline"/>
    <w:basedOn w:val="DefaultParagraphFont"/>
    <w:rsid w:val="00D95557"/>
  </w:style>
  <w:style w:type="character" w:customStyle="1" w:styleId="articlebya">
    <w:name w:val="articleby_a"/>
    <w:basedOn w:val="DefaultParagraphFont"/>
    <w:rsid w:val="00D95557"/>
  </w:style>
  <w:style w:type="character" w:customStyle="1" w:styleId="popupwinby">
    <w:name w:val="popupwinby"/>
    <w:basedOn w:val="DefaultParagraphFont"/>
    <w:rsid w:val="00D95557"/>
  </w:style>
  <w:style w:type="character" w:customStyle="1" w:styleId="storyheader">
    <w:name w:val="storyheader"/>
    <w:basedOn w:val="DefaultParagraphFont"/>
    <w:rsid w:val="00D95557"/>
  </w:style>
  <w:style w:type="character" w:customStyle="1" w:styleId="marron">
    <w:name w:val="marron"/>
    <w:basedOn w:val="DefaultParagraphFont"/>
    <w:rsid w:val="00D95557"/>
  </w:style>
  <w:style w:type="paragraph" w:customStyle="1" w:styleId="StyleNormalWeb10pt">
    <w:name w:val="Style Normal (Web) + 10 pt"/>
    <w:basedOn w:val="NormalWeb"/>
    <w:next w:val="Normal"/>
    <w:rsid w:val="00D95557"/>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D95557"/>
    <w:rPr>
      <w:szCs w:val="24"/>
      <w:lang w:val="en-US" w:eastAsia="en-US" w:bidi="ar-SA"/>
    </w:rPr>
  </w:style>
  <w:style w:type="paragraph" w:customStyle="1" w:styleId="TagCiteShells">
    <w:name w:val="Tag/Cite/Shells"/>
    <w:basedOn w:val="Normal"/>
    <w:rsid w:val="00D95557"/>
    <w:rPr>
      <w:b/>
    </w:rPr>
  </w:style>
  <w:style w:type="paragraph" w:customStyle="1" w:styleId="DefinitionTerm">
    <w:name w:val="Definition Term"/>
    <w:basedOn w:val="Normal"/>
    <w:next w:val="Normal"/>
    <w:rsid w:val="00D95557"/>
    <w:rPr>
      <w:snapToGrid w:val="0"/>
      <w:sz w:val="24"/>
    </w:rPr>
  </w:style>
  <w:style w:type="character" w:customStyle="1" w:styleId="Style3CharChar">
    <w:name w:val="Style3 Char Char"/>
    <w:basedOn w:val="DefaultParagraphFont"/>
    <w:rsid w:val="00D9555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95557"/>
    <w:pPr>
      <w:spacing w:after="60"/>
    </w:pPr>
    <w:rPr>
      <w:rFonts w:eastAsia="Segoe UI" w:cs="Cambria"/>
      <w:caps/>
      <w:sz w:val="20"/>
      <w:lang w:eastAsia="zh-CN"/>
    </w:rPr>
  </w:style>
  <w:style w:type="character" w:customStyle="1" w:styleId="NormalChar0">
    <w:name w:val="Normal Char"/>
    <w:basedOn w:val="DefaultParagraphFont"/>
    <w:rsid w:val="00D95557"/>
    <w:rPr>
      <w:lang w:eastAsia="en-US"/>
    </w:rPr>
  </w:style>
  <w:style w:type="character" w:customStyle="1" w:styleId="BoldUnderlineChar2">
    <w:name w:val="Bold + Underline Char"/>
    <w:basedOn w:val="DefaultParagraphFont"/>
    <w:rsid w:val="00D95557"/>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D95557"/>
  </w:style>
  <w:style w:type="character" w:customStyle="1" w:styleId="CharacterStyle7">
    <w:name w:val="Character Style 7"/>
    <w:rsid w:val="00D95557"/>
    <w:rPr>
      <w:rFonts w:ascii="Trebuchet MS" w:hAnsi="Trebuchet MS" w:cs="Trebuchet MS"/>
      <w:sz w:val="20"/>
      <w:szCs w:val="20"/>
      <w:u w:val="single"/>
    </w:rPr>
  </w:style>
  <w:style w:type="character" w:customStyle="1" w:styleId="StyleStyle4Char">
    <w:name w:val="Style Style4 + Char"/>
    <w:basedOn w:val="DefaultParagraphFont"/>
    <w:rsid w:val="00D9555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9555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95557"/>
    <w:rPr>
      <w:rFonts w:ascii="Symbol" w:hAnsi="Symbol"/>
      <w:sz w:val="21"/>
      <w:szCs w:val="21"/>
      <w:u w:val="thick"/>
    </w:rPr>
  </w:style>
  <w:style w:type="paragraph" w:customStyle="1" w:styleId="Cite8">
    <w:name w:val="Cite8"/>
    <w:basedOn w:val="Normal"/>
    <w:autoRedefine/>
    <w:qFormat/>
    <w:rsid w:val="00D95557"/>
    <w:rPr>
      <w:rFonts w:ascii="Trebuchet MS" w:eastAsia="Verdana" w:hAnsi="Trebuchet MS" w:cs="Cambria"/>
      <w:sz w:val="16"/>
    </w:rPr>
  </w:style>
  <w:style w:type="paragraph" w:customStyle="1" w:styleId="8font">
    <w:name w:val="8font"/>
    <w:basedOn w:val="Normal"/>
    <w:next w:val="Normal"/>
    <w:autoRedefine/>
    <w:qFormat/>
    <w:rsid w:val="00D95557"/>
    <w:rPr>
      <w:rFonts w:eastAsia="Cambria Math" w:cs="Cambria"/>
      <w:sz w:val="16"/>
      <w:szCs w:val="16"/>
    </w:rPr>
  </w:style>
  <w:style w:type="paragraph" w:customStyle="1" w:styleId="BoldUnderlineChar20">
    <w:name w:val="BoldUnderline Char2"/>
    <w:link w:val="BoldUnderlineChar2Char"/>
    <w:rsid w:val="00D9555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D95557"/>
    <w:rPr>
      <w:rFonts w:ascii="Times New Roman" w:eastAsia="Times New Roman" w:hAnsi="Times New Roman" w:cs="Times New Roman"/>
      <w:b/>
      <w:sz w:val="20"/>
      <w:szCs w:val="24"/>
      <w:u w:val="single"/>
    </w:rPr>
  </w:style>
  <w:style w:type="character" w:customStyle="1" w:styleId="UnderlineCharChar4">
    <w:name w:val="Underline Char Char4"/>
    <w:rsid w:val="00D95557"/>
    <w:rPr>
      <w:szCs w:val="24"/>
      <w:u w:val="single"/>
      <w:lang w:val="en-US" w:eastAsia="en-US" w:bidi="ar-SA"/>
    </w:rPr>
  </w:style>
  <w:style w:type="character" w:customStyle="1" w:styleId="BoldUnderlineCharChar3">
    <w:name w:val="BoldUnderline Char Char3"/>
    <w:rsid w:val="00D95557"/>
    <w:rPr>
      <w:b/>
      <w:szCs w:val="24"/>
      <w:u w:val="single"/>
      <w:lang w:val="en-US" w:eastAsia="en-US" w:bidi="ar-SA"/>
    </w:rPr>
  </w:style>
  <w:style w:type="character" w:customStyle="1" w:styleId="BoldUnderlineCharChar2">
    <w:name w:val="BoldUnderline Char Char2"/>
    <w:rsid w:val="00D95557"/>
    <w:rPr>
      <w:b/>
      <w:szCs w:val="24"/>
      <w:u w:val="single"/>
      <w:lang w:val="en-US" w:eastAsia="en-US" w:bidi="ar-SA"/>
    </w:rPr>
  </w:style>
  <w:style w:type="paragraph" w:customStyle="1" w:styleId="UnderlineCard0">
    <w:name w:val="UnderlineCard"/>
    <w:basedOn w:val="Heading3"/>
    <w:link w:val="UnderlineCardChar0"/>
    <w:qFormat/>
    <w:rsid w:val="00D95557"/>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D95557"/>
    <w:rPr>
      <w:rFonts w:ascii="Georgia" w:eastAsia="Calibri" w:hAnsi="Georgia" w:cs="Times New Roman"/>
      <w:bCs/>
      <w:sz w:val="20"/>
      <w:szCs w:val="20"/>
      <w:u w:val="single"/>
      <w:lang w:val="x-none" w:eastAsia="x-none"/>
    </w:rPr>
  </w:style>
  <w:style w:type="character" w:customStyle="1" w:styleId="5Notunderlined">
    <w:name w:val="5 Not underlined"/>
    <w:rsid w:val="00D95557"/>
    <w:rPr>
      <w:rFonts w:ascii="Times New Roman" w:hAnsi="Times New Roman"/>
      <w:sz w:val="16"/>
    </w:rPr>
  </w:style>
  <w:style w:type="character" w:customStyle="1" w:styleId="volume-issue">
    <w:name w:val="volume-issue"/>
    <w:rsid w:val="00D95557"/>
    <w:rPr>
      <w:rFonts w:cs="Times New Roman"/>
    </w:rPr>
  </w:style>
  <w:style w:type="character" w:customStyle="1" w:styleId="storytext">
    <w:name w:val="storytext"/>
    <w:basedOn w:val="DefaultParagraphFont"/>
    <w:rsid w:val="00D95557"/>
  </w:style>
  <w:style w:type="character" w:customStyle="1" w:styleId="boldness1">
    <w:name w:val="boldness1"/>
    <w:rsid w:val="00D95557"/>
  </w:style>
  <w:style w:type="paragraph" w:customStyle="1" w:styleId="Cardd">
    <w:name w:val="Cardd"/>
    <w:basedOn w:val="Normal"/>
    <w:uiPriority w:val="4"/>
    <w:qFormat/>
    <w:rsid w:val="00D95557"/>
    <w:pPr>
      <w:ind w:left="288" w:right="288"/>
    </w:pPr>
  </w:style>
  <w:style w:type="paragraph" w:customStyle="1" w:styleId="document0">
    <w:name w:val="document"/>
    <w:basedOn w:val="Normal"/>
    <w:rsid w:val="00D95557"/>
    <w:pPr>
      <w:spacing w:before="100" w:beforeAutospacing="1" w:after="100" w:afterAutospacing="1"/>
    </w:pPr>
    <w:rPr>
      <w:rFonts w:eastAsia="Times New Roman"/>
    </w:rPr>
  </w:style>
  <w:style w:type="character" w:customStyle="1" w:styleId="current-selection">
    <w:name w:val="current-selection"/>
    <w:basedOn w:val="DefaultParagraphFont"/>
    <w:rsid w:val="00D95557"/>
  </w:style>
  <w:style w:type="character" w:customStyle="1" w:styleId="aa">
    <w:name w:val="_"/>
    <w:basedOn w:val="DefaultParagraphFont"/>
    <w:rsid w:val="00D95557"/>
  </w:style>
  <w:style w:type="paragraph" w:customStyle="1" w:styleId="Shrink6">
    <w:name w:val="Shrink 6"/>
    <w:basedOn w:val="Normal"/>
    <w:qFormat/>
    <w:rsid w:val="00D95557"/>
    <w:rPr>
      <w:rFonts w:eastAsia="Calibri"/>
      <w:sz w:val="12"/>
    </w:rPr>
  </w:style>
  <w:style w:type="character" w:customStyle="1" w:styleId="messagecontent">
    <w:name w:val="message_content"/>
    <w:rsid w:val="00D95557"/>
  </w:style>
  <w:style w:type="paragraph" w:customStyle="1" w:styleId="BriefTitleWorks">
    <w:name w:val="Brief Title Works"/>
    <w:basedOn w:val="Heading1"/>
    <w:link w:val="BriefTitleWorksChar"/>
    <w:rsid w:val="00D9555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D95557"/>
    <w:rPr>
      <w:rFonts w:ascii="Georgia" w:eastAsia="Times New Roman" w:hAnsi="Georgia" w:cs="Arial"/>
      <w:b/>
      <w:kern w:val="32"/>
      <w:sz w:val="24"/>
      <w:szCs w:val="32"/>
      <w:u w:val="single"/>
    </w:rPr>
  </w:style>
  <w:style w:type="character" w:customStyle="1" w:styleId="twelptblackblack1">
    <w:name w:val="twelptblackblack1"/>
    <w:basedOn w:val="DefaultParagraphFont"/>
    <w:rsid w:val="00D95557"/>
    <w:rPr>
      <w:rFonts w:ascii="Verdana" w:hAnsi="Verdana" w:hint="default"/>
      <w:color w:val="000000"/>
      <w:sz w:val="16"/>
      <w:szCs w:val="16"/>
    </w:rPr>
  </w:style>
  <w:style w:type="character" w:customStyle="1" w:styleId="Heading3CharCharCharChar1">
    <w:name w:val="Heading 3 Char Char Char Char1"/>
    <w:rsid w:val="00D95557"/>
    <w:rPr>
      <w:rFonts w:cs="Arial"/>
      <w:bCs/>
      <w:szCs w:val="26"/>
      <w:u w:val="single"/>
      <w:lang w:val="en-US" w:eastAsia="en-US" w:bidi="ar-SA"/>
    </w:rPr>
  </w:style>
  <w:style w:type="paragraph" w:customStyle="1" w:styleId="conintrotext">
    <w:name w:val="conintrotext"/>
    <w:basedOn w:val="Normal"/>
    <w:uiPriority w:val="99"/>
    <w:rsid w:val="00D95557"/>
    <w:pPr>
      <w:spacing w:before="100" w:beforeAutospacing="1" w:after="100" w:afterAutospacing="1"/>
    </w:pPr>
    <w:rPr>
      <w:rFonts w:eastAsia="Times New Roman"/>
      <w:sz w:val="24"/>
    </w:rPr>
  </w:style>
  <w:style w:type="character" w:customStyle="1" w:styleId="comment-body">
    <w:name w:val="comment-body"/>
    <w:rsid w:val="00D95557"/>
  </w:style>
  <w:style w:type="character" w:customStyle="1" w:styleId="UnderlineCharCharChar1">
    <w:name w:val="Underline Char Char Char1"/>
    <w:rsid w:val="00D9555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9555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95557"/>
    <w:rPr>
      <w:rFonts w:asciiTheme="minorHAnsi" w:eastAsia="MS Mincho" w:hAnsiTheme="minorHAnsi"/>
      <w:b/>
      <w:u w:val="single"/>
    </w:rPr>
  </w:style>
  <w:style w:type="character" w:customStyle="1" w:styleId="mw-headline">
    <w:name w:val="mw-headline"/>
    <w:rsid w:val="00D95557"/>
  </w:style>
  <w:style w:type="character" w:customStyle="1" w:styleId="flagicon">
    <w:name w:val="flagicon"/>
    <w:rsid w:val="00D95557"/>
  </w:style>
  <w:style w:type="paragraph" w:customStyle="1" w:styleId="assert">
    <w:name w:val="assert"/>
    <w:basedOn w:val="Normal"/>
    <w:uiPriority w:val="99"/>
    <w:rsid w:val="00D95557"/>
    <w:pPr>
      <w:spacing w:before="100" w:beforeAutospacing="1" w:after="100" w:afterAutospacing="1"/>
    </w:pPr>
    <w:rPr>
      <w:rFonts w:eastAsia="Times New Roman"/>
      <w:sz w:val="24"/>
    </w:rPr>
  </w:style>
  <w:style w:type="character" w:customStyle="1" w:styleId="apturelink">
    <w:name w:val="apturelink"/>
    <w:rsid w:val="00D95557"/>
  </w:style>
  <w:style w:type="character" w:customStyle="1" w:styleId="apturelinkicon">
    <w:name w:val="apturelinkicon"/>
    <w:rsid w:val="00D95557"/>
  </w:style>
  <w:style w:type="paragraph" w:customStyle="1" w:styleId="Default1">
    <w:name w:val="Default1"/>
    <w:basedOn w:val="Default"/>
    <w:next w:val="Default"/>
    <w:uiPriority w:val="99"/>
    <w:rsid w:val="00D95557"/>
    <w:rPr>
      <w:color w:val="auto"/>
    </w:rPr>
  </w:style>
  <w:style w:type="paragraph" w:customStyle="1" w:styleId="center">
    <w:name w:val="center"/>
    <w:basedOn w:val="Normal"/>
    <w:uiPriority w:val="99"/>
    <w:rsid w:val="00D95557"/>
    <w:pPr>
      <w:spacing w:before="100" w:beforeAutospacing="1" w:after="100" w:afterAutospacing="1"/>
    </w:pPr>
    <w:rPr>
      <w:rFonts w:eastAsia="Times New Roman"/>
      <w:sz w:val="24"/>
    </w:rPr>
  </w:style>
  <w:style w:type="character" w:customStyle="1" w:styleId="LittleChar">
    <w:name w:val="Little Char"/>
    <w:link w:val="Little"/>
    <w:rsid w:val="00D95557"/>
    <w:rPr>
      <w:rFonts w:ascii="Georgia" w:eastAsia="Times New Roman" w:hAnsi="Georgia"/>
      <w:sz w:val="16"/>
    </w:rPr>
  </w:style>
  <w:style w:type="character" w:customStyle="1" w:styleId="UnderlineChar1Char">
    <w:name w:val="Underline Char1 Char"/>
    <w:rsid w:val="00D9555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9555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95557"/>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9555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95557"/>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9555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95557"/>
    <w:rPr>
      <w:rFonts w:asciiTheme="minorHAnsi" w:eastAsia="MS Mincho" w:hAnsiTheme="minorHAnsi"/>
      <w:b/>
      <w:u w:val="single"/>
    </w:rPr>
  </w:style>
  <w:style w:type="paragraph" w:customStyle="1" w:styleId="CardBody">
    <w:name w:val="Card Body"/>
    <w:basedOn w:val="Normal"/>
    <w:link w:val="CardBodyChar"/>
    <w:rsid w:val="00D95557"/>
    <w:rPr>
      <w:rFonts w:eastAsia="Times New Roman"/>
      <w:sz w:val="16"/>
    </w:rPr>
  </w:style>
  <w:style w:type="character" w:customStyle="1" w:styleId="CardBodyChar">
    <w:name w:val="Card Body Char"/>
    <w:link w:val="CardBody"/>
    <w:rsid w:val="00D95557"/>
    <w:rPr>
      <w:rFonts w:ascii="Georgia" w:eastAsia="Times New Roman" w:hAnsi="Georgia"/>
      <w:sz w:val="16"/>
    </w:rPr>
  </w:style>
  <w:style w:type="character" w:customStyle="1" w:styleId="ptitleinside">
    <w:name w:val="p_title_inside"/>
    <w:rsid w:val="00D95557"/>
  </w:style>
  <w:style w:type="paragraph" w:customStyle="1" w:styleId="StyleBoldandUnderlineChar11ptBorderSinglesolidline">
    <w:name w:val="Style Bold and Underline Char + 11 pt Border: : (Single solid line..."/>
    <w:link w:val="StyleBoldandUnderlineChar11ptBorderSinglesolidlineChar"/>
    <w:rsid w:val="00D9555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95557"/>
    <w:rPr>
      <w:rFonts w:eastAsia="Times New Roman"/>
      <w:b/>
      <w:bCs/>
      <w:szCs w:val="20"/>
      <w:u w:val="single"/>
      <w:bdr w:val="single" w:sz="4" w:space="0" w:color="auto"/>
    </w:rPr>
  </w:style>
  <w:style w:type="paragraph" w:customStyle="1" w:styleId="Indentation">
    <w:name w:val="Indentation"/>
    <w:basedOn w:val="Normal"/>
    <w:uiPriority w:val="99"/>
    <w:rsid w:val="00D95557"/>
    <w:pPr>
      <w:ind w:left="288" w:right="288"/>
    </w:pPr>
  </w:style>
  <w:style w:type="character" w:customStyle="1" w:styleId="StyleUnderlineCharChar9ptBold">
    <w:name w:val="Style Underline Char Char + 9 pt Bold"/>
    <w:rsid w:val="00D9555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95557"/>
    <w:rPr>
      <w:rFonts w:eastAsia="Times New Roman"/>
      <w:u w:val="single"/>
    </w:rPr>
  </w:style>
  <w:style w:type="character" w:customStyle="1" w:styleId="StyleStyle4ArialNarrow9ptChar">
    <w:name w:val="Style Style4 + Arial Narrow 9 pt Char"/>
    <w:link w:val="StyleStyle4ArialNarrow9pt"/>
    <w:rsid w:val="00D95557"/>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D95557"/>
    <w:rPr>
      <w:rFonts w:eastAsia="Times New Roman"/>
      <w:b/>
      <w:bCs/>
      <w:u w:val="single"/>
    </w:rPr>
  </w:style>
  <w:style w:type="character" w:customStyle="1" w:styleId="StyleStyle4ArialNarrow9ptBoldChar">
    <w:name w:val="Style Style4 + Arial Narrow 9 pt Bold Char"/>
    <w:link w:val="StyleStyle4ArialNarrow9ptBold"/>
    <w:rsid w:val="00D95557"/>
    <w:rPr>
      <w:rFonts w:ascii="Georgia" w:eastAsia="Times New Roman" w:hAnsi="Georgia"/>
      <w:b/>
      <w:bCs/>
      <w:u w:val="single"/>
    </w:rPr>
  </w:style>
  <w:style w:type="character" w:customStyle="1" w:styleId="StyleBoldandUnderlineCharChar29pt">
    <w:name w:val="Style Bold and Underline Char Char2 + 9 pt"/>
    <w:rsid w:val="00D95557"/>
    <w:rPr>
      <w:rFonts w:ascii="Times New Roman" w:hAnsi="Times New Roman"/>
      <w:b/>
      <w:bCs/>
      <w:noProof w:val="0"/>
      <w:sz w:val="20"/>
      <w:u w:val="single"/>
    </w:rPr>
  </w:style>
  <w:style w:type="character" w:customStyle="1" w:styleId="StyleUnderlineCharChar19pt">
    <w:name w:val="Style Underline Char Char1 + 9 pt"/>
    <w:rsid w:val="00D9555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9555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95557"/>
    <w:rPr>
      <w:rFonts w:ascii="Georgia" w:eastAsia="Times New Roman" w:hAnsi="Georgia"/>
      <w:b/>
      <w:smallCaps/>
      <w:sz w:val="24"/>
      <w:szCs w:val="24"/>
      <w:u w:val="single"/>
    </w:rPr>
  </w:style>
  <w:style w:type="character" w:customStyle="1" w:styleId="CardTextCharChar">
    <w:name w:val="Card Text Char Char"/>
    <w:rsid w:val="00D95557"/>
    <w:rPr>
      <w:rFonts w:ascii="Times New Roman" w:eastAsia="Times New Roman" w:hAnsi="Times New Roman" w:cs="Times New Roman"/>
      <w:sz w:val="20"/>
      <w:szCs w:val="20"/>
    </w:rPr>
  </w:style>
  <w:style w:type="character" w:customStyle="1" w:styleId="Underline-Highlighted-WFU">
    <w:name w:val="Underline-Highlighted-WFU"/>
    <w:uiPriority w:val="1"/>
    <w:qFormat/>
    <w:rsid w:val="00D9555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95557"/>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D95557"/>
    <w:rPr>
      <w:rFonts w:ascii="Times New Roman" w:hAnsi="Times New Roman"/>
      <w:sz w:val="24"/>
      <w:u w:val="single"/>
      <w:bdr w:val="none" w:sz="0" w:space="0" w:color="auto"/>
      <w:shd w:val="clear" w:color="auto" w:fill="auto"/>
    </w:rPr>
  </w:style>
  <w:style w:type="character" w:customStyle="1" w:styleId="FifthChar">
    <w:name w:val="Fifth Char"/>
    <w:link w:val="Fifth"/>
    <w:rsid w:val="00D95557"/>
    <w:rPr>
      <w:rFonts w:ascii="Arial" w:eastAsia="Calibri" w:hAnsi="Arial"/>
    </w:rPr>
  </w:style>
  <w:style w:type="paragraph" w:customStyle="1" w:styleId="Third">
    <w:name w:val="Third"/>
    <w:basedOn w:val="Normal"/>
    <w:link w:val="ThirdChar"/>
    <w:rsid w:val="00D95557"/>
    <w:rPr>
      <w:rFonts w:eastAsia="Times New Roman"/>
      <w:b/>
      <w:u w:val="single"/>
      <w:lang w:val="x-none" w:eastAsia="x-none"/>
    </w:rPr>
  </w:style>
  <w:style w:type="character" w:customStyle="1" w:styleId="ThirdChar">
    <w:name w:val="Third Char"/>
    <w:link w:val="Third"/>
    <w:rsid w:val="00D95557"/>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D9555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D95557"/>
  </w:style>
  <w:style w:type="paragraph" w:customStyle="1" w:styleId="DebateUnderlineBoldChar">
    <w:name w:val="Debate Underline Bold Char"/>
    <w:basedOn w:val="Normal"/>
    <w:link w:val="DebateUnderlineBoldCharChar"/>
    <w:rsid w:val="00D95557"/>
    <w:pPr>
      <w:jc w:val="both"/>
    </w:pPr>
    <w:rPr>
      <w:rFonts w:eastAsia="Times New Roman"/>
      <w:b/>
      <w:u w:val="thick"/>
    </w:rPr>
  </w:style>
  <w:style w:type="character" w:customStyle="1" w:styleId="DebateUnderlineBoldCharChar">
    <w:name w:val="Debate Underline Bold Char Char"/>
    <w:link w:val="DebateUnderlineBoldChar"/>
    <w:rsid w:val="00D95557"/>
    <w:rPr>
      <w:rFonts w:ascii="Georgia" w:eastAsia="Times New Roman" w:hAnsi="Georgia"/>
      <w:b/>
      <w:u w:val="thick"/>
    </w:rPr>
  </w:style>
  <w:style w:type="character" w:customStyle="1" w:styleId="bloctitlesChar">
    <w:name w:val="bloc titles Char"/>
    <w:link w:val="bloctitles"/>
    <w:rsid w:val="00D95557"/>
    <w:rPr>
      <w:rFonts w:ascii="Georgia" w:eastAsia="Malgun Gothic" w:hAnsi="Georgia" w:cs="Arial"/>
      <w:b/>
      <w:bCs/>
      <w:kern w:val="32"/>
      <w:sz w:val="32"/>
      <w:szCs w:val="32"/>
      <w:u w:val="single"/>
    </w:rPr>
  </w:style>
  <w:style w:type="paragraph" w:customStyle="1" w:styleId="CiteSmallText">
    <w:name w:val="Cite Small Text"/>
    <w:basedOn w:val="Normal"/>
    <w:uiPriority w:val="99"/>
    <w:rsid w:val="00D95557"/>
    <w:pPr>
      <w:widowControl w:val="0"/>
      <w:spacing w:after="200"/>
    </w:pPr>
    <w:rPr>
      <w:rFonts w:ascii="Helvetica Neue" w:hAnsi="Helvetica Neue"/>
      <w:b/>
      <w:sz w:val="18"/>
    </w:rPr>
  </w:style>
  <w:style w:type="character" w:customStyle="1" w:styleId="3TagCite">
    <w:name w:val="3 Tag/Cite"/>
    <w:rsid w:val="00D95557"/>
    <w:rPr>
      <w:rFonts w:ascii="Times New Roman" w:hAnsi="Times New Roman"/>
      <w:b/>
    </w:rPr>
  </w:style>
  <w:style w:type="character" w:customStyle="1" w:styleId="4Qualifications">
    <w:name w:val="4 Qualifications"/>
    <w:rsid w:val="00D95557"/>
    <w:rPr>
      <w:rFonts w:ascii="Times New Roman" w:hAnsi="Times New Roman"/>
      <w:sz w:val="19"/>
    </w:rPr>
  </w:style>
  <w:style w:type="character" w:customStyle="1" w:styleId="6Underlined">
    <w:name w:val="6 Underlined"/>
    <w:rsid w:val="00D95557"/>
    <w:rPr>
      <w:rFonts w:ascii="Times New Roman" w:hAnsi="Times New Roman"/>
      <w:b/>
      <w:sz w:val="21"/>
      <w:u w:val="single"/>
    </w:rPr>
  </w:style>
  <w:style w:type="paragraph" w:customStyle="1" w:styleId="Cards1CharChar">
    <w:name w:val="Cards1 Char Char"/>
    <w:basedOn w:val="Normal"/>
    <w:link w:val="Cards1CharCharChar"/>
    <w:rsid w:val="00D95557"/>
    <w:pPr>
      <w:autoSpaceDE w:val="0"/>
      <w:autoSpaceDN w:val="0"/>
      <w:adjustRightInd w:val="0"/>
      <w:ind w:left="432" w:right="432"/>
      <w:jc w:val="both"/>
    </w:pPr>
    <w:rPr>
      <w:lang w:val="x-none"/>
    </w:rPr>
  </w:style>
  <w:style w:type="character" w:customStyle="1" w:styleId="Cards1CharCharChar">
    <w:name w:val="Cards1 Char Char Char"/>
    <w:link w:val="Cards1CharChar"/>
    <w:rsid w:val="00D95557"/>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D95557"/>
    <w:rPr>
      <w:rFonts w:asciiTheme="minorHAnsi" w:hAnsiTheme="minorHAnsi"/>
      <w:u w:val="single"/>
    </w:rPr>
  </w:style>
  <w:style w:type="character" w:customStyle="1" w:styleId="CitesCharCharChar">
    <w:name w:val="Cites Char Char Char"/>
    <w:rsid w:val="00D95557"/>
    <w:rPr>
      <w:rFonts w:ascii="Times New Roman" w:eastAsia="Times New Roman" w:hAnsi="Times New Roman" w:cs="Times New Roman"/>
      <w:sz w:val="20"/>
      <w:szCs w:val="24"/>
    </w:rPr>
  </w:style>
  <w:style w:type="character" w:customStyle="1" w:styleId="nohighlighting">
    <w:name w:val="no highlighting"/>
    <w:rsid w:val="00D9555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95557"/>
    <w:rPr>
      <w:rFonts w:ascii="Cambria" w:hAnsi="Cambria" w:hint="default"/>
      <w:sz w:val="21"/>
      <w:u w:val="single"/>
    </w:rPr>
  </w:style>
  <w:style w:type="paragraph" w:customStyle="1" w:styleId="Swag">
    <w:name w:val="Swag"/>
    <w:basedOn w:val="Normal"/>
    <w:link w:val="SwagChar"/>
    <w:qFormat/>
    <w:rsid w:val="00D95557"/>
    <w:rPr>
      <w:color w:val="0000FF"/>
      <w:sz w:val="12"/>
      <w:u w:val="single"/>
    </w:rPr>
  </w:style>
  <w:style w:type="character" w:customStyle="1" w:styleId="SwagChar">
    <w:name w:val="Swag Char"/>
    <w:link w:val="Swag"/>
    <w:rsid w:val="00D95557"/>
    <w:rPr>
      <w:rFonts w:ascii="Georgia" w:hAnsi="Georgia"/>
      <w:color w:val="0000FF"/>
      <w:sz w:val="12"/>
      <w:u w:val="single"/>
    </w:rPr>
  </w:style>
  <w:style w:type="paragraph" w:customStyle="1" w:styleId="StyleUnderlineTimesNewRoman1">
    <w:name w:val="Style Underline + Times New Roman1"/>
    <w:link w:val="StyleUnderlineTimesNewRoman1Char"/>
    <w:rsid w:val="00D9555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D9555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D9555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D9555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D95557"/>
    <w:rPr>
      <w:rFonts w:eastAsia="MS Mincho"/>
    </w:rPr>
  </w:style>
  <w:style w:type="character" w:customStyle="1" w:styleId="StyleStyleCardTextLeft-075Right0Char">
    <w:name w:val="Style Style Card Text + Left:  -0.75&quot; + Right:  0&quot; Char"/>
    <w:link w:val="StyleStyleCardTextLeft-075Right0"/>
    <w:rsid w:val="00D95557"/>
    <w:rPr>
      <w:rFonts w:ascii="Georgia" w:eastAsia="MS Mincho" w:hAnsi="Georgia"/>
    </w:rPr>
  </w:style>
  <w:style w:type="character" w:customStyle="1" w:styleId="CharChar61">
    <w:name w:val="Char Char61"/>
    <w:rsid w:val="00D95557"/>
    <w:rPr>
      <w:rFonts w:cs="Arial"/>
      <w:bCs/>
      <w:sz w:val="16"/>
      <w:szCs w:val="26"/>
      <w:lang w:val="en-US" w:eastAsia="en-US" w:bidi="ar-SA"/>
    </w:rPr>
  </w:style>
  <w:style w:type="character" w:customStyle="1" w:styleId="ListBulletChar">
    <w:name w:val="List Bullet Char"/>
    <w:link w:val="ListBullet"/>
    <w:uiPriority w:val="99"/>
    <w:rsid w:val="00D95557"/>
    <w:rPr>
      <w:rFonts w:ascii="Georgia" w:eastAsia="Calibri" w:hAnsi="Georgia"/>
    </w:rPr>
  </w:style>
  <w:style w:type="paragraph" w:customStyle="1" w:styleId="subhead10">
    <w:name w:val="subhead1"/>
    <w:basedOn w:val="Normal"/>
    <w:uiPriority w:val="99"/>
    <w:rsid w:val="00D95557"/>
    <w:pPr>
      <w:spacing w:before="100" w:beforeAutospacing="1" w:after="100" w:afterAutospacing="1"/>
    </w:pPr>
    <w:rPr>
      <w:rFonts w:eastAsia="Times New Roman"/>
      <w:sz w:val="24"/>
    </w:rPr>
  </w:style>
  <w:style w:type="character" w:customStyle="1" w:styleId="styledate0">
    <w:name w:val="styledate"/>
    <w:rsid w:val="00D95557"/>
  </w:style>
  <w:style w:type="character" w:customStyle="1" w:styleId="BoldandUnderlineChar1">
    <w:name w:val="Bold and Underline Char1"/>
    <w:rsid w:val="00D95557"/>
    <w:rPr>
      <w:b/>
      <w:szCs w:val="24"/>
      <w:u w:val="single"/>
      <w:lang w:val="en-US" w:eastAsia="en-US" w:bidi="ar-SA"/>
    </w:rPr>
  </w:style>
  <w:style w:type="character" w:customStyle="1" w:styleId="BoldandUnderlineChar1Char2">
    <w:name w:val="Bold and Underline Char1 Char2"/>
    <w:rsid w:val="00D95557"/>
    <w:rPr>
      <w:b/>
      <w:szCs w:val="24"/>
      <w:u w:val="single"/>
      <w:lang w:val="en-US" w:eastAsia="en-US" w:bidi="ar-SA"/>
    </w:rPr>
  </w:style>
  <w:style w:type="character" w:customStyle="1" w:styleId="BoldandUnderlineCharChar1">
    <w:name w:val="Bold and Underline Char Char1"/>
    <w:rsid w:val="00D95557"/>
    <w:rPr>
      <w:b/>
      <w:szCs w:val="24"/>
      <w:u w:val="single"/>
      <w:lang w:val="en-US" w:eastAsia="en-US" w:bidi="ar-SA"/>
    </w:rPr>
  </w:style>
  <w:style w:type="character" w:customStyle="1" w:styleId="BoldandUnderlineChar6">
    <w:name w:val="Bold and Underline Char6"/>
    <w:rsid w:val="00D95557"/>
    <w:rPr>
      <w:b/>
      <w:szCs w:val="24"/>
      <w:u w:val="single"/>
      <w:lang w:val="en-US" w:eastAsia="en-US" w:bidi="ar-SA"/>
    </w:rPr>
  </w:style>
  <w:style w:type="paragraph" w:customStyle="1" w:styleId="abstract">
    <w:name w:val="abstract"/>
    <w:basedOn w:val="Normal"/>
    <w:uiPriority w:val="99"/>
    <w:rsid w:val="00D95557"/>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D95557"/>
    <w:rPr>
      <w:rFonts w:eastAsia="Times New Roman"/>
      <w:b/>
      <w:bCs/>
      <w:u w:val="single"/>
    </w:rPr>
  </w:style>
  <w:style w:type="character" w:customStyle="1" w:styleId="StyleUnderlineChar11ptBold2Char">
    <w:name w:val="Style Underline Char + 11 pt Bold2 Char"/>
    <w:link w:val="StyleUnderlineChar11ptBold2"/>
    <w:rsid w:val="00D95557"/>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D95557"/>
    <w:rPr>
      <w:rFonts w:eastAsia="Times New Roman"/>
      <w:u w:val="single"/>
    </w:rPr>
  </w:style>
  <w:style w:type="character" w:customStyle="1" w:styleId="StyleStyleUnderlineTimesNewRoman11ptChar">
    <w:name w:val="Style Style Underline + Times New Roman + 11 pt Char"/>
    <w:link w:val="StyleStyleUnderlineTimesNewRoman11pt"/>
    <w:rsid w:val="00D95557"/>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95557"/>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D95557"/>
    <w:rPr>
      <w:rFonts w:ascii="Georgia" w:eastAsia="Times New Roman" w:hAnsi="Georgia"/>
      <w:u w:val="single"/>
    </w:rPr>
  </w:style>
  <w:style w:type="character" w:customStyle="1" w:styleId="style13">
    <w:name w:val="style1"/>
    <w:rsid w:val="00D95557"/>
  </w:style>
  <w:style w:type="character" w:customStyle="1" w:styleId="pmtermsel">
    <w:name w:val="pmtermsel"/>
    <w:rsid w:val="00D95557"/>
  </w:style>
  <w:style w:type="character" w:customStyle="1" w:styleId="showipapr">
    <w:name w:val="show_ipapr"/>
    <w:rsid w:val="00D95557"/>
  </w:style>
  <w:style w:type="character" w:customStyle="1" w:styleId="dnindex">
    <w:name w:val="dnindex"/>
    <w:rsid w:val="00D95557"/>
  </w:style>
  <w:style w:type="character" w:customStyle="1" w:styleId="23">
    <w:name w:val="23"/>
    <w:rsid w:val="00D95557"/>
    <w:rPr>
      <w:rFonts w:ascii="Times New Roman" w:hAnsi="Times New Roman" w:cs="Arial"/>
      <w:bCs/>
      <w:sz w:val="20"/>
      <w:u w:val="single"/>
      <w:lang w:val="en-US" w:eastAsia="en-US" w:bidi="ar-SA"/>
    </w:rPr>
  </w:style>
  <w:style w:type="character" w:customStyle="1" w:styleId="33">
    <w:name w:val="33"/>
    <w:rsid w:val="00D95557"/>
    <w:rPr>
      <w:rFonts w:ascii="Times New Roman" w:hAnsi="Times New Roman" w:cs="Arial"/>
      <w:b/>
      <w:bCs/>
      <w:sz w:val="20"/>
      <w:u w:val="single"/>
      <w:lang w:val="en-US" w:eastAsia="en-US" w:bidi="ar-SA"/>
    </w:rPr>
  </w:style>
  <w:style w:type="character" w:customStyle="1" w:styleId="55">
    <w:name w:val="55"/>
    <w:rsid w:val="00D95557"/>
    <w:rPr>
      <w:rFonts w:cs="Arial"/>
      <w:bCs/>
      <w:sz w:val="20"/>
      <w:u w:val="single"/>
      <w:lang w:val="en-US" w:eastAsia="en-US" w:bidi="ar-SA"/>
    </w:rPr>
  </w:style>
  <w:style w:type="character" w:customStyle="1" w:styleId="authoraffil">
    <w:name w:val="authoraffil"/>
    <w:rsid w:val="00D95557"/>
  </w:style>
  <w:style w:type="character" w:customStyle="1" w:styleId="CharChar8">
    <w:name w:val="Char Char8"/>
    <w:rsid w:val="00D95557"/>
    <w:rPr>
      <w:rFonts w:ascii="Georgia" w:eastAsia="Times New Roman" w:hAnsi="Georgia"/>
      <w:b/>
      <w:bCs/>
      <w:sz w:val="30"/>
      <w:szCs w:val="28"/>
      <w:u w:val="single"/>
    </w:rPr>
  </w:style>
  <w:style w:type="character" w:customStyle="1" w:styleId="FontStyle13">
    <w:name w:val="Font Style13"/>
    <w:uiPriority w:val="99"/>
    <w:rsid w:val="00D95557"/>
    <w:rPr>
      <w:rFonts w:ascii="Constantia" w:hAnsi="Constantia" w:cs="Constantia"/>
      <w:sz w:val="18"/>
      <w:szCs w:val="18"/>
    </w:rPr>
  </w:style>
  <w:style w:type="character" w:customStyle="1" w:styleId="TagsCharCharCharChar">
    <w:name w:val="Tags Char Char Char Char"/>
    <w:rsid w:val="00D95557"/>
    <w:rPr>
      <w:rFonts w:ascii="Times New Roman" w:eastAsia="Times New Roman" w:hAnsi="Times New Roman" w:cs="Times New Roman"/>
      <w:b/>
      <w:sz w:val="24"/>
      <w:szCs w:val="24"/>
    </w:rPr>
  </w:style>
  <w:style w:type="character" w:customStyle="1" w:styleId="Citation1Char">
    <w:name w:val="Citation1 Char"/>
    <w:link w:val="Citation10"/>
    <w:locked/>
    <w:rsid w:val="00D95557"/>
    <w:rPr>
      <w:rFonts w:ascii="Georgia" w:hAnsi="Georgia"/>
      <w:b/>
      <w:u w:val="single"/>
    </w:rPr>
  </w:style>
  <w:style w:type="paragraph" w:customStyle="1" w:styleId="Citation10">
    <w:name w:val="Citation1"/>
    <w:basedOn w:val="Normal"/>
    <w:link w:val="Citation1Char"/>
    <w:qFormat/>
    <w:rsid w:val="00D95557"/>
    <w:rPr>
      <w:b/>
      <w:u w:val="single"/>
    </w:rPr>
  </w:style>
  <w:style w:type="character" w:customStyle="1" w:styleId="TaglineChar">
    <w:name w:val="Tagline Char"/>
    <w:link w:val="Tagline2"/>
    <w:locked/>
    <w:rsid w:val="00D95557"/>
    <w:rPr>
      <w:rFonts w:ascii="Georgia" w:hAnsi="Georgia"/>
      <w:b/>
    </w:rPr>
  </w:style>
  <w:style w:type="paragraph" w:customStyle="1" w:styleId="Tagline2">
    <w:name w:val="Tagline"/>
    <w:basedOn w:val="Normal"/>
    <w:link w:val="TaglineChar"/>
    <w:qFormat/>
    <w:rsid w:val="00D95557"/>
    <w:rPr>
      <w:b/>
    </w:rPr>
  </w:style>
  <w:style w:type="paragraph" w:customStyle="1" w:styleId="StyleLeft021">
    <w:name w:val="Style Left:  0.2&quot;1"/>
    <w:basedOn w:val="Normal"/>
    <w:uiPriority w:val="99"/>
    <w:rsid w:val="00D95557"/>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95557"/>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95557"/>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95557"/>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95557"/>
    <w:rPr>
      <w:rFonts w:ascii="Georgia" w:eastAsia="Times New Roman" w:hAnsi="Georgia"/>
      <w:u w:val="single"/>
      <w:bdr w:val="single" w:sz="4" w:space="0" w:color="auto"/>
    </w:rPr>
  </w:style>
  <w:style w:type="character" w:customStyle="1" w:styleId="boldcitationChar">
    <w:name w:val="bold citation Char"/>
    <w:rsid w:val="00D95557"/>
    <w:rPr>
      <w:rFonts w:ascii="Arial" w:hAnsi="Arial"/>
      <w:b/>
      <w:sz w:val="28"/>
      <w:szCs w:val="24"/>
      <w:u w:val="thick"/>
      <w:lang w:val="en-US" w:eastAsia="en-US" w:bidi="ar-SA"/>
    </w:rPr>
  </w:style>
  <w:style w:type="paragraph" w:customStyle="1" w:styleId="BlockTitle20">
    <w:name w:val="Block Title #2"/>
    <w:basedOn w:val="Normal"/>
    <w:uiPriority w:val="99"/>
    <w:rsid w:val="00D95557"/>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D95557"/>
    <w:rPr>
      <w:b/>
    </w:rPr>
  </w:style>
  <w:style w:type="character" w:customStyle="1" w:styleId="BoldunderlineChar3">
    <w:name w:val="Bold/underline Char"/>
    <w:rsid w:val="00D95557"/>
    <w:rPr>
      <w:rFonts w:eastAsia="SimSun"/>
      <w:b/>
      <w:noProof w:val="0"/>
      <w:sz w:val="24"/>
      <w:szCs w:val="24"/>
      <w:u w:val="single"/>
      <w:lang w:val="en-US" w:eastAsia="zh-CN" w:bidi="ar-SA"/>
    </w:rPr>
  </w:style>
  <w:style w:type="character" w:customStyle="1" w:styleId="underlinetextchar0">
    <w:name w:val="underlinetextchar"/>
    <w:rsid w:val="00D95557"/>
  </w:style>
  <w:style w:type="character" w:customStyle="1" w:styleId="boldciteChar1">
    <w:name w:val="bold cite Char1"/>
    <w:rsid w:val="00D95557"/>
    <w:rPr>
      <w:b/>
      <w:sz w:val="28"/>
      <w:u w:val="thick" w:color="000000"/>
    </w:rPr>
  </w:style>
  <w:style w:type="character" w:customStyle="1" w:styleId="tagCharCharChar1">
    <w:name w:val="tag Char Char Char1"/>
    <w:rsid w:val="00D95557"/>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D9555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D95557"/>
    <w:rPr>
      <w:rFonts w:ascii="Times New Roman" w:hAnsi="Times New Roman" w:cs="Times New Roman"/>
      <w:sz w:val="18"/>
      <w:szCs w:val="18"/>
    </w:rPr>
  </w:style>
  <w:style w:type="character" w:customStyle="1" w:styleId="bylines">
    <w:name w:val="bylines"/>
    <w:basedOn w:val="DefaultParagraphFont"/>
    <w:rsid w:val="00D95557"/>
  </w:style>
  <w:style w:type="character" w:customStyle="1" w:styleId="StyleStyleBoldUnderlineUnderlineIntenseEmphasis1apple-style-2">
    <w:name w:val="Style Style Bold UnderlineUnderlineIntense Emphasis1apple-style-...2"/>
    <w:basedOn w:val="DefaultParagraphFont"/>
    <w:rsid w:val="00D95557"/>
    <w:rPr>
      <w:b w:val="0"/>
      <w:bCs/>
      <w:sz w:val="22"/>
      <w:u w:val="single"/>
    </w:rPr>
  </w:style>
  <w:style w:type="character" w:customStyle="1" w:styleId="FontStyle57">
    <w:name w:val="Font Style57"/>
    <w:rsid w:val="00D95557"/>
    <w:rPr>
      <w:rFonts w:ascii="Georgia" w:hAnsi="Georgia" w:cs="Georgia"/>
      <w:b/>
      <w:bCs/>
      <w:sz w:val="14"/>
      <w:szCs w:val="14"/>
    </w:rPr>
  </w:style>
  <w:style w:type="character" w:customStyle="1" w:styleId="FontStyle89">
    <w:name w:val="Font Style89"/>
    <w:rsid w:val="00D95557"/>
    <w:rPr>
      <w:rFonts w:ascii="Times New Roman" w:hAnsi="Times New Roman" w:cs="Times New Roman"/>
      <w:b/>
      <w:bCs/>
      <w:smallCaps/>
      <w:spacing w:val="40"/>
      <w:sz w:val="16"/>
      <w:szCs w:val="16"/>
    </w:rPr>
  </w:style>
  <w:style w:type="character" w:customStyle="1" w:styleId="style3Char0">
    <w:name w:val="style 3 Char"/>
    <w:rsid w:val="00D95557"/>
    <w:rPr>
      <w:sz w:val="18"/>
      <w:szCs w:val="24"/>
      <w:lang w:val="en-US" w:eastAsia="en-US" w:bidi="ar-SA"/>
    </w:rPr>
  </w:style>
  <w:style w:type="paragraph" w:customStyle="1" w:styleId="003Cite">
    <w:name w:val="003Cite"/>
    <w:basedOn w:val="Normal"/>
    <w:qFormat/>
    <w:rsid w:val="00D95557"/>
    <w:rPr>
      <w:rFonts w:eastAsia="Calibri"/>
      <w:sz w:val="16"/>
      <w:szCs w:val="16"/>
    </w:rPr>
  </w:style>
  <w:style w:type="paragraph" w:customStyle="1" w:styleId="NormalBold">
    <w:name w:val="Normal + Bold"/>
    <w:aliases w:val="Double Underline"/>
    <w:basedOn w:val="Normal"/>
    <w:link w:val="NormalBoldChar"/>
    <w:rsid w:val="00D95557"/>
    <w:pPr>
      <w:jc w:val="both"/>
    </w:pPr>
    <w:rPr>
      <w:b/>
      <w:color w:val="000000"/>
      <w:u w:val="single"/>
    </w:rPr>
  </w:style>
  <w:style w:type="character" w:customStyle="1" w:styleId="NormalBoldChar">
    <w:name w:val="Normal + Bold Char"/>
    <w:aliases w:val="Double Underline Char"/>
    <w:basedOn w:val="DefaultParagraphFont"/>
    <w:link w:val="NormalBold"/>
    <w:rsid w:val="00D95557"/>
    <w:rPr>
      <w:rFonts w:ascii="Georgia" w:hAnsi="Georgia"/>
      <w:b/>
      <w:color w:val="000000"/>
      <w:u w:val="single"/>
    </w:rPr>
  </w:style>
  <w:style w:type="character" w:customStyle="1" w:styleId="BlockHeadingsChar1">
    <w:name w:val="Block Headings Char1"/>
    <w:rsid w:val="00D95557"/>
    <w:rPr>
      <w:b/>
      <w:caps/>
    </w:rPr>
  </w:style>
  <w:style w:type="character" w:customStyle="1" w:styleId="FontStyle170">
    <w:name w:val="Font Style170"/>
    <w:uiPriority w:val="99"/>
    <w:rsid w:val="00D95557"/>
    <w:rPr>
      <w:rFonts w:ascii="Bookman Old Style" w:hAnsi="Bookman Old Style" w:cs="Bookman Old Style"/>
      <w:sz w:val="16"/>
      <w:szCs w:val="16"/>
    </w:rPr>
  </w:style>
  <w:style w:type="character" w:customStyle="1" w:styleId="FontStyle17">
    <w:name w:val="Font Style17"/>
    <w:uiPriority w:val="99"/>
    <w:rsid w:val="00D95557"/>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pdf/10.1080/00455091.2016.1278150?needAccess=tru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18</Pages>
  <Words>15594</Words>
  <Characters>88892</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muzzi khan</dc:creator>
  <cp:keywords>5.1.1</cp:keywords>
  <dc:description/>
  <cp:lastModifiedBy>23MuzziKhan</cp:lastModifiedBy>
  <cp:revision>4</cp:revision>
  <dcterms:created xsi:type="dcterms:W3CDTF">2022-02-20T00:14:00Z</dcterms:created>
  <dcterms:modified xsi:type="dcterms:W3CDTF">2022-02-20T00:45:00Z</dcterms:modified>
</cp:coreProperties>
</file>