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8B0C4" w14:textId="10C2C20E" w:rsidR="000526BE" w:rsidRDefault="000526BE" w:rsidP="000526BE">
      <w:pPr>
        <w:pStyle w:val="Heading2"/>
      </w:pPr>
      <w:r>
        <w:t>CP</w:t>
      </w:r>
    </w:p>
    <w:p w14:paraId="6E16D120" w14:textId="7C621B92" w:rsidR="000526BE" w:rsidRPr="00662462" w:rsidRDefault="000526BE" w:rsidP="000526BE">
      <w:pPr>
        <w:pStyle w:val="Heading4"/>
        <w:rPr>
          <w:rFonts w:cs="Calibri"/>
        </w:rPr>
      </w:pPr>
      <w:r>
        <w:rPr>
          <w:rFonts w:cs="Calibri"/>
        </w:rPr>
        <w:t xml:space="preserve">Counterplan: </w:t>
      </w:r>
      <w:r w:rsidRPr="00662462">
        <w:rPr>
          <w:rFonts w:cs="Calibri"/>
        </w:rPr>
        <w:t>States should</w:t>
      </w:r>
      <w:r>
        <w:rPr>
          <w:rFonts w:cs="Calibri"/>
        </w:rPr>
        <w:t xml:space="preserve"> establish a treaty to</w:t>
      </w:r>
      <w:r w:rsidRPr="00662462">
        <w:rPr>
          <w:rFonts w:cs="Calibri"/>
        </w:rPr>
        <w:t>:</w:t>
      </w:r>
    </w:p>
    <w:p w14:paraId="7C61B321" w14:textId="77777777" w:rsidR="000526BE" w:rsidRPr="00662462" w:rsidRDefault="000526BE" w:rsidP="000526BE">
      <w:pPr>
        <w:pStyle w:val="Heading4"/>
        <w:numPr>
          <w:ilvl w:val="0"/>
          <w:numId w:val="11"/>
        </w:numPr>
        <w:tabs>
          <w:tab w:val="num" w:pos="360"/>
        </w:tabs>
        <w:ind w:left="0" w:firstLine="0"/>
        <w:rPr>
          <w:rFonts w:cs="Calibri"/>
        </w:rPr>
      </w:pPr>
      <w:r w:rsidRPr="00662462">
        <w:rPr>
          <w:rFonts w:cs="Calibri"/>
        </w:rPr>
        <w:t>Remove the most volatile and largest Debris pieces from the most congested orbits</w:t>
      </w:r>
    </w:p>
    <w:p w14:paraId="4B21F897" w14:textId="77777777" w:rsidR="000526BE" w:rsidRPr="00662462" w:rsidRDefault="000526BE" w:rsidP="000526BE">
      <w:pPr>
        <w:pStyle w:val="Heading4"/>
        <w:numPr>
          <w:ilvl w:val="0"/>
          <w:numId w:val="11"/>
        </w:numPr>
        <w:tabs>
          <w:tab w:val="num" w:pos="360"/>
        </w:tabs>
        <w:ind w:left="0" w:firstLine="0"/>
        <w:rPr>
          <w:rFonts w:cs="Calibri"/>
        </w:rPr>
      </w:pPr>
      <w:r w:rsidRPr="00662462">
        <w:rPr>
          <w:rFonts w:cs="Calibri"/>
        </w:rPr>
        <w:t>Mandate UN guidelines on space debris mitigation</w:t>
      </w:r>
    </w:p>
    <w:p w14:paraId="714A9F94" w14:textId="77777777" w:rsidR="000526BE" w:rsidRPr="00662462" w:rsidRDefault="000526BE" w:rsidP="000526BE">
      <w:pPr>
        <w:pStyle w:val="Heading4"/>
        <w:numPr>
          <w:ilvl w:val="0"/>
          <w:numId w:val="12"/>
        </w:numPr>
        <w:tabs>
          <w:tab w:val="num" w:pos="360"/>
        </w:tabs>
        <w:ind w:left="0" w:firstLine="0"/>
        <w:rPr>
          <w:rFonts w:cs="Calibri"/>
        </w:rPr>
      </w:pPr>
      <w:r w:rsidRPr="00662462">
        <w:rPr>
          <w:rFonts w:cs="Calibri"/>
        </w:rPr>
        <w:t>Collaborate on techniques to track and display the location of objects in real time and AI to automate debris-avoidance maneuvers</w:t>
      </w:r>
    </w:p>
    <w:p w14:paraId="56D8F217" w14:textId="77777777" w:rsidR="000526BE" w:rsidRPr="00662462" w:rsidRDefault="000526BE" w:rsidP="000526BE">
      <w:pPr>
        <w:pStyle w:val="Heading4"/>
        <w:rPr>
          <w:rFonts w:cs="Calibri"/>
        </w:rPr>
      </w:pPr>
      <w:r>
        <w:rPr>
          <w:rFonts w:cs="Calibri"/>
        </w:rPr>
        <w:t xml:space="preserve">-     </w:t>
      </w:r>
      <w:r w:rsidRPr="00662462">
        <w:rPr>
          <w:rFonts w:cs="Calibri"/>
        </w:rPr>
        <w:t>Indefinitely stall deployment of low earth orbit ASAT’s.</w:t>
      </w:r>
    </w:p>
    <w:p w14:paraId="5BCC49F9" w14:textId="77777777" w:rsidR="000526BE" w:rsidRPr="00662462" w:rsidRDefault="000526BE" w:rsidP="000526BE">
      <w:pPr>
        <w:pStyle w:val="Heading4"/>
        <w:rPr>
          <w:rFonts w:cs="Calibri"/>
        </w:rPr>
      </w:pPr>
      <w:r w:rsidRPr="00662462">
        <w:rPr>
          <w:rFonts w:cs="Calibri"/>
        </w:rPr>
        <w:t>That solves satellites, miscalc</w:t>
      </w:r>
      <w:r>
        <w:rPr>
          <w:rFonts w:cs="Calibri"/>
        </w:rPr>
        <w:t>ulation</w:t>
      </w:r>
      <w:r w:rsidRPr="00662462">
        <w:rPr>
          <w:rFonts w:cs="Calibri"/>
        </w:rPr>
        <w:t xml:space="preserve"> and debris collisions </w:t>
      </w:r>
    </w:p>
    <w:p w14:paraId="473ECBB2" w14:textId="77777777" w:rsidR="000526BE" w:rsidRPr="00662462" w:rsidRDefault="000526BE" w:rsidP="000526BE">
      <w:pPr>
        <w:rPr>
          <w:rFonts w:cs="Calibri"/>
        </w:rPr>
      </w:pPr>
      <w:r>
        <w:rPr>
          <w:rStyle w:val="Style13ptBold"/>
          <w:rFonts w:cs="Calibri"/>
        </w:rPr>
        <w:t>NEB</w:t>
      </w:r>
      <w:r w:rsidRPr="00662462">
        <w:rPr>
          <w:rStyle w:val="Style13ptBold"/>
          <w:rFonts w:cs="Calibri"/>
        </w:rPr>
        <w:t xml:space="preserve"> </w:t>
      </w:r>
      <w:r>
        <w:rPr>
          <w:rStyle w:val="Style13ptBold"/>
          <w:rFonts w:cs="Calibri"/>
        </w:rPr>
        <w:t>21</w:t>
      </w:r>
      <w:r w:rsidRPr="00662462">
        <w:rPr>
          <w:rStyle w:val="Style13ptBold"/>
          <w:rFonts w:cs="Calibri"/>
        </w:rPr>
        <w:t xml:space="preserve"> </w:t>
      </w:r>
      <w:r w:rsidRPr="00662462">
        <w:rPr>
          <w:rStyle w:val="Style13ptBold"/>
          <w:rFonts w:cs="Calibri"/>
          <w:sz w:val="16"/>
          <w:szCs w:val="16"/>
        </w:rPr>
        <w:t xml:space="preserve">[(Nature Editorial Board, </w:t>
      </w:r>
      <w:r w:rsidRPr="00662462">
        <w:rPr>
          <w:rFonts w:cs="Calibri"/>
          <w:szCs w:val="16"/>
        </w:rPr>
        <w:t>peer-reviewed, comprises experimental scientists and data-standards experts from across different fields of science) “The world must cooperate to avoid a catastrophic space collision,” Nature, 8/11/2021] JL</w:t>
      </w:r>
    </w:p>
    <w:p w14:paraId="4F193744" w14:textId="77777777" w:rsidR="000526BE" w:rsidRPr="00662462" w:rsidRDefault="000526BE" w:rsidP="000526BE">
      <w:pPr>
        <w:rPr>
          <w:rFonts w:cs="Calibri"/>
        </w:rPr>
      </w:pPr>
      <w:r w:rsidRPr="00662462">
        <w:rPr>
          <w:rFonts w:cs="Calibri"/>
        </w:rPr>
        <w:t>But there are no traffic cops in space, nor international borders with clearly delineated areas of responsibility. T</w:t>
      </w:r>
      <w:r w:rsidRPr="00662462">
        <w:rPr>
          <w:rStyle w:val="StyleUnderline"/>
          <w:rFonts w:cs="Calibri"/>
        </w:rPr>
        <w:t xml:space="preserve">o avoid further damage, </w:t>
      </w:r>
      <w:r w:rsidRPr="00662462">
        <w:rPr>
          <w:rStyle w:val="Emphasis"/>
          <w:rFonts w:cs="Calibri"/>
          <w:highlight w:val="green"/>
        </w:rPr>
        <w:t>it’s crucial that satellite op</w:t>
      </w:r>
      <w:r w:rsidRPr="00662462">
        <w:rPr>
          <w:rStyle w:val="Emphasis"/>
          <w:rFonts w:cs="Calibri"/>
        </w:rPr>
        <w:t>erator</w:t>
      </w:r>
      <w:r w:rsidRPr="00662462">
        <w:rPr>
          <w:rStyle w:val="Emphasis"/>
          <w:rFonts w:cs="Calibri"/>
          <w:highlight w:val="green"/>
        </w:rPr>
        <w:t>s have an accurate and up-to-date list of where objects are</w:t>
      </w:r>
      <w:r w:rsidRPr="00662462">
        <w:rPr>
          <w:rStyle w:val="Emphasis"/>
          <w:rFonts w:cs="Calibri"/>
        </w:rPr>
        <w:t xml:space="preserve"> in space</w:t>
      </w:r>
      <w:r w:rsidRPr="00662462">
        <w:rPr>
          <w:rFonts w:cs="Calibri"/>
        </w:rPr>
        <w:t xml:space="preserve">. At present, </w:t>
      </w:r>
      <w:r w:rsidRPr="00662462">
        <w:rPr>
          <w:rStyle w:val="StyleUnderline"/>
          <w:rFonts w:cs="Calibri"/>
        </w:rPr>
        <w:t>the main global catalogue of space objects is published at Space-Track.org by the US Space Command, a branch of the military.</w:t>
      </w:r>
      <w:r w:rsidRPr="00662462">
        <w:rPr>
          <w:rFonts w:cs="Calibri"/>
        </w:rPr>
        <w:t xml:space="preserve"> The catalogue is the most widely used public listing available, but </w:t>
      </w:r>
      <w:r w:rsidRPr="00662462">
        <w:rPr>
          <w:rStyle w:val="StyleUnderline"/>
          <w:rFonts w:cs="Calibri"/>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662462">
        <w:rPr>
          <w:rFonts w:cs="Calibri"/>
        </w:rPr>
        <w:t>.</w:t>
      </w:r>
    </w:p>
    <w:p w14:paraId="156A101C" w14:textId="77777777" w:rsidR="000526BE" w:rsidRPr="00662462" w:rsidRDefault="000526BE" w:rsidP="000526BE">
      <w:pPr>
        <w:rPr>
          <w:rFonts w:cs="Calibri"/>
        </w:rPr>
      </w:pPr>
      <w:r w:rsidRPr="00662462">
        <w:rPr>
          <w:rFonts w:cs="Calibri"/>
        </w:rPr>
        <w:t xml:space="preserve">Rather than this patchwork of incomplete sources, </w:t>
      </w:r>
      <w:r w:rsidRPr="00662462">
        <w:rPr>
          <w:rStyle w:val="Emphasis"/>
          <w:rFonts w:cs="Calibri"/>
        </w:rPr>
        <w:t xml:space="preserve">what </w:t>
      </w:r>
      <w:r w:rsidRPr="00662462">
        <w:rPr>
          <w:rStyle w:val="Emphasis"/>
          <w:rFonts w:cs="Calibri"/>
          <w:highlight w:val="green"/>
        </w:rPr>
        <w:t>the world needs</w:t>
      </w:r>
      <w:r w:rsidRPr="00662462">
        <w:rPr>
          <w:rStyle w:val="Emphasis"/>
          <w:rFonts w:cs="Calibri"/>
        </w:rPr>
        <w:t xml:space="preserve"> is a </w:t>
      </w:r>
      <w:r w:rsidRPr="00662462">
        <w:rPr>
          <w:rStyle w:val="Emphasis"/>
          <w:rFonts w:cs="Calibri"/>
          <w:highlight w:val="green"/>
        </w:rPr>
        <w:t>unified</w:t>
      </w:r>
      <w:r w:rsidRPr="00662462">
        <w:rPr>
          <w:rStyle w:val="Emphasis"/>
          <w:rFonts w:cs="Calibri"/>
        </w:rPr>
        <w:t xml:space="preserve"> system of </w:t>
      </w:r>
      <w:r w:rsidRPr="00662462">
        <w:rPr>
          <w:rStyle w:val="Emphasis"/>
          <w:rFonts w:cs="Calibri"/>
          <w:highlight w:val="green"/>
        </w:rPr>
        <w:t>space traffic management</w:t>
      </w:r>
      <w:r w:rsidRPr="00662462">
        <w:rPr>
          <w:rFonts w:cs="Calibri"/>
        </w:rPr>
        <w:t xml:space="preserve">. Through this, </w:t>
      </w:r>
      <w:r w:rsidRPr="00662462">
        <w:rPr>
          <w:rStyle w:val="StyleUnderline"/>
          <w:rFonts w:cs="Calibri"/>
        </w:rPr>
        <w:t>spacefaring nations and companies could agree to share more of their tracking data and cooperate to make space safer. This might require</w:t>
      </w:r>
      <w:r w:rsidRPr="00662462">
        <w:rPr>
          <w:rFonts w:cs="Calibri"/>
        </w:rPr>
        <w:t xml:space="preserve"> the creation of </w:t>
      </w:r>
      <w:r w:rsidRPr="00662462">
        <w:rPr>
          <w:rStyle w:val="StyleUnderline"/>
          <w:rFonts w:cs="Calibri"/>
        </w:rPr>
        <w:t xml:space="preserve">a </w:t>
      </w:r>
      <w:r w:rsidRPr="00662462">
        <w:rPr>
          <w:rStyle w:val="Emphasis"/>
          <w:rFonts w:cs="Calibri"/>
        </w:rPr>
        <w:t xml:space="preserve">new global regime, such as </w:t>
      </w:r>
      <w:r w:rsidRPr="00662462">
        <w:rPr>
          <w:rStyle w:val="Emphasis"/>
          <w:rFonts w:cs="Calibri"/>
          <w:highlight w:val="green"/>
        </w:rPr>
        <w:t>an international convention, through which rules and technical standards could be organized</w:t>
      </w:r>
      <w:r w:rsidRPr="00662462">
        <w:rPr>
          <w:rFonts w:cs="Calibri"/>
        </w:rPr>
        <w:t xml:space="preserve">. </w:t>
      </w:r>
      <w:r w:rsidRPr="00662462">
        <w:rPr>
          <w:rStyle w:val="StyleUnderline"/>
          <w:rFonts w:cs="Calibri"/>
        </w:rPr>
        <w:t>One analogy is the International Telecommunication Union, the United Nations agency that coordinates global telecommunications issues such as who can transmit in which parts of the radio spectrum</w:t>
      </w:r>
      <w:r w:rsidRPr="00662462">
        <w:rPr>
          <w:rFonts w:cs="Calibri"/>
        </w:rPr>
        <w:t>.</w:t>
      </w:r>
    </w:p>
    <w:p w14:paraId="20F8C4EF" w14:textId="77777777" w:rsidR="000526BE" w:rsidRPr="00662462" w:rsidRDefault="000526BE" w:rsidP="000526BE">
      <w:pPr>
        <w:rPr>
          <w:rFonts w:cs="Calibri"/>
        </w:rPr>
      </w:pPr>
      <w:r w:rsidRPr="00662462">
        <w:rPr>
          <w:rFonts w:cs="Calibri"/>
        </w:rPr>
        <w:t xml:space="preserve">It won’t be easy to create such a system for space traffic. For it to succeed, </w:t>
      </w:r>
      <w:r w:rsidRPr="00662462">
        <w:rPr>
          <w:rStyle w:val="StyleUnderline"/>
          <w:rFonts w:cs="Calibri"/>
        </w:rPr>
        <w:t xml:space="preserve">questions of safety (such as </w:t>
      </w:r>
      <w:r w:rsidRPr="00893CCA">
        <w:rPr>
          <w:rStyle w:val="StyleUnderline"/>
          <w:rFonts w:cs="Calibri"/>
        </w:rPr>
        <w:t>avoiding smashing up a satellite) will need to be disentangled from questions of security (such as whether that satellite is spying on another nation</w:t>
      </w:r>
      <w:r w:rsidRPr="00893CCA">
        <w:rPr>
          <w:rFonts w:cs="Calibri"/>
        </w:rPr>
        <w:t xml:space="preserve">) so that </w:t>
      </w:r>
      <w:r w:rsidRPr="00893CCA">
        <w:rPr>
          <w:rStyle w:val="Emphasis"/>
          <w:rFonts w:cs="Calibri"/>
        </w:rPr>
        <w:t>countries can be assured that participating in such an effort would not compromise national security</w:t>
      </w:r>
      <w:r w:rsidRPr="00893CCA">
        <w:rPr>
          <w:rFonts w:cs="Calibri"/>
        </w:rPr>
        <w:t xml:space="preserve">. </w:t>
      </w:r>
      <w:r w:rsidRPr="00893CCA">
        <w:rPr>
          <w:rStyle w:val="StyleUnderline"/>
          <w:rFonts w:cs="Calibri"/>
        </w:rPr>
        <w:t>Countries could</w:t>
      </w:r>
      <w:r w:rsidRPr="00893CCA">
        <w:rPr>
          <w:rFonts w:cs="Calibri"/>
        </w:rPr>
        <w:t xml:space="preserve">, for instance, </w:t>
      </w:r>
      <w:r w:rsidRPr="00893CCA">
        <w:rPr>
          <w:rStyle w:val="StyleUnderline"/>
          <w:rFonts w:cs="Calibri"/>
        </w:rPr>
        <w:t>share information about the location of a satellite without sharing details of its capabilities or purpose for being in space</w:t>
      </w:r>
      <w:r w:rsidRPr="00893CCA">
        <w:rPr>
          <w:rFonts w:cs="Calibri"/>
        </w:rPr>
        <w:t>.</w:t>
      </w:r>
    </w:p>
    <w:p w14:paraId="02A7D899" w14:textId="77777777" w:rsidR="000526BE" w:rsidRPr="00893CCA" w:rsidRDefault="000526BE" w:rsidP="000526BE">
      <w:pPr>
        <w:rPr>
          <w:rFonts w:cs="Calibri"/>
        </w:rPr>
      </w:pPr>
      <w:r w:rsidRPr="00662462">
        <w:rPr>
          <w:rStyle w:val="StyleUnderline"/>
          <w:rFonts w:cs="Calibri"/>
        </w:rPr>
        <w:t xml:space="preserve">One near-term move that would help would be for the United States to complete a planned </w:t>
      </w:r>
      <w:r w:rsidRPr="00662462">
        <w:rPr>
          <w:rStyle w:val="StyleUnderline"/>
          <w:rFonts w:cs="Calibri"/>
          <w:highlight w:val="green"/>
        </w:rPr>
        <w:t>shift</w:t>
      </w:r>
      <w:r w:rsidRPr="00662462">
        <w:rPr>
          <w:rStyle w:val="StyleUnderline"/>
          <w:rFonts w:cs="Calibri"/>
        </w:rPr>
        <w:t xml:space="preserve"> of </w:t>
      </w:r>
      <w:r w:rsidRPr="00662462">
        <w:rPr>
          <w:rStyle w:val="StyleUnderline"/>
          <w:rFonts w:cs="Calibri"/>
          <w:highlight w:val="green"/>
        </w:rPr>
        <w:t>responsibility for the Space-Track.org catalogue from</w:t>
      </w:r>
      <w:r w:rsidRPr="00662462">
        <w:rPr>
          <w:rStyle w:val="StyleUnderline"/>
          <w:rFonts w:cs="Calibri"/>
        </w:rPr>
        <w:t xml:space="preserve"> the </w:t>
      </w:r>
      <w:r w:rsidRPr="00662462">
        <w:rPr>
          <w:rStyle w:val="StyleUnderline"/>
          <w:rFonts w:cs="Calibri"/>
          <w:highlight w:val="green"/>
        </w:rPr>
        <w:t>military to</w:t>
      </w:r>
      <w:r w:rsidRPr="00662462">
        <w:rPr>
          <w:rStyle w:val="StyleUnderline"/>
          <w:rFonts w:cs="Calibri"/>
        </w:rPr>
        <w:t xml:space="preserve"> the </w:t>
      </w:r>
      <w:r w:rsidRPr="00662462">
        <w:rPr>
          <w:rStyle w:val="StyleUnderline"/>
          <w:rFonts w:cs="Calibri"/>
          <w:highlight w:val="green"/>
        </w:rPr>
        <w:t>civilian</w:t>
      </w:r>
      <w:r w:rsidRPr="00662462">
        <w:rPr>
          <w:rStyle w:val="StyleUnderline"/>
          <w:rFonts w:cs="Calibri"/>
        </w:rPr>
        <w:t xml:space="preserve"> Department of Commerce</w:t>
      </w:r>
      <w:r w:rsidRPr="00662462">
        <w:rPr>
          <w:rFonts w:cs="Calibri"/>
        </w:rPr>
        <w:t xml:space="preserve">. Because this catalogue has historically been the most widely used around the world, </w:t>
      </w:r>
      <w:r w:rsidRPr="00662462">
        <w:rPr>
          <w:rStyle w:val="StyleUnderline"/>
          <w:rFonts w:cs="Calibri"/>
        </w:rPr>
        <w:t xml:space="preserve">shifting it to a civilian agency could start </w:t>
      </w:r>
      <w:r w:rsidRPr="00662462">
        <w:rPr>
          <w:rStyle w:val="StyleUnderline"/>
          <w:rFonts w:cs="Calibri"/>
          <w:highlight w:val="green"/>
        </w:rPr>
        <w:t xml:space="preserve">to </w:t>
      </w:r>
      <w:r w:rsidRPr="00662462">
        <w:rPr>
          <w:rStyle w:val="Emphasis"/>
          <w:rFonts w:cs="Calibri"/>
          <w:highlight w:val="green"/>
        </w:rPr>
        <w:t>defuse geopolitical tensions</w:t>
      </w:r>
      <w:r w:rsidRPr="00662462">
        <w:rPr>
          <w:rStyle w:val="StyleUnderline"/>
          <w:rFonts w:cs="Calibri"/>
          <w:highlight w:val="green"/>
        </w:rPr>
        <w:t xml:space="preserve"> and</w:t>
      </w:r>
      <w:r w:rsidRPr="00662462">
        <w:rPr>
          <w:rStyle w:val="StyleUnderline"/>
          <w:rFonts w:cs="Calibri"/>
        </w:rPr>
        <w:t xml:space="preserve"> so improve global efforts to manage space debris. It might one day </w:t>
      </w:r>
      <w:r w:rsidRPr="00662462">
        <w:rPr>
          <w:rStyle w:val="StyleUnderline"/>
          <w:rFonts w:cs="Calibri"/>
          <w:highlight w:val="green"/>
        </w:rPr>
        <w:t>feed into</w:t>
      </w:r>
      <w:r w:rsidRPr="00662462">
        <w:rPr>
          <w:rStyle w:val="StyleUnderline"/>
          <w:rFonts w:cs="Calibri"/>
        </w:rPr>
        <w:t xml:space="preserve"> a </w:t>
      </w:r>
      <w:r w:rsidRPr="00662462">
        <w:rPr>
          <w:rStyle w:val="StyleUnderline"/>
          <w:rFonts w:cs="Calibri"/>
          <w:highlight w:val="green"/>
        </w:rPr>
        <w:t>global space-traffic agreement</w:t>
      </w:r>
      <w:r w:rsidRPr="00662462">
        <w:rPr>
          <w:rStyle w:val="StyleUnderline"/>
          <w:rFonts w:cs="Calibri"/>
        </w:rPr>
        <w:t xml:space="preserve"> between nations; even the nascent space superpower </w:t>
      </w:r>
      <w:r w:rsidRPr="00662462">
        <w:rPr>
          <w:rStyle w:val="Emphasis"/>
          <w:rFonts w:cs="Calibri"/>
          <w:highlight w:val="green"/>
        </w:rPr>
        <w:t>China would have a big incentive to participate</w:t>
      </w:r>
      <w:r w:rsidRPr="00662462">
        <w:rPr>
          <w:rStyle w:val="StyleUnderline"/>
          <w:rFonts w:cs="Calibri"/>
        </w:rPr>
        <w:t xml:space="preserve">, despite rivalries with the </w:t>
      </w:r>
      <w:r w:rsidRPr="00893CCA">
        <w:rPr>
          <w:rStyle w:val="StyleUnderline"/>
          <w:rFonts w:cs="Calibri"/>
        </w:rPr>
        <w:t>United States. The transition was called for in a 2018 US presidential directive</w:t>
      </w:r>
      <w:r w:rsidRPr="00893CCA">
        <w:rPr>
          <w:rFonts w:cs="Calibri"/>
        </w:rPr>
        <w:t xml:space="preserve"> that recognizes that companies are taking over from national </w:t>
      </w:r>
      <w:r w:rsidRPr="00893CCA">
        <w:rPr>
          <w:rFonts w:cs="Calibri"/>
        </w:rPr>
        <w:lastRenderedPageBreak/>
        <w:t xml:space="preserve">governments as the dominant players in space, </w:t>
      </w:r>
      <w:r w:rsidRPr="00893CCA">
        <w:rPr>
          <w:rStyle w:val="StyleUnderline"/>
          <w:rFonts w:cs="Calibri"/>
        </w:rPr>
        <w:t>but it has yet to occur, in part because Congress has not allocated the necessary funds</w:t>
      </w:r>
      <w:r w:rsidRPr="00893CCA">
        <w:rPr>
          <w:rFonts w:cs="Calibri"/>
        </w:rPr>
        <w:t>.</w:t>
      </w:r>
    </w:p>
    <w:p w14:paraId="7C2D1BE7" w14:textId="77777777" w:rsidR="000526BE" w:rsidRPr="00662462" w:rsidRDefault="000526BE" w:rsidP="000526BE">
      <w:pPr>
        <w:rPr>
          <w:rFonts w:cs="Calibri"/>
        </w:rPr>
      </w:pPr>
      <w:r w:rsidRPr="00893CCA">
        <w:rPr>
          <w:rFonts w:cs="Calibri"/>
        </w:rPr>
        <w:t>On 25 August, the UN Committee on the Peaceful Uses of Outer Space will meet to discuss a range of topics related to international</w:t>
      </w:r>
      <w:r w:rsidRPr="00662462">
        <w:rPr>
          <w:rFonts w:cs="Calibri"/>
        </w:rPr>
        <w:t xml:space="preserve"> cooperation in space. </w:t>
      </w:r>
      <w:r w:rsidRPr="00662462">
        <w:rPr>
          <w:rStyle w:val="StyleUnderline"/>
          <w:rFonts w:cs="Calibri"/>
          <w:highlight w:val="green"/>
        </w:rPr>
        <w:t>The UN</w:t>
      </w:r>
      <w:r w:rsidRPr="00662462">
        <w:rPr>
          <w:rStyle w:val="StyleUnderline"/>
          <w:rFonts w:cs="Calibri"/>
        </w:rPr>
        <w:t xml:space="preserve"> is the right forum through which spacefaring nations can work together to </w:t>
      </w:r>
      <w:r w:rsidRPr="00662462">
        <w:rPr>
          <w:rStyle w:val="StyleUnderline"/>
          <w:rFonts w:cs="Calibri"/>
          <w:highlight w:val="green"/>
        </w:rPr>
        <w:t>establish norms for responsible space behaviour</w:t>
      </w:r>
      <w:r w:rsidRPr="00662462">
        <w:rPr>
          <w:rStyle w:val="StyleUnderline"/>
          <w:rFonts w:cs="Calibri"/>
        </w:rPr>
        <w:t>, and that should include how the world can track objects to make space safer</w:t>
      </w:r>
      <w:r w:rsidRPr="00662462">
        <w:rPr>
          <w:rFonts w:cs="Calibri"/>
        </w:rPr>
        <w:t xml:space="preserve">. It should continue </w:t>
      </w:r>
      <w:r w:rsidRPr="00662462">
        <w:rPr>
          <w:rStyle w:val="StyleUnderline"/>
          <w:rFonts w:cs="Calibri"/>
          <w:highlight w:val="green"/>
        </w:rPr>
        <w:t>recent work</w:t>
      </w:r>
      <w:r w:rsidRPr="00662462">
        <w:rPr>
          <w:rStyle w:val="StyleUnderline"/>
          <w:rFonts w:cs="Calibri"/>
        </w:rPr>
        <w:t xml:space="preserve"> it has been doing emphasizing space as a secure and sustainable environment</w:t>
      </w:r>
      <w:r w:rsidRPr="00662462">
        <w:rPr>
          <w:rFonts w:cs="Calibri"/>
        </w:rPr>
        <w:t xml:space="preserve">, which at least </w:t>
      </w:r>
      <w:r w:rsidRPr="00662462">
        <w:rPr>
          <w:rStyle w:val="StyleUnderline"/>
          <w:rFonts w:cs="Calibri"/>
          <w:highlight w:val="green"/>
        </w:rPr>
        <w:t>brings</w:t>
      </w:r>
      <w:r w:rsidRPr="00662462">
        <w:rPr>
          <w:rStyle w:val="StyleUnderline"/>
          <w:rFonts w:cs="Calibri"/>
        </w:rPr>
        <w:t xml:space="preserve"> countries such as </w:t>
      </w:r>
      <w:r w:rsidRPr="00662462">
        <w:rPr>
          <w:rStyle w:val="StyleUnderline"/>
          <w:rFonts w:cs="Calibri"/>
          <w:highlight w:val="green"/>
        </w:rPr>
        <w:t>the U</w:t>
      </w:r>
      <w:r w:rsidRPr="00662462">
        <w:rPr>
          <w:rStyle w:val="StyleUnderline"/>
          <w:rFonts w:cs="Calibri"/>
        </w:rPr>
        <w:t xml:space="preserve">nited </w:t>
      </w:r>
      <w:r w:rsidRPr="00662462">
        <w:rPr>
          <w:rStyle w:val="StyleUnderline"/>
          <w:rFonts w:cs="Calibri"/>
          <w:highlight w:val="green"/>
        </w:rPr>
        <w:t>S</w:t>
      </w:r>
      <w:r w:rsidRPr="00662462">
        <w:rPr>
          <w:rStyle w:val="StyleUnderline"/>
          <w:rFonts w:cs="Calibri"/>
        </w:rPr>
        <w:t xml:space="preserve">tates </w:t>
      </w:r>
      <w:r w:rsidRPr="00662462">
        <w:rPr>
          <w:rStyle w:val="StyleUnderline"/>
          <w:rFonts w:cs="Calibri"/>
          <w:highlight w:val="green"/>
        </w:rPr>
        <w:t>and China into the same conversation</w:t>
      </w:r>
      <w:r w:rsidRPr="00662462">
        <w:rPr>
          <w:rFonts w:cs="Calibri"/>
        </w:rPr>
        <w:t>.</w:t>
      </w:r>
    </w:p>
    <w:p w14:paraId="69946135" w14:textId="7B744A2F" w:rsidR="000526BE" w:rsidRDefault="000526BE" w:rsidP="000526BE">
      <w:pPr>
        <w:rPr>
          <w:rFonts w:cs="Calibri"/>
        </w:rPr>
      </w:pPr>
      <w:r w:rsidRPr="00662462">
        <w:rPr>
          <w:rFonts w:cs="Calibri"/>
        </w:rPr>
        <w:t xml:space="preserve">Basic research has a role, too: </w:t>
      </w:r>
      <w:r w:rsidRPr="00662462">
        <w:rPr>
          <w:rStyle w:val="StyleUnderline"/>
          <w:rFonts w:cs="Calibri"/>
        </w:rPr>
        <w:t xml:space="preserve">innovations such as </w:t>
      </w:r>
      <w:r w:rsidRPr="00662462">
        <w:rPr>
          <w:rStyle w:val="Emphasis"/>
          <w:rFonts w:cs="Calibri"/>
          <w:highlight w:val="green"/>
        </w:rPr>
        <w:t>techniques to track and display</w:t>
      </w:r>
      <w:r w:rsidRPr="00662462">
        <w:rPr>
          <w:rStyle w:val="Emphasis"/>
          <w:rFonts w:cs="Calibri"/>
        </w:rPr>
        <w:t xml:space="preserve"> the </w:t>
      </w:r>
      <w:r w:rsidRPr="00662462">
        <w:rPr>
          <w:rStyle w:val="Emphasis"/>
          <w:rFonts w:cs="Calibri"/>
          <w:highlight w:val="green"/>
        </w:rPr>
        <w:t>locations</w:t>
      </w:r>
      <w:r w:rsidRPr="00662462">
        <w:rPr>
          <w:rStyle w:val="Emphasis"/>
          <w:rFonts w:cs="Calibri"/>
        </w:rPr>
        <w:t xml:space="preserve"> of orbiting objects </w:t>
      </w:r>
      <w:r w:rsidRPr="00662462">
        <w:rPr>
          <w:rStyle w:val="Emphasis"/>
          <w:rFonts w:cs="Calibri"/>
          <w:highlight w:val="green"/>
        </w:rPr>
        <w:t>in real time</w:t>
      </w:r>
      <w:r w:rsidRPr="00662462">
        <w:rPr>
          <w:rStyle w:val="StyleUnderline"/>
          <w:rFonts w:cs="Calibri"/>
          <w:highlight w:val="green"/>
        </w:rPr>
        <w:t xml:space="preserve">, and </w:t>
      </w:r>
      <w:r w:rsidRPr="00662462">
        <w:rPr>
          <w:rStyle w:val="Emphasis"/>
          <w:rFonts w:cs="Calibri"/>
          <w:highlight w:val="green"/>
        </w:rPr>
        <w:t>a</w:t>
      </w:r>
      <w:r w:rsidRPr="00662462">
        <w:rPr>
          <w:rStyle w:val="Emphasis"/>
          <w:rFonts w:cs="Calibri"/>
        </w:rPr>
        <w:t xml:space="preserve">rtificial </w:t>
      </w:r>
      <w:r w:rsidRPr="00662462">
        <w:rPr>
          <w:rStyle w:val="Emphasis"/>
          <w:rFonts w:cs="Calibri"/>
          <w:highlight w:val="green"/>
        </w:rPr>
        <w:t>i</w:t>
      </w:r>
      <w:r w:rsidRPr="00662462">
        <w:rPr>
          <w:rStyle w:val="Emphasis"/>
          <w:rFonts w:cs="Calibri"/>
        </w:rPr>
        <w:t xml:space="preserve">ntelligence </w:t>
      </w:r>
      <w:r w:rsidRPr="00662462">
        <w:rPr>
          <w:rStyle w:val="Emphasis"/>
          <w:rFonts w:cs="Calibri"/>
          <w:highlight w:val="green"/>
        </w:rPr>
        <w:t>to</w:t>
      </w:r>
      <w:r w:rsidRPr="00662462">
        <w:rPr>
          <w:rStyle w:val="Emphasis"/>
          <w:rFonts w:cs="Calibri"/>
        </w:rPr>
        <w:t xml:space="preserve"> help </w:t>
      </w:r>
      <w:r w:rsidRPr="00662462">
        <w:rPr>
          <w:rStyle w:val="Emphasis"/>
          <w:rFonts w:cs="Calibri"/>
          <w:highlight w:val="green"/>
        </w:rPr>
        <w:t>automate debris-avoidance manoeuvres</w:t>
      </w:r>
      <w:r w:rsidRPr="00662462">
        <w:rPr>
          <w:rStyle w:val="StyleUnderline"/>
          <w:rFonts w:cs="Calibri"/>
        </w:rPr>
        <w:t>, could bolster any global effort to monitor and regulate space</w:t>
      </w:r>
      <w:r w:rsidRPr="00662462">
        <w:rPr>
          <w:rFonts w:cs="Calibri"/>
        </w:rPr>
        <w:t>.</w:t>
      </w:r>
    </w:p>
    <w:p w14:paraId="39768FA8" w14:textId="3A1B74FC" w:rsidR="002E2C68" w:rsidRDefault="002E2C68" w:rsidP="00B55CCB">
      <w:pPr>
        <w:pStyle w:val="Heading2"/>
      </w:pPr>
      <w:r>
        <w:lastRenderedPageBreak/>
        <w:t>DA</w:t>
      </w:r>
    </w:p>
    <w:p w14:paraId="6E8ED530" w14:textId="77777777" w:rsidR="002E2C68" w:rsidRPr="006421B7" w:rsidRDefault="002E2C68" w:rsidP="002E2C68">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78958899" w14:textId="77777777" w:rsidR="002E2C68" w:rsidRPr="00604157" w:rsidRDefault="002E2C68" w:rsidP="002E2C68">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1BA640A8" w14:textId="77777777" w:rsidR="002E2C68" w:rsidRDefault="002E2C68" w:rsidP="002E2C68">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540B363C" w14:textId="77777777" w:rsidR="002E2C68" w:rsidRPr="006A7FF4" w:rsidRDefault="002E2C68" w:rsidP="002E2C68">
      <w:pPr>
        <w:pStyle w:val="Heading4"/>
      </w:pPr>
      <w:r>
        <w:t xml:space="preserve">Short innovation cycles mean every contract counts </w:t>
      </w:r>
    </w:p>
    <w:p w14:paraId="4D2C8765" w14:textId="77777777" w:rsidR="002E2C68" w:rsidRPr="006A7FF4" w:rsidRDefault="002E2C68" w:rsidP="002E2C68">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4053013D" w14:textId="77777777" w:rsidR="002E2C68" w:rsidRDefault="002E2C68" w:rsidP="002E2C68">
      <w:pPr>
        <w:rPr>
          <w:sz w:val="16"/>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w:t>
      </w:r>
      <w:r w:rsidRPr="006A7FF4">
        <w:rPr>
          <w:sz w:val="16"/>
        </w:rPr>
        <w:lastRenderedPageBreak/>
        <w:t xml:space="preserve">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4B6348F1" w14:textId="77777777" w:rsidR="002E2C68" w:rsidRPr="008A6C10" w:rsidRDefault="002E2C68" w:rsidP="002E2C68">
      <w:pPr>
        <w:pStyle w:val="Heading4"/>
      </w:pPr>
      <w:r>
        <w:t xml:space="preserve">Fiat means the plan circumvents normal procedures for industry dialogue---that wrecks certainty and confidence, even if the </w:t>
      </w:r>
      <w:r>
        <w:rPr>
          <w:u w:val="single"/>
        </w:rPr>
        <w:t>substance</w:t>
      </w:r>
      <w:r>
        <w:t xml:space="preserve"> of the plan is pro-business</w:t>
      </w:r>
    </w:p>
    <w:p w14:paraId="3AF21FD7" w14:textId="77777777" w:rsidR="002E2C68" w:rsidRDefault="002E2C68" w:rsidP="002E2C68">
      <w:r>
        <w:t xml:space="preserve">Jeff </w:t>
      </w:r>
      <w:r w:rsidRPr="00A01143">
        <w:rPr>
          <w:rStyle w:val="Style13ptBold"/>
        </w:rPr>
        <w:t>Foust 18</w:t>
      </w:r>
      <w:r>
        <w:t>. Editor and publisher of The Space Review, and a senior staff writer with SpaceNews. 11-5-2018. "The Space Review: Turning space policy into space regulation." The Space Review. http://www.thespacereview.com/article/3598/1</w:t>
      </w:r>
    </w:p>
    <w:p w14:paraId="75BC5039" w14:textId="77777777" w:rsidR="002E2C68" w:rsidRPr="005045C3" w:rsidRDefault="002E2C68" w:rsidP="002E2C68">
      <w:pPr>
        <w:rPr>
          <w:sz w:val="16"/>
        </w:rPr>
      </w:pPr>
      <w:r w:rsidRPr="00A01143">
        <w:rPr>
          <w:sz w:val="16"/>
        </w:rPr>
        <w:t xml:space="preserve">More than five months ago, President Trump signed Space Policy Directive (SPD) 2, a policy document directing a series of regulatory reforms related to commercial space activities. That document, largely </w:t>
      </w:r>
      <w:r w:rsidRPr="00A01143">
        <w:rPr>
          <w:rStyle w:val="StyleUnderline"/>
        </w:rPr>
        <w:t xml:space="preserve">incorporating </w:t>
      </w:r>
      <w:r w:rsidRPr="008A6C10">
        <w:rPr>
          <w:rStyle w:val="StyleUnderline"/>
          <w:highlight w:val="cyan"/>
        </w:rPr>
        <w:t>recommendations</w:t>
      </w:r>
      <w:r w:rsidRPr="00A01143">
        <w:rPr>
          <w:sz w:val="16"/>
        </w:rPr>
        <w:t xml:space="preserve"> made at a February meeting of the National Space Council, </w:t>
      </w:r>
      <w:r w:rsidRPr="008A6C10">
        <w:rPr>
          <w:rStyle w:val="StyleUnderline"/>
          <w:highlight w:val="cyan"/>
        </w:rPr>
        <w:t>was hailed</w:t>
      </w:r>
      <w:r w:rsidRPr="00A01143">
        <w:rPr>
          <w:rStyle w:val="StyleUnderline"/>
        </w:rPr>
        <w:t xml:space="preserve"> by the space industry </w:t>
      </w:r>
      <w:r w:rsidRPr="008A6C10">
        <w:rPr>
          <w:rStyle w:val="StyleUnderline"/>
          <w:highlight w:val="cyan"/>
        </w:rPr>
        <w:t>as a key</w:t>
      </w:r>
      <w:r w:rsidRPr="00A01143">
        <w:rPr>
          <w:rStyle w:val="StyleUnderline"/>
        </w:rPr>
        <w:t xml:space="preserve"> step </w:t>
      </w:r>
      <w:r w:rsidRPr="008A6C10">
        <w:rPr>
          <w:rStyle w:val="StyleUnderline"/>
          <w:highlight w:val="cyan"/>
        </w:rPr>
        <w:t>towards streamlining regulations and cutting red tape</w:t>
      </w:r>
      <w:r w:rsidRPr="00A01143">
        <w:rPr>
          <w:sz w:val="16"/>
        </w:rPr>
        <w:t xml:space="preserve">. “While many details have yet to be worked out, we are a committed and constructive partner in revising and reducing cumbersome space regulations,” said Frank Slazer, vice president for space and workforce at the Aerospace Industries Association, in a statement after the signing of SPD-2 (see “A step towards a ‘one-stop shop’ for commercial space regulations”, The Space Review, May 29, 2018). </w:t>
      </w:r>
      <w:r w:rsidRPr="008A6C10">
        <w:rPr>
          <w:rStyle w:val="StyleUnderline"/>
          <w:highlight w:val="cyan"/>
        </w:rPr>
        <w:t>Now, though, is the time to</w:t>
      </w:r>
      <w:r w:rsidRPr="008A6C10">
        <w:rPr>
          <w:sz w:val="16"/>
          <w:highlight w:val="cyan"/>
        </w:rPr>
        <w:t xml:space="preserve"> </w:t>
      </w:r>
      <w:r w:rsidRPr="008A6C10">
        <w:rPr>
          <w:rStyle w:val="Emphasis"/>
          <w:highlight w:val="cyan"/>
        </w:rPr>
        <w:t>work out</w:t>
      </w:r>
      <w:r w:rsidRPr="00A01143">
        <w:rPr>
          <w:sz w:val="16"/>
        </w:rPr>
        <w:t xml:space="preserve"> those </w:t>
      </w:r>
      <w:r w:rsidRPr="008A6C10">
        <w:rPr>
          <w:rStyle w:val="Emphasis"/>
          <w:highlight w:val="cyan"/>
        </w:rPr>
        <w:t>details</w:t>
      </w:r>
      <w:r w:rsidRPr="00A01143">
        <w:rPr>
          <w:sz w:val="16"/>
        </w:rPr>
        <w:t xml:space="preserve">. SPD-2 set schedules for some of those regulatory reform efforts, most notably reforms to launch licensing. The directive requires the Department of Transportation (through the FAA) to develop a formal, public draft </w:t>
      </w:r>
      <w:r w:rsidRPr="008A6C10">
        <w:rPr>
          <w:sz w:val="16"/>
        </w:rPr>
        <w:t xml:space="preserve">of revised regulations for commercial launch and reentry regulations. Those changes, the directive states, would include unifying launch licenses and the use of “performance-based criteria” for licensing versus prescriptive requirements. </w:t>
      </w:r>
      <w:r w:rsidRPr="008A6C10">
        <w:rPr>
          <w:rStyle w:val="StyleUnderline"/>
        </w:rPr>
        <w:t xml:space="preserve">Industry had </w:t>
      </w:r>
      <w:r w:rsidRPr="008A6C10">
        <w:rPr>
          <w:rStyle w:val="Emphasis"/>
        </w:rPr>
        <w:t>long sought</w:t>
      </w:r>
      <w:r w:rsidRPr="008A6C10">
        <w:rPr>
          <w:sz w:val="16"/>
        </w:rPr>
        <w:t xml:space="preserve"> </w:t>
      </w:r>
      <w:r w:rsidRPr="008A6C10">
        <w:rPr>
          <w:rStyle w:val="StyleUnderline"/>
        </w:rPr>
        <w:t>streamlining</w:t>
      </w:r>
      <w:r w:rsidRPr="008A6C10">
        <w:rPr>
          <w:sz w:val="16"/>
        </w:rPr>
        <w:t xml:space="preserve"> of such regulations, such as the requirement that a vehicle have a separate launch license for each site it operates from. “I think it requires heroics when you make any changes to those launch licenses. When you have to change a launch pad from [Space La</w:t>
      </w:r>
      <w:r w:rsidRPr="00A01143">
        <w:rPr>
          <w:sz w:val="16"/>
        </w:rPr>
        <w:t xml:space="preserve">unch Complex] 40 to [Launch Complex] 39A or back to 40, you have to basically apply for a new license,” said Gwynne Shotwell, president of SpaceX, at the first National Space Council meeting in October 2017. That’s a reference to the two launch sites the company has several kilometers apart in Florida, but in separate jurisdictions: LC-39A at the Kennedy Space Center and SLC-40 at Cape Canaveral Air Force station. Vice President Mike Pence picked up on that issue at the council’s second meeting in February. “You know, the government’s figured out how to honor driver’s licenses across state lines,” he said. “There’s no reason we can’t do the same for rockets.” </w:t>
      </w:r>
      <w:r w:rsidRPr="008A6C10">
        <w:rPr>
          <w:rStyle w:val="StyleUnderline"/>
          <w:highlight w:val="cyan"/>
        </w:rPr>
        <w:t>While</w:t>
      </w:r>
      <w:r w:rsidRPr="00A01143">
        <w:rPr>
          <w:rStyle w:val="StyleUnderline"/>
        </w:rPr>
        <w:t xml:space="preserve"> the </w:t>
      </w:r>
      <w:r w:rsidRPr="008A6C10">
        <w:rPr>
          <w:rStyle w:val="StyleUnderline"/>
          <w:highlight w:val="cyan"/>
        </w:rPr>
        <w:t>government and industry might be on the same page when it comes to</w:t>
      </w:r>
      <w:r w:rsidRPr="00A01143">
        <w:rPr>
          <w:sz w:val="16"/>
        </w:rPr>
        <w:t xml:space="preserve"> the </w:t>
      </w:r>
      <w:r w:rsidRPr="008A6C10">
        <w:rPr>
          <w:rStyle w:val="Emphasis"/>
          <w:highlight w:val="cyan"/>
        </w:rPr>
        <w:t>broad goals</w:t>
      </w:r>
      <w:r w:rsidRPr="008A6C10">
        <w:rPr>
          <w:sz w:val="16"/>
          <w:highlight w:val="cyan"/>
        </w:rPr>
        <w:t xml:space="preserve"> </w:t>
      </w:r>
      <w:r w:rsidRPr="008A6C10">
        <w:rPr>
          <w:rStyle w:val="StyleUnderline"/>
          <w:highlight w:val="cyan"/>
        </w:rPr>
        <w:t>of</w:t>
      </w:r>
      <w:r w:rsidRPr="00A01143">
        <w:rPr>
          <w:sz w:val="16"/>
        </w:rPr>
        <w:t xml:space="preserve"> the </w:t>
      </w:r>
      <w:r w:rsidRPr="008A6C10">
        <w:rPr>
          <w:rStyle w:val="Emphasis"/>
          <w:highlight w:val="cyan"/>
        </w:rPr>
        <w:t>reg</w:t>
      </w:r>
      <w:r w:rsidRPr="00A01143">
        <w:rPr>
          <w:rStyle w:val="StyleUnderline"/>
        </w:rPr>
        <w:t xml:space="preserve">ulatory </w:t>
      </w:r>
      <w:r w:rsidRPr="008A6C10">
        <w:rPr>
          <w:rStyle w:val="StyleUnderline"/>
          <w:highlight w:val="cyan"/>
        </w:rPr>
        <w:t>changes, how that gets</w:t>
      </w:r>
      <w:r w:rsidRPr="008A6C10">
        <w:rPr>
          <w:sz w:val="16"/>
          <w:highlight w:val="cyan"/>
        </w:rPr>
        <w:t xml:space="preserve"> </w:t>
      </w:r>
      <w:r w:rsidRPr="008A6C10">
        <w:rPr>
          <w:rStyle w:val="Emphasis"/>
          <w:highlight w:val="cyan"/>
        </w:rPr>
        <w:t>converted</w:t>
      </w:r>
      <w:r w:rsidRPr="00A01143">
        <w:rPr>
          <w:rStyle w:val="Emphasis"/>
        </w:rPr>
        <w:t xml:space="preserve"> in</w:t>
      </w:r>
      <w:r w:rsidRPr="008A6C10">
        <w:rPr>
          <w:rStyle w:val="Emphasis"/>
          <w:highlight w:val="cyan"/>
        </w:rPr>
        <w:t>to actual reg</w:t>
      </w:r>
      <w:r w:rsidRPr="008A6C10">
        <w:rPr>
          <w:rStyle w:val="StyleUnderline"/>
        </w:rPr>
        <w:t>ulation</w:t>
      </w:r>
      <w:r w:rsidRPr="008A6C10">
        <w:rPr>
          <w:rStyle w:val="Emphasis"/>
          <w:highlight w:val="cyan"/>
        </w:rPr>
        <w:t>s</w:t>
      </w:r>
      <w:r w:rsidRPr="008A6C10">
        <w:rPr>
          <w:rStyle w:val="StyleUnderline"/>
          <w:highlight w:val="cyan"/>
        </w:rPr>
        <w:t xml:space="preserve"> is an </w:t>
      </w:r>
      <w:r w:rsidRPr="008A6C10">
        <w:rPr>
          <w:rStyle w:val="Emphasis"/>
          <w:highlight w:val="cyan"/>
        </w:rPr>
        <w:t>ongoing process</w:t>
      </w:r>
      <w:r w:rsidRPr="008A6C10">
        <w:rPr>
          <w:rStyle w:val="StyleUnderline"/>
          <w:highlight w:val="cyan"/>
        </w:rPr>
        <w:t>. It’s</w:t>
      </w:r>
      <w:r w:rsidRPr="00A01143">
        <w:rPr>
          <w:rStyle w:val="StyleUnderline"/>
        </w:rPr>
        <w:t xml:space="preserve"> one that’s </w:t>
      </w:r>
      <w:r w:rsidRPr="008A6C10">
        <w:rPr>
          <w:rStyle w:val="StyleUnderline"/>
          <w:highlight w:val="cyan"/>
        </w:rPr>
        <w:t xml:space="preserve">taking place at </w:t>
      </w:r>
      <w:r w:rsidRPr="008A6C10">
        <w:rPr>
          <w:rStyle w:val="Emphasis"/>
          <w:highlight w:val="cyan"/>
        </w:rPr>
        <w:t>rapid speed</w:t>
      </w:r>
      <w:r w:rsidRPr="00A01143">
        <w:rPr>
          <w:rStyle w:val="StyleUnderline"/>
        </w:rPr>
        <w:t>—from a</w:t>
      </w:r>
      <w:r w:rsidRPr="00A01143">
        <w:rPr>
          <w:sz w:val="16"/>
        </w:rPr>
        <w:t xml:space="preserve"> </w:t>
      </w:r>
      <w:r w:rsidRPr="00A01143">
        <w:rPr>
          <w:rStyle w:val="Emphasis"/>
        </w:rPr>
        <w:t>bureaucratic</w:t>
      </w:r>
      <w:r w:rsidRPr="00A01143">
        <w:rPr>
          <w:sz w:val="16"/>
        </w:rPr>
        <w:t xml:space="preserve"> </w:t>
      </w:r>
      <w:r w:rsidRPr="00A01143">
        <w:rPr>
          <w:rStyle w:val="StyleUnderline"/>
        </w:rPr>
        <w:t>point of view—in order to</w:t>
      </w:r>
      <w:r w:rsidRPr="00A01143">
        <w:rPr>
          <w:sz w:val="16"/>
        </w:rPr>
        <w:t xml:space="preserve"> </w:t>
      </w:r>
      <w:r w:rsidRPr="00A01143">
        <w:rPr>
          <w:rStyle w:val="Emphasis"/>
        </w:rPr>
        <w:t>meet the deadline</w:t>
      </w:r>
      <w:r w:rsidRPr="00A01143">
        <w:rPr>
          <w:sz w:val="16"/>
        </w:rPr>
        <w:t xml:space="preserve"> in SPD-2. </w:t>
      </w:r>
      <w:r w:rsidRPr="00A01143">
        <w:rPr>
          <w:rStyle w:val="StyleUnderline"/>
        </w:rPr>
        <w:t xml:space="preserve">“We’re moving </w:t>
      </w:r>
      <w:r w:rsidRPr="008A6C10">
        <w:rPr>
          <w:rStyle w:val="StyleUnderline"/>
          <w:highlight w:val="cyan"/>
        </w:rPr>
        <w:t>at</w:t>
      </w:r>
      <w:r w:rsidRPr="00A01143">
        <w:rPr>
          <w:rStyle w:val="StyleUnderline"/>
        </w:rPr>
        <w:t xml:space="preserve"> a</w:t>
      </w:r>
      <w:r w:rsidRPr="00A01143">
        <w:rPr>
          <w:sz w:val="16"/>
        </w:rPr>
        <w:t xml:space="preserve"> </w:t>
      </w:r>
      <w:r w:rsidRPr="008A6C10">
        <w:rPr>
          <w:rStyle w:val="Emphasis"/>
          <w:highlight w:val="cyan"/>
        </w:rPr>
        <w:t>rocket pace</w:t>
      </w:r>
      <w:r w:rsidRPr="00A01143">
        <w:rPr>
          <w:sz w:val="16"/>
        </w:rPr>
        <w:t xml:space="preserve">. We’re going </w:t>
      </w:r>
      <w:r w:rsidRPr="008A6C10">
        <w:rPr>
          <w:rStyle w:val="StyleUnderline"/>
          <w:highlight w:val="cyan"/>
        </w:rPr>
        <w:t>as</w:t>
      </w:r>
      <w:r w:rsidRPr="008A6C10">
        <w:rPr>
          <w:sz w:val="16"/>
          <w:highlight w:val="cyan"/>
        </w:rPr>
        <w:t xml:space="preserve"> </w:t>
      </w:r>
      <w:r w:rsidRPr="008A6C10">
        <w:rPr>
          <w:rStyle w:val="Emphasis"/>
          <w:highlight w:val="cyan"/>
        </w:rPr>
        <w:t>fast as we possibly can</w:t>
      </w:r>
      <w:r w:rsidRPr="00A01143">
        <w:rPr>
          <w:sz w:val="16"/>
        </w:rPr>
        <w:t xml:space="preserve">,” said Kelvin Coleman, the acting associate administrator for commercial space transportation at the FAA, during an October 31 meeting of the FAA’s Commercial Space Transportation Advisory Committee (COMSTAC) in Washington. </w:t>
      </w:r>
      <w:r w:rsidRPr="00A01143">
        <w:rPr>
          <w:rStyle w:val="StyleUnderline"/>
        </w:rPr>
        <w:t>A typical “rulemaking” process at the FAA can take four to five years to complete, he said. “It usually takes us a year or two, maybe three, even to get to a draft.”</w:t>
      </w:r>
      <w:r>
        <w:rPr>
          <w:rStyle w:val="StyleUnderline"/>
        </w:rPr>
        <w:t xml:space="preserve"> </w:t>
      </w:r>
      <w:r w:rsidRPr="00A01143">
        <w:rPr>
          <w:sz w:val="16"/>
        </w:rPr>
        <w:t xml:space="preserve">“I think, frankly, after repeated calls for that engagement, it is of concern to me, and to a number of other members, that the FAA has decided not to do that,” said Alexander. Both Coleman and his deputy, Dorothy Reimold, said at the COMSTAC meeting that they intended to stick to the schedule in SPD-2. That would require the formal publication of the draft revised regulations, known as a notice of proposed rulemaking (NPRM), in less than three months. “The target and intent—and we view it not as anything less than an obligation to follow the requirements under SPD-2—is to publish an NPRM on February 1,” said Reimold. </w:t>
      </w:r>
      <w:r w:rsidRPr="008A6C10">
        <w:rPr>
          <w:rStyle w:val="StyleUnderline"/>
          <w:highlight w:val="cyan"/>
        </w:rPr>
        <w:t>That’s created</w:t>
      </w:r>
      <w:r w:rsidRPr="00A01143">
        <w:rPr>
          <w:rStyle w:val="StyleUnderline"/>
        </w:rPr>
        <w:t xml:space="preserve"> some</w:t>
      </w:r>
      <w:r w:rsidRPr="00A01143">
        <w:rPr>
          <w:sz w:val="16"/>
        </w:rPr>
        <w:t xml:space="preserve"> </w:t>
      </w:r>
      <w:r w:rsidRPr="008A6C10">
        <w:rPr>
          <w:rStyle w:val="Emphasis"/>
          <w:highlight w:val="cyan"/>
        </w:rPr>
        <w:t>concerns</w:t>
      </w:r>
      <w:r w:rsidRPr="00A01143">
        <w:rPr>
          <w:rStyle w:val="Emphasis"/>
        </w:rPr>
        <w:t xml:space="preserve"> in industry</w:t>
      </w:r>
      <w:r w:rsidRPr="00A01143">
        <w:rPr>
          <w:sz w:val="16"/>
        </w:rPr>
        <w:t xml:space="preserve">, though, </w:t>
      </w:r>
      <w:r w:rsidRPr="00A01143">
        <w:rPr>
          <w:rStyle w:val="StyleUnderline"/>
        </w:rPr>
        <w:t xml:space="preserve">that </w:t>
      </w:r>
      <w:r w:rsidRPr="008A6C10">
        <w:rPr>
          <w:rStyle w:val="StyleUnderline"/>
          <w:highlight w:val="cyan"/>
        </w:rPr>
        <w:t>the process might</w:t>
      </w:r>
      <w:r w:rsidRPr="00A01143">
        <w:rPr>
          <w:rStyle w:val="StyleUnderline"/>
        </w:rPr>
        <w:t xml:space="preserve"> </w:t>
      </w:r>
      <w:r w:rsidRPr="00A01143">
        <w:rPr>
          <w:rStyle w:val="Emphasis"/>
        </w:rPr>
        <w:t xml:space="preserve">actually </w:t>
      </w:r>
      <w:r w:rsidRPr="008A6C10">
        <w:rPr>
          <w:rStyle w:val="Emphasis"/>
          <w:highlight w:val="cyan"/>
        </w:rPr>
        <w:t>be going too fast</w:t>
      </w:r>
      <w:r w:rsidRPr="00A01143">
        <w:rPr>
          <w:sz w:val="16"/>
        </w:rPr>
        <w:t xml:space="preserve">. For example, to support the development of the draft rule, the FAA established an Aviation Rulemaking Committee, or ARC, earlier this year to solicit industry input on how to revise existing launch and reentry regulations. That committee, though, hasn’t been given the opportunity to meet again with the FAA to follow up on its earlier input. “Frankly, as we’ve said many times to individuals and to groups, </w:t>
      </w:r>
      <w:r w:rsidRPr="00A01143">
        <w:rPr>
          <w:rStyle w:val="StyleUnderline"/>
        </w:rPr>
        <w:t>time has</w:t>
      </w:r>
      <w:r w:rsidRPr="00A01143">
        <w:rPr>
          <w:sz w:val="16"/>
        </w:rPr>
        <w:t xml:space="preserve"> </w:t>
      </w:r>
      <w:r w:rsidRPr="00A01143">
        <w:rPr>
          <w:rStyle w:val="Emphasis"/>
        </w:rPr>
        <w:t>not been on our side</w:t>
      </w:r>
      <w:r w:rsidRPr="00A01143">
        <w:rPr>
          <w:sz w:val="16"/>
        </w:rPr>
        <w:t>,” Reimold said. “</w:t>
      </w:r>
      <w:r w:rsidRPr="00A01143">
        <w:rPr>
          <w:rStyle w:val="StyleUnderline"/>
        </w:rPr>
        <w:t>We have not been able to</w:t>
      </w:r>
      <w:r w:rsidRPr="00A01143">
        <w:rPr>
          <w:sz w:val="16"/>
        </w:rPr>
        <w:t xml:space="preserve"> bring the ARC back together to </w:t>
      </w:r>
      <w:r w:rsidRPr="00A01143">
        <w:rPr>
          <w:rStyle w:val="StyleUnderline"/>
        </w:rPr>
        <w:t xml:space="preserve">have the kind of venue that I think was being sought, not for lack of </w:t>
      </w:r>
      <w:r w:rsidRPr="00A01143">
        <w:rPr>
          <w:rStyle w:val="Emphasis"/>
        </w:rPr>
        <w:t>wanting</w:t>
      </w:r>
      <w:r w:rsidRPr="00A01143">
        <w:rPr>
          <w:sz w:val="16"/>
        </w:rPr>
        <w:t xml:space="preserve"> to </w:t>
      </w:r>
      <w:r w:rsidRPr="00A01143">
        <w:rPr>
          <w:rStyle w:val="StyleUnderline"/>
        </w:rPr>
        <w:t>but simply because</w:t>
      </w:r>
      <w:r w:rsidRPr="00A01143">
        <w:rPr>
          <w:sz w:val="16"/>
        </w:rPr>
        <w:t xml:space="preserve"> </w:t>
      </w:r>
      <w:r w:rsidRPr="00A01143">
        <w:rPr>
          <w:rStyle w:val="Emphasis"/>
        </w:rPr>
        <w:t>time has not allowed us to</w:t>
      </w:r>
      <w:r w:rsidRPr="00A01143">
        <w:rPr>
          <w:sz w:val="16"/>
        </w:rPr>
        <w:t xml:space="preserve"> do that.” Some on COMSTAC, whose members include representatives of </w:t>
      </w:r>
      <w:r w:rsidRPr="00A01143">
        <w:rPr>
          <w:rStyle w:val="StyleUnderline"/>
        </w:rPr>
        <w:t>major</w:t>
      </w:r>
      <w:r w:rsidRPr="00A01143">
        <w:rPr>
          <w:sz w:val="16"/>
        </w:rPr>
        <w:t xml:space="preserve"> </w:t>
      </w:r>
      <w:r w:rsidRPr="008A6C10">
        <w:rPr>
          <w:rStyle w:val="Emphasis"/>
          <w:highlight w:val="cyan"/>
        </w:rPr>
        <w:t>commercial launch providers</w:t>
      </w:r>
      <w:r w:rsidRPr="00A01143">
        <w:rPr>
          <w:sz w:val="16"/>
        </w:rPr>
        <w:t xml:space="preserve"> </w:t>
      </w:r>
      <w:r w:rsidRPr="008A6C10">
        <w:rPr>
          <w:rStyle w:val="StyleUnderline"/>
        </w:rPr>
        <w:t>and</w:t>
      </w:r>
      <w:r w:rsidRPr="00A01143">
        <w:rPr>
          <w:sz w:val="16"/>
        </w:rPr>
        <w:t xml:space="preserve"> </w:t>
      </w:r>
      <w:r w:rsidRPr="00A01143">
        <w:rPr>
          <w:rStyle w:val="Emphasis"/>
        </w:rPr>
        <w:t>related companies</w:t>
      </w:r>
      <w:r w:rsidRPr="00A01143">
        <w:rPr>
          <w:sz w:val="16"/>
        </w:rPr>
        <w:t xml:space="preserve">, said they’re [they </w:t>
      </w:r>
      <w:r w:rsidRPr="008A6C10">
        <w:rPr>
          <w:rStyle w:val="StyleUnderline"/>
          <w:highlight w:val="cyan"/>
        </w:rPr>
        <w:t>are</w:t>
      </w:r>
      <w:r w:rsidRPr="00A01143">
        <w:rPr>
          <w:sz w:val="16"/>
        </w:rPr>
        <w:t xml:space="preserve">] </w:t>
      </w:r>
      <w:r w:rsidRPr="008A6C10">
        <w:rPr>
          <w:rStyle w:val="StyleUnderline"/>
          <w:highlight w:val="cyan"/>
        </w:rPr>
        <w:t xml:space="preserve">concerned about </w:t>
      </w:r>
      <w:r w:rsidRPr="008A6C10">
        <w:rPr>
          <w:rStyle w:val="Emphasis"/>
          <w:highlight w:val="cyan"/>
        </w:rPr>
        <w:t>not knowing</w:t>
      </w:r>
      <w:r w:rsidRPr="00A01143">
        <w:rPr>
          <w:rStyle w:val="Emphasis"/>
        </w:rPr>
        <w:t xml:space="preserve"> more </w:t>
      </w:r>
      <w:r w:rsidRPr="008A6C10">
        <w:rPr>
          <w:rStyle w:val="Emphasis"/>
          <w:highlight w:val="cyan"/>
        </w:rPr>
        <w:t>about the development of the</w:t>
      </w:r>
      <w:r w:rsidRPr="00A01143">
        <w:rPr>
          <w:rStyle w:val="Emphasis"/>
        </w:rPr>
        <w:t xml:space="preserve"> proposed </w:t>
      </w:r>
      <w:r w:rsidRPr="008A6C10">
        <w:rPr>
          <w:rStyle w:val="Emphasis"/>
          <w:highlight w:val="cyan"/>
        </w:rPr>
        <w:t>rule</w:t>
      </w:r>
      <w:r w:rsidRPr="00A01143">
        <w:rPr>
          <w:sz w:val="16"/>
        </w:rPr>
        <w:t xml:space="preserve">. They said they’re worried that the FAA might release a draft rule next February with language that doesn’t match the intent of the regulatory reform. “I want to really register a strong concern with how the FAA is approaching the upcoming NPRM,” said Brett Alexander, director of business development for Blue Origin, citing what he said was a “lack of dialogue, insight, transparency and </w:t>
      </w:r>
      <w:r w:rsidRPr="00A01143">
        <w:rPr>
          <w:sz w:val="16"/>
        </w:rPr>
        <w:lastRenderedPageBreak/>
        <w:t xml:space="preserve">engagement” by the FAA. “I think, frankly, </w:t>
      </w:r>
      <w:r w:rsidRPr="00A01143">
        <w:rPr>
          <w:rStyle w:val="StyleUnderline"/>
        </w:rPr>
        <w:t>after repeated calls for</w:t>
      </w:r>
      <w:r w:rsidRPr="00A01143">
        <w:rPr>
          <w:sz w:val="16"/>
        </w:rPr>
        <w:t xml:space="preserve"> that </w:t>
      </w:r>
      <w:r w:rsidRPr="00A01143">
        <w:rPr>
          <w:rStyle w:val="Emphasis"/>
        </w:rPr>
        <w:t>engagement</w:t>
      </w:r>
      <w:r w:rsidRPr="00A01143">
        <w:rPr>
          <w:rStyle w:val="StyleUnderline"/>
        </w:rPr>
        <w:t xml:space="preserve">, it is </w:t>
      </w:r>
      <w:r w:rsidRPr="00A01143">
        <w:rPr>
          <w:rStyle w:val="Emphasis"/>
        </w:rPr>
        <w:t>of concern</w:t>
      </w:r>
      <w:r w:rsidRPr="00A01143">
        <w:rPr>
          <w:sz w:val="16"/>
        </w:rPr>
        <w:t xml:space="preserve"> to me, and </w:t>
      </w:r>
      <w:r w:rsidRPr="00A01143">
        <w:rPr>
          <w:rStyle w:val="StyleUnderline"/>
        </w:rPr>
        <w:t>to</w:t>
      </w:r>
      <w:r w:rsidRPr="00A01143">
        <w:rPr>
          <w:sz w:val="16"/>
        </w:rPr>
        <w:t xml:space="preserve"> a number of other </w:t>
      </w:r>
      <w:r w:rsidRPr="00A01143">
        <w:rPr>
          <w:rStyle w:val="StyleUnderline"/>
        </w:rPr>
        <w:t xml:space="preserve">members, that the FAA has decided </w:t>
      </w:r>
      <w:r w:rsidRPr="00A01143">
        <w:rPr>
          <w:rStyle w:val="Emphasis"/>
        </w:rPr>
        <w:t>not to do that</w:t>
      </w:r>
      <w:r w:rsidRPr="00A01143">
        <w:rPr>
          <w:sz w:val="16"/>
        </w:rPr>
        <w:t>.” Reimold said there had been “internal discussions” about ways discuss the development of the rule and get additional industry input. “</w:t>
      </w:r>
      <w:r w:rsidRPr="008A6C10">
        <w:rPr>
          <w:rStyle w:val="StyleUnderline"/>
          <w:highlight w:val="cyan"/>
        </w:rPr>
        <w:t>The</w:t>
      </w:r>
      <w:r w:rsidRPr="008A6C10">
        <w:rPr>
          <w:sz w:val="16"/>
          <w:highlight w:val="cyan"/>
        </w:rPr>
        <w:t xml:space="preserve"> </w:t>
      </w:r>
      <w:r w:rsidRPr="008A6C10">
        <w:rPr>
          <w:rStyle w:val="Emphasis"/>
          <w:highlight w:val="cyan"/>
        </w:rPr>
        <w:t>pace</w:t>
      </w:r>
      <w:r w:rsidRPr="00A01143">
        <w:rPr>
          <w:sz w:val="16"/>
        </w:rPr>
        <w:t xml:space="preserve"> that </w:t>
      </w:r>
      <w:r w:rsidRPr="00A01143">
        <w:rPr>
          <w:rStyle w:val="Emphasis"/>
        </w:rPr>
        <w:t>we’re at</w:t>
      </w:r>
      <w:r w:rsidRPr="00A01143">
        <w:rPr>
          <w:sz w:val="16"/>
        </w:rPr>
        <w:t xml:space="preserve"> right </w:t>
      </w:r>
      <w:r w:rsidRPr="00A01143">
        <w:rPr>
          <w:rStyle w:val="Emphasis"/>
        </w:rPr>
        <w:t>now</w:t>
      </w:r>
      <w:r w:rsidRPr="00A01143">
        <w:rPr>
          <w:sz w:val="16"/>
        </w:rPr>
        <w:t xml:space="preserve"> </w:t>
      </w:r>
      <w:r w:rsidRPr="00A01143">
        <w:rPr>
          <w:rStyle w:val="StyleUnderline"/>
        </w:rPr>
        <w:t>to pull this off is just</w:t>
      </w:r>
      <w:r w:rsidRPr="00A01143">
        <w:rPr>
          <w:sz w:val="16"/>
        </w:rPr>
        <w:t xml:space="preserve"> </w:t>
      </w:r>
      <w:r w:rsidRPr="00A01143">
        <w:rPr>
          <w:rStyle w:val="Emphasis"/>
        </w:rPr>
        <w:t>extraordinary</w:t>
      </w:r>
      <w:r w:rsidRPr="00A01143">
        <w:rPr>
          <w:sz w:val="16"/>
        </w:rPr>
        <w:t>,” she said. “</w:t>
      </w:r>
      <w:r w:rsidRPr="00A01143">
        <w:rPr>
          <w:rStyle w:val="StyleUnderline"/>
        </w:rPr>
        <w:t>It</w:t>
      </w:r>
      <w:r w:rsidRPr="00A01143">
        <w:rPr>
          <w:sz w:val="16"/>
        </w:rPr>
        <w:t xml:space="preserve"> frankly </w:t>
      </w:r>
      <w:r w:rsidRPr="008A6C10">
        <w:rPr>
          <w:rStyle w:val="StyleUnderline"/>
          <w:highlight w:val="cyan"/>
        </w:rPr>
        <w:t>just</w:t>
      </w:r>
      <w:r w:rsidRPr="008A6C10">
        <w:rPr>
          <w:sz w:val="16"/>
          <w:highlight w:val="cyan"/>
        </w:rPr>
        <w:t xml:space="preserve"> </w:t>
      </w:r>
      <w:r w:rsidRPr="008A6C10">
        <w:rPr>
          <w:rStyle w:val="Emphasis"/>
          <w:highlight w:val="cyan"/>
        </w:rPr>
        <w:t>didn't allow</w:t>
      </w:r>
      <w:r w:rsidRPr="00A01143">
        <w:rPr>
          <w:sz w:val="16"/>
        </w:rPr>
        <w:t xml:space="preserve"> any kind of natural </w:t>
      </w:r>
      <w:r w:rsidRPr="00A01143">
        <w:rPr>
          <w:rStyle w:val="Emphasis"/>
        </w:rPr>
        <w:t xml:space="preserve">opportunities” for </w:t>
      </w:r>
      <w:r w:rsidRPr="008A6C10">
        <w:rPr>
          <w:rStyle w:val="Emphasis"/>
          <w:highlight w:val="cyan"/>
        </w:rPr>
        <w:t>discussion</w:t>
      </w:r>
      <w:r w:rsidRPr="00A01143">
        <w:rPr>
          <w:sz w:val="16"/>
        </w:rPr>
        <w:t>. “It is not a lack of good intent or willingness. We’re not trying to hide anything,” she added. “We’re simply trying to get the job done.” “The balance that we have to be careful of here is that we certainly want to get these out as quickly as humanly possible, and we don’t want to do anything that would delay that process,” said Mike Gold, chairman of COMSTAC. “At the same time, we want to get industry feedback in.” Industry—and everyone else—will have a chance to comment once the NPRM is released in February. The details of how long the comment period would be, and how those comments will be incorporated into development of a final rule, haven’t been announced.</w:t>
      </w:r>
    </w:p>
    <w:p w14:paraId="545E81BC" w14:textId="77777777" w:rsidR="002E2C68" w:rsidRDefault="002E2C68" w:rsidP="002E2C68">
      <w:pPr>
        <w:pStyle w:val="Heading4"/>
      </w:pPr>
      <w:r>
        <w:t xml:space="preserve">Tech innovation solves every existential threat – cumulative extinction events outweigh the aff </w:t>
      </w:r>
    </w:p>
    <w:p w14:paraId="48A3D9D8" w14:textId="77777777" w:rsidR="002E2C68" w:rsidRDefault="002E2C68" w:rsidP="002E2C68">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50E9176C" w14:textId="77777777" w:rsidR="002E2C68" w:rsidRDefault="002E2C68" w:rsidP="002E2C68">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r w:rsidRPr="00F25395">
        <w:rPr>
          <w:rStyle w:val="Emphasis"/>
          <w:highlight w:val="cyan"/>
        </w:rPr>
        <w:t>supervirus</w:t>
      </w:r>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Einsteins”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4A63B7CB" w14:textId="77777777" w:rsidR="002E2C68" w:rsidRPr="002E2C68" w:rsidRDefault="002E2C68" w:rsidP="002E2C68"/>
    <w:p w14:paraId="374ED72C" w14:textId="6A32C9DA" w:rsidR="00B55CCB" w:rsidRDefault="00B55CCB" w:rsidP="00B55CCB">
      <w:pPr>
        <w:pStyle w:val="Heading2"/>
      </w:pPr>
      <w:r>
        <w:lastRenderedPageBreak/>
        <w:t>PIC</w:t>
      </w:r>
    </w:p>
    <w:p w14:paraId="205DE86A" w14:textId="4B557DA1" w:rsidR="00B55CCB" w:rsidRDefault="00B55CCB" w:rsidP="00CF237D">
      <w:pPr>
        <w:pStyle w:val="Heading4"/>
        <w:rPr>
          <w:u w:val="single"/>
        </w:rPr>
      </w:pPr>
      <w:r w:rsidRPr="0066684C">
        <w:rPr>
          <w:rFonts w:cs="Calibri"/>
        </w:rPr>
        <w:t xml:space="preserve">CP Text: </w:t>
      </w:r>
      <w:r w:rsidR="00316C66">
        <w:t>States ought to ban the appropriation of outer space by private entities except for tho</w:t>
      </w:r>
      <w:r w:rsidR="0005395B">
        <w:t xml:space="preserve">se in the People’s Republic of China for </w:t>
      </w:r>
      <w:r w:rsidR="00CF237D">
        <w:t>Asteroid Mining</w:t>
      </w:r>
      <w:r w:rsidRPr="00233168">
        <w:rPr>
          <w:u w:val="single"/>
        </w:rPr>
        <w:t xml:space="preserve"> </w:t>
      </w:r>
    </w:p>
    <w:p w14:paraId="48413361" w14:textId="77777777" w:rsidR="00B55CCB" w:rsidRPr="0066684C" w:rsidRDefault="00B55CCB" w:rsidP="00B55CCB">
      <w:pPr>
        <w:pStyle w:val="Heading4"/>
        <w:rPr>
          <w:rFonts w:cs="Calibri"/>
        </w:rPr>
      </w:pPr>
      <w:r w:rsidRPr="0066684C">
        <w:rPr>
          <w:rFonts w:cs="Calibri"/>
        </w:rPr>
        <w:t xml:space="preserve">China’s Asteroid Mining efforts are </w:t>
      </w:r>
      <w:r w:rsidRPr="0066684C">
        <w:rPr>
          <w:rFonts w:cs="Calibri"/>
          <w:u w:val="single"/>
        </w:rPr>
        <w:t>light-years ahead</w:t>
      </w:r>
      <w:r w:rsidRPr="0066684C">
        <w:rPr>
          <w:rFonts w:cs="Calibri"/>
        </w:rPr>
        <w:t xml:space="preserve"> of </w:t>
      </w:r>
      <w:r w:rsidRPr="0066684C">
        <w:rPr>
          <w:rFonts w:cs="Calibri"/>
          <w:u w:val="single"/>
        </w:rPr>
        <w:t>everyone else</w:t>
      </w:r>
      <w:r w:rsidRPr="0066684C">
        <w:rPr>
          <w:rFonts w:cs="Calibri"/>
        </w:rPr>
        <w:t xml:space="preserve"> – now is key for Asteroid Mining. Successful Mining </w:t>
      </w:r>
      <w:r w:rsidRPr="0066684C">
        <w:rPr>
          <w:rFonts w:cs="Calibri"/>
          <w:u w:val="single"/>
        </w:rPr>
        <w:t>solves Warming</w:t>
      </w:r>
      <w:r w:rsidRPr="0066684C">
        <w:rPr>
          <w:rFonts w:cs="Calibri"/>
        </w:rPr>
        <w:t xml:space="preserve"> through Green Transition. </w:t>
      </w:r>
    </w:p>
    <w:p w14:paraId="085CE8CF" w14:textId="77777777" w:rsidR="00B55CCB" w:rsidRPr="0066684C" w:rsidRDefault="00B55CCB" w:rsidP="00B55CCB">
      <w:r w:rsidRPr="0066684C">
        <w:rPr>
          <w:rStyle w:val="Style13ptBold"/>
        </w:rPr>
        <w:t>Cohen 21</w:t>
      </w:r>
      <w:r w:rsidRPr="0066684C">
        <w:t xml:space="preserve"> Ariel Cohen 10-26-2021 "China’s Space Mining Industry Is Prepping For Launch – But What About The US?" </w:t>
      </w:r>
      <w:hyperlink r:id="rId9" w:history="1">
        <w:r w:rsidRPr="0066684C">
          <w:rPr>
            <w:rStyle w:val="Hyperlink"/>
          </w:rPr>
          <w:t>https://www.forbes.com/sites/arielcohen/2021/10/26/chinas-space-mining-industry-is-prepping-for-launch--but-what-about-the-us/?sh=6b8bea862ae0</w:t>
        </w:r>
      </w:hyperlink>
      <w:r w:rsidRPr="0066684C">
        <w:t xml:space="preserve"> (I am a Senior Fellow at the Atlantic Council and the Founding Principal of International Market Analysis, a Washington, D.C.-based global risk advisory boutique.)//Elmer</w:t>
      </w:r>
    </w:p>
    <w:p w14:paraId="6F5BF522" w14:textId="77777777" w:rsidR="00B55CCB" w:rsidRPr="0066684C" w:rsidRDefault="00B55CCB" w:rsidP="00B55CCB">
      <w:pPr>
        <w:rPr>
          <w:sz w:val="16"/>
        </w:rPr>
      </w:pPr>
      <w:r w:rsidRPr="0066684C">
        <w:rPr>
          <w:sz w:val="16"/>
        </w:rPr>
        <w:t xml:space="preserve">Exploration of space-based natural resources are on the Chinese policy makers’ mind. The question is, what Joe Biden thinks? In </w:t>
      </w:r>
      <w:r w:rsidRPr="0066684C">
        <w:rPr>
          <w:rStyle w:val="StyleUnderline"/>
        </w:rPr>
        <w:t xml:space="preserve">April of this year, </w:t>
      </w:r>
      <w:r w:rsidRPr="00C62F25">
        <w:rPr>
          <w:rStyle w:val="Emphasis"/>
          <w:highlight w:val="green"/>
        </w:rPr>
        <w:t>China’s</w:t>
      </w:r>
      <w:r w:rsidRPr="00C62F25">
        <w:rPr>
          <w:rStyle w:val="StyleUnderline"/>
          <w:highlight w:val="green"/>
        </w:rPr>
        <w:t xml:space="preserve"> </w:t>
      </w:r>
      <w:r w:rsidRPr="003B463A">
        <w:rPr>
          <w:rStyle w:val="Emphasis"/>
        </w:rPr>
        <w:t>Shenzen</w:t>
      </w:r>
      <w:r w:rsidRPr="003B463A">
        <w:rPr>
          <w:rStyle w:val="StyleUnderline"/>
        </w:rPr>
        <w:t xml:space="preserve"> Origin Space </w:t>
      </w:r>
      <w:r w:rsidRPr="003B463A">
        <w:rPr>
          <w:rStyle w:val="Emphasis"/>
        </w:rPr>
        <w:t>Technology Co</w:t>
      </w:r>
      <w:r w:rsidRPr="003B463A">
        <w:rPr>
          <w:rStyle w:val="StyleUnderline"/>
        </w:rPr>
        <w:t xml:space="preserve">. Ltd. </w:t>
      </w:r>
      <w:r w:rsidRPr="003B463A">
        <w:rPr>
          <w:rStyle w:val="Emphasis"/>
        </w:rPr>
        <w:t>launched</w:t>
      </w:r>
      <w:r w:rsidRPr="003B463A">
        <w:rPr>
          <w:rStyle w:val="StyleUnderline"/>
        </w:rPr>
        <w:t xml:space="preserve"> the </w:t>
      </w:r>
      <w:r w:rsidRPr="003B463A">
        <w:rPr>
          <w:rStyle w:val="Emphasis"/>
        </w:rPr>
        <w:t>NEO-1</w:t>
      </w:r>
      <w:r w:rsidRPr="0066684C">
        <w:rPr>
          <w:rStyle w:val="StyleUnderline"/>
        </w:rPr>
        <w:t xml:space="preserve">, the </w:t>
      </w:r>
      <w:r w:rsidRPr="00C62F25">
        <w:rPr>
          <w:rStyle w:val="Emphasis"/>
          <w:highlight w:val="green"/>
        </w:rPr>
        <w:t xml:space="preserve">first </w:t>
      </w:r>
      <w:r w:rsidRPr="00B9609D">
        <w:rPr>
          <w:rStyle w:val="Emphasis"/>
        </w:rPr>
        <w:t xml:space="preserve">commercial </w:t>
      </w:r>
      <w:r w:rsidRPr="00C62F25">
        <w:rPr>
          <w:rStyle w:val="Emphasis"/>
          <w:highlight w:val="green"/>
        </w:rPr>
        <w:t>spacecraft</w:t>
      </w:r>
      <w:r w:rsidRPr="00C62F25">
        <w:rPr>
          <w:rStyle w:val="StyleUnderline"/>
          <w:highlight w:val="green"/>
        </w:rPr>
        <w:t xml:space="preserve"> </w:t>
      </w:r>
      <w:r w:rsidRPr="00C62F25">
        <w:rPr>
          <w:rStyle w:val="Emphasis"/>
          <w:highlight w:val="green"/>
          <w:bdr w:val="single" w:sz="18" w:space="0" w:color="auto"/>
        </w:rPr>
        <w:t xml:space="preserve">dedicated to </w:t>
      </w:r>
      <w:r w:rsidRPr="003B463A">
        <w:rPr>
          <w:rStyle w:val="Emphasis"/>
          <w:bdr w:val="single" w:sz="18" w:space="0" w:color="auto"/>
        </w:rPr>
        <w:t xml:space="preserve">the </w:t>
      </w:r>
      <w:r w:rsidRPr="00C62F25">
        <w:rPr>
          <w:rStyle w:val="Emphasis"/>
          <w:highlight w:val="green"/>
          <w:bdr w:val="single" w:sz="18" w:space="0" w:color="auto"/>
        </w:rPr>
        <w:t xml:space="preserve">mining </w:t>
      </w:r>
      <w:r w:rsidRPr="003B463A">
        <w:rPr>
          <w:rStyle w:val="Emphasis"/>
          <w:bdr w:val="single" w:sz="18" w:space="0" w:color="auto"/>
        </w:rPr>
        <w:t xml:space="preserve">of </w:t>
      </w:r>
      <w:r w:rsidRPr="00B9609D">
        <w:rPr>
          <w:rStyle w:val="Emphasis"/>
          <w:bdr w:val="single" w:sz="18" w:space="0" w:color="auto"/>
        </w:rPr>
        <w:t>space resources</w:t>
      </w:r>
      <w:r w:rsidRPr="00B9609D">
        <w:rPr>
          <w:rStyle w:val="StyleUnderline"/>
        </w:rPr>
        <w:t xml:space="preserve"> </w:t>
      </w:r>
      <w:r w:rsidRPr="0066684C">
        <w:rPr>
          <w:rStyle w:val="StyleUnderline"/>
        </w:rPr>
        <w:t>– from asteroids to the lunar surface</w:t>
      </w:r>
      <w:r w:rsidRPr="0066684C">
        <w:rPr>
          <w:sz w:val="16"/>
        </w:rPr>
        <w:t xml:space="preserve">. </w:t>
      </w:r>
      <w:r w:rsidRPr="00C62F25">
        <w:rPr>
          <w:rStyle w:val="Emphasis"/>
          <w:highlight w:val="green"/>
        </w:rPr>
        <w:t xml:space="preserve">Falling costs of </w:t>
      </w:r>
      <w:r w:rsidRPr="003B463A">
        <w:rPr>
          <w:rStyle w:val="Emphasis"/>
        </w:rPr>
        <w:t xml:space="preserve">space </w:t>
      </w:r>
      <w:r w:rsidRPr="00C62F25">
        <w:rPr>
          <w:rStyle w:val="Emphasis"/>
          <w:highlight w:val="green"/>
        </w:rPr>
        <w:t xml:space="preserve">launches and </w:t>
      </w:r>
      <w:r w:rsidRPr="003B463A">
        <w:rPr>
          <w:rStyle w:val="Emphasis"/>
        </w:rPr>
        <w:t xml:space="preserve">spacecraft </w:t>
      </w:r>
      <w:r w:rsidRPr="00C62F25">
        <w:rPr>
          <w:rStyle w:val="Emphasis"/>
          <w:highlight w:val="green"/>
        </w:rPr>
        <w:t>technology</w:t>
      </w:r>
      <w:r w:rsidRPr="00C62F25">
        <w:rPr>
          <w:rStyle w:val="StyleUnderline"/>
          <w:highlight w:val="green"/>
        </w:rPr>
        <w:t xml:space="preserve"> </w:t>
      </w:r>
      <w:r w:rsidRPr="0066684C">
        <w:rPr>
          <w:rStyle w:val="StyleUnderline"/>
        </w:rPr>
        <w:t xml:space="preserve">alongside existing infrastructure </w:t>
      </w:r>
      <w:r w:rsidRPr="00C62F25">
        <w:rPr>
          <w:rStyle w:val="Emphasis"/>
          <w:highlight w:val="green"/>
        </w:rPr>
        <w:t>provides</w:t>
      </w:r>
      <w:r w:rsidRPr="00C62F25">
        <w:rPr>
          <w:rStyle w:val="StyleUnderline"/>
          <w:highlight w:val="green"/>
        </w:rPr>
        <w:t xml:space="preserve"> </w:t>
      </w:r>
      <w:r w:rsidRPr="0066684C">
        <w:rPr>
          <w:rStyle w:val="StyleUnderline"/>
        </w:rPr>
        <w:t xml:space="preserve">a </w:t>
      </w:r>
      <w:r w:rsidRPr="00C62F25">
        <w:rPr>
          <w:rStyle w:val="Emphasis"/>
          <w:highlight w:val="green"/>
          <w:bdr w:val="single" w:sz="18" w:space="0" w:color="auto"/>
        </w:rPr>
        <w:t xml:space="preserve">unique opportunity </w:t>
      </w:r>
      <w:r w:rsidRPr="00B9609D">
        <w:rPr>
          <w:rStyle w:val="Emphasis"/>
          <w:bdr w:val="single" w:sz="18" w:space="0" w:color="auto"/>
        </w:rPr>
        <w:t>to explore extraterrestrial resource extraction</w:t>
      </w:r>
      <w:r w:rsidRPr="0066684C">
        <w:rPr>
          <w:sz w:val="16"/>
        </w:rPr>
        <w:t xml:space="preserve">. </w:t>
      </w:r>
      <w:r w:rsidRPr="0066684C">
        <w:rPr>
          <w:rStyle w:val="StyleUnderline"/>
        </w:rPr>
        <w:t>Current technologies are equipped to analyze and categorize asteroids within our solar system with a limited degree of certainty.</w:t>
      </w:r>
      <w:r w:rsidRPr="0066684C">
        <w:rPr>
          <w:sz w:val="16"/>
        </w:rPr>
        <w:t xml:space="preserve"> One of the accompanying payloads to the NEO-1 was the </w:t>
      </w:r>
      <w:r w:rsidRPr="0066684C">
        <w:rPr>
          <w:rStyle w:val="StyleUnderline"/>
        </w:rPr>
        <w:t>Yuanwang-1, or “little hubble” satellite, which searches the stars for possible asteroid mining targets.</w:t>
      </w:r>
      <w:r w:rsidRPr="0066684C">
        <w:rPr>
          <w:sz w:val="16"/>
        </w:rPr>
        <w:t xml:space="preserve"> </w:t>
      </w:r>
      <w:r w:rsidRPr="0066684C">
        <w:rPr>
          <w:rStyle w:val="StyleUnderline"/>
        </w:rPr>
        <w:t xml:space="preserve">The NEO-1 launch marks </w:t>
      </w:r>
      <w:r w:rsidRPr="0066684C">
        <w:rPr>
          <w:rStyle w:val="Emphasis"/>
        </w:rPr>
        <w:t>another milestone in private satellite development</w:t>
      </w:r>
      <w:r w:rsidRPr="0066684C">
        <w:rPr>
          <w:rStyle w:val="StyleUnderline"/>
        </w:rPr>
        <w:t>, adding a new player to space based companies which include Japan’s Astroscale</w:t>
      </w:r>
      <w:r w:rsidRPr="0066684C">
        <w:rPr>
          <w:sz w:val="16"/>
        </w:rPr>
        <w:t xml:space="preserve">. Private asteroid identification via the Sentinel Space Telescope was supported by NASA until 2015. </w:t>
      </w:r>
      <w:r w:rsidRPr="0066684C">
        <w:rPr>
          <w:rStyle w:val="StyleUnderline"/>
        </w:rPr>
        <w:t xml:space="preserve">As </w:t>
      </w:r>
      <w:r w:rsidRPr="00C62F25">
        <w:rPr>
          <w:rStyle w:val="Emphasis"/>
          <w:highlight w:val="green"/>
        </w:rPr>
        <w:t>private investment</w:t>
      </w:r>
      <w:r w:rsidRPr="00C62F25">
        <w:rPr>
          <w:rStyle w:val="StyleUnderline"/>
          <w:highlight w:val="green"/>
        </w:rPr>
        <w:t xml:space="preserve"> </w:t>
      </w:r>
      <w:r w:rsidRPr="0066684C">
        <w:rPr>
          <w:rStyle w:val="StyleUnderline"/>
        </w:rPr>
        <w:t xml:space="preserve">in space grows, the </w:t>
      </w:r>
      <w:r w:rsidRPr="00C62F25">
        <w:rPr>
          <w:rStyle w:val="Emphasis"/>
          <w:highlight w:val="green"/>
        </w:rPr>
        <w:t>end goal</w:t>
      </w:r>
      <w:r w:rsidRPr="00C62F25">
        <w:rPr>
          <w:rStyle w:val="StyleUnderline"/>
          <w:highlight w:val="green"/>
        </w:rPr>
        <w:t xml:space="preserve"> </w:t>
      </w:r>
      <w:r w:rsidRPr="0066684C">
        <w:rPr>
          <w:rStyle w:val="StyleUnderline"/>
        </w:rPr>
        <w:t xml:space="preserve">is to be </w:t>
      </w:r>
      <w:r w:rsidRPr="00C62F25">
        <w:rPr>
          <w:rStyle w:val="Emphasis"/>
          <w:highlight w:val="green"/>
          <w:bdr w:val="single" w:sz="18" w:space="0" w:color="auto"/>
        </w:rPr>
        <w:t xml:space="preserve">capable of harvesting resources </w:t>
      </w:r>
      <w:r w:rsidRPr="00B9609D">
        <w:rPr>
          <w:rStyle w:val="Emphasis"/>
          <w:bdr w:val="single" w:sz="18" w:space="0" w:color="auto"/>
        </w:rPr>
        <w:t>to bring to Earth</w:t>
      </w:r>
      <w:r w:rsidRPr="0066684C">
        <w:rPr>
          <w:rStyle w:val="StyleUnderline"/>
        </w:rPr>
        <w:t>.</w:t>
      </w:r>
      <w:r w:rsidRPr="0066684C">
        <w:rPr>
          <w:sz w:val="16"/>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66684C">
        <w:rPr>
          <w:rStyle w:val="StyleUnderline"/>
        </w:rPr>
        <w:t xml:space="preserve">The </w:t>
      </w:r>
      <w:r w:rsidRPr="003B463A">
        <w:rPr>
          <w:rStyle w:val="Emphasis"/>
        </w:rPr>
        <w:t>April launch demonstrates</w:t>
      </w:r>
      <w:r w:rsidRPr="003B463A">
        <w:rPr>
          <w:rStyle w:val="StyleUnderline"/>
        </w:rPr>
        <w:t xml:space="preserve"> </w:t>
      </w:r>
      <w:r w:rsidRPr="0066684C">
        <w:rPr>
          <w:rStyle w:val="StyleUnderline"/>
        </w:rPr>
        <w:t xml:space="preserve">that </w:t>
      </w:r>
      <w:r w:rsidRPr="00C62F25">
        <w:rPr>
          <w:rStyle w:val="Emphasis"/>
          <w:highlight w:val="green"/>
          <w:bdr w:val="single" w:sz="18" w:space="0" w:color="auto"/>
        </w:rPr>
        <w:t xml:space="preserve">China is already succeeding </w:t>
      </w:r>
      <w:r w:rsidRPr="00B9609D">
        <w:rPr>
          <w:rStyle w:val="Emphasis"/>
          <w:bdr w:val="single" w:sz="18" w:space="0" w:color="auto"/>
        </w:rPr>
        <w:t>while the West is spinning its wheels</w:t>
      </w:r>
      <w:r w:rsidRPr="00C62F25">
        <w:rPr>
          <w:rStyle w:val="Emphasis"/>
          <w:highlight w:val="green"/>
          <w:bdr w:val="single" w:sz="18" w:space="0" w:color="auto"/>
        </w:rPr>
        <w:t>.</w:t>
      </w:r>
      <w:r w:rsidRPr="0066684C">
        <w:rPr>
          <w:sz w:val="16"/>
        </w:rPr>
        <w:t xml:space="preserve"> T</w:t>
      </w:r>
      <w:r w:rsidRPr="0066684C">
        <w:rPr>
          <w:rStyle w:val="StyleUnderline"/>
        </w:rPr>
        <w:t xml:space="preserve">he </w:t>
      </w:r>
      <w:r w:rsidRPr="00C62F25">
        <w:rPr>
          <w:rStyle w:val="Emphasis"/>
          <w:highlight w:val="green"/>
        </w:rPr>
        <w:t>much touted</w:t>
      </w:r>
      <w:r w:rsidRPr="00C62F25">
        <w:rPr>
          <w:rStyle w:val="StyleUnderline"/>
          <w:highlight w:val="green"/>
        </w:rPr>
        <w:t xml:space="preserve"> </w:t>
      </w:r>
      <w:r w:rsidRPr="0066684C">
        <w:rPr>
          <w:rStyle w:val="StyleUnderline"/>
        </w:rPr>
        <w:t>Planetary Resources and Deep Space Industries (</w:t>
      </w:r>
      <w:r w:rsidRPr="00C62F25">
        <w:rPr>
          <w:rStyle w:val="Emphasis"/>
          <w:highlight w:val="green"/>
        </w:rPr>
        <w:t>DSI</w:t>
      </w:r>
      <w:r w:rsidRPr="0066684C">
        <w:rPr>
          <w:rStyle w:val="StyleUnderline"/>
        </w:rPr>
        <w:t xml:space="preserve">) DSI -1% were </w:t>
      </w:r>
      <w:r w:rsidRPr="00C62F25">
        <w:rPr>
          <w:rStyle w:val="Emphasis"/>
          <w:highlight w:val="green"/>
        </w:rPr>
        <w:t>supposed to be</w:t>
      </w:r>
      <w:r w:rsidRPr="00C62F25">
        <w:rPr>
          <w:rStyle w:val="StyleUnderline"/>
          <w:highlight w:val="green"/>
        </w:rPr>
        <w:t xml:space="preserve"> </w:t>
      </w:r>
      <w:r w:rsidRPr="0066684C">
        <w:rPr>
          <w:rStyle w:val="StyleUnderline"/>
        </w:rPr>
        <w:t xml:space="preserve">the </w:t>
      </w:r>
      <w:r w:rsidRPr="00C62F25">
        <w:rPr>
          <w:rStyle w:val="Emphasis"/>
          <w:highlight w:val="green"/>
        </w:rPr>
        <w:t>vanguard</w:t>
      </w:r>
      <w:r w:rsidRPr="00C62F25">
        <w:rPr>
          <w:rStyle w:val="StyleUnderline"/>
          <w:highlight w:val="green"/>
        </w:rPr>
        <w:t xml:space="preserve"> </w:t>
      </w:r>
      <w:r w:rsidRPr="0066684C">
        <w:rPr>
          <w:rStyle w:val="StyleUnderline"/>
        </w:rPr>
        <w:t xml:space="preserve">of extra-terrestrial resource acquisition with major backers including Google’s GOOG -1.4% Larry Page. But both have since been </w:t>
      </w:r>
      <w:r w:rsidRPr="00C62F25">
        <w:rPr>
          <w:rStyle w:val="Emphasis"/>
          <w:highlight w:val="green"/>
        </w:rPr>
        <w:t>acquired</w:t>
      </w:r>
      <w:r w:rsidRPr="0066684C">
        <w:rPr>
          <w:rStyle w:val="StyleUnderline"/>
        </w:rPr>
        <w:t xml:space="preserve">, the former by block chain company ConsenSys and the latter by Bradford Space, </w:t>
      </w:r>
      <w:r w:rsidRPr="00C62F25">
        <w:rPr>
          <w:rStyle w:val="Emphasis"/>
          <w:highlight w:val="green"/>
          <w:bdr w:val="single" w:sz="18" w:space="0" w:color="auto"/>
        </w:rPr>
        <w:t xml:space="preserve">neither </w:t>
      </w:r>
      <w:r w:rsidRPr="003B463A">
        <w:rPr>
          <w:rStyle w:val="Emphasis"/>
          <w:bdr w:val="single" w:sz="18" w:space="0" w:color="auto"/>
        </w:rPr>
        <w:t xml:space="preserve">of which </w:t>
      </w:r>
      <w:r w:rsidRPr="00C62F25">
        <w:rPr>
          <w:rStyle w:val="Emphasis"/>
          <w:highlight w:val="green"/>
          <w:bdr w:val="single" w:sz="18" w:space="0" w:color="auto"/>
        </w:rPr>
        <w:t xml:space="preserve">are prioritizing </w:t>
      </w:r>
      <w:r w:rsidRPr="00B9609D">
        <w:rPr>
          <w:rStyle w:val="Emphasis"/>
          <w:bdr w:val="single" w:sz="18" w:space="0" w:color="auto"/>
        </w:rPr>
        <w:t xml:space="preserve">asteroid </w:t>
      </w:r>
      <w:r w:rsidRPr="00C62F25">
        <w:rPr>
          <w:rStyle w:val="Emphasis"/>
          <w:highlight w:val="green"/>
          <w:bdr w:val="single" w:sz="18" w:space="0" w:color="auto"/>
        </w:rPr>
        <w:t>mining.</w:t>
      </w:r>
      <w:r w:rsidRPr="00C62F25">
        <w:rPr>
          <w:sz w:val="16"/>
          <w:highlight w:val="green"/>
        </w:rPr>
        <w:t xml:space="preserve"> </w:t>
      </w:r>
      <w:r w:rsidRPr="0066684C">
        <w:rPr>
          <w:rStyle w:val="StyleUnderline"/>
        </w:rPr>
        <w:t xml:space="preserve">This is too bad, given that that </w:t>
      </w:r>
      <w:r w:rsidRPr="00C62F25">
        <w:rPr>
          <w:rStyle w:val="Emphasis"/>
          <w:highlight w:val="green"/>
        </w:rPr>
        <w:t>supply chain crunches</w:t>
      </w:r>
      <w:r w:rsidRPr="00C62F25">
        <w:rPr>
          <w:rStyle w:val="StyleUnderline"/>
          <w:highlight w:val="green"/>
        </w:rPr>
        <w:t xml:space="preserve"> </w:t>
      </w:r>
      <w:r w:rsidRPr="0066684C">
        <w:rPr>
          <w:rStyle w:val="StyleUnderline"/>
        </w:rPr>
        <w:t xml:space="preserve">here </w:t>
      </w:r>
      <w:r w:rsidRPr="00B9609D">
        <w:rPr>
          <w:rStyle w:val="Emphasis"/>
        </w:rPr>
        <w:t>on Earth</w:t>
      </w:r>
      <w:r w:rsidRPr="0066684C">
        <w:rPr>
          <w:rStyle w:val="StyleUnderline"/>
        </w:rPr>
        <w:t xml:space="preserve"> – </w:t>
      </w:r>
      <w:r w:rsidRPr="00C62F25">
        <w:rPr>
          <w:rStyle w:val="Emphasis"/>
          <w:highlight w:val="green"/>
        </w:rPr>
        <w:t xml:space="preserve">coupled with </w:t>
      </w:r>
      <w:r w:rsidRPr="00B9609D">
        <w:rPr>
          <w:rStyle w:val="Emphasis"/>
        </w:rPr>
        <w:t xml:space="preserve">the global green </w:t>
      </w:r>
      <w:r w:rsidRPr="00C62F25">
        <w:rPr>
          <w:rStyle w:val="Emphasis"/>
          <w:highlight w:val="green"/>
        </w:rPr>
        <w:t>energy transition</w:t>
      </w:r>
      <w:r w:rsidRPr="00C62F25">
        <w:rPr>
          <w:rStyle w:val="StyleUnderline"/>
          <w:highlight w:val="green"/>
        </w:rPr>
        <w:t xml:space="preserve"> </w:t>
      </w:r>
      <w:r w:rsidRPr="0066684C">
        <w:rPr>
          <w:rStyle w:val="StyleUnderline"/>
        </w:rPr>
        <w:t xml:space="preserve">– </w:t>
      </w:r>
      <w:r w:rsidRPr="00C62F25">
        <w:rPr>
          <w:rStyle w:val="Emphasis"/>
          <w:highlight w:val="green"/>
        </w:rPr>
        <w:t xml:space="preserve">are spiking demand </w:t>
      </w:r>
      <w:r w:rsidRPr="00B9609D">
        <w:rPr>
          <w:rStyle w:val="Emphasis"/>
        </w:rPr>
        <w:t xml:space="preserve">for strategic minerals </w:t>
      </w:r>
      <w:r w:rsidRPr="003B463A">
        <w:rPr>
          <w:rStyle w:val="Emphasis"/>
        </w:rPr>
        <w:t xml:space="preserve">that are </w:t>
      </w:r>
      <w:r w:rsidRPr="00C62F25">
        <w:rPr>
          <w:rStyle w:val="Emphasis"/>
          <w:highlight w:val="green"/>
          <w:bdr w:val="single" w:sz="18" w:space="0" w:color="auto"/>
        </w:rPr>
        <w:t xml:space="preserve">increasingly hard to come by </w:t>
      </w:r>
      <w:r w:rsidRPr="00B9609D">
        <w:rPr>
          <w:rStyle w:val="Emphasis"/>
          <w:bdr w:val="single" w:sz="18" w:space="0" w:color="auto"/>
        </w:rPr>
        <w:t>on our environmentally stressed planet</w:t>
      </w:r>
      <w:r w:rsidRPr="0066684C">
        <w:rPr>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ever increasing list of high dollar investments around the world, China boasts over $36 billion invested in mining projects in Africa alone. </w:t>
      </w:r>
      <w:r w:rsidRPr="0066684C">
        <w:rPr>
          <w:rStyle w:val="StyleUnderline"/>
        </w:rPr>
        <w:t xml:space="preserve">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w:t>
      </w:r>
      <w:r w:rsidRPr="0066684C">
        <w:rPr>
          <w:rStyle w:val="StyleUnderline"/>
        </w:rPr>
        <w:lastRenderedPageBreak/>
        <w:t>to value $2.7 trillion in the next three decades. REEs are fairly common in the solar system</w:t>
      </w:r>
      <w:r w:rsidRPr="0066684C">
        <w:rPr>
          <w:sz w:val="16"/>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35D81270" w14:textId="77777777" w:rsidR="00B55CCB" w:rsidRPr="00100A2B" w:rsidRDefault="00B55CCB" w:rsidP="00B55CCB">
      <w:pPr>
        <w:pStyle w:val="Heading4"/>
      </w:pPr>
      <w:r w:rsidRPr="00100A2B">
        <w:t>Warming causes extinction</w:t>
      </w:r>
    </w:p>
    <w:p w14:paraId="3D481A8B" w14:textId="77777777" w:rsidR="00B55CCB" w:rsidRPr="00100A2B" w:rsidRDefault="00B55CCB" w:rsidP="00B55CCB">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122F27C2" w14:textId="77777777" w:rsidR="00B55CCB" w:rsidRPr="00100A2B" w:rsidRDefault="00B55CCB" w:rsidP="00B55CCB">
      <w:r w:rsidRPr="00100A2B">
        <w:t>In a 2012 report, the World Bank laid out the gamble implied by that target. “</w:t>
      </w:r>
      <w:r w:rsidRPr="00100A2B">
        <w:rPr>
          <w:rStyle w:val="StyleUnderline"/>
        </w:rPr>
        <w:t xml:space="preserve">As global </w:t>
      </w:r>
      <w:r w:rsidRPr="00C62F25">
        <w:rPr>
          <w:rStyle w:val="StyleUnderline"/>
          <w:highlight w:val="green"/>
        </w:rPr>
        <w:t>warming</w:t>
      </w:r>
      <w:r w:rsidRPr="00100A2B">
        <w:rPr>
          <w:rStyle w:val="StyleUnderline"/>
        </w:rPr>
        <w:t xml:space="preserve"> approaches and exceeds 2-degrees Celsius, there is a </w:t>
      </w:r>
      <w:r w:rsidRPr="00C62F25">
        <w:rPr>
          <w:rStyle w:val="StyleUnderline"/>
          <w:highlight w:val="green"/>
        </w:rPr>
        <w:t>risk</w:t>
      </w:r>
      <w:r w:rsidRPr="00100A2B">
        <w:rPr>
          <w:rStyle w:val="StyleUnderline"/>
        </w:rPr>
        <w:t xml:space="preserve"> of </w:t>
      </w:r>
      <w:r w:rsidRPr="00C62F25">
        <w:rPr>
          <w:rStyle w:val="StyleUnderline"/>
          <w:highlight w:val="green"/>
        </w:rPr>
        <w:t xml:space="preserve">triggering </w:t>
      </w:r>
      <w:r w:rsidRPr="00C62F25">
        <w:rPr>
          <w:rStyle w:val="Emphasis"/>
          <w:highlight w:val="gree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100A2B">
        <w:rPr>
          <w:rStyle w:val="StyleUnderline"/>
        </w:rPr>
        <w:t>large-scale Amazon dieback drastically affecting ecosystems, rivers, agriculture, energy production, and livelihoods</w:t>
      </w:r>
      <w:r w:rsidRPr="00100A2B">
        <w:t>. This would further add to 21</w:t>
      </w:r>
      <w:r w:rsidRPr="00100A2B">
        <w:rPr>
          <w:vertAlign w:val="superscript"/>
        </w:rPr>
        <w:t>st</w:t>
      </w:r>
      <w:r w:rsidRPr="00100A2B">
        <w:t>-century global warming and impact entire continents.” In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C62F25">
        <w:rPr>
          <w:rStyle w:val="Emphasis"/>
          <w:highlight w:val="green"/>
        </w:rPr>
        <w:t>extreme heat waves</w:t>
      </w:r>
      <w:r w:rsidRPr="00100A2B">
        <w:rPr>
          <w:rStyle w:val="StyleUnderline"/>
        </w:rPr>
        <w:t xml:space="preserve">, </w:t>
      </w:r>
      <w:r w:rsidRPr="00100A2B">
        <w:rPr>
          <w:rStyle w:val="Emphasis"/>
        </w:rPr>
        <w:t xml:space="preserve">declining global </w:t>
      </w:r>
      <w:r w:rsidRPr="00C62F25">
        <w:rPr>
          <w:rStyle w:val="Emphasis"/>
          <w:highlight w:val="green"/>
        </w:rPr>
        <w:t>food stocks</w:t>
      </w:r>
      <w:r w:rsidRPr="00C62F25">
        <w:rPr>
          <w:rStyle w:val="StyleUnderline"/>
          <w:highlight w:val="green"/>
        </w:rPr>
        <w:t xml:space="preserve">, </w:t>
      </w:r>
      <w:r w:rsidRPr="00C62F25">
        <w:rPr>
          <w:rStyle w:val="Emphasis"/>
          <w:highlight w:val="green"/>
        </w:rPr>
        <w:t>loss of ecosystems</w:t>
      </w:r>
      <w:r w:rsidRPr="00100A2B">
        <w:rPr>
          <w:rStyle w:val="StyleUnderline"/>
        </w:rPr>
        <w:t xml:space="preserve"> and biodiversity, and </w:t>
      </w:r>
      <w:r w:rsidRPr="00C62F25">
        <w:rPr>
          <w:rStyle w:val="Emphasis"/>
          <w:highlight w:val="green"/>
        </w:rPr>
        <w:t>life-threatening sea level rise</w:t>
      </w:r>
      <w:r w:rsidRPr="00C62F25">
        <w:rPr>
          <w:highlight w:val="green"/>
        </w:rPr>
        <w:t>.”</w:t>
      </w:r>
      <w:r w:rsidRPr="00100A2B">
        <w:t xml:space="preserve"> And the report cautioned that, “</w:t>
      </w:r>
      <w:r w:rsidRPr="00100A2B">
        <w:rPr>
          <w:rStyle w:val="StyleUnderline"/>
        </w:rPr>
        <w:t xml:space="preserve">there is also </w:t>
      </w:r>
      <w:r w:rsidRPr="00C62F25">
        <w:rPr>
          <w:rStyle w:val="Emphasis"/>
          <w:highlight w:val="green"/>
        </w:rPr>
        <w:t>no certainty</w:t>
      </w:r>
      <w:r w:rsidRPr="00100A2B">
        <w:rPr>
          <w:rStyle w:val="Emphasis"/>
        </w:rPr>
        <w:t xml:space="preserve"> that </w:t>
      </w:r>
      <w:r w:rsidRPr="00C62F25">
        <w:rPr>
          <w:rStyle w:val="Emphasis"/>
          <w:highlight w:val="green"/>
        </w:rPr>
        <w:t>adaptation</w:t>
      </w:r>
      <w:r w:rsidRPr="00100A2B">
        <w:rPr>
          <w:rStyle w:val="Emphasis"/>
        </w:rPr>
        <w:t xml:space="preserve"> to a 4-C world </w:t>
      </w:r>
      <w:r w:rsidRPr="00C62F25">
        <w:rPr>
          <w:rStyle w:val="Emphasis"/>
          <w:highlight w:val="green"/>
        </w:rPr>
        <w:t>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w:t>
      </w:r>
      <w:r w:rsidRPr="00C62F25">
        <w:rPr>
          <w:rStyle w:val="StyleUnderline"/>
          <w:highlight w:val="green"/>
        </w:rPr>
        <w:t>incompatible with an organized</w:t>
      </w:r>
      <w:r w:rsidRPr="00100A2B">
        <w:rPr>
          <w:rStyle w:val="StyleUnderline"/>
        </w:rPr>
        <w:t xml:space="preserve">, equitable, and civilized </w:t>
      </w:r>
      <w:r w:rsidRPr="00C62F25">
        <w:rPr>
          <w:rStyle w:val="StyleUnderline"/>
          <w:highlight w:val="green"/>
        </w:rPr>
        <w:t>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brutal heat waves that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C62F25">
        <w:rPr>
          <w:rStyle w:val="StyleUnderline"/>
          <w:highlight w:val="green"/>
        </w:rPr>
        <w:t>staple crops</w:t>
      </w:r>
      <w:r w:rsidRPr="00100A2B">
        <w:rPr>
          <w:rStyle w:val="StyleUnderline"/>
        </w:rPr>
        <w:t xml:space="preserve"> to </w:t>
      </w:r>
      <w:r w:rsidRPr="00C62F25">
        <w:rPr>
          <w:rStyle w:val="StyleUnderline"/>
          <w:highlight w:val="green"/>
        </w:rPr>
        <w:t xml:space="preserve">suffer </w:t>
      </w:r>
      <w:r w:rsidRPr="00C62F25">
        <w:rPr>
          <w:rStyle w:val="Emphasis"/>
          <w:highlight w:val="gree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C62F25">
        <w:rPr>
          <w:rStyle w:val="StyleUnderline"/>
          <w:highlight w:val="green"/>
        </w:rPr>
        <w:t>losses</w:t>
      </w:r>
      <w:r w:rsidRPr="00100A2B">
        <w:rPr>
          <w:rStyle w:val="StyleUnderline"/>
        </w:rPr>
        <w:t xml:space="preserve"> could easily </w:t>
      </w:r>
      <w:r w:rsidRPr="00711962">
        <w:rPr>
          <w:rStyle w:val="StyleUnderline"/>
        </w:rPr>
        <w:t>turn out</w:t>
      </w:r>
      <w:r w:rsidRPr="00100A2B">
        <w:rPr>
          <w:rStyle w:val="StyleUnderline"/>
        </w:rPr>
        <w:t xml:space="preserve"> to be </w:t>
      </w:r>
      <w:r w:rsidRPr="00C62F25">
        <w:rPr>
          <w:rStyle w:val="StyleUnderline"/>
          <w:highlight w:val="green"/>
        </w:rPr>
        <w:t>more severe than</w:t>
      </w:r>
      <w:r w:rsidRPr="00100A2B">
        <w:rPr>
          <w:rStyle w:val="StyleUnderline"/>
        </w:rPr>
        <w:t xml:space="preserve"> the models have </w:t>
      </w:r>
      <w:r w:rsidRPr="00C62F25">
        <w:rPr>
          <w:rStyle w:val="StyleUnderline"/>
          <w:highlight w:val="green"/>
        </w:rPr>
        <w:t>predicted</w:t>
      </w:r>
      <w:r w:rsidRPr="00100A2B">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w:t>
      </w:r>
      <w:r w:rsidRPr="00100A2B">
        <w:lastRenderedPageBreak/>
        <w:t xml:space="preserve">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C62F25">
        <w:rPr>
          <w:rStyle w:val="StyleUnderline"/>
          <w:highlight w:val="green"/>
        </w:rPr>
        <w:t xml:space="preserve">we are headed for </w:t>
      </w:r>
      <w:r w:rsidRPr="00C30565">
        <w:rPr>
          <w:rStyle w:val="Emphasis"/>
        </w:rPr>
        <w:t xml:space="preserve">even </w:t>
      </w:r>
      <w:r w:rsidRPr="00C62F25">
        <w:rPr>
          <w:rStyle w:val="Emphasis"/>
          <w:highlight w:val="green"/>
        </w:rPr>
        <w:t>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 xml:space="preserve">6 degrees of </w:t>
      </w:r>
      <w:r w:rsidRPr="00C62F25">
        <w:rPr>
          <w:rStyle w:val="StyleUnderline"/>
          <w:highlight w:val="green"/>
        </w:rPr>
        <w:t>warming</w:t>
      </w:r>
      <w:r w:rsidRPr="00100A2B">
        <w:rPr>
          <w:rStyle w:val="StyleUnderline"/>
        </w:rPr>
        <w:t xml:space="preserve"> is likely to </w:t>
      </w:r>
      <w:r w:rsidRPr="00C62F25">
        <w:rPr>
          <w:rStyle w:val="StyleUnderline"/>
          <w:highlight w:val="green"/>
        </w:rPr>
        <w:t>set</w:t>
      </w:r>
      <w:r w:rsidRPr="00100A2B">
        <w:rPr>
          <w:rStyle w:val="StyleUnderline"/>
        </w:rPr>
        <w:t xml:space="preserve"> in motion </w:t>
      </w:r>
      <w:r w:rsidRPr="00C62F25">
        <w:rPr>
          <w:rStyle w:val="StyleUnderline"/>
          <w:highlight w:val="green"/>
        </w:rPr>
        <w:t>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C62F25">
        <w:rPr>
          <w:rStyle w:val="StyleUnderline"/>
          <w:highlight w:val="green"/>
        </w:rPr>
        <w:t>climate change has become</w:t>
      </w:r>
      <w:r w:rsidRPr="00C30565">
        <w:rPr>
          <w:rStyle w:val="StyleUnderline"/>
        </w:rPr>
        <w:t xml:space="preserve"> an </w:t>
      </w:r>
      <w:r w:rsidRPr="00C62F25">
        <w:rPr>
          <w:rStyle w:val="Emphasis"/>
          <w:highlight w:val="green"/>
        </w:rPr>
        <w:t xml:space="preserve">existential </w:t>
      </w:r>
      <w:r w:rsidRPr="00C30565">
        <w:rPr>
          <w:rStyle w:val="Emphasis"/>
        </w:rPr>
        <w:t>crisis for the human species</w:t>
      </w:r>
      <w:r w:rsidRPr="00C30565">
        <w:t>.</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w:t>
      </w:r>
      <w:r w:rsidRPr="00C62F25">
        <w:rPr>
          <w:rStyle w:val="StyleUnderline"/>
          <w:highlight w:val="green"/>
        </w:rPr>
        <w:t xml:space="preserve">a </w:t>
      </w:r>
      <w:r w:rsidRPr="00C62F25">
        <w:rPr>
          <w:rStyle w:val="Emphasis"/>
          <w:highlight w:val="green"/>
        </w:rPr>
        <w:t>clear and present danger to civilization</w:t>
      </w:r>
      <w:r w:rsidRPr="00C62F25">
        <w:rPr>
          <w:highlight w:val="green"/>
        </w:rPr>
        <w:t>.”</w:t>
      </w:r>
    </w:p>
    <w:p w14:paraId="3614E81D" w14:textId="77777777" w:rsidR="00B55CCB" w:rsidRPr="00B21EAD" w:rsidRDefault="00B55CCB" w:rsidP="00B55CCB">
      <w:pPr>
        <w:rPr>
          <w:sz w:val="16"/>
        </w:rPr>
      </w:pPr>
    </w:p>
    <w:p w14:paraId="5B196192" w14:textId="77777777" w:rsidR="00B55CCB" w:rsidRDefault="00B55CCB" w:rsidP="00B55CCB">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77C1115A" w14:textId="77777777" w:rsidR="00B55CCB" w:rsidRPr="00C460B7" w:rsidRDefault="00B55CCB" w:rsidP="00B55CCB">
      <w:pPr>
        <w:rPr>
          <w:rStyle w:val="Style13ptBold"/>
        </w:rPr>
      </w:pPr>
      <w:r>
        <w:rPr>
          <w:rStyle w:val="Style13ptBold"/>
        </w:rPr>
        <w:t xml:space="preserve">Tillman 19 </w:t>
      </w:r>
      <w:r w:rsidRPr="00C460B7">
        <w:rPr>
          <w:rStyle w:val="Style13ptBold"/>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sz w:val="16"/>
          <w:szCs w:val="16"/>
        </w:rPr>
        <w:t>) “</w:t>
      </w:r>
      <w:r w:rsidRPr="00C460B7">
        <w:rPr>
          <w:szCs w:val="16"/>
        </w:rPr>
        <w:t>Tons of Water in Asteroids Could Fuel Satellites, Space Exploration,” Space, 9/29/2019] JL</w:t>
      </w:r>
    </w:p>
    <w:p w14:paraId="44C39870" w14:textId="77777777" w:rsidR="00B55CCB" w:rsidRPr="00C460B7" w:rsidRDefault="00B55CCB" w:rsidP="00B55CCB">
      <w:r w:rsidRPr="00C460B7">
        <w:rPr>
          <w:rStyle w:val="StyleUnderline"/>
        </w:rPr>
        <w:t xml:space="preserve">When it comes to mining space </w:t>
      </w:r>
      <w:r w:rsidRPr="00C62F25">
        <w:rPr>
          <w:rStyle w:val="StyleUnderline"/>
          <w:highlight w:val="green"/>
        </w:rPr>
        <w:t xml:space="preserve">for water, </w:t>
      </w:r>
      <w:r w:rsidRPr="00C62F25">
        <w:rPr>
          <w:rStyle w:val="Emphasis"/>
          <w:highlight w:val="green"/>
        </w:rPr>
        <w:t>the best target</w:t>
      </w:r>
      <w:r w:rsidRPr="00C62F25">
        <w:rPr>
          <w:rStyle w:val="StyleUnderline"/>
          <w:highlight w:val="green"/>
        </w:rPr>
        <w:t xml:space="preserve"> may</w:t>
      </w:r>
      <w:r w:rsidRPr="00C460B7">
        <w:rPr>
          <w:rStyle w:val="StyleUnderline"/>
        </w:rPr>
        <w:t xml:space="preserve"> not be the moon: Entrepreneurs' richest options are likely to </w:t>
      </w:r>
      <w:r w:rsidRPr="00C62F25">
        <w:rPr>
          <w:rStyle w:val="StyleUnderline"/>
          <w:highlight w:val="green"/>
        </w:rPr>
        <w:t>be </w:t>
      </w:r>
      <w:r w:rsidRPr="00C62F25">
        <w:rPr>
          <w:rStyle w:val="Emphasis"/>
          <w:highlight w:val="green"/>
        </w:rPr>
        <w:t>asteroids</w:t>
      </w:r>
      <w:r w:rsidRPr="00C460B7">
        <w:rPr>
          <w:rStyle w:val="StyleUnderline"/>
        </w:rPr>
        <w:t> that are larger and closer to Earth</w:t>
      </w:r>
      <w:r w:rsidRPr="00C460B7">
        <w:t>.</w:t>
      </w:r>
    </w:p>
    <w:p w14:paraId="1EBBEC83" w14:textId="77777777" w:rsidR="00B55CCB" w:rsidRPr="00C460B7" w:rsidRDefault="00B55CCB" w:rsidP="00B55CCB">
      <w:pPr>
        <w:rPr>
          <w:sz w:val="12"/>
        </w:rPr>
      </w:pPr>
      <w:r w:rsidRPr="00C460B7">
        <w:rPr>
          <w:sz w:val="12"/>
        </w:rPr>
        <w:t xml:space="preserve">A recent study suggested that </w:t>
      </w:r>
      <w:r w:rsidRPr="00C460B7">
        <w:rPr>
          <w:rStyle w:val="StyleUnderline"/>
        </w:rPr>
        <w:t xml:space="preserve">roughly </w:t>
      </w:r>
      <w:r w:rsidRPr="00A221BD">
        <w:rPr>
          <w:rStyle w:val="StyleUnderline"/>
        </w:rPr>
        <w:t>1,000 water-rich, or hydrated, asteroids near our planet are easier to reach than the lunar surface is. While most of these space rocks are only a few feet in size, more than 25 of them should be large enough to each provide significant water</w:t>
      </w:r>
      <w:r w:rsidRPr="00A221BD">
        <w:rPr>
          <w:sz w:val="12"/>
        </w:rPr>
        <w:t xml:space="preserve">. Altogether, </w:t>
      </w:r>
      <w:r w:rsidRPr="00A221BD">
        <w:rPr>
          <w:rStyle w:val="StyleUnderline"/>
        </w:rPr>
        <w:t>the water locked in these asteroids should be enough to fill somewhere around 320,000 Olympics-size swimming pools</w:t>
      </w:r>
      <w:r w:rsidRPr="00C460B7">
        <w:rPr>
          <w:sz w:val="12"/>
        </w:rPr>
        <w:t xml:space="preserve"> — significantly more than the amount of water locked up at the lunar poles, the new research suggested.</w:t>
      </w:r>
    </w:p>
    <w:p w14:paraId="2A6D1FAE" w14:textId="77777777" w:rsidR="00B55CCB" w:rsidRPr="00C460B7" w:rsidRDefault="00B55CCB" w:rsidP="00B55CCB">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xml:space="preserve">. If engineers can figure out how to mine water from these space rocks, they could </w:t>
      </w:r>
      <w:r w:rsidRPr="00C460B7">
        <w:rPr>
          <w:sz w:val="12"/>
        </w:rPr>
        <w:lastRenderedPageBreak/>
        <w:t xml:space="preserve">produce a source of ready fuel in space that would allow spacecraft designers to build refuelable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376511A1" w14:textId="77777777" w:rsidR="00B55CCB" w:rsidRPr="00C460B7" w:rsidRDefault="00B55CCB" w:rsidP="00B55CCB">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3B6228E7" w14:textId="77777777" w:rsidR="00B55CCB" w:rsidRPr="00C460B7" w:rsidRDefault="00B55CCB" w:rsidP="00B55CCB">
      <w:pPr>
        <w:rPr>
          <w:sz w:val="12"/>
        </w:rPr>
      </w:pPr>
      <w:r w:rsidRPr="00C460B7">
        <w:rPr>
          <w:sz w:val="12"/>
        </w:rPr>
        <w:t xml:space="preserve">According to the United Nations Office for Outer Space Affairs, </w:t>
      </w:r>
      <w:r w:rsidRPr="00C62F25">
        <w:rPr>
          <w:rStyle w:val="Emphasis"/>
          <w:highlight w:val="green"/>
        </w:rPr>
        <w:t>more than 5,200</w:t>
      </w:r>
      <w:r w:rsidRPr="00C460B7">
        <w:rPr>
          <w:rStyle w:val="Emphasis"/>
        </w:rPr>
        <w:t xml:space="preserve"> of the </w:t>
      </w:r>
      <w:r w:rsidRPr="00C62F25">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62F25">
        <w:rPr>
          <w:rStyle w:val="Emphasis"/>
          <w:highlight w:val="green"/>
        </w:rPr>
        <w:t>they</w:t>
      </w:r>
      <w:r w:rsidRPr="00C460B7">
        <w:t xml:space="preserve"> </w:t>
      </w:r>
      <w:r w:rsidRPr="00C460B7">
        <w:rPr>
          <w:sz w:val="12"/>
          <w:szCs w:val="12"/>
        </w:rPr>
        <w:t xml:space="preserve">are either lowered into destructive orbits or left to </w:t>
      </w:r>
      <w:r w:rsidRPr="00C62F25">
        <w:rPr>
          <w:rStyle w:val="Emphasis"/>
          <w:highlight w:val="green"/>
        </w:rPr>
        <w:t>become space junk</w:t>
      </w:r>
      <w:r w:rsidRPr="00C460B7">
        <w:rPr>
          <w:sz w:val="12"/>
        </w:rPr>
        <w:t>, useless debris with the potential to cause enormous problems for working satellites. </w:t>
      </w:r>
      <w:r w:rsidRPr="00C62F25">
        <w:rPr>
          <w:rStyle w:val="Emphasis"/>
          <w:highlight w:val="green"/>
        </w:rPr>
        <w:t>Refueling sat</w:t>
      </w:r>
      <w:r w:rsidRPr="00C460B7">
        <w:rPr>
          <w:rStyle w:val="Emphasis"/>
        </w:rPr>
        <w:t>ellite</w:t>
      </w:r>
      <w:r w:rsidRPr="00C62F25">
        <w:rPr>
          <w:rStyle w:val="Emphasis"/>
          <w:highlight w:val="green"/>
        </w:rPr>
        <w:t>s in space could change that</w:t>
      </w:r>
      <w:r w:rsidRPr="00C460B7">
        <w:rPr>
          <w:rStyle w:val="Emphasis"/>
        </w:rPr>
        <w:t xml:space="preserve"> model, </w:t>
      </w:r>
      <w:r w:rsidRPr="00C62F25">
        <w:rPr>
          <w:rStyle w:val="Emphasis"/>
          <w:highlight w:val="green"/>
        </w:rPr>
        <w:t>replacing it with long-lived, productive orbiters</w:t>
      </w:r>
      <w:r w:rsidRPr="00C460B7">
        <w:rPr>
          <w:sz w:val="12"/>
        </w:rPr>
        <w:t>.</w:t>
      </w:r>
    </w:p>
    <w:p w14:paraId="3FC7F079" w14:textId="77777777" w:rsidR="00B55CCB" w:rsidRPr="00C460B7" w:rsidRDefault="00B55CCB" w:rsidP="00B55CCB">
      <w:pPr>
        <w:rPr>
          <w:sz w:val="12"/>
        </w:rPr>
      </w:pPr>
      <w:r w:rsidRPr="00C460B7">
        <w:rPr>
          <w:sz w:val="12"/>
        </w:rPr>
        <w:t>"</w:t>
      </w:r>
      <w:r w:rsidRPr="00C62F25">
        <w:rPr>
          <w:rStyle w:val="StyleUnderline"/>
          <w:highlight w:val="green"/>
        </w:rPr>
        <w:t>It's easier to bring fuel from asteroids to g</w:t>
      </w:r>
      <w:r w:rsidRPr="00C460B7">
        <w:rPr>
          <w:rStyle w:val="StyleUnderline"/>
        </w:rPr>
        <w:t>eo</w:t>
      </w:r>
      <w:r w:rsidRPr="00C62F25">
        <w:rPr>
          <w:rStyle w:val="StyleUnderline"/>
          <w:highlight w:val="green"/>
        </w:rPr>
        <w:t>s</w:t>
      </w:r>
      <w:r w:rsidRPr="00C460B7">
        <w:rPr>
          <w:rStyle w:val="StyleUnderline"/>
        </w:rPr>
        <w:t xml:space="preserve">ynchronous </w:t>
      </w:r>
      <w:r w:rsidRPr="00C62F25">
        <w:rPr>
          <w:rStyle w:val="StyleUnderline"/>
          <w:highlight w:val="green"/>
        </w:rPr>
        <w:t>o</w:t>
      </w:r>
      <w:r w:rsidRPr="00C460B7">
        <w:rPr>
          <w:rStyle w:val="StyleUnderline"/>
        </w:rPr>
        <w:t xml:space="preserve">rbit </w:t>
      </w:r>
      <w:r w:rsidRPr="00C62F25">
        <w:rPr>
          <w:rStyle w:val="StyleUnderline"/>
          <w:highlight w:val="green"/>
        </w:rPr>
        <w:t>than</w:t>
      </w:r>
      <w:r w:rsidRPr="00C460B7">
        <w:rPr>
          <w:rStyle w:val="StyleUnderline"/>
        </w:rPr>
        <w:t xml:space="preserve"> from the surface of the </w:t>
      </w:r>
      <w:r w:rsidRPr="00C62F25">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74612187" w14:textId="77777777" w:rsidR="00B55CCB" w:rsidRPr="00C460B7" w:rsidRDefault="00B55CCB" w:rsidP="00B55CCB">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4D503480" w14:textId="77777777" w:rsidR="00B55CCB" w:rsidRPr="00C460B7" w:rsidRDefault="00B55CCB" w:rsidP="00B55CCB">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18FAE11A" w14:textId="77777777" w:rsidR="00B55CCB" w:rsidRPr="00C460B7" w:rsidRDefault="00B55CCB" w:rsidP="00B55CCB">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6B9A6AAD" w14:textId="77777777" w:rsidR="00B55CCB" w:rsidRPr="00C460B7" w:rsidRDefault="00B55CCB" w:rsidP="00B55CCB">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1DFB4C96" w14:textId="77777777" w:rsidR="00B55CCB" w:rsidRPr="00C460B7" w:rsidRDefault="00B55CCB" w:rsidP="00B55CCB">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4CB5D2F5" w14:textId="77777777" w:rsidR="00B55CCB" w:rsidRPr="00C460B7" w:rsidRDefault="00B55CCB" w:rsidP="00B55CCB">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766AF13E" w14:textId="77777777" w:rsidR="00B55CCB" w:rsidRPr="00C460B7" w:rsidRDefault="00B55CCB" w:rsidP="00B55CCB">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7FB5DB78" w14:textId="77777777" w:rsidR="00B55CCB" w:rsidRDefault="00B55CCB" w:rsidP="00B55CCB">
      <w:pPr>
        <w:rPr>
          <w:sz w:val="12"/>
        </w:rPr>
      </w:pPr>
      <w:r w:rsidRPr="00C460B7">
        <w:rPr>
          <w:sz w:val="12"/>
        </w:rPr>
        <w:t xml:space="preserve">"It seems likely that </w:t>
      </w:r>
      <w:r w:rsidRPr="00C460B7">
        <w:rPr>
          <w:rStyle w:val="StyleUnderline"/>
        </w:rPr>
        <w:t xml:space="preserve">the plan for these </w:t>
      </w:r>
      <w:r w:rsidRPr="00C62F25">
        <w:rPr>
          <w:rStyle w:val="StyleUnderline"/>
          <w:highlight w:val="green"/>
        </w:rPr>
        <w:t>companies will</w:t>
      </w:r>
      <w:r w:rsidRPr="00C460B7">
        <w:rPr>
          <w:rStyle w:val="StyleUnderline"/>
        </w:rPr>
        <w:t xml:space="preserve"> be to </w:t>
      </w:r>
      <w:r w:rsidRPr="00C62F25">
        <w:rPr>
          <w:rStyle w:val="StyleUnderline"/>
          <w:highlight w:val="green"/>
        </w:rPr>
        <w:t>find the largest accessible asteroid with mineable material</w:t>
      </w:r>
      <w:r w:rsidRPr="00C460B7">
        <w:rPr>
          <w:rStyle w:val="StyleUnderline"/>
        </w:rPr>
        <w:t xml:space="preserve"> with the expectation </w:t>
      </w:r>
      <w:r w:rsidRPr="00C62F25">
        <w:rPr>
          <w:rStyle w:val="StyleUnderline"/>
          <w:highlight w:val="green"/>
        </w:rPr>
        <w:t>that</w:t>
      </w:r>
      <w:r w:rsidRPr="00C460B7">
        <w:rPr>
          <w:rStyle w:val="StyleUnderline"/>
        </w:rPr>
        <w:t xml:space="preserve"> it </w:t>
      </w:r>
      <w:r w:rsidRPr="00C62F25">
        <w:rPr>
          <w:rStyle w:val="StyleUnderline"/>
          <w:highlight w:val="green"/>
        </w:rPr>
        <w:t>will be</w:t>
      </w:r>
      <w:r w:rsidRPr="00C460B7">
        <w:rPr>
          <w:rStyle w:val="StyleUnderline"/>
        </w:rPr>
        <w:t xml:space="preserve"> more </w:t>
      </w:r>
      <w:r w:rsidRPr="00C62F25">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7EB185D9" w14:textId="77777777" w:rsidR="00B55CCB" w:rsidRPr="0074704C" w:rsidRDefault="00B55CCB" w:rsidP="00B55CCB">
      <w:pPr>
        <w:pStyle w:val="Heading4"/>
        <w:rPr>
          <w:u w:val="single"/>
        </w:rPr>
      </w:pPr>
      <w:r>
        <w:t xml:space="preserve">Inevitable water shortages cause </w:t>
      </w:r>
      <w:r w:rsidRPr="0074704C">
        <w:rPr>
          <w:u w:val="single"/>
        </w:rPr>
        <w:t>hydro-political conflict escalation</w:t>
      </w:r>
      <w:r>
        <w:t xml:space="preserve"> which goes </w:t>
      </w:r>
      <w:r w:rsidRPr="0074704C">
        <w:rPr>
          <w:u w:val="single"/>
        </w:rPr>
        <w:t>nuclear</w:t>
      </w:r>
    </w:p>
    <w:p w14:paraId="7B68CE63" w14:textId="77777777" w:rsidR="00B55CCB" w:rsidRPr="004D6836" w:rsidRDefault="00B55CCB" w:rsidP="00B55CCB">
      <w:pPr>
        <w:rPr>
          <w:rStyle w:val="Style13ptBold"/>
          <w:sz w:val="16"/>
          <w:szCs w:val="16"/>
        </w:rPr>
      </w:pPr>
      <w:r>
        <w:rPr>
          <w:rStyle w:val="Style13ptBold"/>
        </w:rPr>
        <w:t xml:space="preserve">Jamail 19 </w:t>
      </w:r>
      <w:r w:rsidRPr="004D6836">
        <w:rPr>
          <w:rStyle w:val="Style13ptBold"/>
          <w:sz w:val="16"/>
          <w:szCs w:val="16"/>
        </w:rPr>
        <w:t xml:space="preserve">[(Dahr,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sz w:val="16"/>
          <w:szCs w:val="16"/>
        </w:rPr>
        <w:t>) “</w:t>
      </w:r>
      <w:r w:rsidRPr="004D6836">
        <w:rPr>
          <w:szCs w:val="16"/>
        </w:rPr>
        <w:t>The World Is on the Brink of Widespread Water Wars,” Truth Out, 2/11/2019] JL</w:t>
      </w:r>
    </w:p>
    <w:p w14:paraId="7EC2B634" w14:textId="77777777" w:rsidR="00B55CCB" w:rsidRPr="00114552" w:rsidRDefault="00B55CCB" w:rsidP="00B55CCB">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C62F25">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C62F25">
        <w:rPr>
          <w:rStyle w:val="StyleUnderline"/>
          <w:highlight w:val="green"/>
        </w:rPr>
        <w:t>Food price spikes</w:t>
      </w:r>
      <w:r w:rsidRPr="00114552">
        <w:rPr>
          <w:rStyle w:val="StyleUnderline"/>
        </w:rPr>
        <w:t xml:space="preserve"> caused by droughts can </w:t>
      </w:r>
      <w:r w:rsidRPr="00C62F25">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0ED4EE0B" w14:textId="77777777" w:rsidR="00B55CCB" w:rsidRPr="00114552" w:rsidRDefault="00B55CCB" w:rsidP="00B55CCB">
      <w:pPr>
        <w:rPr>
          <w:sz w:val="12"/>
        </w:rPr>
      </w:pPr>
      <w:r w:rsidRPr="00114552">
        <w:rPr>
          <w:sz w:val="12"/>
        </w:rPr>
        <w:t xml:space="preserve">Meanwhile, </w:t>
      </w:r>
      <w:r w:rsidRPr="00114552">
        <w:rPr>
          <w:rStyle w:val="StyleUnderline"/>
        </w:rPr>
        <w:t>a study published in the journal Global Environmental Change, looked at how “</w:t>
      </w:r>
      <w:r w:rsidRPr="00C62F25">
        <w:rPr>
          <w:rStyle w:val="StyleUnderline"/>
          <w:highlight w:val="green"/>
        </w:rPr>
        <w:t>hydro-political issues</w:t>
      </w:r>
      <w:r w:rsidRPr="00114552">
        <w:rPr>
          <w:sz w:val="12"/>
        </w:rPr>
        <w:t xml:space="preserve">” — including tensions and potential conflicts — </w:t>
      </w:r>
      <w:r w:rsidRPr="00C62F25">
        <w:rPr>
          <w:rStyle w:val="StyleUnderline"/>
          <w:highlight w:val="green"/>
        </w:rPr>
        <w:t>could play out</w:t>
      </w:r>
      <w:r w:rsidRPr="00114552">
        <w:rPr>
          <w:rStyle w:val="StyleUnderline"/>
        </w:rPr>
        <w:t xml:space="preserve"> in countries expected to experience water shortages coupled </w:t>
      </w:r>
      <w:r w:rsidRPr="00C62F25">
        <w:rPr>
          <w:rStyle w:val="StyleUnderline"/>
          <w:highlight w:val="green"/>
        </w:rPr>
        <w:t>with high populations and pre-existing</w:t>
      </w:r>
      <w:r w:rsidRPr="00114552">
        <w:rPr>
          <w:rStyle w:val="StyleUnderline"/>
        </w:rPr>
        <w:t xml:space="preserve"> geopolitical </w:t>
      </w:r>
      <w:r w:rsidRPr="00C62F25">
        <w:rPr>
          <w:rStyle w:val="StyleUnderline"/>
          <w:highlight w:val="green"/>
        </w:rPr>
        <w:t>tensions</w:t>
      </w:r>
      <w:r w:rsidRPr="00114552">
        <w:rPr>
          <w:sz w:val="12"/>
        </w:rPr>
        <w:t>.</w:t>
      </w:r>
    </w:p>
    <w:p w14:paraId="19BCC6EF" w14:textId="77777777" w:rsidR="00B55CCB" w:rsidRPr="00114552" w:rsidRDefault="00B55CCB" w:rsidP="00B55CCB">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C62F25">
        <w:rPr>
          <w:rStyle w:val="StyleUnderline"/>
          <w:highlight w:val="green"/>
        </w:rPr>
        <w:t>escalating</w:t>
      </w:r>
      <w:r w:rsidRPr="00114552">
        <w:rPr>
          <w:rStyle w:val="StyleUnderline"/>
        </w:rPr>
        <w:t xml:space="preserve"> into </w:t>
      </w:r>
      <w:r w:rsidRPr="00C62F25">
        <w:rPr>
          <w:rStyle w:val="StyleUnderline"/>
          <w:highlight w:val="green"/>
        </w:rPr>
        <w:t>armed conflict</w:t>
      </w:r>
      <w:r w:rsidRPr="00114552">
        <w:rPr>
          <w:sz w:val="12"/>
        </w:rPr>
        <w:t xml:space="preserve"> in cross-boundary river basins in places around the world </w:t>
      </w:r>
      <w:r w:rsidRPr="00C62F25">
        <w:rPr>
          <w:rStyle w:val="StyleUnderline"/>
          <w:highlight w:val="green"/>
        </w:rPr>
        <w:t>by</w:t>
      </w:r>
      <w:r w:rsidRPr="00114552">
        <w:rPr>
          <w:sz w:val="12"/>
        </w:rPr>
        <w:t xml:space="preserve"> 74.9 to </w:t>
      </w:r>
      <w:r w:rsidRPr="00C62F25">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7A28755E" w14:textId="77777777" w:rsidR="00B55CCB" w:rsidRPr="00114552" w:rsidRDefault="00B55CCB" w:rsidP="00B55CCB">
      <w:pPr>
        <w:rPr>
          <w:sz w:val="14"/>
        </w:rPr>
      </w:pPr>
      <w:r w:rsidRPr="00114552">
        <w:rPr>
          <w:rStyle w:val="StyleUnderline"/>
        </w:rPr>
        <w:lastRenderedPageBreak/>
        <w:t xml:space="preserve">These areas include regions situated around primary rivers </w:t>
      </w:r>
      <w:r w:rsidRPr="00C62F25">
        <w:rPr>
          <w:rStyle w:val="StyleUnderline"/>
          <w:highlight w:val="green"/>
        </w:rPr>
        <w:t>in Asia</w:t>
      </w:r>
      <w:r w:rsidRPr="00114552">
        <w:rPr>
          <w:rStyle w:val="StyleUnderline"/>
        </w:rPr>
        <w:t xml:space="preserve"> and </w:t>
      </w:r>
      <w:r w:rsidRPr="00C62F25">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7D2BA057" w14:textId="77777777" w:rsidR="00B55CCB" w:rsidRPr="00114552" w:rsidRDefault="00B55CCB" w:rsidP="00B55CCB">
      <w:pPr>
        <w:rPr>
          <w:sz w:val="12"/>
        </w:rPr>
      </w:pPr>
      <w:r w:rsidRPr="00114552">
        <w:rPr>
          <w:sz w:val="12"/>
        </w:rPr>
        <w:t xml:space="preserve">Consider the fact that </w:t>
      </w:r>
      <w:r w:rsidRPr="00114552">
        <w:rPr>
          <w:rStyle w:val="StyleUnderline"/>
        </w:rPr>
        <w:t xml:space="preserve">11 countries share </w:t>
      </w:r>
      <w:r w:rsidRPr="00C62F25">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0DB319ED" w14:textId="77777777" w:rsidR="00B55CCB" w:rsidRPr="00114552" w:rsidRDefault="00B55CCB" w:rsidP="00B55CCB">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C62F25">
        <w:rPr>
          <w:rStyle w:val="StyleUnderline"/>
          <w:highlight w:val="green"/>
        </w:rPr>
        <w:t>the</w:t>
      </w:r>
      <w:r w:rsidRPr="00114552">
        <w:rPr>
          <w:rStyle w:val="StyleUnderline"/>
        </w:rPr>
        <w:t xml:space="preserve"> </w:t>
      </w:r>
      <w:r w:rsidRPr="00114552">
        <w:rPr>
          <w:rStyle w:val="Emphasis"/>
        </w:rPr>
        <w:t xml:space="preserve">southwestern </w:t>
      </w:r>
      <w:r w:rsidRPr="00C62F25">
        <w:rPr>
          <w:rStyle w:val="Emphasis"/>
          <w:highlight w:val="green"/>
        </w:rPr>
        <w:t>US and</w:t>
      </w:r>
      <w:r w:rsidRPr="00114552">
        <w:rPr>
          <w:rStyle w:val="Emphasis"/>
        </w:rPr>
        <w:t xml:space="preserve"> northern </w:t>
      </w:r>
      <w:r w:rsidRPr="00C62F25">
        <w:rPr>
          <w:rStyle w:val="Emphasis"/>
          <w:highlight w:val="green"/>
        </w:rPr>
        <w:t>Mexico</w:t>
      </w:r>
      <w:r w:rsidRPr="00114552">
        <w:rPr>
          <w:rStyle w:val="StyleUnderline"/>
        </w:rPr>
        <w:t>, around the Colorado River</w:t>
      </w:r>
      <w:r w:rsidRPr="00114552">
        <w:rPr>
          <w:sz w:val="12"/>
        </w:rPr>
        <w:t>.</w:t>
      </w:r>
    </w:p>
    <w:p w14:paraId="2AF6575D" w14:textId="77777777" w:rsidR="00B55CCB" w:rsidRPr="00114552" w:rsidRDefault="00B55CCB" w:rsidP="00B55CCB">
      <w:pPr>
        <w:rPr>
          <w:sz w:val="12"/>
        </w:rPr>
      </w:pPr>
      <w:r w:rsidRPr="00114552">
        <w:rPr>
          <w:sz w:val="12"/>
        </w:rPr>
        <w:t xml:space="preserve">Potential </w:t>
      </w:r>
      <w:r w:rsidRPr="00114552">
        <w:rPr>
          <w:rStyle w:val="StyleUnderline"/>
        </w:rPr>
        <w:t xml:space="preserve">tensions are particularly worrisome in </w:t>
      </w:r>
      <w:r w:rsidRPr="00C62F25">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47826273" w14:textId="77777777" w:rsidR="00B55CCB" w:rsidRPr="00114552" w:rsidRDefault="00B55CCB" w:rsidP="00B55CCB">
      <w:pPr>
        <w:rPr>
          <w:sz w:val="12"/>
        </w:rPr>
      </w:pPr>
      <w:r w:rsidRPr="00114552">
        <w:rPr>
          <w:sz w:val="12"/>
        </w:rPr>
        <w:t xml:space="preserve">However, </w:t>
      </w:r>
      <w:r w:rsidRPr="00C62F25">
        <w:rPr>
          <w:rStyle w:val="StyleUnderline"/>
          <w:highlight w:val="green"/>
        </w:rPr>
        <w:t>water claims have been central to their</w:t>
      </w:r>
      <w:r w:rsidRPr="00114552">
        <w:rPr>
          <w:rStyle w:val="StyleUnderline"/>
        </w:rPr>
        <w:t xml:space="preserve"> ongoing, burning </w:t>
      </w:r>
      <w:r w:rsidRPr="00C62F25">
        <w:rPr>
          <w:rStyle w:val="StyleUnderline"/>
          <w:highlight w:val="green"/>
        </w:rPr>
        <w:t>dispute over</w:t>
      </w:r>
      <w:r w:rsidRPr="00114552">
        <w:rPr>
          <w:rStyle w:val="StyleUnderline"/>
        </w:rPr>
        <w:t xml:space="preserve"> the </w:t>
      </w:r>
      <w:r w:rsidRPr="00C62F25">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7007C38B" w14:textId="77777777" w:rsidR="00B55CCB" w:rsidRPr="00114552" w:rsidRDefault="00B55CCB" w:rsidP="00B55CCB">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74E5AFAB" w14:textId="77777777" w:rsidR="00B55CCB" w:rsidRPr="00114552" w:rsidRDefault="00B55CCB" w:rsidP="00B55CCB">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C62F25">
        <w:rPr>
          <w:rStyle w:val="StyleUnderline"/>
          <w:highlight w:val="green"/>
        </w:rPr>
        <w:t>due to</w:t>
      </w:r>
      <w:r w:rsidRPr="00114552">
        <w:rPr>
          <w:rStyle w:val="StyleUnderline"/>
        </w:rPr>
        <w:t xml:space="preserve"> the </w:t>
      </w:r>
      <w:r w:rsidRPr="00C62F25">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2A911CD9" w14:textId="77777777" w:rsidR="00B55CCB" w:rsidRPr="00114552" w:rsidRDefault="00B55CCB" w:rsidP="00B55CCB">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1C0C6FB3" w14:textId="77777777" w:rsidR="00B55CCB" w:rsidRPr="00114552" w:rsidRDefault="00B55CCB" w:rsidP="00B55CCB">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2425E8B7" w14:textId="594E1F51" w:rsidR="00B55CCB" w:rsidRDefault="00B55CCB" w:rsidP="00B55CCB">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C62F25">
        <w:rPr>
          <w:rStyle w:val="Emphasis"/>
          <w:highlight w:val="green"/>
        </w:rPr>
        <w:t>water wars that</w:t>
      </w:r>
      <w:r w:rsidRPr="00114552">
        <w:rPr>
          <w:rStyle w:val="Emphasis"/>
        </w:rPr>
        <w:t xml:space="preserve"> could </w:t>
      </w:r>
      <w:r w:rsidRPr="00C62F25">
        <w:rPr>
          <w:rStyle w:val="Emphasis"/>
          <w:highlight w:val="green"/>
        </w:rPr>
        <w:t>spark nuclear exchanges are</w:t>
      </w:r>
      <w:r w:rsidRPr="00114552">
        <w:rPr>
          <w:rStyle w:val="Emphasis"/>
        </w:rPr>
        <w:t xml:space="preserve"> now</w:t>
      </w:r>
      <w:r w:rsidRPr="00114552">
        <w:rPr>
          <w:sz w:val="12"/>
        </w:rPr>
        <w:t xml:space="preserve"> becoming </w:t>
      </w:r>
      <w:r w:rsidRPr="00C62F25">
        <w:rPr>
          <w:rStyle w:val="Emphasis"/>
          <w:highlight w:val="green"/>
        </w:rPr>
        <w:t>possible</w:t>
      </w:r>
      <w:r w:rsidRPr="00114552">
        <w:rPr>
          <w:sz w:val="12"/>
        </w:rPr>
        <w:t>.</w:t>
      </w:r>
    </w:p>
    <w:p w14:paraId="7A6F77F4" w14:textId="77777777" w:rsidR="004733D7" w:rsidRPr="004733D7" w:rsidRDefault="004733D7" w:rsidP="004733D7"/>
    <w:p w14:paraId="02A40A8A" w14:textId="395EE9FD" w:rsidR="00A95652" w:rsidRDefault="001402B3" w:rsidP="001402B3">
      <w:pPr>
        <w:pStyle w:val="Heading1"/>
      </w:pPr>
      <w:r>
        <w:lastRenderedPageBreak/>
        <w:t>AFF</w:t>
      </w:r>
    </w:p>
    <w:p w14:paraId="6F70DFA6" w14:textId="3BF0EC72" w:rsidR="00977817" w:rsidRDefault="00985547" w:rsidP="00985547">
      <w:pPr>
        <w:pStyle w:val="Heading2"/>
      </w:pPr>
      <w:r>
        <w:lastRenderedPageBreak/>
        <w:t>Adv 1</w:t>
      </w:r>
    </w:p>
    <w:p w14:paraId="24ABA303" w14:textId="731AE590" w:rsidR="001450F6" w:rsidRPr="001450F6" w:rsidRDefault="001450F6" w:rsidP="001450F6">
      <w:pPr>
        <w:pStyle w:val="Heading3"/>
      </w:pPr>
      <w:r>
        <w:t>T/l</w:t>
      </w:r>
    </w:p>
    <w:p w14:paraId="185525BA" w14:textId="2091DE8A" w:rsidR="000907A8" w:rsidRPr="005D198F" w:rsidRDefault="000907A8" w:rsidP="000907A8">
      <w:pPr>
        <w:pStyle w:val="Heading4"/>
        <w:rPr>
          <w:rFonts w:cs="Calibri"/>
        </w:rPr>
      </w:pPr>
      <w:r>
        <w:rPr>
          <w:rFonts w:cs="Calibri"/>
        </w:rPr>
        <w:t>Can’t solve collisions – their evidence is about NASA</w:t>
      </w:r>
      <w:r w:rsidR="009E07F1">
        <w:rPr>
          <w:rFonts w:cs="Calibri"/>
        </w:rPr>
        <w:t xml:space="preserve"> - yellow</w:t>
      </w:r>
    </w:p>
    <w:p w14:paraId="1594FCDB" w14:textId="256D7BF0" w:rsidR="000907A8" w:rsidRPr="005D198F" w:rsidRDefault="000907A8" w:rsidP="000907A8">
      <w:r w:rsidRPr="000907A8">
        <w:rPr>
          <w:rStyle w:val="Style13ptBold"/>
        </w:rPr>
        <w:t>1AC Scoles 15</w:t>
      </w:r>
      <w:r w:rsidRPr="005D198F">
        <w:t xml:space="preserve"> [(Sarah</w:t>
      </w:r>
      <w:r>
        <w:t xml:space="preserve"> Scoles</w:t>
      </w:r>
      <w:r w:rsidRPr="005D198F">
        <w:t xml:space="preserve">, freelance science writer, contributor at Wired and Popular Science, author of the books Making Contact and They Are Already Here) “Dust from asteroid mining spells danger for satellites,” New Scientist, May 27, 2015, </w:t>
      </w:r>
      <w:hyperlink r:id="rId10" w:history="1">
        <w:r w:rsidRPr="005D198F">
          <w:rPr>
            <w:rStyle w:val="Hyperlink"/>
          </w:rPr>
          <w:t>https://www.newscientist.com/article/mg22630235-100-dust-from-asteroid-mining-spells-danger-for-satellites/</w:t>
        </w:r>
      </w:hyperlink>
      <w:r w:rsidRPr="005D198F">
        <w:t>] TDI</w:t>
      </w:r>
    </w:p>
    <w:p w14:paraId="0FB51E73" w14:textId="77777777" w:rsidR="000907A8" w:rsidRPr="005D198F" w:rsidRDefault="000907A8" w:rsidP="000907A8">
      <w:pPr>
        <w:pStyle w:val="ListParagraph"/>
        <w:numPr>
          <w:ilvl w:val="0"/>
          <w:numId w:val="12"/>
        </w:numPr>
      </w:pPr>
      <w:r>
        <w:t>S</w:t>
      </w:r>
      <w:r w:rsidRPr="005D198F">
        <w:t xml:space="preserve">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11" w:history="1">
        <w:r w:rsidRPr="005D198F">
          <w:rPr>
            <w:rStyle w:val="Hyperlink"/>
          </w:rPr>
          <w:t>https://arxiv.org/pdf/1505.03800.pdf</w:t>
        </w:r>
      </w:hyperlink>
    </w:p>
    <w:p w14:paraId="325DE0CB" w14:textId="77777777" w:rsidR="000907A8" w:rsidRPr="005D198F" w:rsidRDefault="000907A8" w:rsidP="000907A8">
      <w:r w:rsidRPr="00053F90">
        <w:rPr>
          <w:highlight w:val="yellow"/>
        </w:rPr>
        <w:t>N</w:t>
      </w:r>
      <w:r w:rsidRPr="000907A8">
        <w:rPr>
          <w:rStyle w:val="StyleUnderline"/>
          <w:highlight w:val="yellow"/>
        </w:rPr>
        <w:t>ASA chose</w:t>
      </w:r>
      <w:r w:rsidRPr="000907A8">
        <w:rPr>
          <w:rStyle w:val="StyleUnderline"/>
        </w:rPr>
        <w:t xml:space="preserve"> the second option for its </w:t>
      </w:r>
      <w:hyperlink r:id="rId12" w:history="1">
        <w:r w:rsidRPr="000907A8">
          <w:rPr>
            <w:rStyle w:val="StyleUnderline"/>
            <w:highlight w:val="yellow"/>
          </w:rPr>
          <w:t>Asteroid Redirect Mission</w:t>
        </w:r>
      </w:hyperlink>
      <w:r w:rsidRPr="005D198F">
        <w:t>, which aims to </w:t>
      </w:r>
      <w:hyperlink r:id="rId13" w:history="1">
        <w:r w:rsidRPr="005D198F">
          <w:rPr>
            <w:rStyle w:val="Hyperlink"/>
          </w:rPr>
          <w:t>pluck a boulder from an asteroid’s surface</w:t>
        </w:r>
      </w:hyperlink>
      <w:r w:rsidRPr="005D198F">
        <w:t xml:space="preserve"> and relocate it to a stable orbit around the moon. But </w:t>
      </w:r>
      <w:r w:rsidRPr="005D198F">
        <w:rPr>
          <w:rStyle w:val="StyleUnderline"/>
        </w:rPr>
        <w:t xml:space="preserve">an </w:t>
      </w:r>
      <w:r w:rsidRPr="00D95E5A">
        <w:rPr>
          <w:rStyle w:val="StyleUnderline"/>
          <w:highlight w:val="green"/>
        </w:rPr>
        <w:t>asteroid’s gravity is so weak</w:t>
      </w:r>
      <w:r w:rsidRPr="005D198F">
        <w:rPr>
          <w:rStyle w:val="StyleUnderline"/>
        </w:rPr>
        <w:t xml:space="preserve"> that it’s not hard for </w:t>
      </w:r>
      <w:r w:rsidRPr="00D95E5A">
        <w:rPr>
          <w:rStyle w:val="StyleUnderline"/>
          <w:highlight w:val="green"/>
        </w:rPr>
        <w:t>surface particles</w:t>
      </w:r>
      <w:r w:rsidRPr="005D198F">
        <w:rPr>
          <w:rStyle w:val="StyleUnderline"/>
        </w:rPr>
        <w:t xml:space="preserve"> to </w:t>
      </w:r>
      <w:r w:rsidRPr="00D95E5A">
        <w:rPr>
          <w:rStyle w:val="StyleUnderline"/>
          <w:highlight w:val="green"/>
        </w:rPr>
        <w:t>escape into space</w:t>
      </w:r>
      <w:r w:rsidRPr="005D198F">
        <w:t xml:space="preserve">. Now a </w:t>
      </w:r>
      <w:r w:rsidRPr="00053F90">
        <w:rPr>
          <w:rStyle w:val="StyleUnderline"/>
          <w:highlight w:val="yellow"/>
        </w:rPr>
        <w:t>new model warns</w:t>
      </w:r>
      <w:r w:rsidRPr="005D198F">
        <w:rPr>
          <w:rStyle w:val="StyleUnderline"/>
        </w:rPr>
        <w:t xml:space="preserve"> that </w:t>
      </w:r>
      <w:r w:rsidRPr="00D95E5A">
        <w:rPr>
          <w:rStyle w:val="StyleUnderline"/>
          <w:highlight w:val="green"/>
        </w:rPr>
        <w:t>debris shed by</w:t>
      </w:r>
      <w:r w:rsidRPr="005D198F">
        <w:rPr>
          <w:rStyle w:val="StyleUnderline"/>
        </w:rPr>
        <w:t xml:space="preserve"> </w:t>
      </w:r>
      <w:r w:rsidRPr="00053F90">
        <w:rPr>
          <w:rStyle w:val="Emphasis"/>
          <w:highlight w:val="yellow"/>
        </w:rPr>
        <w:t>such</w:t>
      </w:r>
      <w:r w:rsidRPr="005D198F">
        <w:rPr>
          <w:rStyle w:val="StyleUnderline"/>
        </w:rPr>
        <w:t xml:space="preserve"> </w:t>
      </w:r>
      <w:r w:rsidRPr="00D95E5A">
        <w:rPr>
          <w:rStyle w:val="StyleUnderline"/>
          <w:highlight w:val="green"/>
        </w:rPr>
        <w:t>transplanted rocks could intrude where</w:t>
      </w:r>
      <w:r w:rsidRPr="005D198F">
        <w:rPr>
          <w:rStyle w:val="StyleUnderline"/>
        </w:rPr>
        <w:t xml:space="preserve"> many </w:t>
      </w:r>
      <w:r w:rsidRPr="00D95E5A">
        <w:rPr>
          <w:rStyle w:val="StyleUnderline"/>
          <w:highlight w:val="green"/>
        </w:rPr>
        <w:t>defence and communication satellites live</w:t>
      </w:r>
      <w:r w:rsidRPr="005D198F">
        <w:t xml:space="preserve"> – in geosynchronous orbit.</w:t>
      </w:r>
    </w:p>
    <w:p w14:paraId="56859C5E" w14:textId="77777777" w:rsidR="000907A8" w:rsidRPr="005D198F" w:rsidRDefault="000907A8" w:rsidP="000907A8">
      <w:r w:rsidRPr="005D198F">
        <w:t>According to </w:t>
      </w:r>
      <w:hyperlink r:id="rId14" w:history="1">
        <w:r w:rsidRPr="005D198F">
          <w:rPr>
            <w:rStyle w:val="Hyperlink"/>
          </w:rPr>
          <w:t>Casey Handmer</w:t>
        </w:r>
      </w:hyperlink>
      <w:r w:rsidRPr="005D198F">
        <w:t xml:space="preserve"> of the California Institute of Technology in Pasadena and Javier Roa of the Technical University of Madrid in Spain, </w:t>
      </w:r>
      <w:r w:rsidRPr="00D95E5A">
        <w:rPr>
          <w:rStyle w:val="StyleUnderline"/>
          <w:highlight w:val="green"/>
        </w:rPr>
        <w:t>5 per cent of</w:t>
      </w:r>
      <w:r w:rsidRPr="005D198F">
        <w:rPr>
          <w:rStyle w:val="StyleUnderline"/>
        </w:rPr>
        <w:t xml:space="preserve"> the </w:t>
      </w:r>
      <w:r w:rsidRPr="00D95E5A">
        <w:rPr>
          <w:rStyle w:val="StyleUnderline"/>
          <w:highlight w:val="green"/>
        </w:rPr>
        <w:t>escaped debris will end up in regions traversed by satellites</w:t>
      </w:r>
      <w:r w:rsidRPr="005D198F">
        <w:rPr>
          <w:rStyle w:val="StyleUnderline"/>
        </w:rPr>
        <w:t xml:space="preserve">. Over 10 years, it </w:t>
      </w:r>
      <w:r w:rsidRPr="00D95E5A">
        <w:rPr>
          <w:rStyle w:val="StyleUnderline"/>
          <w:highlight w:val="green"/>
        </w:rPr>
        <w:t>would cross</w:t>
      </w:r>
      <w:r w:rsidRPr="005D198F">
        <w:rPr>
          <w:rStyle w:val="StyleUnderline"/>
        </w:rPr>
        <w:t xml:space="preserve"> geosynchronous </w:t>
      </w:r>
      <w:r w:rsidRPr="00D95E5A">
        <w:rPr>
          <w:rStyle w:val="StyleUnderline"/>
          <w:highlight w:val="green"/>
        </w:rPr>
        <w:t xml:space="preserve">orbit 63 times on </w:t>
      </w:r>
      <w:r w:rsidRPr="00AA604E">
        <w:rPr>
          <w:rStyle w:val="StyleUnderline"/>
          <w:highlight w:val="green"/>
        </w:rPr>
        <w:t>average. A satellite in the wrong spot at the wrong time will suffer a damaging high-speed collisi</w:t>
      </w:r>
      <w:r w:rsidRPr="00D95E5A">
        <w:rPr>
          <w:rStyle w:val="StyleUnderline"/>
          <w:highlight w:val="green"/>
        </w:rPr>
        <w:t>on</w:t>
      </w:r>
      <w:r w:rsidRPr="005D198F">
        <w:rPr>
          <w:rStyle w:val="StyleUnderline"/>
        </w:rPr>
        <w:t xml:space="preserve"> with that dust.</w:t>
      </w:r>
    </w:p>
    <w:p w14:paraId="5ECCAD12" w14:textId="23C04A6F" w:rsidR="000907A8" w:rsidRDefault="000907A8" w:rsidP="000907A8">
      <w:r w:rsidRPr="005D198F">
        <w:t xml:space="preserve">The </w:t>
      </w:r>
      <w:r w:rsidRPr="005D198F">
        <w:rPr>
          <w:rStyle w:val="StyleUnderline"/>
        </w:rPr>
        <w:t xml:space="preserve">study also looks at the “catastrophic disruption” of an </w:t>
      </w:r>
      <w:r w:rsidRPr="00D95E5A">
        <w:rPr>
          <w:rStyle w:val="StyleUnderline"/>
          <w:highlight w:val="green"/>
        </w:rPr>
        <w:t>asteroid</w:t>
      </w:r>
      <w:r w:rsidRPr="005D198F">
        <w:rPr>
          <w:rStyle w:val="StyleUnderline"/>
        </w:rPr>
        <w:t xml:space="preserve"> 5 metres across or bigger</w:t>
      </w:r>
      <w:r w:rsidRPr="005D198F">
        <w:t xml:space="preserve">. Its </w:t>
      </w:r>
      <w:r w:rsidRPr="005D198F">
        <w:rPr>
          <w:rStyle w:val="StyleUnderline"/>
        </w:rPr>
        <w:t xml:space="preserve">total </w:t>
      </w:r>
      <w:r w:rsidRPr="00D95E5A">
        <w:rPr>
          <w:rStyle w:val="StyleUnderline"/>
          <w:highlight w:val="green"/>
        </w:rPr>
        <w:t>break-up</w:t>
      </w:r>
      <w:r w:rsidRPr="005D198F">
        <w:rPr>
          <w:rStyle w:val="StyleUnderline"/>
        </w:rPr>
        <w:t xml:space="preserve"> into a pile of rubble </w:t>
      </w:r>
      <w:r w:rsidRPr="00D95E5A">
        <w:rPr>
          <w:rStyle w:val="StyleUnderline"/>
          <w:highlight w:val="green"/>
        </w:rPr>
        <w:t>would increase the risk to satellites by more than 30 per cent</w:t>
      </w:r>
      <w:r w:rsidRPr="005D198F">
        <w:t xml:space="preserve"> (</w:t>
      </w:r>
      <w:hyperlink r:id="rId15" w:history="1">
        <w:r w:rsidRPr="005D198F">
          <w:rPr>
            <w:rStyle w:val="Hyperlink"/>
          </w:rPr>
          <w:t>arxiv.org/abs/1505.03800</w:t>
        </w:r>
      </w:hyperlink>
      <w:r w:rsidRPr="005D198F">
        <w:t>).</w:t>
      </w:r>
    </w:p>
    <w:p w14:paraId="1ECF3763" w14:textId="23994381" w:rsidR="0007705B" w:rsidRPr="005D198F" w:rsidRDefault="007B0FB3" w:rsidP="0007705B">
      <w:pPr>
        <w:pStyle w:val="Heading4"/>
        <w:rPr>
          <w:rFonts w:cs="Calibri"/>
        </w:rPr>
      </w:pPr>
      <w:r>
        <w:rPr>
          <w:rFonts w:cs="Calibri"/>
        </w:rPr>
        <w:t>Squo debris thumps</w:t>
      </w:r>
      <w:r w:rsidR="009E07F1">
        <w:rPr>
          <w:rFonts w:cs="Calibri"/>
        </w:rPr>
        <w:t xml:space="preserve"> - yellow</w:t>
      </w:r>
    </w:p>
    <w:p w14:paraId="0E8CA184" w14:textId="38B7A440" w:rsidR="0007705B" w:rsidRPr="005D198F" w:rsidRDefault="007B0FB3" w:rsidP="0007705B">
      <w:r w:rsidRPr="007B0FB3">
        <w:rPr>
          <w:rStyle w:val="Style13ptBold"/>
        </w:rPr>
        <w:t xml:space="preserve">1AC </w:t>
      </w:r>
      <w:r w:rsidR="0007705B" w:rsidRPr="007B0FB3">
        <w:rPr>
          <w:rStyle w:val="Style13ptBold"/>
        </w:rPr>
        <w:t>Intagliata 17</w:t>
      </w:r>
      <w:r w:rsidR="0007705B" w:rsidRPr="005D198F">
        <w:t xml:space="preserve"> [(Christopher</w:t>
      </w:r>
      <w:r w:rsidR="0007705B">
        <w:t xml:space="preserve"> </w:t>
      </w:r>
      <w:r w:rsidR="0007705B" w:rsidRPr="00770424">
        <w:t>Intagliata</w:t>
      </w:r>
      <w:r w:rsidR="0007705B" w:rsidRPr="005D198F">
        <w:t xml:space="preserve">, MA Journalism from NYU, Editor for NPRs All Things Considered, Reporter/Host for Scientific American’s 60 Second Science) “The Sneaky Danger of Space Dust,” Scientific American, May 11, 2017, </w:t>
      </w:r>
      <w:hyperlink r:id="rId16" w:history="1">
        <w:r w:rsidR="0007705B" w:rsidRPr="005D198F">
          <w:rPr>
            <w:rStyle w:val="Hyperlink"/>
          </w:rPr>
          <w:t>https://www.scientificamerican.com/podcast/episode/the-sneaky-danger-of-space-dust/</w:t>
        </w:r>
      </w:hyperlink>
      <w:r w:rsidR="0007705B" w:rsidRPr="005D198F">
        <w:t>] TDI</w:t>
      </w:r>
    </w:p>
    <w:p w14:paraId="441D028B" w14:textId="77777777" w:rsidR="0007705B" w:rsidRPr="005D198F" w:rsidRDefault="0007705B" w:rsidP="0007705B">
      <w:r w:rsidRPr="006235F1">
        <w:rPr>
          <w:rStyle w:val="StyleUnderline"/>
          <w:highlight w:val="green"/>
        </w:rPr>
        <w:t>When tiny particles of space debris slam into satellites</w:t>
      </w:r>
      <w:r w:rsidRPr="005D198F">
        <w:rPr>
          <w:rStyle w:val="StyleUnderline"/>
        </w:rPr>
        <w:t xml:space="preserve">, the </w:t>
      </w:r>
      <w:r w:rsidRPr="006235F1">
        <w:rPr>
          <w:rStyle w:val="StyleUnderline"/>
          <w:highlight w:val="green"/>
        </w:rPr>
        <w:t>collision could cause</w:t>
      </w:r>
      <w:r w:rsidRPr="005D198F">
        <w:rPr>
          <w:rStyle w:val="StyleUnderline"/>
        </w:rPr>
        <w:t xml:space="preserve"> the emission of </w:t>
      </w:r>
      <w:r w:rsidRPr="006235F1">
        <w:rPr>
          <w:rStyle w:val="StyleUnderline"/>
          <w:highlight w:val="green"/>
        </w:rPr>
        <w:t>hardware-frying radiation</w:t>
      </w:r>
      <w:r w:rsidRPr="005D198F">
        <w:t>, Christopher Intagliata reports. </w:t>
      </w:r>
    </w:p>
    <w:p w14:paraId="27F7742D" w14:textId="77777777" w:rsidR="0007705B" w:rsidRPr="005D198F" w:rsidRDefault="0007705B" w:rsidP="0007705B">
      <w:pPr>
        <w:rPr>
          <w:rStyle w:val="StyleUnderline"/>
        </w:rPr>
      </w:pPr>
      <w:r w:rsidRPr="005D198F">
        <w:t>Aside from all the satellites, and the space station orbiting the Earth, </w:t>
      </w:r>
      <w:r w:rsidRPr="00053F90">
        <w:rPr>
          <w:highlight w:val="yellow"/>
        </w:rPr>
        <w:t xml:space="preserve">there's a lot of </w:t>
      </w:r>
      <w:r w:rsidRPr="00053F90">
        <w:rPr>
          <w:rStyle w:val="StyleUnderline"/>
          <w:highlight w:val="yellow"/>
        </w:rPr>
        <w:t>trash circling the planet</w:t>
      </w:r>
      <w:r w:rsidRPr="005D198F">
        <w:t xml:space="preserve">, too. </w:t>
      </w:r>
      <w:r w:rsidRPr="00053F90">
        <w:rPr>
          <w:highlight w:val="yellow"/>
        </w:rPr>
        <w:t>Twenty-one thousand </w:t>
      </w:r>
      <w:hyperlink r:id="rId17" w:history="1">
        <w:r w:rsidRPr="00053F90">
          <w:rPr>
            <w:rStyle w:val="Hyperlink"/>
            <w:highlight w:val="yellow"/>
          </w:rPr>
          <w:t>baseball-sized chunks</w:t>
        </w:r>
      </w:hyperlink>
      <w:r w:rsidRPr="00053F90">
        <w:rPr>
          <w:highlight w:val="yellow"/>
        </w:rPr>
        <w:t> of debris</w:t>
      </w:r>
      <w:r w:rsidRPr="005D198F">
        <w:t>, </w:t>
      </w:r>
      <w:hyperlink r:id="rId18" w:history="1">
        <w:r w:rsidRPr="005D198F">
          <w:rPr>
            <w:rStyle w:val="Hyperlink"/>
          </w:rPr>
          <w:t>according to NASA</w:t>
        </w:r>
      </w:hyperlink>
      <w:r w:rsidRPr="005D198F">
        <w:t xml:space="preserve">. But that </w:t>
      </w:r>
      <w:r w:rsidRPr="005D198F">
        <w:rPr>
          <w:rStyle w:val="StyleUnderline"/>
        </w:rPr>
        <w:t xml:space="preserve">number's dwarfed by </w:t>
      </w:r>
      <w:r w:rsidRPr="00053F90">
        <w:rPr>
          <w:rStyle w:val="StyleUnderline"/>
          <w:highlight w:val="yellow"/>
        </w:rPr>
        <w:t>the number of small particles</w:t>
      </w:r>
      <w:r w:rsidRPr="005D198F">
        <w:rPr>
          <w:rStyle w:val="StyleUnderline"/>
        </w:rPr>
        <w:t xml:space="preserve">. There's </w:t>
      </w:r>
      <w:r w:rsidRPr="00053F90">
        <w:rPr>
          <w:rStyle w:val="StyleUnderline"/>
          <w:highlight w:val="yellow"/>
        </w:rPr>
        <w:t>hundreds of millions</w:t>
      </w:r>
      <w:r w:rsidRPr="005D198F">
        <w:rPr>
          <w:rStyle w:val="StyleUnderline"/>
        </w:rPr>
        <w:t xml:space="preserve"> of those.</w:t>
      </w:r>
    </w:p>
    <w:p w14:paraId="5B30A87B" w14:textId="77777777" w:rsidR="0007705B" w:rsidRPr="005D198F" w:rsidRDefault="0007705B" w:rsidP="0007705B">
      <w:r w:rsidRPr="005D198F">
        <w:t xml:space="preserve">"And those </w:t>
      </w:r>
      <w:r w:rsidRPr="006235F1">
        <w:rPr>
          <w:rStyle w:val="StyleUnderline"/>
          <w:highlight w:val="green"/>
        </w:rPr>
        <w:t>smaller particles tend to be going fast</w:t>
      </w:r>
      <w:r w:rsidRPr="005D198F">
        <w:t xml:space="preserve">. Think of picking up a grain of sand at the beach, and that would be on the large side. But </w:t>
      </w:r>
      <w:r w:rsidRPr="005D198F">
        <w:rPr>
          <w:rStyle w:val="StyleUnderline"/>
        </w:rPr>
        <w:t xml:space="preserve">they're going </w:t>
      </w:r>
      <w:r w:rsidRPr="006235F1">
        <w:rPr>
          <w:rStyle w:val="StyleUnderline"/>
          <w:highlight w:val="green"/>
        </w:rPr>
        <w:t>60 kilometers per second</w:t>
      </w:r>
      <w:r w:rsidRPr="005D198F">
        <w:t>." </w:t>
      </w:r>
    </w:p>
    <w:p w14:paraId="74BC511F" w14:textId="77777777" w:rsidR="0007705B" w:rsidRPr="005D198F" w:rsidRDefault="0007705B" w:rsidP="0007705B">
      <w:r w:rsidRPr="005D198F">
        <w:rPr>
          <w:rStyle w:val="StyleUnderline"/>
        </w:rPr>
        <w:t>Sigrid Close, an applied physicist and astronautical engineer at Stanford University</w:t>
      </w:r>
      <w:r w:rsidRPr="005D198F">
        <w:t xml:space="preserve">. Close says that whereas </w:t>
      </w:r>
      <w:r w:rsidRPr="006235F1">
        <w:rPr>
          <w:rStyle w:val="StyleUnderline"/>
          <w:highlight w:val="green"/>
        </w:rPr>
        <w:t>mechanical damage—like punctures—is the worry with the bigger chunks</w:t>
      </w:r>
      <w:r w:rsidRPr="005D198F">
        <w:rPr>
          <w:rStyle w:val="StyleUnderline"/>
        </w:rPr>
        <w:t xml:space="preserve">, the </w:t>
      </w:r>
      <w:r w:rsidRPr="006235F1">
        <w:rPr>
          <w:rStyle w:val="StyleUnderline"/>
          <w:highlight w:val="green"/>
        </w:rPr>
        <w:t>dust-sized stuff</w:t>
      </w:r>
      <w:r w:rsidRPr="005D198F">
        <w:rPr>
          <w:rStyle w:val="StyleUnderline"/>
        </w:rPr>
        <w:t xml:space="preserve"> </w:t>
      </w:r>
      <w:r w:rsidRPr="006235F1">
        <w:rPr>
          <w:rStyle w:val="StyleUnderline"/>
        </w:rPr>
        <w:t>might leave more</w:t>
      </w:r>
      <w:r w:rsidRPr="005D198F">
        <w:rPr>
          <w:rStyle w:val="StyleUnderline"/>
        </w:rPr>
        <w:t xml:space="preserve"> insidious, invisible marks on satellites—by </w:t>
      </w:r>
      <w:r w:rsidRPr="006235F1">
        <w:rPr>
          <w:rStyle w:val="StyleUnderline"/>
          <w:highlight w:val="green"/>
        </w:rPr>
        <w:t>causing electrical damage</w:t>
      </w:r>
      <w:r w:rsidRPr="005D198F">
        <w:t>.</w:t>
      </w:r>
    </w:p>
    <w:p w14:paraId="7780F550" w14:textId="77777777" w:rsidR="0007705B" w:rsidRPr="005D198F" w:rsidRDefault="0007705B" w:rsidP="0007705B">
      <w:r w:rsidRPr="005D198F">
        <w:t>"We also think this phenomenon can be attributed to some of the failures and anomalies we see on orbit, that right now are basically tagged as 'unknown cause.'"</w:t>
      </w:r>
    </w:p>
    <w:p w14:paraId="2950035D" w14:textId="77777777" w:rsidR="0007705B" w:rsidRPr="005D198F" w:rsidRDefault="0007705B" w:rsidP="0007705B">
      <w:r w:rsidRPr="005D198F">
        <w:rPr>
          <w:rStyle w:val="StyleUnderline"/>
        </w:rPr>
        <w:t>Close and her colleague Alex Fletcher modeled this phenomenon mathematically, based on plasma physics behavior</w:t>
      </w:r>
      <w:r w:rsidRPr="005D198F">
        <w:t xml:space="preserve">. And here's what they think happens. </w:t>
      </w:r>
      <w:r w:rsidRPr="005D198F">
        <w:rPr>
          <w:rStyle w:val="StyleUnderline"/>
        </w:rPr>
        <w:t xml:space="preserve">First, the </w:t>
      </w:r>
      <w:r w:rsidRPr="006235F1">
        <w:rPr>
          <w:rStyle w:val="StyleUnderline"/>
          <w:highlight w:val="green"/>
        </w:rPr>
        <w:t>dust slams in</w:t>
      </w:r>
      <w:r w:rsidRPr="005D198F">
        <w:rPr>
          <w:rStyle w:val="StyleUnderline"/>
        </w:rPr>
        <w:t xml:space="preserve">to the spacecraft. </w:t>
      </w:r>
      <w:r w:rsidRPr="006235F1">
        <w:rPr>
          <w:rStyle w:val="StyleUnderline"/>
          <w:highlight w:val="green"/>
        </w:rPr>
        <w:t>Incredibly fast</w:t>
      </w:r>
      <w:r w:rsidRPr="005D198F">
        <w:rPr>
          <w:rStyle w:val="StyleUnderline"/>
        </w:rPr>
        <w:t xml:space="preserve">. It </w:t>
      </w:r>
      <w:r w:rsidRPr="006235F1">
        <w:rPr>
          <w:rStyle w:val="StyleUnderline"/>
          <w:highlight w:val="green"/>
        </w:rPr>
        <w:t>vaporizes and ionizes</w:t>
      </w:r>
      <w:r w:rsidRPr="005D198F">
        <w:rPr>
          <w:rStyle w:val="StyleUnderline"/>
        </w:rPr>
        <w:t xml:space="preserve"> a bit of the ship—and itself. </w:t>
      </w:r>
      <w:r w:rsidRPr="006235F1">
        <w:rPr>
          <w:rStyle w:val="StyleUnderline"/>
          <w:highlight w:val="green"/>
        </w:rPr>
        <w:t>Which generates a cloud of ions and electrons, traveling at different speeds</w:t>
      </w:r>
      <w:r w:rsidRPr="005D198F">
        <w:rPr>
          <w:rStyle w:val="StyleUnderline"/>
        </w:rPr>
        <w:t xml:space="preserve">. And then: "It's like a spring action, the </w:t>
      </w:r>
      <w:r w:rsidRPr="006235F1">
        <w:rPr>
          <w:rStyle w:val="StyleUnderline"/>
          <w:highlight w:val="green"/>
        </w:rPr>
        <w:t>electrons are pulled back</w:t>
      </w:r>
      <w:r w:rsidRPr="005D198F">
        <w:rPr>
          <w:rStyle w:val="StyleUnderline"/>
        </w:rPr>
        <w:t xml:space="preserve"> to the ions, ions are being pushed ahead a little bit. And </w:t>
      </w:r>
      <w:r w:rsidRPr="006235F1">
        <w:rPr>
          <w:rStyle w:val="StyleUnderline"/>
          <w:highlight w:val="green"/>
        </w:rPr>
        <w:t>then</w:t>
      </w:r>
      <w:r w:rsidRPr="005D198F">
        <w:rPr>
          <w:rStyle w:val="StyleUnderline"/>
        </w:rPr>
        <w:t xml:space="preserve"> the electrons </w:t>
      </w:r>
      <w:r w:rsidRPr="006235F1">
        <w:rPr>
          <w:rStyle w:val="StyleUnderline"/>
          <w:highlight w:val="green"/>
        </w:rPr>
        <w:t>overshoot</w:t>
      </w:r>
      <w:r w:rsidRPr="005D198F">
        <w:rPr>
          <w:rStyle w:val="StyleUnderline"/>
        </w:rPr>
        <w:t xml:space="preserve"> the ions, </w:t>
      </w:r>
      <w:r w:rsidRPr="006235F1">
        <w:rPr>
          <w:rStyle w:val="StyleUnderline"/>
          <w:highlight w:val="green"/>
        </w:rPr>
        <w:t>so they oscillate</w:t>
      </w:r>
      <w:r w:rsidRPr="005D198F">
        <w:rPr>
          <w:rStyle w:val="StyleUnderline"/>
        </w:rPr>
        <w:t>, and then they go back out again.”</w:t>
      </w:r>
    </w:p>
    <w:p w14:paraId="7D9DBFA7" w14:textId="77777777" w:rsidR="0007705B" w:rsidRPr="005D198F" w:rsidRDefault="0007705B" w:rsidP="0007705B">
      <w:r w:rsidRPr="005D198F">
        <w:rPr>
          <w:rStyle w:val="StyleUnderline"/>
        </w:rPr>
        <w:t xml:space="preserve">That movement of electrons </w:t>
      </w:r>
      <w:r w:rsidRPr="006235F1">
        <w:rPr>
          <w:rStyle w:val="StyleUnderline"/>
          <w:highlight w:val="green"/>
        </w:rPr>
        <w:t>creates a pulse of electromagnetic radiation</w:t>
      </w:r>
      <w:r w:rsidRPr="005D198F">
        <w:t>, which Close says could be the culprit for some of that electrical damage to satellites. The study is in the journal Physics of Plasmas. [Alex C. Fletcher and Sigrid Close, </w:t>
      </w:r>
      <w:hyperlink r:id="rId19" w:history="1">
        <w:r w:rsidRPr="005D198F">
          <w:rPr>
            <w:rStyle w:val="Hyperlink"/>
          </w:rPr>
          <w:t>Particle-in-cell simulations of an RF emission mechanism associated with hypervelocity impact plasmas</w:t>
        </w:r>
      </w:hyperlink>
      <w:r w:rsidRPr="005D198F">
        <w:t>]</w:t>
      </w:r>
    </w:p>
    <w:p w14:paraId="0DE58E7D" w14:textId="47E3475E" w:rsidR="00B65795" w:rsidRPr="0098364A" w:rsidRDefault="00B65795" w:rsidP="00B65795">
      <w:pPr>
        <w:keepNext/>
        <w:keepLines/>
        <w:spacing w:before="200"/>
        <w:outlineLvl w:val="3"/>
        <w:rPr>
          <w:rFonts w:eastAsiaTheme="majorEastAsia" w:cstheme="majorBidi"/>
          <w:b/>
          <w:iCs/>
          <w:sz w:val="26"/>
        </w:rPr>
      </w:pPr>
      <w:r>
        <w:rPr>
          <w:rFonts w:eastAsiaTheme="majorEastAsia" w:cstheme="majorBidi"/>
          <w:b/>
          <w:iCs/>
          <w:sz w:val="26"/>
        </w:rPr>
        <w:t xml:space="preserve">Military Companies Cause </w:t>
      </w:r>
      <w:r w:rsidR="00D1681E">
        <w:rPr>
          <w:rFonts w:eastAsiaTheme="majorEastAsia" w:cstheme="majorBidi"/>
          <w:b/>
          <w:iCs/>
          <w:sz w:val="26"/>
        </w:rPr>
        <w:t>radiation</w:t>
      </w:r>
      <w:r w:rsidR="00D1681E">
        <w:rPr>
          <w:rFonts w:eastAsiaTheme="majorEastAsia" w:cstheme="majorBidi"/>
          <w:b/>
          <w:iCs/>
          <w:sz w:val="26"/>
        </w:rPr>
        <w:tab/>
      </w:r>
      <w:r w:rsidR="009E07F1">
        <w:rPr>
          <w:rFonts w:eastAsiaTheme="majorEastAsia" w:cstheme="majorBidi"/>
          <w:b/>
          <w:iCs/>
          <w:sz w:val="26"/>
        </w:rPr>
        <w:t xml:space="preserve">- green </w:t>
      </w:r>
    </w:p>
    <w:p w14:paraId="3A98014A" w14:textId="0E16FF82" w:rsidR="00B65795" w:rsidRPr="0098364A" w:rsidRDefault="00B65795" w:rsidP="00B65795">
      <w:r w:rsidRPr="0098364A">
        <w:t xml:space="preserve">Yuri </w:t>
      </w:r>
      <w:r w:rsidR="007E753A" w:rsidRPr="007E753A">
        <w:rPr>
          <w:rStyle w:val="Style13ptBold"/>
        </w:rPr>
        <w:t xml:space="preserve">1AC </w:t>
      </w:r>
      <w:r w:rsidRPr="007E753A">
        <w:rPr>
          <w:rStyle w:val="Style13ptBold"/>
        </w:rPr>
        <w:t>Zaitsev</w:t>
      </w:r>
      <w:r w:rsidRPr="0098364A">
        <w:t xml:space="preserve">, academic adviser with the Russian Academy of Engineering Sciences, </w:t>
      </w:r>
      <w:r w:rsidRPr="0098364A">
        <w:rPr>
          <w:b/>
          <w:bCs/>
          <w:sz w:val="26"/>
          <w:u w:val="single"/>
        </w:rPr>
        <w:t>‘9</w:t>
      </w:r>
      <w:r w:rsidRPr="0098364A">
        <w:t>, “Russia to develop nuclear-powered spacecraft for Mars mission” http://en.rian.ru/analysis/20091111/156797969.html</w:t>
      </w:r>
    </w:p>
    <w:p w14:paraId="74765057" w14:textId="77777777" w:rsidR="00B65795" w:rsidRPr="0098364A" w:rsidRDefault="00B65795" w:rsidP="00B65795">
      <w:r w:rsidRPr="0098364A">
        <w:t xml:space="preserve">Soviet and U.S. nuclear </w:t>
      </w:r>
      <w:r w:rsidRPr="0098364A">
        <w:rPr>
          <w:highlight w:val="yellow"/>
          <w:u w:val="single"/>
        </w:rPr>
        <w:t>spacecraft</w:t>
      </w:r>
      <w:r w:rsidRPr="0098364A">
        <w:rPr>
          <w:u w:val="single"/>
        </w:rPr>
        <w:t xml:space="preserve"> programs </w:t>
      </w:r>
      <w:r w:rsidRPr="0098364A">
        <w:rPr>
          <w:highlight w:val="yellow"/>
          <w:u w:val="single"/>
        </w:rPr>
        <w:t>were marred by</w:t>
      </w:r>
      <w:r w:rsidRPr="0098364A">
        <w:t xml:space="preserve"> a number of </w:t>
      </w:r>
      <w:r w:rsidRPr="0098364A">
        <w:rPr>
          <w:highlight w:val="yellow"/>
          <w:u w:val="single"/>
        </w:rPr>
        <w:t>accidents</w:t>
      </w:r>
      <w:r w:rsidRPr="0098364A">
        <w:t>.</w:t>
      </w:r>
    </w:p>
    <w:p w14:paraId="79F51F59" w14:textId="77777777" w:rsidR="00B65795" w:rsidRPr="0098364A" w:rsidRDefault="00B65795" w:rsidP="00B65795">
      <w:pPr>
        <w:rPr>
          <w:u w:val="single"/>
        </w:rPr>
      </w:pPr>
      <w:r w:rsidRPr="0098364A">
        <w:t xml:space="preserve">In April 1964, </w:t>
      </w:r>
      <w:r w:rsidRPr="0098364A">
        <w:rPr>
          <w:u w:val="single"/>
        </w:rPr>
        <w:t>a U</w:t>
      </w:r>
      <w:r w:rsidRPr="00053F90">
        <w:rPr>
          <w:highlight w:val="green"/>
          <w:u w:val="single"/>
        </w:rPr>
        <w:t>.S. Navy Transit</w:t>
      </w:r>
      <w:r w:rsidRPr="0098364A">
        <w:rPr>
          <w:u w:val="single"/>
        </w:rPr>
        <w:t xml:space="preserve"> navigation </w:t>
      </w:r>
      <w:r w:rsidRPr="00053F90">
        <w:rPr>
          <w:highlight w:val="green"/>
          <w:u w:val="single"/>
        </w:rPr>
        <w:t>satellite</w:t>
      </w:r>
      <w:r w:rsidRPr="0098364A">
        <w:rPr>
          <w:u w:val="single"/>
        </w:rPr>
        <w:t xml:space="preserve"> with a radio-isotopic generator onboard failed to reach orbit and disintegrated in the atmosphere</w:t>
      </w:r>
      <w:r w:rsidRPr="0098364A">
        <w:t xml:space="preserve">, spewing out over 950 grams of plutonium-238. </w:t>
      </w:r>
      <w:r w:rsidRPr="0098364A">
        <w:rPr>
          <w:u w:val="single"/>
        </w:rPr>
        <w:t>This was more than the total amount of plutonium released during all nuclear explosions by 1964.</w:t>
      </w:r>
    </w:p>
    <w:p w14:paraId="4BC0A260" w14:textId="77777777" w:rsidR="00B65795" w:rsidRPr="0098364A" w:rsidRDefault="00B65795" w:rsidP="00B65795">
      <w:pPr>
        <w:rPr>
          <w:u w:val="single"/>
        </w:rPr>
      </w:pPr>
      <w:r w:rsidRPr="0098364A">
        <w:t xml:space="preserve">In January 1978, </w:t>
      </w:r>
      <w:r w:rsidRPr="0098364A">
        <w:rPr>
          <w:u w:val="single"/>
        </w:rPr>
        <w:t>Kosmos-954,</w:t>
      </w:r>
      <w:r w:rsidRPr="0098364A">
        <w:t xml:space="preserve"> a Soviet Radar Ocean Reconnaissance Satellite (RORSAT) with a nuclear reactor onboard reentered the atmosphere, after the satellite's reactor core failed to separate and boost it into a nuclear-safe orbit, </w:t>
      </w:r>
      <w:r w:rsidRPr="0098364A">
        <w:rPr>
          <w:u w:val="single"/>
        </w:rPr>
        <w:t>and fell in Canada, contaminating 100,000 sq. km. of its territory.</w:t>
      </w:r>
    </w:p>
    <w:p w14:paraId="38221F42" w14:textId="77777777" w:rsidR="00B65795" w:rsidRPr="0098364A" w:rsidRDefault="00B65795" w:rsidP="00B65795">
      <w:pPr>
        <w:rPr>
          <w:u w:val="single"/>
        </w:rPr>
      </w:pPr>
      <w:r w:rsidRPr="0098364A">
        <w:t xml:space="preserve">In February 1983, </w:t>
      </w:r>
      <w:r w:rsidRPr="0098364A">
        <w:rPr>
          <w:u w:val="single"/>
        </w:rPr>
        <w:t>the nuclear-powered Soviet satellite Kosmos-1402 went down in the South Atlantic.</w:t>
      </w:r>
    </w:p>
    <w:p w14:paraId="1015ED6A" w14:textId="77777777" w:rsidR="00B65795" w:rsidRPr="0098364A" w:rsidRDefault="00B65795" w:rsidP="00B65795">
      <w:r w:rsidRPr="0098364A">
        <w:t xml:space="preserve">The most serious threat involved Cassini-Huygens, </w:t>
      </w:r>
      <w:r w:rsidRPr="00053F90">
        <w:rPr>
          <w:highlight w:val="green"/>
        </w:rPr>
        <w:t>a joint NASA/European</w:t>
      </w:r>
      <w:r w:rsidRPr="0098364A">
        <w:t xml:space="preserve"> Space Agency/</w:t>
      </w:r>
      <w:r w:rsidRPr="00053F90">
        <w:rPr>
          <w:highlight w:val="green"/>
        </w:rPr>
        <w:t>Italian Space Agency</w:t>
      </w:r>
      <w:r w:rsidRPr="0098364A">
        <w:t xml:space="preserve"> robotic </w:t>
      </w:r>
      <w:r w:rsidRPr="00053F90">
        <w:rPr>
          <w:highlight w:val="green"/>
        </w:rPr>
        <w:t>spacecraft mission</w:t>
      </w:r>
      <w:r w:rsidRPr="0098364A">
        <w:t xml:space="preserve"> currently studying the planet Saturn and its many natural satellites, that was launched on October 15, 1997 and which made a gravitational-assist flyby of the Earth on August 18, 1999.</w:t>
      </w:r>
    </w:p>
    <w:p w14:paraId="3441A518" w14:textId="77777777" w:rsidR="00B65795" w:rsidRPr="0098364A" w:rsidRDefault="00B65795" w:rsidP="00B65795">
      <w:pPr>
        <w:rPr>
          <w:b/>
          <w:iCs/>
          <w:u w:val="single"/>
          <w:bdr w:val="single" w:sz="8" w:space="0" w:color="auto"/>
        </w:rPr>
      </w:pPr>
      <w:r w:rsidRPr="0098364A">
        <w:t xml:space="preserve">The spacecraft, which had a nuclear reactor with 32.7 kg of plutonium-238, passed only 500 km above the Earth. Up to </w:t>
      </w:r>
      <w:r w:rsidRPr="0098364A">
        <w:rPr>
          <w:b/>
          <w:iCs/>
          <w:highlight w:val="yellow"/>
          <w:u w:val="single"/>
          <w:bdr w:val="single" w:sz="8" w:space="0" w:color="auto"/>
        </w:rPr>
        <w:t>five billion people could have got radiation poisoning had the spacecraft plunged into the atmosphere</w:t>
      </w:r>
      <w:r w:rsidRPr="0098364A">
        <w:rPr>
          <w:b/>
          <w:iCs/>
          <w:u w:val="single"/>
          <w:bdr w:val="single" w:sz="8" w:space="0" w:color="auto"/>
        </w:rPr>
        <w:t>.</w:t>
      </w:r>
    </w:p>
    <w:p w14:paraId="55675C4A" w14:textId="77777777" w:rsidR="00B65795" w:rsidRPr="0098364A" w:rsidRDefault="00B65795" w:rsidP="00B65795">
      <w:r w:rsidRPr="0098364A">
        <w:t xml:space="preserve">On February 10, 2009, </w:t>
      </w:r>
      <w:r w:rsidRPr="0098364A">
        <w:rPr>
          <w:u w:val="single"/>
        </w:rPr>
        <w:t>the Iridium-33 telecommunications satellite owned by U.S. company Iridium Satellite LLC and its defunct Russian equivalent, the Kosmos-2251 with a nuclear propulsion unit, collided over northern Siberia</w:t>
      </w:r>
      <w:r w:rsidRPr="0098364A">
        <w:t>. This resulted in potentially hazardous space debris.</w:t>
      </w:r>
    </w:p>
    <w:p w14:paraId="794C632A" w14:textId="77777777" w:rsidR="00B65795" w:rsidRPr="0098364A" w:rsidRDefault="00B65795" w:rsidP="00B65795">
      <w:r w:rsidRPr="0098364A">
        <w:t xml:space="preserve">At present, </w:t>
      </w:r>
      <w:r w:rsidRPr="0098364A">
        <w:rPr>
          <w:b/>
          <w:iCs/>
          <w:highlight w:val="yellow"/>
          <w:u w:val="single"/>
          <w:bdr w:val="single" w:sz="8" w:space="0" w:color="auto"/>
        </w:rPr>
        <w:t>30 Russian</w:t>
      </w:r>
      <w:r w:rsidRPr="0098364A">
        <w:rPr>
          <w:highlight w:val="yellow"/>
        </w:rPr>
        <w:t xml:space="preserve"> </w:t>
      </w:r>
      <w:r w:rsidRPr="0098364A">
        <w:rPr>
          <w:highlight w:val="yellow"/>
          <w:u w:val="single"/>
        </w:rPr>
        <w:t xml:space="preserve">and </w:t>
      </w:r>
      <w:r w:rsidRPr="0098364A">
        <w:rPr>
          <w:b/>
          <w:iCs/>
          <w:highlight w:val="yellow"/>
          <w:u w:val="single"/>
          <w:bdr w:val="single" w:sz="8" w:space="0" w:color="auto"/>
        </w:rPr>
        <w:t>seven U</w:t>
      </w:r>
      <w:r w:rsidRPr="00053F90">
        <w:rPr>
          <w:b/>
          <w:iCs/>
          <w:highlight w:val="green"/>
          <w:u w:val="single"/>
          <w:bdr w:val="single" w:sz="8" w:space="0" w:color="auto"/>
        </w:rPr>
        <w:t>.S. spacecraft</w:t>
      </w:r>
      <w:r w:rsidRPr="00053F90">
        <w:rPr>
          <w:highlight w:val="green"/>
        </w:rPr>
        <w:t xml:space="preserve"> </w:t>
      </w:r>
      <w:r w:rsidRPr="00053F90">
        <w:rPr>
          <w:highlight w:val="green"/>
          <w:u w:val="single"/>
        </w:rPr>
        <w:t xml:space="preserve">with nuclear systems </w:t>
      </w:r>
      <w:r w:rsidRPr="0098364A">
        <w:rPr>
          <w:highlight w:val="yellow"/>
          <w:u w:val="single"/>
        </w:rPr>
        <w:t>onboard</w:t>
      </w:r>
      <w:r w:rsidRPr="0098364A">
        <w:rPr>
          <w:u w:val="single"/>
        </w:rPr>
        <w:t xml:space="preserve"> </w:t>
      </w:r>
      <w:r w:rsidRPr="0098364A">
        <w:rPr>
          <w:highlight w:val="yellow"/>
          <w:u w:val="single"/>
        </w:rPr>
        <w:t>are orbiting</w:t>
      </w:r>
      <w:r w:rsidRPr="0098364A">
        <w:rPr>
          <w:u w:val="single"/>
        </w:rPr>
        <w:t xml:space="preserve"> the earth at 800-1,100-km altitudes, where </w:t>
      </w:r>
      <w:r w:rsidRPr="0098364A">
        <w:rPr>
          <w:b/>
          <w:iCs/>
          <w:highlight w:val="yellow"/>
          <w:u w:val="single"/>
          <w:bdr w:val="single" w:sz="8" w:space="0" w:color="auto"/>
        </w:rPr>
        <w:t>similar collisions can take place</w:t>
      </w:r>
      <w:r w:rsidRPr="0098364A">
        <w:rPr>
          <w:highlight w:val="yellow"/>
          <w:u w:val="single"/>
        </w:rPr>
        <w:t>. This makes up for</w:t>
      </w:r>
      <w:r w:rsidRPr="0098364A">
        <w:rPr>
          <w:u w:val="single"/>
        </w:rPr>
        <w:t xml:space="preserve"> about </w:t>
      </w:r>
      <w:r w:rsidRPr="0098364A">
        <w:rPr>
          <w:b/>
          <w:iCs/>
          <w:highlight w:val="yellow"/>
          <w:u w:val="single"/>
          <w:bdr w:val="single" w:sz="8" w:space="0" w:color="auto"/>
        </w:rPr>
        <w:t>40 "potential nuclear explosions</w:t>
      </w:r>
      <w:r w:rsidRPr="0098364A">
        <w:t>."</w:t>
      </w:r>
    </w:p>
    <w:p w14:paraId="02852BC3" w14:textId="77777777" w:rsidR="00B65795" w:rsidRPr="0098364A" w:rsidRDefault="00B65795" w:rsidP="00B65795">
      <w:r w:rsidRPr="0098364A">
        <w:rPr>
          <w:highlight w:val="yellow"/>
          <w:u w:val="single"/>
        </w:rPr>
        <w:t>If any of these satellites hits a fragment of space junk, it will</w:t>
      </w:r>
      <w:r w:rsidRPr="0098364A">
        <w:rPr>
          <w:u w:val="single"/>
        </w:rPr>
        <w:t xml:space="preserve"> slow down and </w:t>
      </w:r>
      <w:r w:rsidRPr="0098364A">
        <w:rPr>
          <w:highlight w:val="yellow"/>
          <w:u w:val="single"/>
        </w:rPr>
        <w:t xml:space="preserve">eventually </w:t>
      </w:r>
      <w:r w:rsidRPr="0098364A">
        <w:rPr>
          <w:b/>
          <w:iCs/>
          <w:highlight w:val="yellow"/>
          <w:u w:val="single"/>
          <w:bdr w:val="single" w:sz="8" w:space="0" w:color="auto"/>
        </w:rPr>
        <w:t>re-enter the atmosphere</w:t>
      </w:r>
      <w:r w:rsidRPr="0098364A">
        <w:rPr>
          <w:highlight w:val="yellow"/>
        </w:rPr>
        <w:t xml:space="preserve">, </w:t>
      </w:r>
      <w:r w:rsidRPr="0098364A">
        <w:rPr>
          <w:highlight w:val="yellow"/>
          <w:u w:val="single"/>
        </w:rPr>
        <w:t>spewing radiation</w:t>
      </w:r>
      <w:r w:rsidRPr="0098364A">
        <w:rPr>
          <w:u w:val="single"/>
        </w:rPr>
        <w:t xml:space="preserve"> above the Earth and on its surface</w:t>
      </w:r>
      <w:r w:rsidRPr="0098364A">
        <w:t>.</w:t>
      </w:r>
    </w:p>
    <w:p w14:paraId="22F44FC7" w14:textId="77777777" w:rsidR="008C71EA" w:rsidRPr="005D198F" w:rsidRDefault="008C71EA" w:rsidP="000907A8"/>
    <w:p w14:paraId="3215E73C" w14:textId="0D54C27D" w:rsidR="00C7644D" w:rsidRDefault="00C7644D" w:rsidP="00C7644D">
      <w:pPr>
        <w:rPr>
          <w:rFonts w:eastAsiaTheme="majorEastAsia" w:cstheme="majorBidi"/>
          <w:b/>
          <w:iCs/>
          <w:sz w:val="26"/>
        </w:rPr>
      </w:pPr>
      <w:r>
        <w:rPr>
          <w:rFonts w:eastAsiaTheme="majorEastAsia" w:cstheme="majorBidi"/>
          <w:b/>
          <w:iCs/>
          <w:sz w:val="26"/>
        </w:rPr>
        <w:t>No Extinction</w:t>
      </w:r>
    </w:p>
    <w:p w14:paraId="67ADE8F9" w14:textId="7D751C2E" w:rsidR="00C7644D" w:rsidRPr="0098364A" w:rsidRDefault="00C7644D" w:rsidP="00C7644D">
      <w:r w:rsidRPr="0098364A">
        <w:t>Karl</w:t>
      </w:r>
      <w:r w:rsidRPr="0098364A">
        <w:rPr>
          <w:b/>
          <w:bCs/>
          <w:sz w:val="26"/>
          <w:u w:val="single"/>
        </w:rPr>
        <w:t xml:space="preserve"> </w:t>
      </w:r>
      <w:r>
        <w:rPr>
          <w:b/>
          <w:bCs/>
          <w:sz w:val="26"/>
          <w:u w:val="single"/>
        </w:rPr>
        <w:t xml:space="preserve">1AC </w:t>
      </w:r>
      <w:r w:rsidRPr="0098364A">
        <w:rPr>
          <w:b/>
          <w:bCs/>
          <w:sz w:val="26"/>
          <w:u w:val="single"/>
        </w:rPr>
        <w:t>Grossman</w:t>
      </w:r>
      <w:r w:rsidRPr="0098364A">
        <w:t xml:space="preserve">, professor of journalism at the State University of New York/College of New York, </w:t>
      </w:r>
      <w:r w:rsidRPr="0098364A">
        <w:rPr>
          <w:b/>
          <w:bCs/>
          <w:sz w:val="26"/>
          <w:u w:val="single"/>
        </w:rPr>
        <w:t>’96</w:t>
      </w:r>
      <w:r w:rsidRPr="0098364A">
        <w:t>, "Risking the World: Nuclear Proliferation in Space," Covert Action Quarterly, Summer 1996</w:t>
      </w:r>
    </w:p>
    <w:p w14:paraId="15CF99DC" w14:textId="77777777" w:rsidR="00C7644D" w:rsidRPr="0098364A" w:rsidRDefault="00C7644D" w:rsidP="00C7644D">
      <w:r w:rsidRPr="0098364A">
        <w:t xml:space="preserve">To say nothing of the Earth and the life on it if something goes wrong. </w:t>
      </w:r>
      <w:r w:rsidRPr="0098364A">
        <w:rPr>
          <w:highlight w:val="yellow"/>
          <w:u w:val="single"/>
        </w:rPr>
        <w:t>Plutonium has long been described by</w:t>
      </w:r>
      <w:r w:rsidRPr="0098364A">
        <w:rPr>
          <w:u w:val="single"/>
        </w:rPr>
        <w:t xml:space="preserve"> scientists </w:t>
      </w:r>
      <w:r w:rsidRPr="0098364A">
        <w:rPr>
          <w:highlight w:val="yellow"/>
          <w:u w:val="single"/>
        </w:rPr>
        <w:t xml:space="preserve">as the </w:t>
      </w:r>
      <w:r w:rsidRPr="0098364A">
        <w:rPr>
          <w:b/>
          <w:iCs/>
          <w:highlight w:val="yellow"/>
          <w:u w:val="single"/>
          <w:bdr w:val="single" w:sz="8" w:space="0" w:color="auto"/>
        </w:rPr>
        <w:t>most toxic substance known</w:t>
      </w:r>
      <w:r w:rsidRPr="0098364A">
        <w:rPr>
          <w:highlight w:val="yellow"/>
        </w:rPr>
        <w:t>.</w:t>
      </w:r>
      <w:r w:rsidRPr="0098364A">
        <w:t xml:space="preserve"> </w:t>
      </w:r>
      <w:r w:rsidRPr="0098364A">
        <w:rPr>
          <w:u w:val="single"/>
        </w:rPr>
        <w:t>It is "so toxic," says Dr. Helen Caldicott, founder of Physicians for Social Responsibility, "that less than one millionth of a gram is a carcinogenic dose.</w:t>
      </w:r>
      <w:r w:rsidRPr="0098364A">
        <w:t xml:space="preserve"> </w:t>
      </w:r>
      <w:r w:rsidRPr="0098364A">
        <w:rPr>
          <w:highlight w:val="yellow"/>
          <w:u w:val="single"/>
        </w:rPr>
        <w:t>One pound</w:t>
      </w:r>
      <w:r w:rsidRPr="0098364A">
        <w:t xml:space="preserve">, if </w:t>
      </w:r>
      <w:r w:rsidRPr="0098364A">
        <w:rPr>
          <w:highlight w:val="yellow"/>
          <w:u w:val="single"/>
        </w:rPr>
        <w:t>uniformly distributed</w:t>
      </w:r>
      <w:r w:rsidRPr="0098364A">
        <w:rPr>
          <w:u w:val="single"/>
        </w:rPr>
        <w:t xml:space="preserve">, </w:t>
      </w:r>
      <w:r w:rsidRPr="0098364A">
        <w:rPr>
          <w:highlight w:val="yellow"/>
          <w:u w:val="single"/>
        </w:rPr>
        <w:t>could</w:t>
      </w:r>
      <w:r w:rsidRPr="0098364A">
        <w:rPr>
          <w:u w:val="single"/>
        </w:rPr>
        <w:t xml:space="preserve"> hypothetically </w:t>
      </w:r>
      <w:r w:rsidRPr="0098364A">
        <w:rPr>
          <w:highlight w:val="yellow"/>
          <w:u w:val="single"/>
        </w:rPr>
        <w:t xml:space="preserve">induce </w:t>
      </w:r>
      <w:r w:rsidRPr="0098364A">
        <w:rPr>
          <w:b/>
          <w:iCs/>
          <w:highlight w:val="yellow"/>
          <w:u w:val="single"/>
          <w:bdr w:val="single" w:sz="8" w:space="0" w:color="auto"/>
        </w:rPr>
        <w:t>lung cancer in every person on Earth</w:t>
      </w:r>
      <w:r w:rsidRPr="0098364A">
        <w:t>." (3)</w:t>
      </w:r>
    </w:p>
    <w:p w14:paraId="584E5AFF" w14:textId="77777777" w:rsidR="00C7644D" w:rsidRPr="0098364A" w:rsidRDefault="00C7644D" w:rsidP="00C7644D">
      <w:r w:rsidRPr="0098364A">
        <w:lastRenderedPageBreak/>
        <w:t>In addition to the specter of radioactivity spread by an accident on launch, another, potentially more lethal, scenario is causing concern. Because Cassini does not have the propulsion power to get directly from Earth to Saturn, NASA plans a "slingshot maneuver" in which the probe will circle Venus twice and hurtle back at Earth. It will then buzz the Earth in August 1999 at 42,300 miles per hour just 312 miles above the surface. After whipping around Earth and using its gravity, Cassini would then have the velocity, says NASA, to reach Saturn. But during that Earth fly-by, if Cassini comes in too close, it could burn up in the 75 mile-high atmosphere and disperse plutonium across the planet.</w:t>
      </w:r>
    </w:p>
    <w:p w14:paraId="5105CCD1" w14:textId="77777777" w:rsidR="00C7644D" w:rsidRPr="0098364A" w:rsidRDefault="00C7644D" w:rsidP="00C7644D">
      <w:r w:rsidRPr="0098364A">
        <w:t>Dr. Michio Kaku, professor of nuclear physics at the City University of New York, explains the catastrophic consequence of such a fly-by accident:</w:t>
      </w:r>
    </w:p>
    <w:p w14:paraId="668F4225" w14:textId="77777777" w:rsidR="00C7644D" w:rsidRPr="0098364A" w:rsidRDefault="00C7644D" w:rsidP="00C7644D">
      <w:r w:rsidRPr="0098364A">
        <w:t xml:space="preserve">"[If] there is a small misfire [of Cassini's] rocket system, it will mean that </w:t>
      </w:r>
      <w:r w:rsidRPr="0098364A">
        <w:rPr>
          <w:u w:val="single"/>
        </w:rPr>
        <w:t xml:space="preserve">[it] will penetrate into the Earth's atmosphere and the sheer friction will begin to wipe out the heat shield and it will, like a meteor, </w:t>
      </w:r>
      <w:r w:rsidRPr="0098364A">
        <w:rPr>
          <w:b/>
          <w:iCs/>
          <w:u w:val="single"/>
          <w:bdr w:val="single" w:sz="8" w:space="0" w:color="auto"/>
        </w:rPr>
        <w:t>flame into the Earth's atmosphere</w:t>
      </w:r>
      <w:r w:rsidRPr="0098364A">
        <w:t xml:space="preserve"> ... </w:t>
      </w:r>
      <w:r w:rsidRPr="0098364A">
        <w:rPr>
          <w:u w:val="single"/>
        </w:rPr>
        <w:t xml:space="preserve">This thing, </w:t>
      </w:r>
      <w:r w:rsidRPr="0098364A">
        <w:rPr>
          <w:highlight w:val="yellow"/>
          <w:u w:val="single"/>
        </w:rPr>
        <w:t xml:space="preserve">coming into the Earth's atmosphere will vaporize, release the payload and </w:t>
      </w:r>
      <w:r w:rsidRPr="0098364A">
        <w:rPr>
          <w:u w:val="single"/>
        </w:rPr>
        <w:t xml:space="preserve">then </w:t>
      </w:r>
      <w:r w:rsidRPr="0098364A">
        <w:rPr>
          <w:highlight w:val="yellow"/>
          <w:u w:val="single"/>
        </w:rPr>
        <w:t>particles of plutonium dioxide will</w:t>
      </w:r>
      <w:r w:rsidRPr="0098364A">
        <w:rPr>
          <w:u w:val="single"/>
        </w:rPr>
        <w:t xml:space="preserve"> begin to </w:t>
      </w:r>
      <w:r w:rsidRPr="0098364A">
        <w:rPr>
          <w:b/>
          <w:iCs/>
          <w:highlight w:val="yellow"/>
          <w:u w:val="single"/>
          <w:bdr w:val="single" w:sz="8" w:space="0" w:color="auto"/>
        </w:rPr>
        <w:t>rain down on populated areas</w:t>
      </w:r>
      <w:r w:rsidRPr="0098364A">
        <w:t xml:space="preserve">, if that is where the system is going to be hitting. [Pulverized plutonium dust] will rain down on people's hair, people's clothing, get into people's bodies. And because </w:t>
      </w:r>
      <w:r w:rsidRPr="0098364A">
        <w:rPr>
          <w:u w:val="single"/>
        </w:rPr>
        <w:t xml:space="preserve">it is not water soluble, there is a very good chance that </w:t>
      </w:r>
      <w:r w:rsidRPr="0098364A">
        <w:rPr>
          <w:highlight w:val="yellow"/>
          <w:u w:val="single"/>
        </w:rPr>
        <w:t>it could be inhaled and stay within the body</w:t>
      </w:r>
      <w:r w:rsidRPr="0098364A">
        <w:rPr>
          <w:u w:val="single"/>
        </w:rPr>
        <w:t xml:space="preserve"> causing cancer </w:t>
      </w:r>
      <w:r w:rsidRPr="0098364A">
        <w:rPr>
          <w:highlight w:val="yellow"/>
          <w:u w:val="single"/>
        </w:rPr>
        <w:t>over</w:t>
      </w:r>
      <w:r w:rsidRPr="0098364A">
        <w:rPr>
          <w:u w:val="single"/>
        </w:rPr>
        <w:t xml:space="preserve"> a number of </w:t>
      </w:r>
      <w:r w:rsidRPr="0098364A">
        <w:rPr>
          <w:highlight w:val="yellow"/>
          <w:u w:val="single"/>
        </w:rPr>
        <w:t>decades</w:t>
      </w:r>
      <w:r w:rsidRPr="0098364A">
        <w:rPr>
          <w:u w:val="single"/>
        </w:rPr>
        <w:t>."</w:t>
      </w:r>
      <w:r w:rsidRPr="0098364A">
        <w:t xml:space="preserve"> (4)</w:t>
      </w:r>
    </w:p>
    <w:p w14:paraId="20E96594" w14:textId="77777777" w:rsidR="00C7644D" w:rsidRPr="0098364A" w:rsidRDefault="00C7644D" w:rsidP="00C7644D">
      <w:r w:rsidRPr="0098364A">
        <w:t xml:space="preserve">Indeed, NASA says in its Final Environmental Impact Statement for the Cassini Mission, </w:t>
      </w:r>
      <w:r w:rsidRPr="0098364A">
        <w:rPr>
          <w:u w:val="single"/>
        </w:rPr>
        <w:t xml:space="preserve">that </w:t>
      </w:r>
      <w:r w:rsidRPr="0098364A">
        <w:rPr>
          <w:highlight w:val="yellow"/>
          <w:u w:val="single"/>
        </w:rPr>
        <w:t>if an "inadvertent reentry occurred"</w:t>
      </w:r>
      <w:r w:rsidRPr="0098364A">
        <w:rPr>
          <w:u w:val="single"/>
        </w:rPr>
        <w:t xml:space="preserve"> during the fly-by, approximately </w:t>
      </w:r>
      <w:r w:rsidRPr="0098364A">
        <w:rPr>
          <w:highlight w:val="yellow"/>
          <w:u w:val="single"/>
        </w:rPr>
        <w:t>five billion</w:t>
      </w:r>
      <w:r w:rsidRPr="0098364A">
        <w:rPr>
          <w:u w:val="single"/>
        </w:rPr>
        <w:t xml:space="preserve"> of the seven to eight billion people on Earth, "</w:t>
      </w:r>
      <w:r w:rsidRPr="0098364A">
        <w:rPr>
          <w:highlight w:val="yellow"/>
          <w:u w:val="single"/>
        </w:rPr>
        <w:t>could receive 99 percent</w:t>
      </w:r>
      <w:r w:rsidRPr="0098364A">
        <w:rPr>
          <w:u w:val="single"/>
        </w:rPr>
        <w:t xml:space="preserve"> or more </w:t>
      </w:r>
      <w:r w:rsidRPr="0098364A">
        <w:rPr>
          <w:highlight w:val="yellow"/>
          <w:u w:val="single"/>
        </w:rPr>
        <w:t>of the radiation</w:t>
      </w:r>
      <w:r w:rsidRPr="0098364A">
        <w:rPr>
          <w:u w:val="single"/>
        </w:rPr>
        <w:t xml:space="preserve"> exposure</w:t>
      </w:r>
      <w:r w:rsidRPr="0098364A">
        <w:t>." (5) As for the death toll, which NASA labels "health effects," the agency says that only 2,300 deaths "could occur over a 50-year period to this exposed population" and these "latent cancer fatalities" would likely be "statistically indistinguishable from normally occurring cancer fatalities among the world population." (6)</w:t>
      </w:r>
    </w:p>
    <w:p w14:paraId="34EA93F7" w14:textId="205BE69A" w:rsidR="00C7644D" w:rsidRDefault="00C7644D" w:rsidP="00C7644D">
      <w:r w:rsidRPr="0098364A">
        <w:t xml:space="preserve">However, after reviewing the data in the NASA report, </w:t>
      </w:r>
      <w:r w:rsidRPr="0098364A">
        <w:rPr>
          <w:u w:val="single"/>
        </w:rPr>
        <w:t>Dr. Ernest Sternglass, professor emeritus of radiological physics at the University of Pittsburgh School of Medicine, concluded that NASA "underestimate[s] the cancer alone by about 2,000 to 4,000 times</w:t>
      </w:r>
      <w:r w:rsidRPr="0098364A">
        <w:t xml:space="preserve">. Which means that not </w:t>
      </w:r>
      <w:r w:rsidRPr="0098364A">
        <w:rPr>
          <w:u w:val="single"/>
        </w:rPr>
        <w:t xml:space="preserve">counting all the other causes of death--infant mortality, heart disease, immune deficiency diseases and all that--we're talking in the order of ten to twenty million extra deaths." </w:t>
      </w:r>
      <w:r w:rsidRPr="00053F90">
        <w:rPr>
          <w:highlight w:val="green"/>
          <w:u w:val="single"/>
        </w:rPr>
        <w:t>The actual death toll,</w:t>
      </w:r>
      <w:r w:rsidRPr="0098364A">
        <w:rPr>
          <w:u w:val="single"/>
        </w:rPr>
        <w:t xml:space="preserve"> then, the physicist warned, </w:t>
      </w:r>
      <w:r w:rsidRPr="00053F90">
        <w:rPr>
          <w:highlight w:val="green"/>
          <w:u w:val="single"/>
        </w:rPr>
        <w:t>may be as high as 30</w:t>
      </w:r>
      <w:r w:rsidRPr="0098364A">
        <w:rPr>
          <w:u w:val="single"/>
        </w:rPr>
        <w:t xml:space="preserve"> to 40 </w:t>
      </w:r>
      <w:r w:rsidRPr="00053F90">
        <w:rPr>
          <w:highlight w:val="green"/>
          <w:u w:val="single"/>
        </w:rPr>
        <w:t>million</w:t>
      </w:r>
      <w:r w:rsidRPr="0098364A">
        <w:rPr>
          <w:u w:val="single"/>
        </w:rPr>
        <w:t xml:space="preserve"> people</w:t>
      </w:r>
      <w:r w:rsidRPr="0098364A">
        <w:t>. (7)</w:t>
      </w:r>
    </w:p>
    <w:p w14:paraId="23A9EA3E" w14:textId="6F2B5875" w:rsidR="00F27551" w:rsidRPr="0098364A" w:rsidRDefault="00F27551" w:rsidP="00F27551">
      <w:pPr>
        <w:keepNext/>
        <w:keepLines/>
        <w:spacing w:before="200"/>
        <w:outlineLvl w:val="3"/>
        <w:rPr>
          <w:rFonts w:eastAsiaTheme="majorEastAsia" w:cstheme="majorBidi"/>
          <w:b/>
          <w:iCs/>
          <w:sz w:val="26"/>
        </w:rPr>
      </w:pPr>
      <w:r>
        <w:rPr>
          <w:rFonts w:eastAsiaTheme="majorEastAsia" w:cstheme="majorBidi"/>
          <w:b/>
          <w:iCs/>
          <w:sz w:val="26"/>
        </w:rPr>
        <w:t xml:space="preserve">Squo </w:t>
      </w:r>
      <w:r w:rsidR="000961FE">
        <w:rPr>
          <w:rFonts w:eastAsiaTheme="majorEastAsia" w:cstheme="majorBidi"/>
          <w:b/>
          <w:iCs/>
          <w:sz w:val="26"/>
        </w:rPr>
        <w:t>debris and ASATS make it inevitable</w:t>
      </w:r>
      <w:r w:rsidR="009E07F1">
        <w:rPr>
          <w:rFonts w:eastAsiaTheme="majorEastAsia" w:cstheme="majorBidi"/>
          <w:b/>
          <w:iCs/>
          <w:sz w:val="26"/>
        </w:rPr>
        <w:t xml:space="preserve"> - green</w:t>
      </w:r>
    </w:p>
    <w:p w14:paraId="488C0CAA" w14:textId="77777777" w:rsidR="00F27551" w:rsidRPr="0098364A" w:rsidRDefault="00F27551" w:rsidP="00F27551">
      <w:r w:rsidRPr="0098364A">
        <w:t xml:space="preserve">Micah </w:t>
      </w:r>
      <w:r w:rsidRPr="0098364A">
        <w:rPr>
          <w:b/>
          <w:bCs/>
          <w:sz w:val="26"/>
          <w:u w:val="single"/>
        </w:rPr>
        <w:t>Zenko</w:t>
      </w:r>
      <w:r w:rsidRPr="0098364A">
        <w:t>, Whitehead Senior Fellow on the US and Americas Programme at Chatham House, 4-16-20</w:t>
      </w:r>
      <w:r w:rsidRPr="0098364A">
        <w:rPr>
          <w:b/>
          <w:bCs/>
          <w:sz w:val="26"/>
          <w:u w:val="single"/>
        </w:rPr>
        <w:t>14</w:t>
      </w:r>
      <w:r w:rsidRPr="0098364A">
        <w:t>, "Dangerous Space Incidents," Council on Foreign Relations, https://www.cfr.org/report/dangerous-space-incidents?sp_mid=45655631&amp;sp_rid=emFjay5iZWF1Y2hhbXBAZ21haWwuY29tS0</w:t>
      </w:r>
    </w:p>
    <w:p w14:paraId="3FCEA751" w14:textId="77777777" w:rsidR="00F27551" w:rsidRPr="0098364A" w:rsidRDefault="00F27551" w:rsidP="00F27551">
      <w:r w:rsidRPr="0098364A">
        <w:t xml:space="preserve">A January 2007 direct ascent ASAT test carried out by China against its defunct Fengyun-1C weather satellite instantly increased the amount of space debris in low earth orbit (LEO) by 40 percent. </w:t>
      </w:r>
      <w:r w:rsidRPr="0098364A">
        <w:rPr>
          <w:u w:val="single"/>
        </w:rPr>
        <w:t>Debris is especially problematic in LEO, where half of the world's 1,100 active satellites operate.</w:t>
      </w:r>
      <w:r w:rsidRPr="0098364A">
        <w:t xml:space="preserve"> Space objects—even flecks of paint—travel as fast as eighteen thousand miles per hour and can cause catastrophic damage to manned and unmanned spacecraft—creating even more debris in the process. </w:t>
      </w:r>
      <w:r w:rsidRPr="0098364A">
        <w:rPr>
          <w:u w:val="single"/>
        </w:rPr>
        <w:t xml:space="preserve">The U.S. National Research Council estimates that portions of </w:t>
      </w:r>
      <w:r w:rsidRPr="0098364A">
        <w:rPr>
          <w:highlight w:val="yellow"/>
          <w:u w:val="single"/>
        </w:rPr>
        <w:t xml:space="preserve">LEO have reached </w:t>
      </w:r>
      <w:r w:rsidRPr="00053F90">
        <w:rPr>
          <w:highlight w:val="green"/>
          <w:u w:val="single"/>
        </w:rPr>
        <w:t>a "tipping point,"</w:t>
      </w:r>
      <w:r w:rsidRPr="00053F90">
        <w:rPr>
          <w:highlight w:val="green"/>
        </w:rPr>
        <w:t xml:space="preserve"> with hundreds of thousands of</w:t>
      </w:r>
      <w:r w:rsidRPr="0098364A">
        <w:t xml:space="preserve"> space </w:t>
      </w:r>
      <w:r w:rsidRPr="00053F90">
        <w:rPr>
          <w:highlight w:val="green"/>
        </w:rPr>
        <w:t>debris</w:t>
      </w:r>
      <w:r w:rsidRPr="0098364A">
        <w:t xml:space="preserve"> larger than one centimeter </w:t>
      </w:r>
      <w:r w:rsidRPr="00053F90">
        <w:rPr>
          <w:rStyle w:val="StyleUnderline"/>
          <w:highlight w:val="green"/>
        </w:rPr>
        <w:t>stuck in orbit</w:t>
      </w:r>
      <w:r w:rsidRPr="0098364A">
        <w:t xml:space="preserve"> </w:t>
      </w:r>
      <w:r w:rsidRPr="0098364A">
        <w:rPr>
          <w:highlight w:val="yellow"/>
        </w:rPr>
        <w:t>that will collide with other</w:t>
      </w:r>
      <w:r w:rsidRPr="0098364A">
        <w:t xml:space="preserve"> pieces of </w:t>
      </w:r>
      <w:r w:rsidRPr="0098364A">
        <w:rPr>
          <w:highlight w:val="yellow"/>
        </w:rPr>
        <w:t>debris</w:t>
      </w:r>
      <w:r w:rsidRPr="0098364A">
        <w:t xml:space="preserve"> or spacecraft, thus </w:t>
      </w:r>
      <w:r w:rsidRPr="0098364A">
        <w:rPr>
          <w:highlight w:val="yellow"/>
          <w:u w:val="single"/>
        </w:rPr>
        <w:t>creating exponentially more debris</w:t>
      </w:r>
      <w:r w:rsidRPr="0098364A">
        <w:t xml:space="preserve">. </w:t>
      </w:r>
      <w:r w:rsidRPr="0098364A">
        <w:rPr>
          <w:u w:val="single"/>
        </w:rPr>
        <w:t xml:space="preserve">Significant </w:t>
      </w:r>
      <w:r w:rsidRPr="0098364A">
        <w:rPr>
          <w:highlight w:val="yellow"/>
          <w:u w:val="single"/>
        </w:rPr>
        <w:t>growth in</w:t>
      </w:r>
      <w:r w:rsidRPr="0098364A">
        <w:rPr>
          <w:u w:val="single"/>
        </w:rPr>
        <w:t xml:space="preserve"> the quantity or density of </w:t>
      </w:r>
      <w:r w:rsidRPr="0098364A">
        <w:rPr>
          <w:highlight w:val="yellow"/>
          <w:u w:val="single"/>
        </w:rPr>
        <w:t>space debris could render</w:t>
      </w:r>
      <w:r w:rsidRPr="0098364A">
        <w:rPr>
          <w:u w:val="single"/>
        </w:rPr>
        <w:t xml:space="preserve"> certain high-demand </w:t>
      </w:r>
      <w:r w:rsidRPr="0098364A">
        <w:rPr>
          <w:highlight w:val="yellow"/>
          <w:u w:val="single"/>
        </w:rPr>
        <w:t xml:space="preserve">portions of outer space </w:t>
      </w:r>
      <w:r w:rsidRPr="0098364A">
        <w:rPr>
          <w:b/>
          <w:iCs/>
          <w:highlight w:val="yellow"/>
          <w:u w:val="single"/>
          <w:bdr w:val="single" w:sz="8" w:space="0" w:color="auto"/>
        </w:rPr>
        <w:t>unnavigable and inutile</w:t>
      </w:r>
      <w:r w:rsidRPr="0098364A">
        <w:t xml:space="preserve">. Currently, there are </w:t>
      </w:r>
      <w:r w:rsidRPr="00053F90">
        <w:rPr>
          <w:highlight w:val="green"/>
        </w:rPr>
        <w:t>no legal or internationally accepted means</w:t>
      </w:r>
      <w:r w:rsidRPr="0098364A">
        <w:t xml:space="preserve"> for removing existing debris.</w:t>
      </w:r>
    </w:p>
    <w:p w14:paraId="75F5B094" w14:textId="77777777" w:rsidR="00F27551" w:rsidRPr="0098364A" w:rsidRDefault="00F27551" w:rsidP="00F27551">
      <w:r w:rsidRPr="0098364A">
        <w:t xml:space="preserve">China could also test co-orbital antisatellite systems in which an interceptor spacecraft destroys its target by exploding in close proximity, creating even more debris. For several years, Beijing has conducted a series of close proximity maneuvers with its satellites in LEO; the most recent </w:t>
      </w:r>
      <w:r w:rsidRPr="0098364A">
        <w:lastRenderedPageBreak/>
        <w:t xml:space="preserve">occurred after a July 20, 2013, launch of three satellites on the same rocket, which have since conducted sudden maneuvers toward other </w:t>
      </w:r>
      <w:r w:rsidRPr="00053F90">
        <w:rPr>
          <w:highlight w:val="green"/>
        </w:rPr>
        <w:t>Chinese</w:t>
      </w:r>
      <w:r w:rsidRPr="0098364A">
        <w:t xml:space="preserve"> satellites. Human or operating errors during these maneuvers could inadvertently result in a collision that produces harmful debris. While these </w:t>
      </w:r>
      <w:r w:rsidRPr="00053F90">
        <w:rPr>
          <w:highlight w:val="green"/>
        </w:rPr>
        <w:t>maneuvers</w:t>
      </w:r>
      <w:r w:rsidRPr="0098364A">
        <w:t xml:space="preserve"> could eventually be used for civilian purposes, most U.S. officials believe these experiments are primarily intended to </w:t>
      </w:r>
      <w:r w:rsidRPr="00053F90">
        <w:rPr>
          <w:highlight w:val="green"/>
        </w:rPr>
        <w:t>demonstrate</w:t>
      </w:r>
      <w:r w:rsidRPr="0098364A">
        <w:t xml:space="preserve"> latent </w:t>
      </w:r>
      <w:r w:rsidRPr="00053F90">
        <w:rPr>
          <w:highlight w:val="green"/>
        </w:rPr>
        <w:t>ASAT capabilities</w:t>
      </w:r>
      <w:r w:rsidRPr="0098364A">
        <w:t>.</w:t>
      </w:r>
    </w:p>
    <w:p w14:paraId="6D841C04" w14:textId="77777777" w:rsidR="00F27551" w:rsidRPr="0098364A" w:rsidRDefault="00F27551" w:rsidP="00F27551">
      <w:r w:rsidRPr="0098364A">
        <w:t xml:space="preserve">An ASAT test that causes unintended damage to U.S. and ally satellites or </w:t>
      </w:r>
      <w:r w:rsidRPr="0098364A">
        <w:rPr>
          <w:highlight w:val="yellow"/>
          <w:u w:val="single"/>
        </w:rPr>
        <w:t>an accident</w:t>
      </w:r>
      <w:r w:rsidRPr="0098364A">
        <w:rPr>
          <w:u w:val="single"/>
        </w:rPr>
        <w:t xml:space="preserve"> in space caused by debris </w:t>
      </w:r>
      <w:r w:rsidRPr="0098364A">
        <w:rPr>
          <w:highlight w:val="yellow"/>
          <w:u w:val="single"/>
        </w:rPr>
        <w:t xml:space="preserve">could trigger a </w:t>
      </w:r>
      <w:r w:rsidRPr="0098364A">
        <w:rPr>
          <w:b/>
          <w:iCs/>
          <w:highlight w:val="yellow"/>
          <w:u w:val="single"/>
          <w:bdr w:val="single" w:sz="8" w:space="0" w:color="auto"/>
        </w:rPr>
        <w:t>major international crisis</w:t>
      </w:r>
      <w:r w:rsidRPr="0098364A">
        <w:rPr>
          <w:highlight w:val="yellow"/>
        </w:rPr>
        <w:t xml:space="preserve"> </w:t>
      </w:r>
      <w:r w:rsidRPr="0098364A">
        <w:rPr>
          <w:highlight w:val="yellow"/>
          <w:u w:val="single"/>
        </w:rPr>
        <w:t>between the U</w:t>
      </w:r>
      <w:r w:rsidRPr="0098364A">
        <w:rPr>
          <w:u w:val="single"/>
        </w:rPr>
        <w:t xml:space="preserve">nited </w:t>
      </w:r>
      <w:r w:rsidRPr="0098364A">
        <w:rPr>
          <w:highlight w:val="yellow"/>
          <w:u w:val="single"/>
        </w:rPr>
        <w:t>S</w:t>
      </w:r>
      <w:r w:rsidRPr="0098364A">
        <w:rPr>
          <w:u w:val="single"/>
        </w:rPr>
        <w:t xml:space="preserve">tates and </w:t>
      </w:r>
      <w:r w:rsidRPr="0098364A">
        <w:rPr>
          <w:highlight w:val="yellow"/>
          <w:u w:val="single"/>
        </w:rPr>
        <w:t>C</w:t>
      </w:r>
      <w:r w:rsidRPr="0098364A">
        <w:rPr>
          <w:u w:val="single"/>
        </w:rPr>
        <w:t xml:space="preserve">hina. The risk is heightened by the fact that </w:t>
      </w:r>
      <w:r w:rsidRPr="0098364A">
        <w:rPr>
          <w:highlight w:val="yellow"/>
          <w:u w:val="single"/>
        </w:rPr>
        <w:t xml:space="preserve">both countries have </w:t>
      </w:r>
      <w:r w:rsidRPr="0098364A">
        <w:rPr>
          <w:b/>
          <w:iCs/>
          <w:highlight w:val="yellow"/>
          <w:u w:val="single"/>
          <w:bdr w:val="single" w:sz="8" w:space="0" w:color="auto"/>
        </w:rPr>
        <w:t>no pre–space-launch notification arrangements</w:t>
      </w:r>
      <w:r w:rsidRPr="0098364A">
        <w:t xml:space="preserve">, similar to the U.S.-Russia agreement on notifications of intercontinental ballistic missile (ICBM) and submarine-launched ballistic missile (SLBM) launches. </w:t>
      </w:r>
      <w:r w:rsidRPr="00053F90">
        <w:rPr>
          <w:highlight w:val="green"/>
          <w:u w:val="single"/>
        </w:rPr>
        <w:t>Management</w:t>
      </w:r>
      <w:r w:rsidRPr="0098364A">
        <w:rPr>
          <w:u w:val="single"/>
        </w:rPr>
        <w:t xml:space="preserve"> of such a crisis </w:t>
      </w:r>
      <w:r w:rsidRPr="0098364A">
        <w:rPr>
          <w:highlight w:val="yellow"/>
          <w:u w:val="single"/>
        </w:rPr>
        <w:t xml:space="preserve">could also be hindered by a lack </w:t>
      </w:r>
      <w:r w:rsidRPr="0098364A">
        <w:rPr>
          <w:b/>
          <w:iCs/>
          <w:highlight w:val="yellow"/>
          <w:u w:val="single"/>
          <w:bdr w:val="single" w:sz="8" w:space="0" w:color="auto"/>
        </w:rPr>
        <w:t>of direct communication</w:t>
      </w:r>
      <w:r w:rsidRPr="0098364A">
        <w:rPr>
          <w:highlight w:val="yellow"/>
          <w:u w:val="single"/>
        </w:rPr>
        <w:t xml:space="preserve"> between U.S. authorities and the PLA</w:t>
      </w:r>
      <w:r w:rsidRPr="0098364A">
        <w:rPr>
          <w:u w:val="single"/>
        </w:rPr>
        <w:t xml:space="preserve"> agency</w:t>
      </w:r>
      <w:r w:rsidRPr="0098364A">
        <w:t xml:space="preserve"> that oversees Chinese military space launches.</w:t>
      </w:r>
    </w:p>
    <w:p w14:paraId="350EE07F" w14:textId="207C0E43" w:rsidR="004B5657" w:rsidRDefault="004B5657" w:rsidP="001450F6">
      <w:pPr>
        <w:pStyle w:val="Heading3"/>
      </w:pPr>
      <w:bookmarkStart w:id="0" w:name="_Hlk25525024"/>
      <w:r>
        <w:lastRenderedPageBreak/>
        <w:t>Debris</w:t>
      </w:r>
    </w:p>
    <w:p w14:paraId="7F94CD8B" w14:textId="7824C10C" w:rsidR="0030432C" w:rsidRPr="00BB6B55" w:rsidRDefault="0030432C" w:rsidP="0030432C">
      <w:pPr>
        <w:pStyle w:val="Heading4"/>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0A9E3F2A" w14:textId="77777777" w:rsidR="0030432C" w:rsidRDefault="0030432C" w:rsidP="0030432C">
      <w:r>
        <w:t xml:space="preserve">Daniel Von </w:t>
      </w:r>
      <w:r w:rsidRPr="00C27F65">
        <w:rPr>
          <w:rStyle w:val="Style13ptBold"/>
        </w:rPr>
        <w:t>Fange 17</w:t>
      </w:r>
      <w:r w:rsidRPr="00C27F65">
        <w:t xml:space="preserve">, </w:t>
      </w:r>
      <w:r>
        <w:t>Web Application Engineer, Founder and Owner of LeanCoder, Full Stack, Polyglot Web Developer, “Kessler Syndrome is Over Hyped”, 5/21/2017, http://braino.org/essays/kessler_syndrome_is_over_hyped/</w:t>
      </w:r>
    </w:p>
    <w:p w14:paraId="73E9F6DC" w14:textId="77777777" w:rsidR="0030432C" w:rsidRPr="00FA1819" w:rsidRDefault="0030432C" w:rsidP="0030432C">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71B0567F" w14:textId="77777777" w:rsidR="0030432C" w:rsidRPr="00FA1819" w:rsidRDefault="0030432C" w:rsidP="0030432C">
      <w:pPr>
        <w:rPr>
          <w:sz w:val="16"/>
        </w:rPr>
      </w:pPr>
      <w:r w:rsidRPr="00FA1819">
        <w:rPr>
          <w:sz w:val="16"/>
        </w:rPr>
        <w:t>What is Kessler Syndrome?</w:t>
      </w:r>
    </w:p>
    <w:p w14:paraId="14F33AA7" w14:textId="77777777" w:rsidR="0030432C" w:rsidRPr="00FA1819" w:rsidRDefault="0030432C" w:rsidP="0030432C">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521DDD87" w14:textId="77777777" w:rsidR="0030432C" w:rsidRPr="00FA1819" w:rsidRDefault="0030432C" w:rsidP="0030432C">
      <w:pPr>
        <w:rPr>
          <w:sz w:val="16"/>
        </w:rPr>
      </w:pPr>
      <w:r w:rsidRPr="00FA1819">
        <w:rPr>
          <w:sz w:val="16"/>
        </w:rPr>
        <w:t>It is a dark picture.</w:t>
      </w:r>
    </w:p>
    <w:p w14:paraId="5EC85B1C" w14:textId="77777777" w:rsidR="0030432C" w:rsidRPr="00AB73EE" w:rsidRDefault="0030432C" w:rsidP="0030432C">
      <w:pPr>
        <w:rPr>
          <w:rStyle w:val="StyleUnderline"/>
        </w:rPr>
      </w:pPr>
      <w:r w:rsidRPr="00AB73EE">
        <w:rPr>
          <w:rStyle w:val="StyleUnderline"/>
        </w:rPr>
        <w:t>Is Kessler Syndrome likely to happen?</w:t>
      </w:r>
    </w:p>
    <w:p w14:paraId="475C1D8F" w14:textId="77777777" w:rsidR="0030432C" w:rsidRPr="00FA1819" w:rsidRDefault="0030432C" w:rsidP="0030432C">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33E6CF5E" w14:textId="77777777" w:rsidR="0030432C" w:rsidRPr="00AB73EE" w:rsidRDefault="0030432C" w:rsidP="0030432C">
      <w:pPr>
        <w:rPr>
          <w:rStyle w:val="StyleUnderline"/>
        </w:rPr>
      </w:pPr>
      <w:r w:rsidRPr="00AB73EE">
        <w:rPr>
          <w:rStyle w:val="StyleUnderline"/>
        </w:rPr>
        <w:t xml:space="preserve">The </w:t>
      </w:r>
      <w:r w:rsidRPr="00E90FD1">
        <w:rPr>
          <w:rStyle w:val="StyleUnderline"/>
        </w:rPr>
        <w:t>orbital area around earth can be broken down into four regions.</w:t>
      </w:r>
    </w:p>
    <w:p w14:paraId="38AE0983" w14:textId="77777777" w:rsidR="0030432C" w:rsidRPr="00FA1819" w:rsidRDefault="0030432C" w:rsidP="0030432C">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07AFC18E" w14:textId="77777777" w:rsidR="0030432C" w:rsidRPr="009D42C6" w:rsidRDefault="0030432C" w:rsidP="0030432C">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9D42C6">
        <w:rPr>
          <w:sz w:val="16"/>
        </w:rPr>
        <w:t>. The air is thin enough here that satellites only go down slowly, and they have a much farther distance to fall. It can take 50 years for stuff here to get down. This is where Kessler Syndrome could be an issue.</w:t>
      </w:r>
    </w:p>
    <w:p w14:paraId="7CA12BB1" w14:textId="77777777" w:rsidR="0030432C" w:rsidRPr="00FA1819" w:rsidRDefault="0030432C" w:rsidP="0030432C">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4E160D9A" w14:textId="77777777" w:rsidR="0030432C" w:rsidRPr="00FA1819" w:rsidRDefault="0030432C" w:rsidP="0030432C">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3F14A0CA" w14:textId="77777777" w:rsidR="0030432C" w:rsidRPr="00FA1819" w:rsidRDefault="0030432C" w:rsidP="0030432C">
      <w:pPr>
        <w:rPr>
          <w:sz w:val="16"/>
        </w:rPr>
      </w:pPr>
      <w:r w:rsidRPr="00FA1819">
        <w:rPr>
          <w:sz w:val="16"/>
        </w:rPr>
        <w:t>How bad could Kessler Syndrome in High LEO be?</w:t>
      </w:r>
    </w:p>
    <w:p w14:paraId="1569490A" w14:textId="77777777" w:rsidR="0030432C" w:rsidRPr="00FA1819" w:rsidRDefault="0030432C" w:rsidP="0030432C">
      <w:pPr>
        <w:rPr>
          <w:sz w:val="16"/>
        </w:rPr>
      </w:pPr>
      <w:r w:rsidRPr="00FA1819">
        <w:rPr>
          <w:sz w:val="16"/>
        </w:rPr>
        <w:t xml:space="preserve">Let’s </w:t>
      </w:r>
      <w:r w:rsidRPr="00974FE4">
        <w:rPr>
          <w:rStyle w:val="StyleUnderline"/>
          <w:highlight w:val="cyan"/>
        </w:rPr>
        <w:t xml:space="preserve">imagine a </w:t>
      </w:r>
      <w:r w:rsidRPr="00974FE4">
        <w:rPr>
          <w:rStyle w:val="Emphasis"/>
          <w:highlight w:val="cyan"/>
        </w:rPr>
        <w:t>worst case</w:t>
      </w:r>
      <w:r w:rsidRPr="00886B1A">
        <w:rPr>
          <w:rStyle w:val="StyleUnderline"/>
        </w:rPr>
        <w:t xml:space="preserve"> scenario</w:t>
      </w:r>
      <w:r w:rsidRPr="00886B1A">
        <w:rPr>
          <w:sz w:val="16"/>
        </w:rPr>
        <w:t>.</w:t>
      </w:r>
    </w:p>
    <w:p w14:paraId="0323CE71" w14:textId="77777777" w:rsidR="0030432C" w:rsidRPr="00AB73EE" w:rsidRDefault="0030432C" w:rsidP="0030432C">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0FB3754F" w14:textId="77777777" w:rsidR="0030432C" w:rsidRPr="00FA1819" w:rsidRDefault="0030432C" w:rsidP="0030432C">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So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72A80A47" w14:textId="77777777" w:rsidR="0030432C" w:rsidRPr="00FA1819" w:rsidRDefault="0030432C" w:rsidP="0030432C">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339F2793" w14:textId="77777777" w:rsidR="0030432C" w:rsidRPr="00FA1819" w:rsidRDefault="0030432C" w:rsidP="0030432C">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7BBE0DE3" w14:textId="77777777" w:rsidR="0030432C" w:rsidRPr="00FA1819" w:rsidRDefault="0030432C" w:rsidP="0030432C">
      <w:pPr>
        <w:rPr>
          <w:rStyle w:val="StyleUnderline"/>
        </w:rPr>
      </w:pPr>
      <w:r w:rsidRPr="00BB6B55">
        <w:rPr>
          <w:rStyle w:val="StyleUnderline"/>
          <w:highlight w:val="cyan"/>
        </w:rPr>
        <w:lastRenderedPageBreak/>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4527B55A" w14:textId="77777777" w:rsidR="0030432C" w:rsidRPr="00FA1819" w:rsidRDefault="0030432C" w:rsidP="0030432C">
      <w:pPr>
        <w:pStyle w:val="ListParagraph"/>
        <w:numPr>
          <w:ilvl w:val="0"/>
          <w:numId w:val="14"/>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1F650927" w14:textId="77777777" w:rsidR="0030432C" w:rsidRPr="00FA1819" w:rsidRDefault="0030432C" w:rsidP="0030432C">
      <w:pPr>
        <w:pStyle w:val="ListParagraph"/>
        <w:numPr>
          <w:ilvl w:val="0"/>
          <w:numId w:val="14"/>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021CCD47" w14:textId="77777777" w:rsidR="0030432C" w:rsidRPr="00FA1819" w:rsidRDefault="0030432C" w:rsidP="0030432C">
      <w:pPr>
        <w:pStyle w:val="ListParagraph"/>
        <w:numPr>
          <w:ilvl w:val="0"/>
          <w:numId w:val="14"/>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earth based radar </w:t>
      </w:r>
      <w:r w:rsidRPr="00974FE4">
        <w:rPr>
          <w:rStyle w:val="StyleUnderline"/>
          <w:highlight w:val="cyan"/>
        </w:rPr>
        <w:t xml:space="preserve">and </w:t>
      </w:r>
      <w:r w:rsidRPr="00974FE4">
        <w:rPr>
          <w:rStyle w:val="Emphasis"/>
          <w:highlight w:val="cyan"/>
        </w:rPr>
        <w:t>avoided</w:t>
      </w:r>
      <w:r w:rsidRPr="00FA1819">
        <w:rPr>
          <w:sz w:val="16"/>
        </w:rPr>
        <w:t>.</w:t>
      </w:r>
    </w:p>
    <w:p w14:paraId="25FBC16F" w14:textId="77777777" w:rsidR="0030432C" w:rsidRPr="00FA1819" w:rsidRDefault="0030432C" w:rsidP="0030432C">
      <w:pPr>
        <w:pStyle w:val="ListParagraph"/>
        <w:numPr>
          <w:ilvl w:val="0"/>
          <w:numId w:val="14"/>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46389259" w14:textId="77777777" w:rsidR="0030432C" w:rsidRPr="00FA1819" w:rsidRDefault="0030432C" w:rsidP="0030432C">
      <w:pPr>
        <w:pStyle w:val="ListParagraph"/>
        <w:numPr>
          <w:ilvl w:val="0"/>
          <w:numId w:val="14"/>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are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035334B5" w14:textId="77777777" w:rsidR="0030432C" w:rsidRPr="00FA1819" w:rsidRDefault="0030432C" w:rsidP="0030432C">
      <w:pPr>
        <w:rPr>
          <w:sz w:val="16"/>
        </w:rPr>
      </w:pPr>
      <w:r w:rsidRPr="00FA1819">
        <w:rPr>
          <w:sz w:val="16"/>
        </w:rPr>
        <w:t xml:space="preserve">So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2A19A519" w14:textId="77777777" w:rsidR="0030432C" w:rsidRPr="009D7328" w:rsidRDefault="0030432C" w:rsidP="0030432C">
      <w:pPr>
        <w:rPr>
          <w:sz w:val="16"/>
        </w:rPr>
      </w:pPr>
      <w:r w:rsidRPr="00FA1819">
        <w:rPr>
          <w:sz w:val="16"/>
        </w:rPr>
        <w:t>I’m removing Kessler Syndrome from my list of things to worry about.</w:t>
      </w:r>
    </w:p>
    <w:p w14:paraId="6A6AC7AB" w14:textId="77777777" w:rsidR="0030432C" w:rsidRDefault="0030432C" w:rsidP="0030432C">
      <w:pPr>
        <w:pStyle w:val="Heading4"/>
      </w:pPr>
      <w:r>
        <w:t xml:space="preserve">Squo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1D7AE93A" w14:textId="77777777" w:rsidR="0030432C" w:rsidRDefault="0030432C" w:rsidP="0030432C">
      <w:r>
        <w:t xml:space="preserve">Dr. Brian </w:t>
      </w:r>
      <w:r w:rsidRPr="00C43CBF">
        <w:rPr>
          <w:rStyle w:val="Style13ptBold"/>
        </w:rPr>
        <w:t>Koberlein 16</w:t>
      </w:r>
      <w:r>
        <w:t>, Professor of Physics at the Rochester Institute of Technology and PhD in Astrophysics from the University of Connecticut, “Cascade Effect”, 5-4, https://archive.briankoberlein.com/2016/05/04/cascade-effect/index.html</w:t>
      </w:r>
    </w:p>
    <w:p w14:paraId="0F522473" w14:textId="77777777" w:rsidR="0030432C" w:rsidRDefault="0030432C" w:rsidP="0030432C">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5D4D031A" w14:textId="77777777" w:rsidR="0030432C" w:rsidRDefault="0030432C" w:rsidP="0030432C">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6E7CE68B" w14:textId="77777777" w:rsidR="0030432C" w:rsidRPr="003B6BA7" w:rsidRDefault="0030432C" w:rsidP="0030432C">
      <w:pPr>
        <w:rPr>
          <w:rStyle w:val="StyleUnderline"/>
        </w:rPr>
      </w:pPr>
      <w:r w:rsidRPr="003B6BA7">
        <w:rPr>
          <w:rStyle w:val="StyleUnderline"/>
        </w:rPr>
        <w:t xml:space="preserve">While that might sound alarming, </w:t>
      </w:r>
      <w:r w:rsidRPr="00A1153A">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48A54421" w14:textId="77777777" w:rsidR="0030432C" w:rsidRDefault="0030432C" w:rsidP="0030432C">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0733738B" w14:textId="74BAA5E0" w:rsidR="0030432C" w:rsidRDefault="0030432C" w:rsidP="0030432C">
      <w:r w:rsidRPr="003B6BA7">
        <w:rPr>
          <w:rStyle w:val="StyleUnderline"/>
        </w:rPr>
        <w:lastRenderedPageBreak/>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amount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Earths atmosphere to burn up, or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p w14:paraId="05995350" w14:textId="77777777" w:rsidR="007D378F" w:rsidRPr="00F85E38" w:rsidRDefault="007D378F" w:rsidP="007D378F">
      <w:pPr>
        <w:pStyle w:val="Heading4"/>
      </w:pPr>
      <w:r>
        <w:t xml:space="preserve">Kessler </w:t>
      </w:r>
      <w:r>
        <w:rPr>
          <w:u w:val="single"/>
        </w:rPr>
        <w:t>recanted</w:t>
      </w:r>
    </w:p>
    <w:p w14:paraId="661DD3A4" w14:textId="77777777" w:rsidR="007D378F" w:rsidRDefault="007D378F" w:rsidP="007D378F">
      <w:r>
        <w:t xml:space="preserve">Dr. Alice </w:t>
      </w:r>
      <w:r w:rsidRPr="003C154F">
        <w:rPr>
          <w:rStyle w:val="Style13ptBold"/>
        </w:rPr>
        <w:t>Gorman 14</w:t>
      </w:r>
      <w:r>
        <w:t>, Professor of Archeology at Flinders University and Adjunct Fellow at the Research School of Astronomy and Astrophysics at the Australian National University, “Robot Avatars: The Material Culture of Human Activity in Earth Orbit” in Archaeology and Heritage of the Human Movement into Space, Ed. O’Leary and Capelotti, p. 42</w:t>
      </w:r>
    </w:p>
    <w:p w14:paraId="214D2188" w14:textId="77777777" w:rsidR="007D378F" w:rsidRDefault="007D378F" w:rsidP="007D378F">
      <w:r>
        <w:t xml:space="preserve">At the same time as this proposed evolution of orbital objects, entropy may be on the verge of taking over the system. The so-called Kessler Syndrome is an emergence that could occur in the near future. In popular (and occasionally scien- tific) contexts, </w:t>
      </w:r>
      <w:r w:rsidRPr="00F85E38">
        <w:rPr>
          <w:rStyle w:val="StyleUnderline"/>
          <w:highlight w:val="cyan"/>
        </w:rPr>
        <w:t>the Kessler</w:t>
      </w:r>
      <w:r w:rsidRPr="003C154F">
        <w:rPr>
          <w:rStyle w:val="StyleUnderline"/>
        </w:rPr>
        <w:t xml:space="preserve"> Syndrome is the worst case scenario for space junk</w:t>
      </w:r>
      <w:r>
        <w:t xml:space="preserve">: a cascade of random collisions that create so much debris the Earth is enveloped and cut off from space. When Fengyun 1C was destroyed, </w:t>
      </w:r>
      <w:r w:rsidRPr="003C154F">
        <w:rPr>
          <w:rStyle w:val="StyleUnderline"/>
        </w:rPr>
        <w:t xml:space="preserve">many feared it would be the </w:t>
      </w:r>
      <w:r w:rsidRPr="00F85E38">
        <w:rPr>
          <w:rStyle w:val="StyleUnderline"/>
          <w:highlight w:val="cyan"/>
        </w:rPr>
        <w:t>‘tipping point’</w:t>
      </w:r>
      <w:r w:rsidRPr="003C154F">
        <w:rPr>
          <w:rStyle w:val="StyleUnderline"/>
        </w:rPr>
        <w:t xml:space="preserve"> into the cascade. However, this conception </w:t>
      </w:r>
      <w:r w:rsidRPr="00F85E38">
        <w:rPr>
          <w:rStyle w:val="StyleUnderline"/>
          <w:highlight w:val="cyan"/>
        </w:rPr>
        <w:t xml:space="preserve">is </w:t>
      </w:r>
      <w:r w:rsidRPr="00F85E38">
        <w:rPr>
          <w:rStyle w:val="Emphasis"/>
          <w:highlight w:val="cyan"/>
        </w:rPr>
        <w:t>not</w:t>
      </w:r>
      <w:r w:rsidRPr="003C154F">
        <w:rPr>
          <w:rStyle w:val="Emphasis"/>
        </w:rPr>
        <w:t xml:space="preserve"> strictly </w:t>
      </w:r>
      <w:r w:rsidRPr="00F85E38">
        <w:rPr>
          <w:rStyle w:val="Emphasis"/>
          <w:highlight w:val="cyan"/>
        </w:rPr>
        <w:t>accurate</w:t>
      </w:r>
      <w:r>
        <w:t>.</w:t>
      </w:r>
    </w:p>
    <w:p w14:paraId="270C27EA" w14:textId="77777777" w:rsidR="007D378F" w:rsidRDefault="007D378F" w:rsidP="007D378F">
      <w:r w:rsidRPr="003C154F">
        <w:rPr>
          <w:rStyle w:val="StyleUnderline"/>
        </w:rPr>
        <w:t xml:space="preserve">The Kessler Syndrome </w:t>
      </w:r>
      <w:r w:rsidRPr="00F85E38">
        <w:rPr>
          <w:rStyle w:val="StyleUnderline"/>
          <w:highlight w:val="cyan"/>
        </w:rPr>
        <w:t>derives from an early paper</w:t>
      </w:r>
      <w:r w:rsidRPr="003C154F">
        <w:rPr>
          <w:rStyle w:val="StyleUnderline"/>
        </w:rPr>
        <w:t xml:space="preserve"> by Kessler and Cour-Palais </w:t>
      </w:r>
      <w:r w:rsidRPr="00F85E38">
        <w:rPr>
          <w:rStyle w:val="StyleUnderline"/>
          <w:highlight w:val="cyan"/>
        </w:rPr>
        <w:t>(1978)</w:t>
      </w:r>
      <w:r>
        <w:t xml:space="preserve">, in which they argued that a situation could arise in which “the debris flux will increase exponentially with lime, even though a zero net input may be main- tained” (Kessler et al. 2010: 47). </w:t>
      </w:r>
      <w:r w:rsidRPr="003C154F">
        <w:rPr>
          <w:rStyle w:val="StyleUnderline"/>
        </w:rPr>
        <w:t xml:space="preserve">The idea of such a cascade derives from planetary formation, where collisions cause the lowering of inclination and the eventual formation of a ring or belt around a celestial body. However, </w:t>
      </w:r>
      <w:r w:rsidRPr="00F85E38">
        <w:rPr>
          <w:rStyle w:val="StyleUnderline"/>
          <w:highlight w:val="cyan"/>
        </w:rPr>
        <w:t>LEO</w:t>
      </w:r>
      <w:r w:rsidRPr="003C154F">
        <w:rPr>
          <w:rStyle w:val="StyleUnderline"/>
        </w:rPr>
        <w:t xml:space="preserve"> debris </w:t>
      </w:r>
      <w:r w:rsidRPr="00F85E38">
        <w:rPr>
          <w:rStyle w:val="StyleUnderline"/>
          <w:highlight w:val="cyan"/>
        </w:rPr>
        <w:t xml:space="preserve">collisions are </w:t>
      </w:r>
      <w:r w:rsidRPr="00F85E38">
        <w:rPr>
          <w:rStyle w:val="Emphasis"/>
          <w:highlight w:val="cyan"/>
        </w:rPr>
        <w:t>highly unlikely</w:t>
      </w:r>
      <w:r w:rsidRPr="00F85E38">
        <w:rPr>
          <w:rStyle w:val="StyleUnderline"/>
          <w:highlight w:val="cyan"/>
        </w:rPr>
        <w:t xml:space="preserve"> to behave like</w:t>
      </w:r>
      <w:r w:rsidRPr="003C154F">
        <w:rPr>
          <w:rStyle w:val="StyleUnderline"/>
        </w:rPr>
        <w:t xml:space="preserve"> other </w:t>
      </w:r>
      <w:r w:rsidRPr="00F85E38">
        <w:rPr>
          <w:rStyle w:val="StyleUnderline"/>
          <w:highlight w:val="cyan"/>
        </w:rPr>
        <w:t>planetary rings, as</w:t>
      </w:r>
      <w:r w:rsidRPr="003C154F">
        <w:rPr>
          <w:rStyle w:val="StyleUnderline"/>
        </w:rPr>
        <w:t xml:space="preserve"> the </w:t>
      </w:r>
      <w:r w:rsidRPr="00F85E38">
        <w:rPr>
          <w:rStyle w:val="Emphasis"/>
          <w:highlight w:val="cyan"/>
        </w:rPr>
        <w:t>smaller particles will be removed</w:t>
      </w:r>
      <w:r w:rsidRPr="00F85E38">
        <w:rPr>
          <w:rStyle w:val="StyleUnderline"/>
          <w:highlight w:val="cyan"/>
        </w:rPr>
        <w:t xml:space="preserve"> by </w:t>
      </w:r>
      <w:r w:rsidRPr="00F85E38">
        <w:rPr>
          <w:rStyle w:val="Emphasis"/>
          <w:highlight w:val="cyan"/>
        </w:rPr>
        <w:t>atmospheric drag</w:t>
      </w:r>
      <w:r w:rsidRPr="003C154F">
        <w:rPr>
          <w:rStyle w:val="StyleUnderline"/>
        </w:rPr>
        <w:t xml:space="preserve"> before that point</w:t>
      </w:r>
      <w:r>
        <w:t xml:space="preserve">. While </w:t>
      </w:r>
      <w:r w:rsidRPr="00F85E38">
        <w:rPr>
          <w:rStyle w:val="StyleUnderline"/>
          <w:highlight w:val="cyan"/>
        </w:rPr>
        <w:t>Kessler</w:t>
      </w:r>
      <w:r>
        <w:t xml:space="preserve"> et al. </w:t>
      </w:r>
      <w:r w:rsidRPr="00F85E38">
        <w:rPr>
          <w:rStyle w:val="StyleUnderline"/>
          <w:highlight w:val="cyan"/>
        </w:rPr>
        <w:t>(2010)</w:t>
      </w:r>
      <w:r>
        <w:t xml:space="preserve"> argue that the orbital debris situation is indeed critical, they </w:t>
      </w:r>
      <w:r w:rsidRPr="00F85E38">
        <w:rPr>
          <w:rStyle w:val="Emphasis"/>
          <w:highlight w:val="cyan"/>
        </w:rPr>
        <w:t>stop short</w:t>
      </w:r>
      <w:r w:rsidRPr="00F85E38">
        <w:rPr>
          <w:rStyle w:val="StyleUnderline"/>
          <w:highlight w:val="cyan"/>
        </w:rPr>
        <w:t xml:space="preserve"> of endorsing the </w:t>
      </w:r>
      <w:r w:rsidRPr="00F85E38">
        <w:rPr>
          <w:rStyle w:val="Emphasis"/>
          <w:highlight w:val="cyan"/>
        </w:rPr>
        <w:t>irreversible</w:t>
      </w:r>
      <w:r w:rsidRPr="003C154F">
        <w:rPr>
          <w:rStyle w:val="Emphasis"/>
        </w:rPr>
        <w:t xml:space="preserve"> negative </w:t>
      </w:r>
      <w:r w:rsidRPr="00F85E38">
        <w:rPr>
          <w:rStyle w:val="Emphasis"/>
          <w:highlight w:val="cyan"/>
        </w:rPr>
        <w:t>feedback version</w:t>
      </w:r>
      <w:r w:rsidRPr="003C154F">
        <w:rPr>
          <w:rStyle w:val="StyleUnderline"/>
        </w:rPr>
        <w:t xml:space="preserve"> of the Syndrome</w:t>
      </w:r>
      <w:r>
        <w:t>.</w:t>
      </w:r>
    </w:p>
    <w:bookmarkEnd w:id="0"/>
    <w:p w14:paraId="027DE818" w14:textId="00EF231D" w:rsidR="004B5657" w:rsidRDefault="004B5657" w:rsidP="004B5657">
      <w:pPr>
        <w:pStyle w:val="Heading4"/>
      </w:pPr>
      <w:r>
        <w:t xml:space="preserve">No miscalc - Lack attribution means they have no one to retaliate against  </w:t>
      </w:r>
    </w:p>
    <w:p w14:paraId="333D8B5B" w14:textId="77777777" w:rsidR="004B5657" w:rsidRPr="003C4E87" w:rsidRDefault="004B5657" w:rsidP="004B5657">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Auswartige Politik, “Technology and Strategy: The Changing Security Environment in Space Demands New Diplomatic and Military Answers,” </w:t>
      </w:r>
      <w:hyperlink r:id="rId20" w:history="1">
        <w:r w:rsidRPr="00245BC5">
          <w:rPr>
            <w:rStyle w:val="Hyperlink"/>
          </w:rPr>
          <w:t>https://www.ssoar.info/ssoar/bitstream/handle/document/63288/ssoar-2019-schutz-Technology_and_Strategy_the_Changing.pdf</w:t>
        </w:r>
      </w:hyperlink>
      <w:r w:rsidRPr="00245BC5">
        <w:t>;</w:t>
      </w:r>
      <w:r>
        <w:t xml:space="preserve">] </w:t>
      </w:r>
    </w:p>
    <w:p w14:paraId="3BC82069" w14:textId="45426B3F" w:rsidR="004B5657" w:rsidRPr="004B5657" w:rsidRDefault="004B5657" w:rsidP="004B5657">
      <w:pPr>
        <w:rPr>
          <w:u w:val="singl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Although cross-domain deterrence, i.e.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07903696" w14:textId="0F41AB26" w:rsidR="004B5657" w:rsidRDefault="004B5657" w:rsidP="004B5657">
      <w:pPr>
        <w:pStyle w:val="Heading4"/>
      </w:pPr>
      <w:r>
        <w:lastRenderedPageBreak/>
        <w:t>Even if there is miscalc, no one would escalate – official statements prove</w:t>
      </w:r>
    </w:p>
    <w:p w14:paraId="428AD52F" w14:textId="77777777" w:rsidR="004B5657" w:rsidRPr="009365EC" w:rsidRDefault="004B5657" w:rsidP="004B5657">
      <w:pPr>
        <w:rPr>
          <w:rStyle w:val="Style13ptBold"/>
          <w:b w:val="0"/>
          <w:bCs w:val="0"/>
          <w:sz w:val="18"/>
          <w:szCs w:val="18"/>
        </w:rPr>
      </w:pPr>
      <w:r>
        <w:rPr>
          <w:rStyle w:val="Style13ptBold"/>
        </w:rPr>
        <w:t xml:space="preserve">Colby 16 </w:t>
      </w:r>
      <w:r>
        <w:rPr>
          <w:rStyle w:val="Style13ptBold"/>
          <w:sz w:val="18"/>
          <w:szCs w:val="18"/>
        </w:rPr>
        <w:t>(Elbridge, Senior Fellow at the Center for a New American Security, “From Sanctuary to Battlefield: A Framework for a U.S. Defense and Deterrence Strategy for Space”)SLAIR</w:t>
      </w:r>
    </w:p>
    <w:p w14:paraId="63214ADB" w14:textId="77777777" w:rsidR="004B5657" w:rsidRDefault="004B5657" w:rsidP="004B5657">
      <w:r w:rsidRPr="00AE590E">
        <w:rPr>
          <w:sz w:val="16"/>
        </w:rPr>
        <w:t>But such a threat is of substantially decreasing credibility. In today’s much different context</w:t>
      </w:r>
      <w:r w:rsidRPr="0027360C">
        <w:rPr>
          <w:sz w:val="16"/>
          <w:highlight w:val="yellow"/>
        </w:rPr>
        <w:t xml:space="preserve">, </w:t>
      </w:r>
      <w:r w:rsidRPr="0027360C">
        <w:rPr>
          <w:highlight w:val="yellow"/>
          <w:u w:val="single"/>
        </w:rPr>
        <w:t>no one</w:t>
      </w:r>
      <w:r w:rsidRPr="00AE590E">
        <w:rPr>
          <w:u w:val="single"/>
        </w:rPr>
        <w:t xml:space="preserve"> really </w:t>
      </w:r>
      <w:r w:rsidRPr="0027360C">
        <w:rPr>
          <w:highlight w:val="yellow"/>
          <w:u w:val="single"/>
        </w:rPr>
        <w:t>believes</w:t>
      </w:r>
      <w:r w:rsidRPr="00AE590E">
        <w:rPr>
          <w:u w:val="single"/>
        </w:rPr>
        <w:t xml:space="preserve"> that a </w:t>
      </w:r>
      <w:r w:rsidRPr="0027360C">
        <w:rPr>
          <w:highlight w:val="yellow"/>
          <w:u w:val="single"/>
        </w:rPr>
        <w:t>limited space attack would</w:t>
      </w:r>
      <w:r w:rsidRPr="00AE590E">
        <w:rPr>
          <w:u w:val="single"/>
        </w:rPr>
        <w:t xml:space="preserve"> necessarily or even </w:t>
      </w:r>
      <w:r w:rsidRPr="00BB7ED4">
        <w:rPr>
          <w:u w:val="single"/>
        </w:rPr>
        <w:t xml:space="preserve">plausibly </w:t>
      </w:r>
      <w:r w:rsidRPr="0027360C">
        <w:rPr>
          <w:highlight w:val="yellow"/>
          <w:u w:val="single"/>
        </w:rPr>
        <w:t xml:space="preserve">be a prelude to </w:t>
      </w:r>
      <w:r w:rsidRPr="0027360C">
        <w:rPr>
          <w:rStyle w:val="Emphasis"/>
          <w:highlight w:val="yellow"/>
        </w:rPr>
        <w:t>total nuclear war</w:t>
      </w:r>
      <w:r w:rsidRPr="0027360C">
        <w:rPr>
          <w:sz w:val="16"/>
          <w:highlight w:val="yellow"/>
        </w:rPr>
        <w:t xml:space="preserve">. </w:t>
      </w:r>
      <w:r w:rsidRPr="0027360C">
        <w:rPr>
          <w:highlight w:val="yellow"/>
          <w:u w:val="single"/>
        </w:rPr>
        <w:t xml:space="preserve">Would the </w:t>
      </w:r>
      <w:r w:rsidRPr="0027360C">
        <w:rPr>
          <w:rStyle w:val="Emphasis"/>
          <w:highlight w:val="yellow"/>
        </w:rPr>
        <w:t>U</w:t>
      </w:r>
      <w:r w:rsidRPr="0027360C">
        <w:rPr>
          <w:highlight w:val="yellow"/>
          <w:u w:val="single"/>
        </w:rPr>
        <w:t>nited</w:t>
      </w:r>
      <w:r w:rsidRPr="00AE590E">
        <w:rPr>
          <w:u w:val="single"/>
        </w:rPr>
        <w:t xml:space="preserve"> </w:t>
      </w:r>
      <w:r w:rsidRPr="0027360C">
        <w:rPr>
          <w:rStyle w:val="Emphasis"/>
          <w:highlight w:val="yellow"/>
        </w:rPr>
        <w:t>S</w:t>
      </w:r>
      <w:r w:rsidRPr="0027360C">
        <w:rPr>
          <w:highlight w:val="yellow"/>
          <w:u w:val="single"/>
        </w:rPr>
        <w:t>tates</w:t>
      </w:r>
      <w:r w:rsidRPr="00AE590E">
        <w:rPr>
          <w:u w:val="single"/>
        </w:rPr>
        <w:t xml:space="preserve"> </w:t>
      </w:r>
      <w:r w:rsidRPr="00BB7ED4">
        <w:rPr>
          <w:u w:val="single"/>
        </w:rPr>
        <w:t xml:space="preserve">respond with a major strategic </w:t>
      </w:r>
      <w:r w:rsidRPr="0027360C">
        <w:rPr>
          <w:rStyle w:val="Emphasis"/>
          <w:highlight w:val="yellow"/>
        </w:rPr>
        <w:t>strike</w:t>
      </w:r>
      <w:r w:rsidRPr="0027360C">
        <w:rPr>
          <w:highlight w:val="yellow"/>
          <w:u w:val="single"/>
        </w:rPr>
        <w:t xml:space="preserve"> </w:t>
      </w:r>
      <w:r w:rsidRPr="0027360C">
        <w:rPr>
          <w:u w:val="single"/>
        </w:rPr>
        <w:t xml:space="preserve">if </w:t>
      </w:r>
      <w:r w:rsidRPr="0027360C">
        <w:rPr>
          <w:rStyle w:val="Emphasis"/>
          <w:highlight w:val="yellow"/>
        </w:rPr>
        <w:t>China</w:t>
      </w:r>
      <w:r w:rsidRPr="0027360C">
        <w:rPr>
          <w:highlight w:val="yellow"/>
          <w:u w:val="single"/>
        </w:rPr>
        <w:t xml:space="preserve"> or </w:t>
      </w:r>
      <w:r w:rsidRPr="0027360C">
        <w:rPr>
          <w:rStyle w:val="Emphasis"/>
          <w:highlight w:val="yellow"/>
        </w:rPr>
        <w:t>Russia</w:t>
      </w:r>
      <w:r w:rsidRPr="00AE590E">
        <w:rPr>
          <w:u w:val="single"/>
        </w:rPr>
        <w:t xml:space="preserve">, in the context of a regional conflict with the United States, </w:t>
      </w:r>
      <w:r w:rsidRPr="00BB7ED4">
        <w:rPr>
          <w:u w:val="single"/>
        </w:rPr>
        <w:t>struck discriminately at implicated U.S. space assets in the attempt to defang U.S. power projection, all while leaving the broader U.S. space architecture alone</w:t>
      </w:r>
      <w:r w:rsidRPr="00AE590E">
        <w:rPr>
          <w:u w:val="single"/>
        </w:rPr>
        <w:t>?</w:t>
      </w:r>
      <w:r w:rsidRPr="00AE590E">
        <w:rPr>
          <w:sz w:val="16"/>
        </w:rPr>
        <w:t xml:space="preserve"> Not only does such a massive response seem unlikely – </w:t>
      </w:r>
      <w:r w:rsidRPr="00AE590E">
        <w:rPr>
          <w:u w:val="single"/>
        </w:rPr>
        <w:t xml:space="preserve">it would be </w:t>
      </w:r>
      <w:r w:rsidRPr="0027360C">
        <w:rPr>
          <w:rStyle w:val="Emphasis"/>
          <w:highlight w:val="yellow"/>
        </w:rPr>
        <w:t>positively foolish</w:t>
      </w:r>
      <w:r w:rsidRPr="00AE590E">
        <w:rPr>
          <w:u w:val="single"/>
        </w:rPr>
        <w:t xml:space="preserve"> and irresponsible</w:t>
      </w:r>
      <w:r w:rsidRPr="00AE590E">
        <w:rPr>
          <w:sz w:val="16"/>
        </w:rPr>
        <w:t xml:space="preserve">. Furthermore, would other nations regard attacks on assets the United States was actively employing for a local war as off limits to attack? Indeed, any reasonable observer would have to judge that such discriminate attacks on U.S. space assets would not necessarily be illegitimate, as, by the United States’ own admission, it relies greatly on its space architecture for conventional power projection. Moreover, </w:t>
      </w:r>
      <w:r w:rsidRPr="0027360C">
        <w:rPr>
          <w:rStyle w:val="Emphasis"/>
          <w:highlight w:val="yellow"/>
        </w:rPr>
        <w:t>official</w:t>
      </w:r>
      <w:r w:rsidRPr="00AE590E">
        <w:rPr>
          <w:u w:val="single"/>
        </w:rPr>
        <w:t xml:space="preserve"> U.S. </w:t>
      </w:r>
      <w:r w:rsidRPr="0027360C">
        <w:rPr>
          <w:rStyle w:val="Emphasis"/>
          <w:highlight w:val="yellow"/>
        </w:rPr>
        <w:t>statements</w:t>
      </w:r>
      <w:r w:rsidRPr="00AE590E">
        <w:rPr>
          <w:u w:val="single"/>
        </w:rPr>
        <w:t xml:space="preserve"> on how the United States would respond to attacks on its space assets – to the limited extent such statements exist and the degree to which those given are clear – </w:t>
      </w:r>
      <w:r w:rsidRPr="0027360C">
        <w:rPr>
          <w:highlight w:val="yellow"/>
          <w:u w:val="single"/>
        </w:rPr>
        <w:t xml:space="preserve">offer </w:t>
      </w:r>
      <w:r w:rsidRPr="0027360C">
        <w:rPr>
          <w:rStyle w:val="Emphasis"/>
          <w:highlight w:val="yellow"/>
        </w:rPr>
        <w:t>no indication</w:t>
      </w:r>
      <w:r w:rsidRPr="00AE590E">
        <w:rPr>
          <w:u w:val="single"/>
        </w:rPr>
        <w:t xml:space="preserve"> it would </w:t>
      </w:r>
      <w:r w:rsidRPr="00BB7ED4">
        <w:rPr>
          <w:u w:val="single"/>
        </w:rPr>
        <w:t>respond massively</w:t>
      </w:r>
      <w:r w:rsidRPr="00AE590E">
        <w:rPr>
          <w:u w:val="single"/>
        </w:rPr>
        <w:t xml:space="preserve"> </w:t>
      </w:r>
      <w:r w:rsidRPr="0027360C">
        <w:rPr>
          <w:highlight w:val="yellow"/>
          <w:u w:val="single"/>
        </w:rPr>
        <w:t>to</w:t>
      </w:r>
      <w:r w:rsidRPr="00AE590E">
        <w:rPr>
          <w:u w:val="single"/>
        </w:rPr>
        <w:t xml:space="preserve"> such </w:t>
      </w:r>
      <w:r w:rsidRPr="0027360C">
        <w:rPr>
          <w:rStyle w:val="Emphasis"/>
          <w:highlight w:val="yellow"/>
        </w:rPr>
        <w:t>strikes</w:t>
      </w:r>
      <w:r w:rsidRPr="00AE590E">
        <w:rPr>
          <w:sz w:val="16"/>
        </w:rPr>
        <w:t xml:space="preserve">.53 Perhaps more to the point, </w:t>
      </w:r>
      <w:r w:rsidRPr="0027360C">
        <w:rPr>
          <w:rStyle w:val="Emphasis"/>
          <w:highlight w:val="yellow"/>
        </w:rPr>
        <w:t>senior</w:t>
      </w:r>
      <w:r w:rsidRPr="00AE590E">
        <w:rPr>
          <w:sz w:val="16"/>
        </w:rPr>
        <w:t xml:space="preserve"> responsible U.S. </w:t>
      </w:r>
      <w:r w:rsidRPr="0027360C">
        <w:rPr>
          <w:rStyle w:val="Emphasis"/>
          <w:highlight w:val="yellow"/>
        </w:rPr>
        <w:t>officials</w:t>
      </w:r>
      <w:r w:rsidRPr="0027360C">
        <w:rPr>
          <w:highlight w:val="yellow"/>
          <w:u w:val="single"/>
        </w:rPr>
        <w:t xml:space="preserve"> have telegraphed</w:t>
      </w:r>
      <w:r w:rsidRPr="00BB7ED4">
        <w:rPr>
          <w:u w:val="single"/>
        </w:rPr>
        <w:t xml:space="preserve"> that the United States would indeed not necessarily respond massively to attacks against its space assets</w:t>
      </w:r>
      <w:r w:rsidRPr="00BB7ED4">
        <w:rPr>
          <w:sz w:val="16"/>
        </w:rPr>
        <w:t xml:space="preserve">.54 In light of these factors, any U.S. space </w:t>
      </w:r>
      <w:r w:rsidRPr="0027360C">
        <w:rPr>
          <w:rStyle w:val="Emphasis"/>
          <w:highlight w:val="yellow"/>
        </w:rPr>
        <w:t>deterrence strategy</w:t>
      </w:r>
      <w:r w:rsidRPr="00BB7ED4">
        <w:rPr>
          <w:sz w:val="16"/>
        </w:rPr>
        <w:t xml:space="preserve"> that is predicated on an all-or-nothing retaliation to space attacks will become increasingly incredible and thus decreasingly effective – and indeed might even</w:t>
      </w:r>
      <w:r w:rsidRPr="00AE590E">
        <w:rPr>
          <w:sz w:val="16"/>
        </w:rPr>
        <w:t xml:space="preserve"> invite an adversary’s challenge in order to puncture or degrade U.S. credibility. In other words, since space assets can increasingly be attacked segmentally and discriminately rather than totally, this means that credibly and effectively deterring such attacks requires a less than total response. Since the threat is more like a rapier than a broadsword, the United States needs rapier-like ripostes of its own. Accordingly, the United States Any U.S. space deterrence strategy that is predicated on an all-or-nothing retaliation to space attacks will become increasingly incredible and thus decreasingly effective. needs a more discriminate deterrent for space. In particular, it needs a flexible deterrent capable of meeting the intensifying challenge of deterring an adversary – and particularly a highly capable potential opponent like China or Russia – from attacking (or attacking to a sufficient degree) those U.S. space assets needed for the United States to effectively and decisively project power and ultimately prevail in a conflict in a distant theater. At the same time, this flexible deterrent must contribute to dissuading such an enemy from striking at the nation’s broader military and civilian space architecture, and in particular those core strategic space assets needed for central deterrence.</w:t>
      </w:r>
    </w:p>
    <w:p w14:paraId="6F5C8B83" w14:textId="4314980D" w:rsidR="00D14B7A" w:rsidRDefault="00D14B7A" w:rsidP="00D14B7A">
      <w:pPr>
        <w:pStyle w:val="Heading2"/>
      </w:pPr>
      <w:bookmarkStart w:id="1" w:name="_Hlk23367553"/>
      <w:r>
        <w:lastRenderedPageBreak/>
        <w:t>2 [both]</w:t>
      </w:r>
    </w:p>
    <w:p w14:paraId="081A0517" w14:textId="746A6975" w:rsidR="00A23A23" w:rsidRPr="00A23A23" w:rsidRDefault="00A23A23" w:rsidP="00A23A23">
      <w:pPr>
        <w:pStyle w:val="Heading4"/>
      </w:pPr>
      <w:r>
        <w:t xml:space="preserve">Missing a warrant for escalation – yes competition in space and some disagreements over who gets resources </w:t>
      </w:r>
      <w:r>
        <w:t>how does that go nuclear</w:t>
      </w:r>
    </w:p>
    <w:p w14:paraId="77CBFA51" w14:textId="5D3FB055" w:rsidR="000743EA" w:rsidRPr="001E3B87" w:rsidRDefault="000743EA" w:rsidP="000743EA">
      <w:pPr>
        <w:pStyle w:val="Heading4"/>
        <w:rPr>
          <w:rFonts w:cs="Times New Roman"/>
        </w:rPr>
      </w:pPr>
      <w:r w:rsidRPr="001E3B87">
        <w:rPr>
          <w:rFonts w:cs="Times New Roman"/>
        </w:rPr>
        <w:t xml:space="preserve">Space </w:t>
      </w:r>
      <w:r>
        <w:rPr>
          <w:rFonts w:cs="Times New Roman"/>
        </w:rPr>
        <w:t>conflict</w:t>
      </w:r>
      <w:r w:rsidRPr="001E3B87">
        <w:rPr>
          <w:rFonts w:cs="Times New Roman"/>
        </w:rPr>
        <w:t xml:space="preserve"> unlikely --- hotlines and info sharing agreements avoids accidents</w:t>
      </w:r>
    </w:p>
    <w:p w14:paraId="674EE54B" w14:textId="77777777" w:rsidR="000743EA" w:rsidRPr="001E3B87" w:rsidRDefault="000743EA" w:rsidP="000743EA">
      <w:r w:rsidRPr="001E3B87">
        <w:t xml:space="preserve">Chen </w:t>
      </w:r>
      <w:r w:rsidRPr="001E3B87">
        <w:rPr>
          <w:rStyle w:val="Style13ptBold"/>
        </w:rPr>
        <w:t>Lan 16</w:t>
      </w:r>
      <w:r w:rsidRPr="001E3B87">
        <w:t>, an independent analyst and founder of the 'Go Taikonauts!', “Chinese Space Quarterly Report”, January 2016, http://www.go-taikonauts.com/images/newsletters_PDF/GoTaikonauts18.pdf</w:t>
      </w:r>
    </w:p>
    <w:p w14:paraId="3633AEF7" w14:textId="3E56F8FE" w:rsidR="000743EA" w:rsidRPr="000743EA" w:rsidRDefault="000743EA" w:rsidP="000743EA">
      <w:pPr>
        <w:rPr>
          <w:sz w:val="16"/>
        </w:rPr>
      </w:pPr>
      <w:r w:rsidRPr="001E3B87">
        <w:rPr>
          <w:u w:val="single"/>
        </w:rPr>
        <w:t xml:space="preserve">During the IAC 2015, </w:t>
      </w:r>
      <w:r w:rsidRPr="001E3B87">
        <w:rPr>
          <w:highlight w:val="yellow"/>
          <w:u w:val="single"/>
        </w:rPr>
        <w:t>China re-iterated the wish for international</w:t>
      </w:r>
      <w:r w:rsidRPr="001E3B87">
        <w:rPr>
          <w:u w:val="single"/>
        </w:rPr>
        <w:t xml:space="preserve"> participation and </w:t>
      </w:r>
      <w:r w:rsidRPr="001E3B87">
        <w:rPr>
          <w:highlight w:val="yellow"/>
          <w:u w:val="single"/>
        </w:rPr>
        <w:t>coop</w:t>
      </w:r>
      <w:r w:rsidRPr="001E3B87">
        <w:rPr>
          <w:u w:val="single"/>
        </w:rPr>
        <w:t xml:space="preserve">eration </w:t>
      </w:r>
      <w:r w:rsidRPr="001E3B87">
        <w:rPr>
          <w:highlight w:val="yellow"/>
          <w:u w:val="single"/>
        </w:rPr>
        <w:t>in its space station project</w:t>
      </w:r>
      <w:r w:rsidRPr="001E3B87">
        <w:rPr>
          <w:u w:val="single"/>
        </w:rPr>
        <w:t xml:space="preserve"> including extending the station by modules provided by international partners. </w:t>
      </w:r>
      <w:r w:rsidRPr="00A332CC">
        <w:rPr>
          <w:sz w:val="16"/>
        </w:rPr>
        <w:t xml:space="preserve">Twitter messages posted by a European journalist from the Congress, that is still to be confirmed, however, showed a different view from ESA. ESA’s new Director General JohannDietrich Wörner said he had told China that the world does not need two space stations and will likely persuade China to drop its space station in favour of joining the ISS. On the other side, during the traditional “Heads of Space Agencies Panel” in IAC 2015, NASA Administrator Charles Bolden expressed his belief that the current exclusion of China from the ISS will not last forever. </w:t>
      </w:r>
      <w:r w:rsidRPr="001E3B87">
        <w:rPr>
          <w:u w:val="single"/>
        </w:rPr>
        <w:t xml:space="preserve">Though Sino-U.S. cooperation on human spaceflight is still uncertain, a positive move between the two countries has been made, that is the establishment of </w:t>
      </w:r>
      <w:r w:rsidRPr="001E3B87">
        <w:rPr>
          <w:highlight w:val="yellow"/>
          <w:u w:val="single"/>
        </w:rPr>
        <w:t>a space hotline</w:t>
      </w:r>
      <w:r w:rsidRPr="001E3B87">
        <w:rPr>
          <w:u w:val="single"/>
        </w:rPr>
        <w:t xml:space="preserve">. Western media reported in November that the hotline </w:t>
      </w:r>
      <w:r w:rsidRPr="001E3B87">
        <w:rPr>
          <w:highlight w:val="yellow"/>
          <w:u w:val="single"/>
        </w:rPr>
        <w:t>has been setup between Washington and Beijing to allow easy sharing of tech</w:t>
      </w:r>
      <w:r w:rsidRPr="001E3B87">
        <w:rPr>
          <w:u w:val="single"/>
        </w:rPr>
        <w:t xml:space="preserve">nical information about their space operations, hopefully </w:t>
      </w:r>
      <w:r w:rsidRPr="001E3B87">
        <w:rPr>
          <w:rStyle w:val="Emphasis"/>
          <w:highlight w:val="yellow"/>
        </w:rPr>
        <w:t>avoiding any misunderstandings or accidents.</w:t>
      </w:r>
      <w:r w:rsidRPr="00A332CC">
        <w:rPr>
          <w:sz w:val="16"/>
        </w:rPr>
        <w:t xml:space="preserve"> Russia’s space agency Roscosmos on 17 December signed a cooperation agreement with the China National Space Administration (CNSA). The document was signed at the 20th regular meeting of Russian and Chinese Heads of Government, during Russian Prime Minister Dmitry Medvedev’s three-day visit to Beijing. The two sides agreed to promote the use of “GLONASS” and “Beidou” and their augmentations in their own countries and around the world, expanding the market of navigation services provided by these systems. The two space agencies signed another agreement on the same day on cooperation in the field of space electronics. It was reported earlier that the two countries were discussing a barter deal that Russia will import Chinese space electronic components and will export rocket engines, presumably the RD-180, to China. However, an official statement about the agreement did not mention the engine. </w:t>
      </w:r>
      <w:r w:rsidRPr="00382E1D">
        <w:rPr>
          <w:u w:val="single"/>
        </w:rPr>
        <w:t xml:space="preserve">Also on the same day, </w:t>
      </w:r>
      <w:r w:rsidRPr="00A332CC">
        <w:rPr>
          <w:highlight w:val="yellow"/>
          <w:u w:val="single"/>
        </w:rPr>
        <w:t>Russia</w:t>
      </w:r>
      <w:r w:rsidRPr="00382E1D">
        <w:rPr>
          <w:u w:val="single"/>
        </w:rPr>
        <w:t xml:space="preserve">n state-owned nanotechnology company RUSNANO </w:t>
      </w:r>
      <w:r w:rsidRPr="00A332CC">
        <w:rPr>
          <w:highlight w:val="yellow"/>
          <w:u w:val="single"/>
        </w:rPr>
        <w:t>and</w:t>
      </w:r>
      <w:r w:rsidRPr="00382E1D">
        <w:rPr>
          <w:u w:val="single"/>
        </w:rPr>
        <w:t xml:space="preserve"> the </w:t>
      </w:r>
      <w:r w:rsidRPr="00A332CC">
        <w:rPr>
          <w:highlight w:val="yellow"/>
          <w:u w:val="single"/>
        </w:rPr>
        <w:t>China</w:t>
      </w:r>
      <w:r w:rsidRPr="00382E1D">
        <w:rPr>
          <w:u w:val="single"/>
        </w:rPr>
        <w:t xml:space="preserve"> Aerospace Science and Industry Corporation (CASIC</w:t>
      </w:r>
      <w:r w:rsidRPr="00A332CC">
        <w:rPr>
          <w:highlight w:val="yellow"/>
          <w:u w:val="single"/>
        </w:rPr>
        <w:t>) signed a strategic partnership agreement.</w:t>
      </w:r>
      <w:r w:rsidRPr="00A332CC">
        <w:rPr>
          <w:sz w:val="16"/>
        </w:rPr>
        <w:t xml:space="preserve"> CNSA also signed an agreement with the Netherlands on 26 October, and a memorandum of understanding with the UAE (United Arab Emirates) on 15 December, on exploration and peaceful use of outer space. </w:t>
      </w:r>
      <w:r w:rsidRPr="00382E1D">
        <w:rPr>
          <w:u w:val="single"/>
        </w:rPr>
        <w:t xml:space="preserve">A year after </w:t>
      </w:r>
      <w:r w:rsidRPr="00A332CC">
        <w:rPr>
          <w:highlight w:val="yellow"/>
          <w:u w:val="single"/>
        </w:rPr>
        <w:t>India signed</w:t>
      </w:r>
      <w:r w:rsidRPr="00382E1D">
        <w:rPr>
          <w:u w:val="single"/>
        </w:rPr>
        <w:t xml:space="preserve"> its first space cooperation </w:t>
      </w:r>
      <w:r w:rsidRPr="00A332CC">
        <w:rPr>
          <w:highlight w:val="yellow"/>
          <w:u w:val="single"/>
        </w:rPr>
        <w:t>agreement with China</w:t>
      </w:r>
      <w:r w:rsidRPr="00382E1D">
        <w:rPr>
          <w:u w:val="single"/>
        </w:rPr>
        <w:t>, scientists from ISRO and the Chinese space agency have decided on six major areas of interest, including the hosting of payloads on each other’s satellites and inter-planetary missions. The other areas of interest are Earth observation, disaster management, space science and navigation, as the Times of India reported on 5 October. The</w:t>
      </w:r>
      <w:r w:rsidRPr="00A332CC">
        <w:rPr>
          <w:sz w:val="16"/>
        </w:rPr>
        <w:t xml:space="preserve"> Brazilian Ministry of Science, Technology and Innovation announced on 30 December that the sixth CBERS (China-Brazil Earth Resources Satellite) satellite, CBERS-4A, is scheduled to be launched into space in December 2018. The Planetary Science Institute signed a cooperation agreement with the Qian Xuesen Laboratory of Space Technology (Qian Xuesen Lab), CAST, on 15 December to advance their mutual interests in facilitating the open-ended expansion of the exploration of the solar system and to use the knowledge thus gained in supporting the expansion of human activity beyond the Earth. Both institutions also wish to advance their common interest in communicating to the public the knowledge and benefits gained through robotic and human exploration of the solar system</w:t>
      </w:r>
      <w:bookmarkEnd w:id="1"/>
    </w:p>
    <w:p w14:paraId="79FAE890" w14:textId="77777777" w:rsidR="00DD37F3" w:rsidRPr="00A4327B" w:rsidRDefault="00DD37F3" w:rsidP="00DD37F3">
      <w:pPr>
        <w:pStyle w:val="Heading4"/>
        <w:rPr>
          <w:szCs w:val="26"/>
        </w:rPr>
      </w:pPr>
      <w:r>
        <w:rPr>
          <w:szCs w:val="26"/>
        </w:rPr>
        <w:t>No credible scenario for extinction—outdated fringe science and well-meaning threat inflation</w:t>
      </w:r>
    </w:p>
    <w:p w14:paraId="29B8E522" w14:textId="77777777" w:rsidR="00DD37F3" w:rsidRDefault="00DD37F3" w:rsidP="00DD37F3">
      <w:r>
        <w:rPr>
          <w:b/>
          <w:sz w:val="26"/>
          <w:szCs w:val="26"/>
        </w:rPr>
        <w:t xml:space="preserve">Scouras 19 </w:t>
      </w:r>
      <w:r>
        <w:t>(James Scouras, Johns Hopkins University Applied Physics Laboratory, formerly served on the congressionally established Comission to Assess the Threat to the United States from Electromagnetic Pulse (EMP) Attack, “Nuclear War as a Global Catastrophic Risk”, Cambridge Core, 9-2-2019, available at https://www.cambridge.org/core/journals/journal-of-benefit-cost-analysis/article/nuclear-war-as-a-global-catastrophic-risk/EC726528F3A71ED5ED26307677960962, accessed 12-1-2019, HKR-cjh)</w:t>
      </w:r>
    </w:p>
    <w:p w14:paraId="353B16E7" w14:textId="77777777" w:rsidR="00DD37F3" w:rsidRDefault="00DD37F3" w:rsidP="00DD37F3">
      <w:pPr>
        <w:rPr>
          <w:b/>
          <w:sz w:val="26"/>
          <w:szCs w:val="26"/>
        </w:rPr>
      </w:pPr>
      <w:r>
        <w:rPr>
          <w:b/>
          <w:sz w:val="26"/>
          <w:szCs w:val="26"/>
        </w:rPr>
        <w:t>*footnotes 2 and 4 included</w:t>
      </w:r>
    </w:p>
    <w:p w14:paraId="36EA75AF" w14:textId="77777777" w:rsidR="00DD37F3" w:rsidRDefault="00DD37F3" w:rsidP="00DD37F3">
      <w:r>
        <w:rPr>
          <w:u w:val="single"/>
        </w:rPr>
        <w:lastRenderedPageBreak/>
        <w:t xml:space="preserve">It might be thought that we know enough about the risk of nuclear war </w:t>
      </w:r>
      <w:r>
        <w:rPr>
          <w:sz w:val="16"/>
          <w:szCs w:val="16"/>
        </w:rPr>
        <w:t>to appropriately manage that risk.</w:t>
      </w:r>
      <w:r>
        <w:rPr>
          <w:u w:val="single"/>
        </w:rPr>
        <w:t xml:space="preserve"> The consequences of </w:t>
      </w:r>
      <w:r>
        <w:rPr>
          <w:highlight w:val="cyan"/>
          <w:u w:val="single"/>
        </w:rPr>
        <w:t>unconstrained nuclear attacks, and</w:t>
      </w:r>
      <w:r>
        <w:rPr>
          <w:u w:val="single"/>
        </w:rPr>
        <w:t xml:space="preserve"> the </w:t>
      </w:r>
      <w:r>
        <w:rPr>
          <w:highlight w:val="cyan"/>
          <w:u w:val="single"/>
        </w:rPr>
        <w:t>counterattacks</w:t>
      </w:r>
      <w:r>
        <w:rPr>
          <w:u w:val="single"/>
        </w:rPr>
        <w:t xml:space="preserve"> that would occur until the major nuclear powers exhaust their arsenals, would </w:t>
      </w:r>
      <w:r>
        <w:rPr>
          <w:highlight w:val="cyan"/>
          <w:u w:val="single"/>
        </w:rPr>
        <w:t>far exceed any cataclysm humanity has suffered</w:t>
      </w:r>
      <w:r>
        <w:rPr>
          <w:u w:val="single"/>
        </w:rPr>
        <w:t xml:space="preserve"> in all of recorded history. The likelihood of such a war must, therefore, be reduced as much as possible. </w:t>
      </w:r>
      <w:r>
        <w:rPr>
          <w:sz w:val="16"/>
          <w:szCs w:val="16"/>
        </w:rPr>
        <w:t xml:space="preserve">But </w:t>
      </w:r>
      <w:r>
        <w:rPr>
          <w:rFonts w:ascii="Calibri" w:eastAsia="Calibri" w:hAnsi="Calibri" w:cs="Calibri"/>
          <w:b/>
          <w:u w:val="single"/>
        </w:rPr>
        <w:t xml:space="preserve">this rather </w:t>
      </w:r>
      <w:r>
        <w:rPr>
          <w:rFonts w:ascii="Calibri" w:eastAsia="Calibri" w:hAnsi="Calibri" w:cs="Calibri"/>
          <w:b/>
          <w:highlight w:val="cyan"/>
          <w:u w:val="single"/>
        </w:rPr>
        <w:t xml:space="preserve">simplistic logic </w:t>
      </w:r>
      <w:r>
        <w:rPr>
          <w:rFonts w:ascii="Calibri" w:eastAsia="Calibri" w:hAnsi="Calibri" w:cs="Calibri"/>
          <w:b/>
          <w:u w:val="single"/>
        </w:rPr>
        <w:t xml:space="preserve">raises many questions and </w:t>
      </w:r>
      <w:r>
        <w:rPr>
          <w:rFonts w:ascii="Calibri" w:eastAsia="Calibri" w:hAnsi="Calibri" w:cs="Calibri"/>
          <w:b/>
          <w:highlight w:val="cyan"/>
          <w:u w:val="single"/>
        </w:rPr>
        <w:t>does not withstand</w:t>
      </w:r>
      <w:r>
        <w:rPr>
          <w:rFonts w:ascii="Calibri" w:eastAsia="Calibri" w:hAnsi="Calibri" w:cs="Calibri"/>
          <w:b/>
          <w:u w:val="single"/>
        </w:rPr>
        <w:t xml:space="preserve"> close </w:t>
      </w:r>
      <w:r>
        <w:rPr>
          <w:rFonts w:ascii="Calibri" w:eastAsia="Calibri" w:hAnsi="Calibri" w:cs="Calibri"/>
          <w:b/>
          <w:highlight w:val="cyan"/>
          <w:u w:val="single"/>
        </w:rPr>
        <w:t>scrutiny</w:t>
      </w:r>
      <w:r>
        <w:rPr>
          <w:rFonts w:ascii="Calibri" w:eastAsia="Calibri" w:hAnsi="Calibri" w:cs="Calibri"/>
          <w:b/>
          <w:u w:val="single"/>
        </w:rPr>
        <w:t>.</w:t>
      </w:r>
      <w:r>
        <w:rPr>
          <w:sz w:val="16"/>
          <w:szCs w:val="16"/>
        </w:rPr>
        <w:t xml:space="preserve"> Regarding consequences, </w:t>
      </w:r>
      <w:r>
        <w:rPr>
          <w:u w:val="single"/>
        </w:rPr>
        <w:t>does unconstrained nuclear war pose an existential risk to humanity?</w:t>
      </w:r>
      <w:r>
        <w:rPr>
          <w:sz w:val="16"/>
          <w:szCs w:val="16"/>
        </w:rPr>
        <w:t xml:space="preserve"> The consequences of existential risks are truly incalculable, including the lives not only of all human beings currently living but also of all those yet to come; involving not only Homo sapiens but all species that may descend from it. </w:t>
      </w:r>
      <w:r>
        <w:rPr>
          <w:u w:val="single"/>
        </w:rPr>
        <w:t>At the opposite end of the spectrum of consequences lies the domain of “limited” nuclear wars.</w:t>
      </w:r>
      <w:r>
        <w:rPr>
          <w:sz w:val="16"/>
          <w:szCs w:val="16"/>
        </w:rPr>
        <w:t xml:space="preserve"> Are these also properly considered global catastrophes? After all, </w:t>
      </w:r>
      <w:r>
        <w:rPr>
          <w:u w:val="single"/>
        </w:rPr>
        <w:t xml:space="preserve">while the only nuclear war that has ever occurred devastated Hiroshima and Nagasaki, it was also instrumental in bringing about the end of the Pacific War, thereby saving lives that would have been lost in the planned invasion of Japan. Indeed, some scholars similarly argue that </w:t>
      </w:r>
      <w:r>
        <w:rPr>
          <w:highlight w:val="cyan"/>
          <w:u w:val="single"/>
        </w:rPr>
        <w:t>many lives have been saved</w:t>
      </w:r>
      <w:r>
        <w:rPr>
          <w:u w:val="single"/>
        </w:rPr>
        <w:t xml:space="preserve"> over the nearly threefourths of a century </w:t>
      </w:r>
      <w:r>
        <w:rPr>
          <w:highlight w:val="cyan"/>
          <w:u w:val="single"/>
        </w:rPr>
        <w:t>since</w:t>
      </w:r>
      <w:r>
        <w:rPr>
          <w:u w:val="single"/>
        </w:rPr>
        <w:t xml:space="preserve"> the advent of </w:t>
      </w:r>
      <w:r>
        <w:rPr>
          <w:highlight w:val="cyan"/>
          <w:u w:val="single"/>
        </w:rPr>
        <w:t>nuclear weapons</w:t>
      </w:r>
      <w:r>
        <w:rPr>
          <w:u w:val="single"/>
        </w:rPr>
        <w:t xml:space="preserve"> because those weapons have prevented the large conventional wars that otherwise would likely have occurred between the major powers. This is </w:t>
      </w:r>
      <w:r>
        <w:rPr>
          <w:highlight w:val="cyan"/>
          <w:u w:val="single"/>
        </w:rPr>
        <w:t>perhaps the most significant consequence of</w:t>
      </w:r>
      <w:r>
        <w:rPr>
          <w:u w:val="single"/>
        </w:rPr>
        <w:t xml:space="preserve"> the </w:t>
      </w:r>
      <w:r>
        <w:rPr>
          <w:highlight w:val="cyan"/>
          <w:u w:val="single"/>
        </w:rPr>
        <w:t>attacks</w:t>
      </w:r>
      <w:r>
        <w:rPr>
          <w:u w:val="single"/>
        </w:rPr>
        <w:t xml:space="preserve"> that devastated the two Japanese cities.</w:t>
      </w:r>
      <w:r>
        <w:rPr>
          <w:sz w:val="16"/>
          <w:szCs w:val="16"/>
        </w:rPr>
        <w:t xml:space="preserve"> Regarding likelihood, how do we know what the likelihood of nuclear war is and the degree to which our national policies affect that likelihood, for better or worse? How much confidence should we place in any assessment of likelihood? What levels of likelihood for the broad spectrum of possible consequences pose unacceptable levels of risk? Even a very low (nondecreasing) annual likelihood of the risk of nuclear war would result in near certainty of catastrophe over the course of enough years. Most fundamentally and counterintuitively, are we really sure we want to reduce the risk of nuclear war? The successful operation of deterrence, which has been credited – perhaps too generously – with preventing nuclear war during the Cold War and its aftermath, depends on the risk that any nuclear use might escalate to a nuclear holocaust. Many proposals for reducing risk focus on reducing nuclear weapon arsenals and, therefore, the possible consequences of the most extreme nuclear war. Yet, if we reduce the consequences of nuclear war, might we also inadvertently increase its likelihood? It’s not at all clear that would be a desirable trade-off. This is all to argue that </w:t>
      </w:r>
      <w:r>
        <w:rPr>
          <w:u w:val="single"/>
        </w:rPr>
        <w:t>the simplistic logic described above is inadequate, even dangerous. A more nuanced understanding of the risk of nuclear war is imperative.</w:t>
      </w:r>
      <w:r>
        <w:rPr>
          <w:sz w:val="16"/>
          <w:szCs w:val="16"/>
        </w:rPr>
        <w:t xml:space="preserve"> </w:t>
      </w:r>
      <w:r>
        <w:rPr>
          <w:u w:val="single"/>
        </w:rPr>
        <w:t>This paper thus attempts to establish a basis for more rigorously addressing the risk of nuclear war.</w:t>
      </w:r>
      <w:r>
        <w:rPr>
          <w:sz w:val="16"/>
          <w:szCs w:val="16"/>
        </w:rPr>
        <w:t xml:space="preserve"> Rather than trying to assess the risk, a daunting objective, its more modest goals include increasing the awareness of the complexities involved in addressing this topic and evaluating alternative measures proposed for managing nuclear risk. I begin with a clarification of why </w:t>
      </w:r>
      <w:r>
        <w:rPr>
          <w:rFonts w:ascii="Calibri" w:eastAsia="Calibri" w:hAnsi="Calibri" w:cs="Calibri"/>
          <w:b/>
          <w:highlight w:val="cyan"/>
          <w:u w:val="single"/>
        </w:rPr>
        <w:t>nuclear war is</w:t>
      </w:r>
      <w:r>
        <w:rPr>
          <w:rFonts w:ascii="Calibri" w:eastAsia="Calibri" w:hAnsi="Calibri" w:cs="Calibri"/>
          <w:b/>
          <w:u w:val="single"/>
        </w:rPr>
        <w:t xml:space="preserve"> a global catastrophic risk but </w:t>
      </w:r>
      <w:r>
        <w:rPr>
          <w:rFonts w:ascii="Calibri" w:eastAsia="Calibri" w:hAnsi="Calibri" w:cs="Calibri"/>
          <w:b/>
          <w:highlight w:val="cyan"/>
          <w:u w:val="single"/>
        </w:rPr>
        <w:t>not an existential risk</w:t>
      </w:r>
      <w:r>
        <w:rPr>
          <w:sz w:val="16"/>
          <w:szCs w:val="16"/>
        </w:rPr>
        <w:t xml:space="preserve">. Turning to the issue of risk assessment, I then present a variety of assessments by academics and statesmen of the likelihood component of the risk of nuclear war, followed by an overview of what we do and do not know about the consequences of nuclear war, emphasizing uncertainty in both factors. Then, I discuss the difficulties in determining the effects of risk mitigation policies, focusing on nuclear arms reduction. Finally, I address the question of whether nuclear weapons have indeed saved lives. I conclude with recommendations for national security policy and multidisciplinary research. 2 Why is nuclear war a global catastrophic risk? One needs to only view the pictures of Hiroshima and Nagasaki shown in figure 1 and imagine such devastation visited on thousands of cities across warring nations in both hemispheres to recognize that nuclear war is truly a global catastrophic risk. Moreover, many of today’s nuclear weapons are an order of magnitude more destructive than Little Boy and Fat Man, and there are many other significant consequences – prompt radiation, fallout, etc. – not visible in such photographs. Yet, it is also true that </w:t>
      </w:r>
      <w:r>
        <w:rPr>
          <w:u w:val="single"/>
        </w:rPr>
        <w:t>not all nuclear wars would be so catastrophic; some, perhaps involving electromagnetic pulse</w:t>
      </w:r>
      <w:r>
        <w:rPr>
          <w:sz w:val="16"/>
          <w:szCs w:val="16"/>
        </w:rPr>
        <w:t xml:space="preserve"> (</w:t>
      </w:r>
      <w:r>
        <w:rPr>
          <w:highlight w:val="cyan"/>
          <w:u w:val="single"/>
        </w:rPr>
        <w:t>EMP</w:t>
      </w:r>
      <w:r>
        <w:rPr>
          <w:sz w:val="16"/>
          <w:szCs w:val="16"/>
        </w:rPr>
        <w:t xml:space="preserve">) </w:t>
      </w:r>
      <w:r>
        <w:rPr>
          <w:highlight w:val="cyan"/>
          <w:u w:val="single"/>
        </w:rPr>
        <w:t>attacks</w:t>
      </w:r>
      <w:r>
        <w:rPr>
          <w:sz w:val="16"/>
          <w:szCs w:val="16"/>
        </w:rPr>
        <w:t xml:space="preserve"> 2 </w:t>
      </w:r>
      <w:r>
        <w:rPr>
          <w:u w:val="single"/>
        </w:rPr>
        <w:t>Many mistakenly believe that the congressionally established Commission to Assess the Threat to the United States from Electromagnetic Pulse (EMP) Attack concluded that an EMP attack would, indeed, be catastrophic to electronic systems and consequently to people and societies that vitally depend on those systems</w:t>
      </w:r>
      <w:r>
        <w:rPr>
          <w:sz w:val="16"/>
          <w:szCs w:val="16"/>
        </w:rPr>
        <w:t xml:space="preserve">. However, </w:t>
      </w:r>
      <w:r>
        <w:rPr>
          <w:u w:val="single"/>
        </w:rPr>
        <w:t xml:space="preserve">the conclusion of the commission, </w:t>
      </w:r>
      <w:r>
        <w:rPr>
          <w:rFonts w:ascii="Calibri" w:eastAsia="Calibri" w:hAnsi="Calibri" w:cs="Calibri"/>
          <w:b/>
          <w:u w:val="single"/>
        </w:rPr>
        <w:t>on whose staff I served</w:t>
      </w:r>
      <w:r>
        <w:rPr>
          <w:u w:val="single"/>
        </w:rPr>
        <w:t xml:space="preserve">, was only that such a catastrophe </w:t>
      </w:r>
      <w:r>
        <w:rPr>
          <w:rFonts w:ascii="Calibri" w:eastAsia="Calibri" w:hAnsi="Calibri" w:cs="Calibri"/>
          <w:b/>
          <w:u w:val="single"/>
        </w:rPr>
        <w:t>could, not would</w:t>
      </w:r>
      <w:r>
        <w:rPr>
          <w:u w:val="single"/>
        </w:rPr>
        <w:t>, result from an EMP attack.</w:t>
      </w:r>
      <w:r>
        <w:rPr>
          <w:sz w:val="16"/>
          <w:szCs w:val="16"/>
        </w:rPr>
        <w:t xml:space="preserve"> Its executive report states, for example, that “the damage level could be sufficient to be catastrophic to the Nation.” See www.empcommision.org for publicly available reports from the EMP Commission. See also Frankel et al., (2015).2 </w:t>
      </w:r>
      <w:r>
        <w:rPr>
          <w:u w:val="single"/>
        </w:rPr>
        <w:t xml:space="preserve">using only a few high-altitude detonations or demonstration strikes of various kinds, </w:t>
      </w:r>
      <w:r>
        <w:rPr>
          <w:highlight w:val="cyan"/>
          <w:u w:val="single"/>
        </w:rPr>
        <w:t xml:space="preserve">could result in </w:t>
      </w:r>
      <w:r>
        <w:rPr>
          <w:rFonts w:ascii="Calibri" w:eastAsia="Calibri" w:hAnsi="Calibri" w:cs="Calibri"/>
          <w:b/>
          <w:highlight w:val="cyan"/>
          <w:u w:val="single"/>
        </w:rPr>
        <w:t>few</w:t>
      </w:r>
      <w:r>
        <w:rPr>
          <w:rFonts w:ascii="Calibri" w:eastAsia="Calibri" w:hAnsi="Calibri" w:cs="Calibri"/>
          <w:b/>
          <w:u w:val="single"/>
        </w:rPr>
        <w:t xml:space="preserve"> </w:t>
      </w:r>
      <w:r>
        <w:rPr>
          <w:rFonts w:ascii="Calibri" w:eastAsia="Calibri" w:hAnsi="Calibri" w:cs="Calibri"/>
          <w:b/>
          <w:highlight w:val="cyan"/>
          <w:u w:val="single"/>
        </w:rPr>
        <w:t>casualties</w:t>
      </w:r>
      <w:r>
        <w:rPr>
          <w:u w:val="single"/>
        </w:rPr>
        <w:t>.</w:t>
      </w:r>
      <w:r>
        <w:rPr>
          <w:sz w:val="16"/>
          <w:szCs w:val="16"/>
        </w:rPr>
        <w:t xml:space="preserve"> </w:t>
      </w:r>
      <w:r>
        <w:rPr>
          <w:u w:val="single"/>
        </w:rPr>
        <w:t xml:space="preserve">Others, such as </w:t>
      </w:r>
      <w:r>
        <w:rPr>
          <w:highlight w:val="cyan"/>
          <w:u w:val="single"/>
        </w:rPr>
        <w:t>a war between Israel and</w:t>
      </w:r>
      <w:r>
        <w:rPr>
          <w:u w:val="single"/>
        </w:rPr>
        <w:t xml:space="preserve"> one of its potential future nuclear </w:t>
      </w:r>
      <w:r>
        <w:rPr>
          <w:highlight w:val="cyan"/>
          <w:u w:val="single"/>
        </w:rPr>
        <w:t>neighbors</w:t>
      </w:r>
      <w:r>
        <w:rPr>
          <w:u w:val="single"/>
        </w:rPr>
        <w:t xml:space="preserve">, might be regionally devastating but </w:t>
      </w:r>
      <w:r>
        <w:rPr>
          <w:highlight w:val="cyan"/>
          <w:u w:val="single"/>
        </w:rPr>
        <w:t>have limited global impact</w:t>
      </w:r>
      <w:r>
        <w:rPr>
          <w:u w:val="single"/>
        </w:rPr>
        <w:t xml:space="preserve">, </w:t>
      </w:r>
      <w:r>
        <w:rPr>
          <w:sz w:val="16"/>
          <w:szCs w:val="16"/>
        </w:rPr>
        <w:t xml:space="preserve">at least if we limit our consideration to direct and immediate physical consequences. Nevertheless, smaller nuclear wars need to be included in any analysis of nuclear war as a global catastrophic risk because they increase the likelihood of larger nuclear wars. This is precisely why the nuclear taboo is so precious and crossing the nuclear threshold into uncharted territory is so dangerous (Schelling, 2005; see also Tannenwald, 2007). While it is clear that nuclear war is a global catastrophic risk, </w:t>
      </w:r>
      <w:r>
        <w:rPr>
          <w:rFonts w:ascii="Calibri" w:eastAsia="Calibri" w:hAnsi="Calibri" w:cs="Calibri"/>
          <w:b/>
          <w:u w:val="single"/>
        </w:rPr>
        <w:t>it is</w:t>
      </w:r>
      <w:r>
        <w:rPr>
          <w:sz w:val="16"/>
          <w:szCs w:val="16"/>
        </w:rPr>
        <w:t xml:space="preserve"> also </w:t>
      </w:r>
      <w:r>
        <w:rPr>
          <w:rFonts w:ascii="Calibri" w:eastAsia="Calibri" w:hAnsi="Calibri" w:cs="Calibri"/>
          <w:b/>
          <w:u w:val="single"/>
        </w:rPr>
        <w:t>clear that it is not an existential risk.</w:t>
      </w:r>
      <w:r>
        <w:rPr>
          <w:sz w:val="16"/>
          <w:szCs w:val="16"/>
        </w:rPr>
        <w:t xml:space="preserve"> </w:t>
      </w:r>
      <w:r>
        <w:rPr>
          <w:u w:val="single"/>
        </w:rPr>
        <w:t xml:space="preserve">Yet over the course of the nuclear age, a series of mechanisms have been proposed that, </w:t>
      </w:r>
      <w:r>
        <w:rPr>
          <w:highlight w:val="cyan"/>
          <w:u w:val="single"/>
        </w:rPr>
        <w:t xml:space="preserve">it has been </w:t>
      </w:r>
      <w:r>
        <w:rPr>
          <w:rFonts w:ascii="Calibri" w:eastAsia="Calibri" w:hAnsi="Calibri" w:cs="Calibri"/>
          <w:b/>
          <w:highlight w:val="cyan"/>
          <w:u w:val="single"/>
        </w:rPr>
        <w:t>erroneously</w:t>
      </w:r>
      <w:r>
        <w:rPr>
          <w:highlight w:val="cyan"/>
          <w:u w:val="single"/>
        </w:rPr>
        <w:t xml:space="preserve"> argued</w:t>
      </w:r>
      <w:r>
        <w:rPr>
          <w:u w:val="single"/>
        </w:rPr>
        <w:t>, could lead to human extinction.</w:t>
      </w:r>
      <w:r>
        <w:rPr>
          <w:sz w:val="16"/>
          <w:szCs w:val="16"/>
        </w:rPr>
        <w:t xml:space="preserve"> </w:t>
      </w:r>
      <w:r>
        <w:rPr>
          <w:u w:val="single"/>
        </w:rPr>
        <w:t>The first concern</w:t>
      </w:r>
      <w:r>
        <w:rPr>
          <w:sz w:val="16"/>
          <w:szCs w:val="16"/>
        </w:rPr>
        <w:t xml:space="preserve">3 </w:t>
      </w:r>
      <w:r>
        <w:rPr>
          <w:u w:val="single"/>
        </w:rPr>
        <w:t xml:space="preserve">arose among physicists </w:t>
      </w:r>
      <w:r>
        <w:rPr>
          <w:u w:val="single"/>
        </w:rPr>
        <w:lastRenderedPageBreak/>
        <w:t>on the Manhattan Project</w:t>
      </w:r>
      <w:r>
        <w:rPr>
          <w:sz w:val="16"/>
          <w:szCs w:val="16"/>
        </w:rPr>
        <w:t xml:space="preserve"> during a 1942 seminar at Berkeley some three years before the first test of an atomic weapon. </w:t>
      </w:r>
      <w:r>
        <w:rPr>
          <w:u w:val="single"/>
        </w:rPr>
        <w:t>Chaired by Robert Oppenheimer, it was attended by Edward Teller, Hans Bethe, Emil Konopinski, and other theoretical physicists</w:t>
      </w:r>
      <w:r>
        <w:rPr>
          <w:sz w:val="16"/>
          <w:szCs w:val="16"/>
        </w:rPr>
        <w:t xml:space="preserve"> (Rhodes, 1995). They considered the possibility that detonation of an atomic bomb could ignite a self-sustaining nitrogen fusion reaction that might propagate through earth’s atmosphere, thereby extinguishing all air-breathing life on earth. </w:t>
      </w:r>
      <w:r>
        <w:rPr>
          <w:u w:val="single"/>
        </w:rPr>
        <w:t>Konopinski, Cloyd Margin, and Teller eventually published the calculations that led to the conclusion that the nitrogen-nitrogen reaction was virtually impossible from atomic bomb explosions – calculations that had previously been used to justify going forward with Trinity, the first atomic bomb test</w:t>
      </w:r>
      <w:r>
        <w:rPr>
          <w:sz w:val="16"/>
          <w:szCs w:val="16"/>
        </w:rPr>
        <w:t xml:space="preserve"> (Konopinski et al., 1946). </w:t>
      </w:r>
      <w:r>
        <w:rPr>
          <w:u w:val="single"/>
        </w:rPr>
        <w:t xml:space="preserve">Of course, the Trinity test was conducted, as well as </w:t>
      </w:r>
      <w:r>
        <w:rPr>
          <w:highlight w:val="cyan"/>
          <w:u w:val="single"/>
        </w:rPr>
        <w:t xml:space="preserve">over </w:t>
      </w:r>
      <w:r>
        <w:rPr>
          <w:rFonts w:ascii="Calibri" w:eastAsia="Calibri" w:hAnsi="Calibri" w:cs="Calibri"/>
          <w:b/>
          <w:highlight w:val="cyan"/>
          <w:u w:val="single"/>
        </w:rPr>
        <w:t>1000 subsequent atomic and thermonuclear tests, and we are</w:t>
      </w:r>
      <w:r>
        <w:rPr>
          <w:rFonts w:ascii="Calibri" w:eastAsia="Calibri" w:hAnsi="Calibri" w:cs="Calibri"/>
          <w:b/>
          <w:u w:val="single"/>
        </w:rPr>
        <w:t xml:space="preserve"> fortunately </w:t>
      </w:r>
      <w:r>
        <w:rPr>
          <w:rFonts w:ascii="Calibri" w:eastAsia="Calibri" w:hAnsi="Calibri" w:cs="Calibri"/>
          <w:b/>
          <w:highlight w:val="cyan"/>
          <w:u w:val="single"/>
        </w:rPr>
        <w:t>still here</w:t>
      </w:r>
      <w:r>
        <w:rPr>
          <w:highlight w:val="cyan"/>
          <w:u w:val="single"/>
        </w:rPr>
        <w:t>.</w:t>
      </w:r>
      <w:r>
        <w:rPr>
          <w:sz w:val="16"/>
          <w:szCs w:val="16"/>
        </w:rPr>
        <w:t xml:space="preserve"> After the bomb was used, </w:t>
      </w:r>
      <w:r>
        <w:rPr>
          <w:u w:val="single"/>
        </w:rPr>
        <w:t xml:space="preserve">extinction </w:t>
      </w:r>
      <w:r>
        <w:rPr>
          <w:highlight w:val="cyan"/>
          <w:u w:val="single"/>
        </w:rPr>
        <w:t>fear focused on</w:t>
      </w:r>
      <w:r>
        <w:rPr>
          <w:u w:val="single"/>
        </w:rPr>
        <w:t xml:space="preserve"> invisible and deadly </w:t>
      </w:r>
      <w:r>
        <w:rPr>
          <w:highlight w:val="cyan"/>
          <w:u w:val="single"/>
        </w:rPr>
        <w:t>fallout</w:t>
      </w:r>
      <w:r>
        <w:rPr>
          <w:u w:val="single"/>
        </w:rPr>
        <w:t>, unanticipated as a significant consequence of the bombings of Japan that would spread by global air currents to poison the entire planet.</w:t>
      </w:r>
      <w:r>
        <w:rPr>
          <w:sz w:val="16"/>
          <w:szCs w:val="16"/>
        </w:rPr>
        <w:t xml:space="preserve"> </w:t>
      </w:r>
      <w:r>
        <w:rPr>
          <w:u w:val="single"/>
        </w:rPr>
        <w:t xml:space="preserve">Public dread was </w:t>
      </w:r>
      <w:r>
        <w:rPr>
          <w:highlight w:val="cyan"/>
          <w:u w:val="single"/>
        </w:rPr>
        <w:t>reinforced by the</w:t>
      </w:r>
      <w:r>
        <w:rPr>
          <w:u w:val="single"/>
        </w:rPr>
        <w:t xml:space="preserve"> depressing, but </w:t>
      </w:r>
      <w:r>
        <w:rPr>
          <w:highlight w:val="cyan"/>
          <w:u w:val="single"/>
        </w:rPr>
        <w:t>influential</w:t>
      </w:r>
      <w:r>
        <w:rPr>
          <w:u w:val="single"/>
        </w:rPr>
        <w:t xml:space="preserve">, 1957 </w:t>
      </w:r>
      <w:r>
        <w:rPr>
          <w:highlight w:val="cyan"/>
          <w:u w:val="single"/>
        </w:rPr>
        <w:t>novel</w:t>
      </w:r>
      <w:r>
        <w:rPr>
          <w:u w:val="single"/>
        </w:rPr>
        <w:t xml:space="preserve"> On the Beach by Nevil Shute</w:t>
      </w:r>
      <w:r>
        <w:rPr>
          <w:sz w:val="16"/>
          <w:szCs w:val="16"/>
        </w:rPr>
        <w:t xml:space="preserve"> (1957) and the subsequent 1959 movie version (Kramer, 1959). The story describes survivors in Melbourne, Australia, one of a few remaining human outposts in the Southern Hemisphere, as fallout clouds approached to bring the final blow to humanity. </w:t>
      </w:r>
      <w:r>
        <w:rPr>
          <w:u w:val="single"/>
        </w:rPr>
        <w:t xml:space="preserve">In the 1970s, </w:t>
      </w:r>
      <w:r>
        <w:rPr>
          <w:highlight w:val="cyan"/>
          <w:u w:val="single"/>
        </w:rPr>
        <w:t xml:space="preserve">after fallout was better </w:t>
      </w:r>
      <w:r>
        <w:rPr>
          <w:rFonts w:ascii="Calibri" w:eastAsia="Calibri" w:hAnsi="Calibri" w:cs="Calibri"/>
          <w:b/>
          <w:highlight w:val="cyan"/>
          <w:u w:val="single"/>
        </w:rPr>
        <w:t>understood</w:t>
      </w:r>
      <w:r>
        <w:rPr>
          <w:u w:val="single"/>
        </w:rPr>
        <w:t xml:space="preserve"> to be limited in space, time, and magnitude, depletion of the </w:t>
      </w:r>
      <w:r>
        <w:rPr>
          <w:highlight w:val="cyan"/>
          <w:u w:val="single"/>
        </w:rPr>
        <w:t>ozone</w:t>
      </w:r>
      <w:r>
        <w:rPr>
          <w:u w:val="single"/>
        </w:rPr>
        <w:t xml:space="preserve"> layer, which would cause increased ultraviolet radiation to fry all humans who dared to venture outside, </w:t>
      </w:r>
      <w:r>
        <w:rPr>
          <w:highlight w:val="cyan"/>
          <w:u w:val="single"/>
        </w:rPr>
        <w:t>became the</w:t>
      </w:r>
      <w:r>
        <w:rPr>
          <w:u w:val="single"/>
        </w:rPr>
        <w:t xml:space="preserve"> extinction </w:t>
      </w:r>
      <w:r>
        <w:rPr>
          <w:highlight w:val="cyan"/>
          <w:u w:val="single"/>
        </w:rPr>
        <w:t>mechanism</w:t>
      </w:r>
      <w:r>
        <w:rPr>
          <w:u w:val="single"/>
        </w:rPr>
        <w:t xml:space="preserve"> of concern. </w:t>
      </w:r>
      <w:r>
        <w:rPr>
          <w:highlight w:val="cyan"/>
          <w:u w:val="single"/>
        </w:rPr>
        <w:t>Again, one popular book</w:t>
      </w:r>
      <w:r>
        <w:rPr>
          <w:u w:val="single"/>
        </w:rPr>
        <w:t>, The Fate of the Earth by Jonathan Schell</w:t>
      </w:r>
      <w:r>
        <w:rPr>
          <w:sz w:val="16"/>
          <w:szCs w:val="16"/>
        </w:rPr>
        <w:t xml:space="preserve"> (1982), which described the nuclear destruction of the ozone layer leaving the earth “a republic of insects and grass,” </w:t>
      </w:r>
      <w:r>
        <w:rPr>
          <w:highlight w:val="cyan"/>
          <w:u w:val="single"/>
        </w:rPr>
        <w:t>promoted this</w:t>
      </w:r>
      <w:r>
        <w:rPr>
          <w:u w:val="single"/>
        </w:rPr>
        <w:t xml:space="preserve"> fear. Schell did at times try to cover all bases, however: “</w:t>
      </w:r>
      <w:r>
        <w:rPr>
          <w:highlight w:val="cyan"/>
          <w:u w:val="single"/>
        </w:rPr>
        <w:t>To say</w:t>
      </w:r>
      <w:r>
        <w:rPr>
          <w:u w:val="single"/>
        </w:rPr>
        <w:t xml:space="preserve"> that human </w:t>
      </w:r>
      <w:r>
        <w:rPr>
          <w:highlight w:val="cyan"/>
          <w:u w:val="single"/>
        </w:rPr>
        <w:t>extinction is a certainty would</w:t>
      </w:r>
      <w:r>
        <w:rPr>
          <w:u w:val="single"/>
        </w:rPr>
        <w:t xml:space="preserve">, of course, </w:t>
      </w:r>
      <w:r>
        <w:rPr>
          <w:highlight w:val="cyan"/>
          <w:u w:val="single"/>
        </w:rPr>
        <w:t>be a misrepresentation</w:t>
      </w:r>
      <w:r>
        <w:rPr>
          <w:sz w:val="16"/>
          <w:szCs w:val="16"/>
        </w:rPr>
        <w:t xml:space="preserve"> – just as it would be a misrepresentation to say that extinction can be ruled out” (Schell, 1982). </w:t>
      </w:r>
      <w:r>
        <w:rPr>
          <w:rFonts w:ascii="Calibri" w:eastAsia="Calibri" w:hAnsi="Calibri" w:cs="Calibri"/>
          <w:b/>
          <w:u w:val="single"/>
        </w:rPr>
        <w:t xml:space="preserve">Finally, </w:t>
      </w:r>
      <w:r>
        <w:rPr>
          <w:rFonts w:ascii="Calibri" w:eastAsia="Calibri" w:hAnsi="Calibri" w:cs="Calibri"/>
          <w:b/>
          <w:highlight w:val="cyan"/>
          <w:u w:val="single"/>
        </w:rPr>
        <w:t>the current mechanism</w:t>
      </w:r>
      <w:r>
        <w:rPr>
          <w:rFonts w:ascii="Calibri" w:eastAsia="Calibri" w:hAnsi="Calibri" w:cs="Calibri"/>
          <w:b/>
          <w:u w:val="single"/>
        </w:rPr>
        <w:t xml:space="preserve"> of concern for extinction </w:t>
      </w:r>
      <w:r>
        <w:rPr>
          <w:rFonts w:ascii="Calibri" w:eastAsia="Calibri" w:hAnsi="Calibri" w:cs="Calibri"/>
          <w:b/>
          <w:highlight w:val="cyan"/>
          <w:u w:val="single"/>
        </w:rPr>
        <w:t>is</w:t>
      </w:r>
      <w:r>
        <w:rPr>
          <w:rFonts w:ascii="Calibri" w:eastAsia="Calibri" w:hAnsi="Calibri" w:cs="Calibri"/>
          <w:b/>
          <w:u w:val="single"/>
        </w:rPr>
        <w:t xml:space="preserve"> nuclear </w:t>
      </w:r>
      <w:r>
        <w:rPr>
          <w:rFonts w:ascii="Calibri" w:eastAsia="Calibri" w:hAnsi="Calibri" w:cs="Calibri"/>
          <w:b/>
          <w:highlight w:val="cyan"/>
          <w:u w:val="single"/>
        </w:rPr>
        <w:t>winter</w:t>
      </w:r>
      <w:r>
        <w:rPr>
          <w:sz w:val="16"/>
          <w:szCs w:val="16"/>
        </w:rPr>
        <w:t xml:space="preserve">, the phenomenon by which dust and soot created primarily by the burning of cities would rise to the stratosphere and attenuate sunlight such that surface temperatures would decline dramatically, agriculture would fail, and humans and other animals would perish from famine. </w:t>
      </w:r>
      <w:r>
        <w:rPr>
          <w:u w:val="single"/>
        </w:rPr>
        <w:t>The public first learned of the possibility of nuclear winter in a Parade article by Sagan</w:t>
      </w:r>
      <w:r>
        <w:rPr>
          <w:sz w:val="16"/>
          <w:szCs w:val="16"/>
        </w:rPr>
        <w:t xml:space="preserve"> (1983), </w:t>
      </w:r>
      <w:r>
        <w:rPr>
          <w:u w:val="single"/>
        </w:rPr>
        <w:t>published a month or so before its scientific counterpart by Turco et al.</w:t>
      </w:r>
      <w:r>
        <w:rPr>
          <w:sz w:val="16"/>
          <w:szCs w:val="16"/>
        </w:rPr>
        <w:t xml:space="preserve"> (1983). </w:t>
      </w:r>
      <w:r>
        <w:rPr>
          <w:u w:val="single"/>
        </w:rPr>
        <w:t xml:space="preserve">While some nuclear disarmament advocates promote the idea that nuclear winter is an extinction threat, and the general public is probably confused to the extent it is not disinterested, </w:t>
      </w:r>
      <w:r>
        <w:rPr>
          <w:rFonts w:ascii="Calibri" w:eastAsia="Calibri" w:hAnsi="Calibri" w:cs="Calibri"/>
          <w:b/>
          <w:highlight w:val="cyan"/>
          <w:u w:val="single"/>
        </w:rPr>
        <w:t>few scientists</w:t>
      </w:r>
      <w:r>
        <w:rPr>
          <w:rFonts w:ascii="Calibri" w:eastAsia="Calibri" w:hAnsi="Calibri" w:cs="Calibri"/>
          <w:b/>
          <w:u w:val="single"/>
        </w:rPr>
        <w:t xml:space="preserve"> seem to </w:t>
      </w:r>
      <w:r>
        <w:rPr>
          <w:rFonts w:ascii="Calibri" w:eastAsia="Calibri" w:hAnsi="Calibri" w:cs="Calibri"/>
          <w:b/>
          <w:highlight w:val="cyan"/>
          <w:u w:val="single"/>
        </w:rPr>
        <w:t>consider it</w:t>
      </w:r>
      <w:r>
        <w:rPr>
          <w:rFonts w:ascii="Calibri" w:eastAsia="Calibri" w:hAnsi="Calibri" w:cs="Calibri"/>
          <w:b/>
          <w:u w:val="single"/>
        </w:rPr>
        <w:t xml:space="preserve"> an </w:t>
      </w:r>
      <w:r>
        <w:rPr>
          <w:rFonts w:ascii="Calibri" w:eastAsia="Calibri" w:hAnsi="Calibri" w:cs="Calibri"/>
          <w:b/>
          <w:highlight w:val="cyan"/>
          <w:u w:val="single"/>
        </w:rPr>
        <w:t>extinction</w:t>
      </w:r>
      <w:r>
        <w:rPr>
          <w:rFonts w:ascii="Calibri" w:eastAsia="Calibri" w:hAnsi="Calibri" w:cs="Calibri"/>
          <w:b/>
          <w:u w:val="single"/>
        </w:rPr>
        <w:t xml:space="preserve"> threat.</w:t>
      </w:r>
      <w:r>
        <w:rPr>
          <w:sz w:val="16"/>
          <w:szCs w:val="16"/>
        </w:rPr>
        <w:t xml:space="preserve"> </w:t>
      </w:r>
      <w:r>
        <w:rPr>
          <w:u w:val="single"/>
        </w:rPr>
        <w:t xml:space="preserve">It is understandable that some of these extinction </w:t>
      </w:r>
      <w:r>
        <w:rPr>
          <w:rFonts w:ascii="Calibri" w:eastAsia="Calibri" w:hAnsi="Calibri" w:cs="Calibri"/>
          <w:b/>
          <w:highlight w:val="cyan"/>
          <w:u w:val="single"/>
        </w:rPr>
        <w:t>fears were</w:t>
      </w:r>
      <w:r>
        <w:rPr>
          <w:u w:val="single"/>
        </w:rPr>
        <w:t xml:space="preserve"> </w:t>
      </w:r>
      <w:r>
        <w:rPr>
          <w:rFonts w:ascii="Calibri" w:eastAsia="Calibri" w:hAnsi="Calibri" w:cs="Calibri"/>
          <w:b/>
          <w:highlight w:val="cyan"/>
          <w:u w:val="single"/>
        </w:rPr>
        <w:t>created by ignorance</w:t>
      </w:r>
      <w:r>
        <w:rPr>
          <w:rFonts w:ascii="Calibri" w:eastAsia="Calibri" w:hAnsi="Calibri" w:cs="Calibri"/>
          <w:b/>
          <w:u w:val="single"/>
        </w:rPr>
        <w:t xml:space="preserve"> or uncertainty and treated seriously by worst-case thinking</w:t>
      </w:r>
      <w:r>
        <w:rPr>
          <w:u w:val="single"/>
        </w:rPr>
        <w:t xml:space="preserve">, as seems appropriate for threats of extinction. But nuclear </w:t>
      </w:r>
      <w:r>
        <w:rPr>
          <w:rFonts w:ascii="Calibri" w:eastAsia="Calibri" w:hAnsi="Calibri" w:cs="Calibri"/>
          <w:b/>
          <w:highlight w:val="cyan"/>
          <w:u w:val="single"/>
        </w:rPr>
        <w:t>doom mongering</w:t>
      </w:r>
      <w:r>
        <w:rPr>
          <w:u w:val="single"/>
        </w:rPr>
        <w:t xml:space="preserve"> also </w:t>
      </w:r>
      <w:r>
        <w:rPr>
          <w:rFonts w:ascii="Calibri" w:eastAsia="Calibri" w:hAnsi="Calibri" w:cs="Calibri"/>
          <w:b/>
          <w:u w:val="single"/>
        </w:rPr>
        <w:t>seems to be at play</w:t>
      </w:r>
      <w:r>
        <w:rPr>
          <w:u w:val="single"/>
        </w:rPr>
        <w:t xml:space="preserve"> for some of these episodes. For some reason, </w:t>
      </w:r>
      <w:r>
        <w:rPr>
          <w:rFonts w:ascii="Calibri" w:eastAsia="Calibri" w:hAnsi="Calibri" w:cs="Calibri"/>
          <w:b/>
          <w:u w:val="single"/>
        </w:rPr>
        <w:t xml:space="preserve">portions of </w:t>
      </w:r>
      <w:r>
        <w:rPr>
          <w:rFonts w:ascii="Calibri" w:eastAsia="Calibri" w:hAnsi="Calibri" w:cs="Calibri"/>
          <w:b/>
          <w:highlight w:val="cyan"/>
          <w:u w:val="single"/>
        </w:rPr>
        <w:t>the public</w:t>
      </w:r>
      <w:r>
        <w:rPr>
          <w:rFonts w:ascii="Calibri" w:eastAsia="Calibri" w:hAnsi="Calibri" w:cs="Calibri"/>
          <w:b/>
          <w:u w:val="single"/>
        </w:rPr>
        <w:t xml:space="preserve"> active in nuclear issues, </w:t>
      </w:r>
      <w:r>
        <w:rPr>
          <w:rFonts w:ascii="Calibri" w:eastAsia="Calibri" w:hAnsi="Calibri" w:cs="Calibri"/>
          <w:b/>
          <w:highlight w:val="cyan"/>
          <w:u w:val="single"/>
        </w:rPr>
        <w:t>as well as some scientists</w:t>
      </w:r>
      <w:r>
        <w:rPr>
          <w:u w:val="single"/>
        </w:rPr>
        <w:t xml:space="preserve">, </w:t>
      </w:r>
      <w:r>
        <w:rPr>
          <w:rFonts w:ascii="Calibri" w:eastAsia="Calibri" w:hAnsi="Calibri" w:cs="Calibri"/>
          <w:b/>
          <w:u w:val="single"/>
        </w:rPr>
        <w:t xml:space="preserve">appear to </w:t>
      </w:r>
      <w:r>
        <w:rPr>
          <w:rFonts w:ascii="Calibri" w:eastAsia="Calibri" w:hAnsi="Calibri" w:cs="Calibri"/>
          <w:b/>
          <w:highlight w:val="cyan"/>
          <w:u w:val="single"/>
        </w:rPr>
        <w:t>think</w:t>
      </w:r>
      <w:r>
        <w:rPr>
          <w:rFonts w:ascii="Calibri" w:eastAsia="Calibri" w:hAnsi="Calibri" w:cs="Calibri"/>
          <w:b/>
          <w:u w:val="single"/>
        </w:rPr>
        <w:t xml:space="preserve"> that </w:t>
      </w:r>
      <w:r>
        <w:rPr>
          <w:rFonts w:ascii="Calibri" w:eastAsia="Calibri" w:hAnsi="Calibri" w:cs="Calibri"/>
          <w:b/>
          <w:highlight w:val="cyan"/>
          <w:u w:val="single"/>
        </w:rPr>
        <w:t>arguments</w:t>
      </w:r>
      <w:r>
        <w:rPr>
          <w:rFonts w:ascii="Calibri" w:eastAsia="Calibri" w:hAnsi="Calibri" w:cs="Calibri"/>
          <w:b/>
          <w:u w:val="single"/>
        </w:rPr>
        <w:t xml:space="preserve"> </w:t>
      </w:r>
      <w:r>
        <w:rPr>
          <w:u w:val="single"/>
        </w:rPr>
        <w:t xml:space="preserve">for nuclear arms reductions or elimination </w:t>
      </w:r>
      <w:r>
        <w:rPr>
          <w:rFonts w:ascii="Calibri" w:eastAsia="Calibri" w:hAnsi="Calibri" w:cs="Calibri"/>
          <w:b/>
          <w:highlight w:val="cyan"/>
          <w:u w:val="single"/>
        </w:rPr>
        <w:t>will be more persuasive</w:t>
      </w:r>
      <w:r>
        <w:rPr>
          <w:rFonts w:ascii="Calibri" w:eastAsia="Calibri" w:hAnsi="Calibri" w:cs="Calibri"/>
          <w:b/>
          <w:u w:val="single"/>
        </w:rPr>
        <w:t xml:space="preserve"> if nuclear war is believed to threaten extinction</w:t>
      </w:r>
      <w:r>
        <w:rPr>
          <w:u w:val="single"/>
        </w:rPr>
        <w:t xml:space="preserve">, </w:t>
      </w:r>
      <w:r>
        <w:rPr>
          <w:sz w:val="16"/>
          <w:szCs w:val="16"/>
        </w:rPr>
        <w:t xml:space="preserve">rather than merely the horrific cataclysm that it would be in reality (Martin, 1982). 4 </w:t>
      </w:r>
      <w:r>
        <w:rPr>
          <w:u w:val="single"/>
        </w:rPr>
        <w:t>As summarized by Martin, “</w:t>
      </w:r>
      <w:r>
        <w:rPr>
          <w:highlight w:val="cyan"/>
          <w:u w:val="single"/>
        </w:rPr>
        <w:t>The idea</w:t>
      </w:r>
      <w:r>
        <w:rPr>
          <w:u w:val="single"/>
        </w:rPr>
        <w:t xml:space="preserve"> that global nuclear war could kill most or all of the world’s population </w:t>
      </w:r>
      <w:r>
        <w:rPr>
          <w:highlight w:val="cyan"/>
          <w:u w:val="single"/>
        </w:rPr>
        <w:t>is</w:t>
      </w:r>
      <w:r>
        <w:rPr>
          <w:u w:val="single"/>
        </w:rPr>
        <w:t xml:space="preserve"> critically examined and </w:t>
      </w:r>
      <w:r>
        <w:rPr>
          <w:highlight w:val="cyan"/>
          <w:u w:val="single"/>
        </w:rPr>
        <w:t>found to have little or no scientific basis</w:t>
      </w:r>
      <w:r>
        <w:rPr>
          <w:sz w:val="16"/>
          <w:szCs w:val="16"/>
        </w:rPr>
        <w:t xml:space="preserve">.” </w:t>
      </w:r>
      <w:r>
        <w:rPr>
          <w:u w:val="single"/>
        </w:rPr>
        <w:t>Martin also critiques possible reasons for beliefs or professed beliefs about nuclear extinction, including exaggeration to stimulate action</w:t>
      </w:r>
      <w:r>
        <w:rPr>
          <w:sz w:val="16"/>
          <w:szCs w:val="16"/>
        </w:rPr>
        <w:t xml:space="preserve">.4 To summarize, nuclear war is a global catastrophic risk. Such wars may cause billions of deaths and unfathomable suffering, as well set civilization back centuries. Smaller nuclear wars pose regional catastrophic risks and also national risks in that the continued functioning of, for example, the United States as a constitutional republic is highly dubious after even a relatively limited nuclear attack. But </w:t>
      </w:r>
      <w:r>
        <w:rPr>
          <w:u w:val="single"/>
        </w:rPr>
        <w:t xml:space="preserve">what nuclear war is not is an existential risk to the human race. </w:t>
      </w:r>
      <w:r>
        <w:rPr>
          <w:rFonts w:ascii="Calibri" w:eastAsia="Calibri" w:hAnsi="Calibri" w:cs="Calibri"/>
          <w:b/>
          <w:highlight w:val="cyan"/>
          <w:u w:val="single"/>
        </w:rPr>
        <w:t xml:space="preserve">There is simply no credible scenario in which humans do not </w:t>
      </w:r>
      <w:r>
        <w:rPr>
          <w:rFonts w:ascii="Calibri" w:eastAsia="Calibri" w:hAnsi="Calibri" w:cs="Calibri"/>
          <w:b/>
          <w:u w:val="single"/>
        </w:rPr>
        <w:t xml:space="preserve">survive to </w:t>
      </w:r>
      <w:r>
        <w:rPr>
          <w:rFonts w:ascii="Calibri" w:eastAsia="Calibri" w:hAnsi="Calibri" w:cs="Calibri"/>
          <w:b/>
          <w:highlight w:val="cyan"/>
          <w:u w:val="single"/>
        </w:rPr>
        <w:t xml:space="preserve">repopulate </w:t>
      </w:r>
      <w:r>
        <w:rPr>
          <w:rFonts w:ascii="Calibri" w:eastAsia="Calibri" w:hAnsi="Calibri" w:cs="Calibri"/>
          <w:b/>
          <w:u w:val="single"/>
        </w:rPr>
        <w:t>the earth</w:t>
      </w:r>
      <w:r>
        <w:rPr>
          <w:b/>
          <w:u w:val="single"/>
        </w:rPr>
        <w:t>.</w:t>
      </w:r>
    </w:p>
    <w:p w14:paraId="237F37EE" w14:textId="77777777" w:rsidR="00DD37F3" w:rsidRDefault="00DD37F3" w:rsidP="00DD37F3">
      <w:pPr>
        <w:pStyle w:val="Heading4"/>
      </w:pPr>
      <w:r>
        <w:t>Superior studies- theirs are confirmation-bias laden and repeatedly disproven</w:t>
      </w:r>
    </w:p>
    <w:p w14:paraId="62916466" w14:textId="77777777" w:rsidR="00DD37F3" w:rsidRDefault="00DD37F3" w:rsidP="00DD37F3">
      <w:r>
        <w:t xml:space="preserve">S. Fred </w:t>
      </w:r>
      <w:r>
        <w:rPr>
          <w:b/>
        </w:rPr>
        <w:t>Singer 18</w:t>
      </w:r>
      <w:r>
        <w:t>. Professor emeritus at the University of Virginia and a founding director and now chairman emeritus of the Science &amp; Environmental Policy Project, specialist in atmospheric and space physics, founding director of the U.S. Weather Satellite Service, now part of NOAA, served as vice chair of the U.S. National Advisory Committee on Oceans &amp;amp; Atmosphere, an elected fellow of several scientific societies, including APS, AGU, AAAS, AIAA, Sigma Xi, and Tau Beta Pi, and a senior fellow of the Heartland Institute and the Independent Institute. 6-27-</w:t>
      </w:r>
      <w:r>
        <w:lastRenderedPageBreak/>
        <w:t>2018. "Remember Nuclear Winter?." American Thinker. https://www.americanthinker.com/articles/2018/06/remember_nuclear_winter.html</w:t>
      </w:r>
    </w:p>
    <w:p w14:paraId="7EC58D12" w14:textId="77777777" w:rsidR="00DD37F3" w:rsidRDefault="00DD37F3" w:rsidP="00DD37F3">
      <w:pPr>
        <w:rPr>
          <w:sz w:val="16"/>
          <w:szCs w:val="16"/>
        </w:rPr>
      </w:pPr>
      <w:r>
        <w:rPr>
          <w:rFonts w:ascii="Calibri" w:eastAsia="Calibri" w:hAnsi="Calibri" w:cs="Calibri"/>
          <w:b/>
          <w:highlight w:val="cyan"/>
          <w:u w:val="single"/>
        </w:rPr>
        <w:t>Nuclear Winter</w:t>
      </w:r>
      <w:r>
        <w:rPr>
          <w:sz w:val="16"/>
          <w:szCs w:val="16"/>
        </w:rPr>
        <w:t xml:space="preserve"> burst on the academic scene in December 1983 with the publication of the hypothesis in the prestigious journal Science. It was accompanied by a study by Paul Ehrlich, et al. that </w:t>
      </w:r>
      <w:r>
        <w:rPr>
          <w:u w:val="single"/>
        </w:rPr>
        <w:t xml:space="preserve">hinted that it might cause the </w:t>
      </w:r>
      <w:r>
        <w:rPr>
          <w:rFonts w:ascii="Calibri" w:eastAsia="Calibri" w:hAnsi="Calibri" w:cs="Calibri"/>
          <w:b/>
          <w:u w:val="single"/>
        </w:rPr>
        <w:t>extinction of human life</w:t>
      </w:r>
      <w:r>
        <w:rPr>
          <w:u w:val="single"/>
        </w:rPr>
        <w:t xml:space="preserve"> on the planet. </w:t>
      </w:r>
      <w:r>
        <w:rPr>
          <w:sz w:val="16"/>
          <w:szCs w:val="16"/>
        </w:rPr>
        <w:t xml:space="preserve">MCANW stands for Medical Campaign Against Nuclear Weapons. Photo via Wellcome Images. </w:t>
      </w:r>
      <w:r>
        <w:rPr>
          <w:u w:val="single"/>
        </w:rPr>
        <w:t xml:space="preserve">The five authors of the Nuclear Winter hypothesis were labeled </w:t>
      </w:r>
      <w:r>
        <w:rPr>
          <w:rFonts w:ascii="Calibri" w:eastAsia="Calibri" w:hAnsi="Calibri" w:cs="Calibri"/>
          <w:b/>
          <w:highlight w:val="cyan"/>
          <w:u w:val="single"/>
        </w:rPr>
        <w:t>TTAPS</w:t>
      </w:r>
      <w:r>
        <w:rPr>
          <w:sz w:val="16"/>
          <w:szCs w:val="16"/>
        </w:rPr>
        <w:t>, using the initials of their family names (</w:t>
      </w:r>
      <w:r>
        <w:rPr>
          <w:u w:val="single"/>
        </w:rPr>
        <w:t>T stands for Owen Toon and P stands for Jim Pollak, both Ph.D. students of Carl Sagan at Cornell University</w:t>
      </w:r>
      <w:r>
        <w:rPr>
          <w:sz w:val="16"/>
          <w:szCs w:val="16"/>
        </w:rPr>
        <w:t xml:space="preserve">.) Carl Sagan himself was the main author and driving force. Actually, Sagan had scooped the Science paper by publishing the gist of the hypothesis in Parade magazine, which claimed a readership of 50 million! Previously, Sagan had briefed people in public office and elsewhere, so they were all primed for the popular reaction, which was tremendous. Many of today's readers may not remember Carl Sagan. He was a brilliant astrophysicist but also highly political. Imagine Al Gore, but with an excellent science background. Sagan had developed and narrated a television series called Cosmos that popularized astrophysics and much else, including cosmology, the history of the universe. He even suggested the possible existence of extraterrestrial intelligence and started a listening project called SETI (Search for Extraterrestrial Intelligence). SETI is still searching today and has not found any evidence so far. Sagan became a sort of icon; many people in the U.S. and abroad knew his name and face. Carl Sagan also had another passion: saving humanity from a general nuclear war, a laudable aim. He had been arguing vigorously and publicly for a "freeze" on the production of more nuclear weapons. President Ronald Reagan outdid him and negotiated a nuclear weapons reduction with the USSR. In the meantime, much excitement was stirred up by Nuclear Winter. </w:t>
      </w:r>
      <w:r>
        <w:rPr>
          <w:rFonts w:ascii="Calibri" w:eastAsia="Calibri" w:hAnsi="Calibri" w:cs="Calibri"/>
          <w:b/>
          <w:highlight w:val="cyan"/>
          <w:u w:val="single"/>
        </w:rPr>
        <w:t>Study after study tried to confirm and expand the hypothesis</w:t>
      </w:r>
      <w:r>
        <w:rPr>
          <w:sz w:val="16"/>
          <w:szCs w:val="16"/>
        </w:rPr>
        <w:t xml:space="preserve">, </w:t>
      </w:r>
      <w:r>
        <w:rPr>
          <w:highlight w:val="cyan"/>
          <w:u w:val="single"/>
        </w:rPr>
        <w:t>led by the</w:t>
      </w:r>
      <w:r>
        <w:rPr>
          <w:sz w:val="16"/>
          <w:szCs w:val="16"/>
        </w:rPr>
        <w:t xml:space="preserve"> Defense Department (</w:t>
      </w:r>
      <w:r>
        <w:rPr>
          <w:rFonts w:ascii="Calibri" w:eastAsia="Calibri" w:hAnsi="Calibri" w:cs="Calibri"/>
          <w:b/>
          <w:highlight w:val="cyan"/>
          <w:u w:val="single"/>
        </w:rPr>
        <w:t>DOD</w:t>
      </w:r>
      <w:r>
        <w:rPr>
          <w:sz w:val="16"/>
          <w:szCs w:val="16"/>
        </w:rPr>
        <w:t xml:space="preserve">), </w:t>
      </w:r>
      <w:r>
        <w:rPr>
          <w:u w:val="single"/>
        </w:rPr>
        <w:t xml:space="preserve">which took the hypothesis seriously and </w:t>
      </w:r>
      <w:r>
        <w:rPr>
          <w:highlight w:val="cyan"/>
          <w:u w:val="single"/>
        </w:rPr>
        <w:t xml:space="preserve">spent </w:t>
      </w:r>
      <w:r>
        <w:rPr>
          <w:rFonts w:ascii="Calibri" w:eastAsia="Calibri" w:hAnsi="Calibri" w:cs="Calibri"/>
          <w:b/>
          <w:highlight w:val="cyan"/>
          <w:u w:val="single"/>
        </w:rPr>
        <w:t>millions of dollars</w:t>
      </w:r>
      <w:r>
        <w:rPr>
          <w:highlight w:val="cyan"/>
          <w:u w:val="single"/>
        </w:rPr>
        <w:t xml:space="preserve"> on various reports that </w:t>
      </w:r>
      <w:r>
        <w:rPr>
          <w:rFonts w:ascii="Calibri" w:eastAsia="Calibri" w:hAnsi="Calibri" w:cs="Calibri"/>
          <w:b/>
          <w:highlight w:val="cyan"/>
          <w:u w:val="single"/>
        </w:rPr>
        <w:t>accepted</w:t>
      </w:r>
      <w:r>
        <w:rPr>
          <w:highlight w:val="cyan"/>
          <w:u w:val="single"/>
        </w:rPr>
        <w:t xml:space="preserve"> Nuclear Winter rather </w:t>
      </w:r>
      <w:r>
        <w:rPr>
          <w:rFonts w:ascii="Calibri" w:eastAsia="Calibri" w:hAnsi="Calibri" w:cs="Calibri"/>
          <w:b/>
          <w:highlight w:val="cyan"/>
          <w:u w:val="single"/>
        </w:rPr>
        <w:t>uncritically</w:t>
      </w:r>
      <w:r>
        <w:rPr>
          <w:u w:val="single"/>
        </w:rPr>
        <w:t>. The</w:t>
      </w:r>
      <w:r>
        <w:rPr>
          <w:sz w:val="16"/>
          <w:szCs w:val="16"/>
        </w:rPr>
        <w:t xml:space="preserve"> National Research Council (</w:t>
      </w:r>
      <w:r>
        <w:rPr>
          <w:rFonts w:ascii="Calibri" w:eastAsia="Calibri" w:hAnsi="Calibri" w:cs="Calibri"/>
          <w:b/>
          <w:highlight w:val="cyan"/>
          <w:u w:val="single"/>
        </w:rPr>
        <w:t>NRC</w:t>
      </w:r>
      <w:r>
        <w:rPr>
          <w:sz w:val="16"/>
          <w:szCs w:val="16"/>
        </w:rPr>
        <w:t xml:space="preserve">) of the National Academy of Sciences </w:t>
      </w:r>
      <w:r>
        <w:rPr>
          <w:u w:val="single"/>
        </w:rPr>
        <w:t xml:space="preserve">published a report that put in </w:t>
      </w:r>
      <w:r>
        <w:rPr>
          <w:rFonts w:ascii="Calibri" w:eastAsia="Calibri" w:hAnsi="Calibri" w:cs="Calibri"/>
          <w:b/>
          <w:u w:val="single"/>
        </w:rPr>
        <w:t>more quantitative detail</w:t>
      </w:r>
      <w:r>
        <w:rPr>
          <w:u w:val="single"/>
        </w:rPr>
        <w:t xml:space="preserve">. It </w:t>
      </w:r>
      <w:r>
        <w:rPr>
          <w:highlight w:val="cyan"/>
          <w:u w:val="single"/>
        </w:rPr>
        <w:t>enabled critics</w:t>
      </w:r>
      <w:r>
        <w:rPr>
          <w:u w:val="single"/>
        </w:rPr>
        <w:t xml:space="preserve"> of the hypothesis to </w:t>
      </w:r>
      <w:r>
        <w:rPr>
          <w:rFonts w:ascii="Calibri" w:eastAsia="Calibri" w:hAnsi="Calibri" w:cs="Calibri"/>
          <w:b/>
          <w:highlight w:val="cyan"/>
          <w:u w:val="single"/>
        </w:rPr>
        <w:t>find flaws – and many did</w:t>
      </w:r>
      <w:r>
        <w:rPr>
          <w:sz w:val="16"/>
          <w:szCs w:val="16"/>
        </w:rPr>
        <w:t xml:space="preserve">. The names Russell </w:t>
      </w:r>
      <w:r>
        <w:rPr>
          <w:rFonts w:ascii="Calibri" w:eastAsia="Calibri" w:hAnsi="Calibri" w:cs="Calibri"/>
          <w:b/>
          <w:highlight w:val="cyan"/>
          <w:u w:val="single"/>
        </w:rPr>
        <w:t>Seitz</w:t>
      </w:r>
      <w:r>
        <w:rPr>
          <w:sz w:val="16"/>
          <w:szCs w:val="16"/>
        </w:rPr>
        <w:t xml:space="preserve">, Dick </w:t>
      </w:r>
      <w:r>
        <w:rPr>
          <w:rFonts w:ascii="Calibri" w:eastAsia="Calibri" w:hAnsi="Calibri" w:cs="Calibri"/>
          <w:b/>
          <w:highlight w:val="cyan"/>
          <w:u w:val="single"/>
        </w:rPr>
        <w:t>Wilson</w:t>
      </w:r>
      <w:r>
        <w:rPr>
          <w:sz w:val="16"/>
          <w:szCs w:val="16"/>
        </w:rPr>
        <w:t xml:space="preserve"> (both of Cambridge, Mass.), Steve </w:t>
      </w:r>
      <w:r>
        <w:rPr>
          <w:rFonts w:ascii="Calibri" w:eastAsia="Calibri" w:hAnsi="Calibri" w:cs="Calibri"/>
          <w:b/>
          <w:highlight w:val="cyan"/>
          <w:u w:val="single"/>
        </w:rPr>
        <w:t>Schneider</w:t>
      </w:r>
      <w:r>
        <w:rPr>
          <w:sz w:val="16"/>
          <w:szCs w:val="16"/>
        </w:rPr>
        <w:t xml:space="preserve"> (Palo Alto, Calif.), </w:t>
      </w:r>
      <w:r>
        <w:rPr>
          <w:highlight w:val="cyan"/>
          <w:u w:val="single"/>
        </w:rPr>
        <w:t>and</w:t>
      </w:r>
      <w:r>
        <w:rPr>
          <w:sz w:val="16"/>
          <w:szCs w:val="16"/>
        </w:rPr>
        <w:t xml:space="preserve"> Bob </w:t>
      </w:r>
      <w:r>
        <w:rPr>
          <w:rFonts w:ascii="Calibri" w:eastAsia="Calibri" w:hAnsi="Calibri" w:cs="Calibri"/>
          <w:b/>
          <w:highlight w:val="cyan"/>
          <w:u w:val="single"/>
        </w:rPr>
        <w:t>Ehrlich</w:t>
      </w:r>
      <w:r>
        <w:rPr>
          <w:sz w:val="16"/>
          <w:szCs w:val="16"/>
        </w:rPr>
        <w:t xml:space="preserve"> (Fairfax, Va.) (no relation to Paul Ehrlich) </w:t>
      </w:r>
      <w:r>
        <w:rPr>
          <w:u w:val="single"/>
        </w:rPr>
        <w:t xml:space="preserve">come to mind. </w:t>
      </w:r>
      <w:r>
        <w:rPr>
          <w:highlight w:val="cyan"/>
          <w:u w:val="single"/>
        </w:rPr>
        <w:t xml:space="preserve">The hypothesis was </w:t>
      </w:r>
      <w:r>
        <w:rPr>
          <w:rFonts w:ascii="Calibri" w:eastAsia="Calibri" w:hAnsi="Calibri" w:cs="Calibri"/>
          <w:b/>
          <w:highlight w:val="cyan"/>
          <w:u w:val="single"/>
        </w:rPr>
        <w:t>really "politics disguised as science</w:t>
      </w:r>
      <w:r>
        <w:rPr>
          <w:u w:val="single"/>
        </w:rPr>
        <w:t>."</w:t>
      </w:r>
      <w:r>
        <w:rPr>
          <w:sz w:val="16"/>
          <w:szCs w:val="16"/>
        </w:rPr>
        <w:t xml:space="preserve"> </w:t>
      </w:r>
      <w:r>
        <w:rPr>
          <w:u w:val="single"/>
        </w:rPr>
        <w:t xml:space="preserve">The whole </w:t>
      </w:r>
      <w:r>
        <w:rPr>
          <w:highlight w:val="cyan"/>
          <w:u w:val="single"/>
        </w:rPr>
        <w:t>TTAPS</w:t>
      </w:r>
      <w:r>
        <w:rPr>
          <w:u w:val="single"/>
        </w:rPr>
        <w:t xml:space="preserve"> scheme </w:t>
      </w:r>
      <w:r>
        <w:rPr>
          <w:highlight w:val="cyan"/>
          <w:u w:val="single"/>
        </w:rPr>
        <w:t xml:space="preserve">was </w:t>
      </w:r>
      <w:r>
        <w:rPr>
          <w:rFonts w:ascii="Calibri" w:eastAsia="Calibri" w:hAnsi="Calibri" w:cs="Calibri"/>
          <w:b/>
          <w:highlight w:val="cyan"/>
          <w:u w:val="single"/>
        </w:rPr>
        <w:t>contrived to deliver the desired consequence</w:t>
      </w:r>
      <w:r>
        <w:rPr>
          <w:highlight w:val="cyan"/>
          <w:u w:val="single"/>
        </w:rPr>
        <w:t xml:space="preserve">. It required the smoke layer to be of </w:t>
      </w:r>
      <w:r>
        <w:rPr>
          <w:rFonts w:ascii="Calibri" w:eastAsia="Calibri" w:hAnsi="Calibri" w:cs="Calibri"/>
          <w:b/>
          <w:highlight w:val="cyan"/>
          <w:u w:val="single"/>
        </w:rPr>
        <w:t>just</w:t>
      </w:r>
      <w:r>
        <w:rPr>
          <w:rFonts w:ascii="Calibri" w:eastAsia="Calibri" w:hAnsi="Calibri" w:cs="Calibri"/>
          <w:b/>
          <w:u w:val="single"/>
        </w:rPr>
        <w:t xml:space="preserve"> the </w:t>
      </w:r>
      <w:r>
        <w:rPr>
          <w:rFonts w:ascii="Calibri" w:eastAsia="Calibri" w:hAnsi="Calibri" w:cs="Calibri"/>
          <w:b/>
          <w:highlight w:val="cyan"/>
          <w:u w:val="single"/>
        </w:rPr>
        <w:t>right</w:t>
      </w:r>
      <w:r>
        <w:rPr>
          <w:rFonts w:ascii="Calibri" w:eastAsia="Calibri" w:hAnsi="Calibri" w:cs="Calibri"/>
          <w:b/>
          <w:u w:val="single"/>
        </w:rPr>
        <w:t xml:space="preserve"> thickness, covering the whole Earth, and lasting for many months. </w:t>
      </w:r>
      <w:r>
        <w:rPr>
          <w:u w:val="single"/>
        </w:rPr>
        <w:t xml:space="preserve">The </w:t>
      </w:r>
      <w:r>
        <w:rPr>
          <w:highlight w:val="cyan"/>
          <w:u w:val="single"/>
        </w:rPr>
        <w:t>Kuwait oil fires</w:t>
      </w:r>
      <w:r>
        <w:rPr>
          <w:u w:val="single"/>
        </w:rPr>
        <w:t xml:space="preserve"> in 1991 produced a lot of smoke, but it </w:t>
      </w:r>
      <w:r>
        <w:rPr>
          <w:rFonts w:ascii="Calibri" w:eastAsia="Calibri" w:hAnsi="Calibri" w:cs="Calibri"/>
          <w:b/>
          <w:highlight w:val="cyan"/>
          <w:u w:val="single"/>
        </w:rPr>
        <w:t>rained out</w:t>
      </w:r>
      <w:r>
        <w:rPr>
          <w:u w:val="single"/>
        </w:rPr>
        <w:t xml:space="preserve"> after a few days</w:t>
      </w:r>
      <w:r>
        <w:rPr>
          <w:sz w:val="16"/>
          <w:szCs w:val="16"/>
        </w:rPr>
        <w:t xml:space="preserve">. I had a mini-debate with Sagan on the TV program Nightline and published a more critical analysis of the whole hypothesis in the journal Meteorology &amp; Atmospheric Physics. I don't know if Carl ever saw my paper. But I learned a lot from doing this analysis that was useful in later global warming research. For example, </w:t>
      </w:r>
      <w:r>
        <w:rPr>
          <w:highlight w:val="cyan"/>
          <w:u w:val="single"/>
        </w:rPr>
        <w:t xml:space="preserve">the initial nuclear bursts </w:t>
      </w:r>
      <w:r>
        <w:rPr>
          <w:rFonts w:ascii="Calibri" w:eastAsia="Calibri" w:hAnsi="Calibri" w:cs="Calibri"/>
          <w:b/>
          <w:highlight w:val="cyan"/>
          <w:u w:val="single"/>
        </w:rPr>
        <w:t>inject water vapor</w:t>
      </w:r>
      <w:r>
        <w:rPr>
          <w:sz w:val="16"/>
          <w:szCs w:val="16"/>
        </w:rPr>
        <w:t xml:space="preserve"> </w:t>
      </w:r>
      <w:r>
        <w:rPr>
          <w:u w:val="single"/>
        </w:rPr>
        <w:t xml:space="preserve">into the stratosphere, </w:t>
      </w:r>
      <w:r>
        <w:rPr>
          <w:highlight w:val="cyan"/>
          <w:u w:val="single"/>
        </w:rPr>
        <w:t xml:space="preserve">which </w:t>
      </w:r>
      <w:r>
        <w:rPr>
          <w:rFonts w:ascii="Calibri" w:eastAsia="Calibri" w:hAnsi="Calibri" w:cs="Calibri"/>
          <w:b/>
          <w:highlight w:val="cyan"/>
          <w:u w:val="single"/>
        </w:rPr>
        <w:t>turns into</w:t>
      </w:r>
      <w:r>
        <w:rPr>
          <w:rFonts w:ascii="Calibri" w:eastAsia="Calibri" w:hAnsi="Calibri" w:cs="Calibri"/>
          <w:b/>
          <w:u w:val="single"/>
        </w:rPr>
        <w:t xml:space="preserve"> contrail-like cirrus </w:t>
      </w:r>
      <w:r>
        <w:rPr>
          <w:rFonts w:ascii="Calibri" w:eastAsia="Calibri" w:hAnsi="Calibri" w:cs="Calibri"/>
          <w:b/>
          <w:highlight w:val="cyan"/>
          <w:u w:val="single"/>
        </w:rPr>
        <w:t>clouds</w:t>
      </w:r>
      <w:r>
        <w:rPr>
          <w:sz w:val="16"/>
          <w:szCs w:val="16"/>
        </w:rPr>
        <w:t xml:space="preserve">. </w:t>
      </w:r>
      <w:r>
        <w:rPr>
          <w:highlight w:val="cyan"/>
          <w:u w:val="single"/>
        </w:rPr>
        <w:t xml:space="preserve">That actually leads to a strong initial </w:t>
      </w:r>
      <w:r>
        <w:rPr>
          <w:rFonts w:ascii="Calibri" w:eastAsia="Calibri" w:hAnsi="Calibri" w:cs="Calibri"/>
          <w:b/>
          <w:highlight w:val="cyan"/>
          <w:u w:val="single"/>
        </w:rPr>
        <w:t>warming</w:t>
      </w:r>
      <w:r>
        <w:rPr>
          <w:highlight w:val="cyan"/>
          <w:u w:val="single"/>
        </w:rPr>
        <w:t xml:space="preserve"> and a "</w:t>
      </w:r>
      <w:r>
        <w:rPr>
          <w:rFonts w:ascii="Calibri" w:eastAsia="Calibri" w:hAnsi="Calibri" w:cs="Calibri"/>
          <w:b/>
          <w:highlight w:val="cyan"/>
          <w:u w:val="single"/>
        </w:rPr>
        <w:t>nuclear summer</w:t>
      </w:r>
      <w:r>
        <w:rPr>
          <w:highlight w:val="cyan"/>
          <w:u w:val="single"/>
        </w:rPr>
        <w:t>."</w:t>
      </w:r>
      <w:r>
        <w:rPr>
          <w:sz w:val="16"/>
          <w:szCs w:val="16"/>
        </w:rPr>
        <w:t xml:space="preserve"> </w:t>
      </w:r>
    </w:p>
    <w:p w14:paraId="7BC1DA94" w14:textId="77777777" w:rsidR="00DD37F3" w:rsidRDefault="00DD37F3" w:rsidP="00DD37F3">
      <w:pPr>
        <w:pStyle w:val="Heading4"/>
      </w:pPr>
      <w:r>
        <w:t>Robock just assumes the smoke ends up the atmosphere, it doesn’t – rainout</w:t>
      </w:r>
    </w:p>
    <w:p w14:paraId="56EB6776" w14:textId="77777777" w:rsidR="00DD37F3" w:rsidRDefault="00DD37F3" w:rsidP="00DD37F3">
      <w:r>
        <w:rPr>
          <w:b/>
          <w:sz w:val="26"/>
          <w:szCs w:val="26"/>
        </w:rPr>
        <w:t>Seitz 6</w:t>
      </w:r>
      <w:r>
        <w:t xml:space="preserve"> – Visiting Scholar at Harvard’s Center of International Affairs (Russell, “The ‘Nuclear Winter’ Meltdown”  http://adamant.typepad.com/seitz/2006/12/preherein_honor.html)</w:t>
      </w:r>
    </w:p>
    <w:p w14:paraId="1FECF1E9" w14:textId="77777777" w:rsidR="00DD37F3" w:rsidRDefault="00DD37F3" w:rsidP="00DD37F3">
      <w:pPr>
        <w:rPr>
          <w:sz w:val="16"/>
          <w:szCs w:val="16"/>
        </w:rPr>
      </w:pPr>
      <w:r w:rsidRPr="007E2B4F">
        <w:rPr>
          <w:u w:val="single"/>
        </w:rPr>
        <w:t xml:space="preserve">Dark </w:t>
      </w:r>
      <w:r>
        <w:rPr>
          <w:highlight w:val="cyan"/>
          <w:u w:val="single"/>
        </w:rPr>
        <w:t xml:space="preserve">smoke </w:t>
      </w:r>
      <w:r w:rsidRPr="007E2B4F">
        <w:rPr>
          <w:u w:val="single"/>
        </w:rPr>
        <w:t xml:space="preserve">clouds in the lower atmosphere </w:t>
      </w:r>
      <w:r>
        <w:rPr>
          <w:highlight w:val="cyan"/>
          <w:u w:val="single"/>
        </w:rPr>
        <w:t xml:space="preserve">don’t last </w:t>
      </w:r>
      <w:r w:rsidRPr="007E2B4F">
        <w:rPr>
          <w:u w:val="single"/>
        </w:rPr>
        <w:t xml:space="preserve">long enough </w:t>
      </w:r>
      <w:r>
        <w:rPr>
          <w:highlight w:val="cyan"/>
          <w:u w:val="single"/>
        </w:rPr>
        <w:t xml:space="preserve">to spread across </w:t>
      </w:r>
      <w:r w:rsidRPr="007E2B4F">
        <w:rPr>
          <w:u w:val="single"/>
        </w:rPr>
        <w:t xml:space="preserve">the globe. Cloud </w:t>
      </w:r>
      <w:r>
        <w:rPr>
          <w:highlight w:val="cyan"/>
          <w:u w:val="single"/>
        </w:rPr>
        <w:t xml:space="preserve">droplets and rainfall </w:t>
      </w:r>
      <w:r w:rsidRPr="007E2B4F">
        <w:rPr>
          <w:u w:val="single"/>
        </w:rPr>
        <w:t>remove them. Rapidly</w:t>
      </w:r>
      <w:r>
        <w:rPr>
          <w:u w:val="single"/>
        </w:rPr>
        <w:t xml:space="preserve"> </w:t>
      </w:r>
      <w:r>
        <w:rPr>
          <w:highlight w:val="cyan"/>
          <w:u w:val="single"/>
        </w:rPr>
        <w:t xml:space="preserve">washing them out </w:t>
      </w:r>
      <w:r w:rsidRPr="007E2B4F">
        <w:rPr>
          <w:u w:val="single"/>
        </w:rPr>
        <w:t xml:space="preserve">of the sky </w:t>
      </w:r>
      <w:r>
        <w:rPr>
          <w:highlight w:val="cyan"/>
          <w:u w:val="single"/>
        </w:rPr>
        <w:t xml:space="preserve">in </w:t>
      </w:r>
      <w:r w:rsidRPr="007E2B4F">
        <w:rPr>
          <w:u w:val="single"/>
        </w:rPr>
        <w:t xml:space="preserve">a matter of </w:t>
      </w:r>
      <w:r>
        <w:rPr>
          <w:highlight w:val="cyan"/>
          <w:u w:val="single"/>
        </w:rPr>
        <w:t>days</w:t>
      </w:r>
      <w:r>
        <w:rPr>
          <w:u w:val="single"/>
        </w:rPr>
        <w:t xml:space="preserve"> to weeks- not long enough to sustain a global pall. </w:t>
      </w:r>
      <w:r w:rsidRPr="007E2B4F">
        <w:rPr>
          <w:u w:val="single"/>
        </w:rPr>
        <w:t xml:space="preserve">Real world </w:t>
      </w:r>
      <w:r>
        <w:rPr>
          <w:highlight w:val="cyan"/>
          <w:u w:val="single"/>
        </w:rPr>
        <w:t xml:space="preserve">weather brings down particles </w:t>
      </w:r>
      <w:r w:rsidRPr="007E2B4F">
        <w:rPr>
          <w:u w:val="single"/>
        </w:rPr>
        <w:t>much as soot is scrubbed out of power plant smoke</w:t>
      </w:r>
      <w:r>
        <w:rPr>
          <w:u w:val="single"/>
        </w:rPr>
        <w:t xml:space="preserve"> by the water sprays in smoke stack scrubbers. </w:t>
      </w:r>
      <w:r>
        <w:rPr>
          <w:b/>
          <w:highlight w:val="cyan"/>
          <w:u w:val="single"/>
        </w:rPr>
        <w:t>Robock acknowledges this- not</w:t>
      </w:r>
      <w:r>
        <w:rPr>
          <w:sz w:val="16"/>
          <w:szCs w:val="16"/>
        </w:rPr>
        <w:t xml:space="preserve"> even </w:t>
      </w:r>
      <w:r>
        <w:rPr>
          <w:b/>
          <w:highlight w:val="cyan"/>
          <w:u w:val="single"/>
        </w:rPr>
        <w:t>a single degree of cooling results when soot is released at lower elevations in his models</w:t>
      </w:r>
      <w:r>
        <w:rPr>
          <w:highlight w:val="cyan"/>
          <w:u w:val="single"/>
        </w:rPr>
        <w:t>. The workaround is to inject the imaginary aerosol at truly Himalayan elevations</w:t>
      </w:r>
      <w:r>
        <w:rPr>
          <w:sz w:val="16"/>
          <w:szCs w:val="16"/>
        </w:rPr>
        <w:t xml:space="preserve"> - pressure altitudes of 300 millibar and higher , where the computer model's vertical transport function modules pass it off to their even higher neighbors in the stratosphere ,</w:t>
      </w:r>
      <w:r>
        <w:rPr>
          <w:u w:val="single"/>
        </w:rPr>
        <w:t xml:space="preserve"> where it does not rain and particles linger.</w:t>
      </w:r>
      <w:r>
        <w:rPr>
          <w:sz w:val="16"/>
          <w:szCs w:val="16"/>
        </w:rPr>
        <w:t xml:space="preserve"> </w:t>
      </w:r>
      <w:r w:rsidRPr="007E2B4F">
        <w:rPr>
          <w:u w:val="single"/>
        </w:rPr>
        <w:t xml:space="preserve">The new </w:t>
      </w:r>
      <w:r>
        <w:rPr>
          <w:highlight w:val="cyan"/>
          <w:u w:val="single"/>
        </w:rPr>
        <w:t xml:space="preserve">studies </w:t>
      </w:r>
      <w:r w:rsidRPr="007E2B4F">
        <w:rPr>
          <w:u w:val="single"/>
        </w:rPr>
        <w:t xml:space="preserve">like the old </w:t>
      </w:r>
      <w:r>
        <w:rPr>
          <w:highlight w:val="cyan"/>
          <w:u w:val="single"/>
        </w:rPr>
        <w:t xml:space="preserve">suffer </w:t>
      </w:r>
      <w:r w:rsidRPr="007E2B4F">
        <w:rPr>
          <w:u w:val="single"/>
        </w:rPr>
        <w:t xml:space="preserve">from the disconnect between </w:t>
      </w:r>
      <w:r>
        <w:rPr>
          <w:highlight w:val="cyan"/>
          <w:u w:val="single"/>
        </w:rPr>
        <w:t xml:space="preserve">a desire to paint the sky black </w:t>
      </w:r>
      <w:r w:rsidRPr="007E2B4F">
        <w:rPr>
          <w:u w:val="single"/>
        </w:rPr>
        <w:t>and the vicissitudes of natural history</w:t>
      </w:r>
      <w:r w:rsidRPr="007E2B4F">
        <w:rPr>
          <w:sz w:val="16"/>
          <w:szCs w:val="16"/>
        </w:rPr>
        <w:t>.</w:t>
      </w:r>
      <w:r>
        <w:rPr>
          <w:sz w:val="16"/>
          <w:szCs w:val="16"/>
        </w:rPr>
        <w:t xml:space="preserve"> As with many exercise in worst case models both at invoke rare phenomena as commonplace, claiming it prudent to assume the worst. But the real world is subject to Murphy's lesser known second law- if everything must go wrong, don't bet on it. </w:t>
      </w:r>
      <w:r>
        <w:rPr>
          <w:u w:val="single"/>
        </w:rPr>
        <w:t xml:space="preserve">In 2006 as in 1983 firestorms and forest fires that send smoke into the stratosphere rise </w:t>
      </w:r>
      <w:r>
        <w:rPr>
          <w:sz w:val="16"/>
          <w:szCs w:val="16"/>
        </w:rPr>
        <w:t xml:space="preserve">to alien prominence </w:t>
      </w:r>
      <w:r>
        <w:rPr>
          <w:u w:val="single"/>
        </w:rPr>
        <w:t>in the modelers re-imagined world , but in the real one remains a very different place</w:t>
      </w:r>
      <w:r>
        <w:rPr>
          <w:sz w:val="16"/>
          <w:szCs w:val="16"/>
        </w:rPr>
        <w:t xml:space="preserve">, where </w:t>
      </w:r>
      <w:r w:rsidRPr="007E2B4F">
        <w:rPr>
          <w:sz w:val="16"/>
          <w:szCs w:val="16"/>
        </w:rPr>
        <w:t xml:space="preserve">though </w:t>
      </w:r>
      <w:r w:rsidRPr="007E2B4F">
        <w:rPr>
          <w:u w:val="single"/>
        </w:rPr>
        <w:t>every month sees forest fires burning areas the size of cities</w:t>
      </w:r>
      <w:r w:rsidRPr="007E2B4F">
        <w:rPr>
          <w:sz w:val="16"/>
          <w:szCs w:val="16"/>
        </w:rPr>
        <w:t xml:space="preserve"> - 2,500 hectares or larger , </w:t>
      </w:r>
      <w:r w:rsidRPr="007E2B4F">
        <w:rPr>
          <w:u w:val="single"/>
        </w:rPr>
        <w:t>stratospheric smoke injections arise but once in a blue moon</w:t>
      </w:r>
      <w:r w:rsidRPr="007E2B4F">
        <w:rPr>
          <w:sz w:val="16"/>
          <w:szCs w:val="16"/>
        </w:rPr>
        <w:t xml:space="preserve">. So </w:t>
      </w:r>
      <w:r w:rsidRPr="007E2B4F">
        <w:rPr>
          <w:u w:val="single"/>
        </w:rPr>
        <w:t xml:space="preserve">how come these neo-nuclear winter models feature so much </w:t>
      </w:r>
      <w:r w:rsidRPr="007E2B4F">
        <w:rPr>
          <w:u w:val="single"/>
        </w:rPr>
        <w:lastRenderedPageBreak/>
        <w:t xml:space="preserve">smoke so far aloft for so long? </w:t>
      </w:r>
      <w:r w:rsidRPr="007E2B4F">
        <w:rPr>
          <w:sz w:val="16"/>
          <w:szCs w:val="16"/>
        </w:rPr>
        <w:t>Th</w:t>
      </w:r>
      <w:r w:rsidRPr="007E2B4F">
        <w:rPr>
          <w:u w:val="single"/>
        </w:rPr>
        <w:t xml:space="preserve">e answer is simple- the modelers intervened. Turning off vertical transport algorithms </w:t>
      </w:r>
      <w:r w:rsidRPr="007E2B4F">
        <w:rPr>
          <w:sz w:val="16"/>
          <w:szCs w:val="16"/>
        </w:rPr>
        <w:t>may</w:t>
      </w:r>
      <w:r w:rsidRPr="007E2B4F">
        <w:rPr>
          <w:u w:val="single"/>
        </w:rPr>
        <w:t xml:space="preserve"> make Al Gore happy</w:t>
      </w:r>
      <w:r>
        <w:rPr>
          <w:u w:val="single"/>
        </w:rPr>
        <w:t xml:space="preserve">- </w:t>
      </w:r>
      <w:r>
        <w:rPr>
          <w:sz w:val="16"/>
          <w:szCs w:val="16"/>
        </w:rPr>
        <w:t xml:space="preserve">he has bet on reviving the credibility Sagan's ersatz apocalypse , but there is no denying that in some of these scenarios human desire, not physical forces accounts for the vertical hoisting of millions of tons of mass ten vertical kilometers into the sky.to the level at which the models take over , with results at once predictable --and arbitrary. </w:t>
      </w:r>
      <w:r>
        <w:rPr>
          <w:highlight w:val="cyan"/>
          <w:u w:val="single"/>
        </w:rPr>
        <w:t>This is not physics, it is computer gamesmanship</w:t>
      </w:r>
      <w:r>
        <w:rPr>
          <w:sz w:val="16"/>
          <w:szCs w:val="16"/>
        </w:rPr>
        <w:t xml:space="preserve"> carried over to a new generation of X-Box. I must now return to getting and vetting the new papers and their references- this has been a prelimnary examination of what the public has been told, and more detailed critiques of the science will doubtless be direected to the journals were the new work appeared . This time round , the details are scarcely worth arguing, because the global frost made famous by the original 'TTAPS' model has disappeared . From the truly frigid 7,000 degree-day "baseine case" advertised as hard science in 1983 to a tepid results of today, "Nuclear Winter has well and truly melted down. The 1986 review of TTAPS reception follows. </w:t>
      </w:r>
      <w:r>
        <w:rPr>
          <w:i/>
          <w:sz w:val="16"/>
          <w:szCs w:val="16"/>
        </w:rPr>
        <w:t xml:space="preserve">The Melting of 'Nuclear Winter' </w:t>
      </w:r>
    </w:p>
    <w:p w14:paraId="512148B7" w14:textId="2CBF9E31" w:rsidR="003A30E0" w:rsidRPr="001736B8" w:rsidRDefault="00FE2A4A" w:rsidP="003A30E0">
      <w:pPr>
        <w:pStyle w:val="Heading4"/>
        <w:rPr>
          <w:rFonts w:cs="Calibri"/>
        </w:rPr>
      </w:pPr>
      <w:r>
        <w:rPr>
          <w:rFonts w:cs="Calibri"/>
        </w:rPr>
        <w:t>Yes Your Nuc War</w:t>
      </w:r>
    </w:p>
    <w:p w14:paraId="04EF694E" w14:textId="018FB967" w:rsidR="003A30E0" w:rsidRPr="001736B8" w:rsidRDefault="00FE2A4A" w:rsidP="003A30E0">
      <w:r w:rsidRPr="00774EC2">
        <w:rPr>
          <w:rStyle w:val="Style13ptBold"/>
        </w:rPr>
        <w:t>1AC</w:t>
      </w:r>
      <w:r w:rsidRPr="00FE2A4A">
        <w:rPr>
          <w:rStyle w:val="Style13ptBold"/>
        </w:rPr>
        <w:t xml:space="preserve"> </w:t>
      </w:r>
      <w:r w:rsidR="003A30E0" w:rsidRPr="00FE2A4A">
        <w:rPr>
          <w:rStyle w:val="Style13ptBold"/>
        </w:rPr>
        <w:t>Edwards 17</w:t>
      </w:r>
      <w:r w:rsidR="003A30E0" w:rsidRPr="001736B8">
        <w:t xml:space="preserve"> [</w:t>
      </w:r>
      <w:r w:rsidR="003A30E0">
        <w:t>(</w:t>
      </w:r>
      <w:r w:rsidR="003A30E0" w:rsidRPr="001736B8">
        <w:t>Paul N. Edwards, CISAC’s William J. Perry Fellow in International Security at Stanford’s Freeman Spogli Institute for International Studies. Being interviewed by EarthSky</w:t>
      </w:r>
      <w:r w:rsidR="003A30E0">
        <w:t>/card is only parts of the interview directly from Paul Edwards</w:t>
      </w:r>
      <w:r w:rsidR="003A30E0" w:rsidRPr="001736B8">
        <w:t>.</w:t>
      </w:r>
      <w:r w:rsidR="003A30E0">
        <w:t>)</w:t>
      </w:r>
      <w:r w:rsidR="003A30E0" w:rsidRPr="001736B8">
        <w:t xml:space="preserve"> </w:t>
      </w:r>
      <w:r w:rsidR="003A30E0">
        <w:t>“</w:t>
      </w:r>
      <w:r w:rsidR="003A30E0" w:rsidRPr="001736B8">
        <w:t>How nuclear war would affect Earth’s climate</w:t>
      </w:r>
      <w:r w:rsidR="003A30E0">
        <w:t>,” EarthSky,</w:t>
      </w:r>
      <w:r w:rsidR="003A30E0" w:rsidRPr="001736B8">
        <w:t xml:space="preserve"> September 8, 2017</w:t>
      </w:r>
      <w:r w:rsidR="003A30E0">
        <w:t>,</w:t>
      </w:r>
      <w:r w:rsidR="003A30E0" w:rsidRPr="001736B8">
        <w:t xml:space="preserve"> earthsky.org/human-world/how-nuclear-war-would-affect-earths-climate]</w:t>
      </w:r>
      <w:r w:rsidR="003A30E0">
        <w:t xml:space="preserve"> TDI</w:t>
      </w:r>
      <w:r w:rsidR="003A30E0" w:rsidRPr="001736B8">
        <w:t xml:space="preserve"> </w:t>
      </w:r>
    </w:p>
    <w:p w14:paraId="6FA77A20" w14:textId="77777777" w:rsidR="003A30E0" w:rsidRDefault="003A30E0" w:rsidP="003A30E0">
      <w:pPr>
        <w:rPr>
          <w:szCs w:val="26"/>
        </w:rPr>
      </w:pPr>
      <w:r w:rsidRPr="00316DBA">
        <w:rPr>
          <w:rStyle w:val="StyleUnderline"/>
        </w:rPr>
        <w:t>We are not talking enough about the climatic effects of nuclear war</w:t>
      </w:r>
      <w:r w:rsidRPr="00057398">
        <w:rPr>
          <w:szCs w:val="26"/>
        </w:rPr>
        <w:t xml:space="preserve">. </w:t>
      </w:r>
    </w:p>
    <w:p w14:paraId="0704FE96" w14:textId="77777777" w:rsidR="003A30E0" w:rsidRPr="0061586F" w:rsidRDefault="003A30E0" w:rsidP="003A30E0">
      <w:pPr>
        <w:rPr>
          <w:sz w:val="16"/>
          <w:szCs w:val="26"/>
        </w:rPr>
      </w:pPr>
      <w:r w:rsidRPr="0061586F">
        <w:rPr>
          <w:sz w:val="16"/>
          <w:szCs w:val="26"/>
        </w:rPr>
        <w:t xml:space="preserve">The “nuclear winter” theory of the mid-1980s played a significant role in the arms reductions of that period. But with the collapse of the Soviet Union and the reduction of U.S. and Russian nuclear arsenals, </w:t>
      </w:r>
      <w:r w:rsidRPr="00316DBA">
        <w:rPr>
          <w:rStyle w:val="StyleUnderline"/>
        </w:rPr>
        <w:t xml:space="preserve">this aspect of nuclear war has faded from view. That’s not good. In the mid-2000s, </w:t>
      </w:r>
      <w:r w:rsidRPr="00C65DD0">
        <w:rPr>
          <w:rStyle w:val="StyleUnderline"/>
          <w:highlight w:val="green"/>
        </w:rPr>
        <w:t>climate scientists</w:t>
      </w:r>
      <w:r w:rsidRPr="00C65DD0">
        <w:rPr>
          <w:rStyle w:val="StyleUnderline"/>
        </w:rPr>
        <w:t xml:space="preserve"> such as Alan </w:t>
      </w:r>
      <w:r w:rsidRPr="003F0CC4">
        <w:rPr>
          <w:rStyle w:val="StyleUnderline"/>
          <w:highlight w:val="cyan"/>
        </w:rPr>
        <w:t>Robock</w:t>
      </w:r>
      <w:r w:rsidRPr="00C65DD0">
        <w:rPr>
          <w:rStyle w:val="StyleUnderline"/>
        </w:rPr>
        <w:t xml:space="preserve"> (Rutgers) </w:t>
      </w:r>
      <w:r w:rsidRPr="0061586F">
        <w:rPr>
          <w:rStyle w:val="StyleUnderline"/>
          <w:highlight w:val="cyan"/>
        </w:rPr>
        <w:t>took another look</w:t>
      </w:r>
      <w:r w:rsidRPr="00C65DD0">
        <w:rPr>
          <w:rStyle w:val="StyleUnderline"/>
        </w:rPr>
        <w:t xml:space="preserve"> at nuclear winter theory. </w:t>
      </w:r>
      <w:r w:rsidRPr="0061586F">
        <w:rPr>
          <w:rStyle w:val="StyleUnderline"/>
          <w:highlight w:val="cyan"/>
        </w:rPr>
        <w:t>This time around, they</w:t>
      </w:r>
      <w:r w:rsidRPr="00C65DD0">
        <w:rPr>
          <w:rStyle w:val="StyleUnderline"/>
        </w:rPr>
        <w:t xml:space="preserve"> </w:t>
      </w:r>
      <w:r w:rsidRPr="00C65DD0">
        <w:rPr>
          <w:rStyle w:val="StyleUnderline"/>
          <w:highlight w:val="green"/>
        </w:rPr>
        <w:t>used</w:t>
      </w:r>
      <w:r w:rsidRPr="00C65DD0">
        <w:rPr>
          <w:rStyle w:val="StyleUnderline"/>
        </w:rPr>
        <w:t xml:space="preserve"> much-</w:t>
      </w:r>
      <w:r w:rsidRPr="00C65DD0">
        <w:rPr>
          <w:rStyle w:val="StyleUnderline"/>
          <w:highlight w:val="green"/>
        </w:rPr>
        <w:t>improved</w:t>
      </w:r>
      <w:r w:rsidRPr="00C65DD0">
        <w:rPr>
          <w:rStyle w:val="StyleUnderline"/>
        </w:rPr>
        <w:t xml:space="preserve"> and much more detailed climate </w:t>
      </w:r>
      <w:r w:rsidRPr="00C65DD0">
        <w:rPr>
          <w:rStyle w:val="StyleUnderline"/>
          <w:highlight w:val="green"/>
        </w:rPr>
        <w:t>models</w:t>
      </w:r>
      <w:r w:rsidRPr="00C65DD0">
        <w:rPr>
          <w:rStyle w:val="StyleUnderline"/>
        </w:rPr>
        <w:t xml:space="preserve"> than those available 20 years</w:t>
      </w:r>
      <w:r w:rsidRPr="00316DBA">
        <w:rPr>
          <w:rStyle w:val="StyleUnderline"/>
        </w:rPr>
        <w:t xml:space="preserve"> earlie</w:t>
      </w:r>
      <w:r w:rsidRPr="0061586F">
        <w:rPr>
          <w:rStyle w:val="StyleUnderline"/>
        </w:rPr>
        <w:t xml:space="preserve">r. They also </w:t>
      </w:r>
      <w:r w:rsidRPr="0061586F">
        <w:rPr>
          <w:rStyle w:val="StyleUnderline"/>
          <w:highlight w:val="cyan"/>
        </w:rPr>
        <w:t>tested the potential effects</w:t>
      </w:r>
      <w:r w:rsidRPr="0061586F">
        <w:rPr>
          <w:rStyle w:val="StyleUnderline"/>
        </w:rPr>
        <w:t xml:space="preserve"> of smaller nuclear exchanges.</w:t>
      </w:r>
      <w:r w:rsidRPr="0061586F">
        <w:rPr>
          <w:sz w:val="16"/>
          <w:szCs w:val="26"/>
        </w:rPr>
        <w:t xml:space="preserve"> </w:t>
      </w:r>
    </w:p>
    <w:p w14:paraId="65A775C4" w14:textId="77777777" w:rsidR="003A30E0" w:rsidRPr="0061586F" w:rsidRDefault="003A30E0" w:rsidP="003A30E0">
      <w:pPr>
        <w:rPr>
          <w:sz w:val="16"/>
          <w:szCs w:val="26"/>
        </w:rPr>
      </w:pPr>
      <w:r w:rsidRPr="0061586F">
        <w:rPr>
          <w:sz w:val="16"/>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645DBFA9" w14:textId="77777777" w:rsidR="003A30E0" w:rsidRPr="0061586F" w:rsidRDefault="003A30E0" w:rsidP="003A30E0">
      <w:pPr>
        <w:rPr>
          <w:sz w:val="16"/>
          <w:szCs w:val="26"/>
        </w:rPr>
      </w:pPr>
      <w:r w:rsidRPr="0061586F">
        <w:rPr>
          <w:sz w:val="16"/>
          <w:szCs w:val="26"/>
        </w:rPr>
        <w:t xml:space="preserve">What about a larger-scale conflict? </w:t>
      </w:r>
    </w:p>
    <w:p w14:paraId="7B8E9FF7" w14:textId="77777777" w:rsidR="003A30E0" w:rsidRDefault="003A30E0" w:rsidP="003A30E0">
      <w:pPr>
        <w:rPr>
          <w:rStyle w:val="StyleUnderline"/>
        </w:rPr>
      </w:pPr>
      <w:r w:rsidRPr="0061586F">
        <w:rPr>
          <w:sz w:val="16"/>
          <w:szCs w:val="26"/>
        </w:rPr>
        <w:t xml:space="preserve">A </w:t>
      </w:r>
      <w:r w:rsidRPr="00316DBA">
        <w:rPr>
          <w:rStyle w:val="StyleUnderline"/>
        </w:rPr>
        <w:t xml:space="preserve">U.S.-Russia war currently seems unlikely, but if it were to occur, </w:t>
      </w:r>
      <w:r w:rsidRPr="00C65DD0">
        <w:rPr>
          <w:rStyle w:val="StyleUnderline"/>
          <w:highlight w:val="green"/>
        </w:rPr>
        <w:t>hundreds or</w:t>
      </w:r>
      <w:r w:rsidRPr="00316DBA">
        <w:rPr>
          <w:rStyle w:val="StyleUnderline"/>
        </w:rPr>
        <w:t xml:space="preserve"> even </w:t>
      </w:r>
      <w:r w:rsidRPr="00C65DD0">
        <w:rPr>
          <w:rStyle w:val="StyleUnderline"/>
          <w:highlight w:val="green"/>
        </w:rPr>
        <w:t>thousands of</w:t>
      </w:r>
      <w:r w:rsidRPr="00316DBA">
        <w:rPr>
          <w:rStyle w:val="StyleUnderline"/>
        </w:rPr>
        <w:t xml:space="preserve"> nuclear </w:t>
      </w:r>
      <w:r w:rsidRPr="00C65DD0">
        <w:rPr>
          <w:rStyle w:val="StyleUnderline"/>
          <w:highlight w:val="green"/>
        </w:rPr>
        <w:t>weapons might be launched</w:t>
      </w:r>
      <w:r w:rsidRPr="00316DBA">
        <w:rPr>
          <w:rStyle w:val="StyleUnderline"/>
        </w:rPr>
        <w:t xml:space="preserve">. The </w:t>
      </w:r>
      <w:r w:rsidRPr="00C65DD0">
        <w:rPr>
          <w:rStyle w:val="StyleUnderline"/>
        </w:rPr>
        <w:t xml:space="preserve">climatic </w:t>
      </w:r>
      <w:r w:rsidRPr="00C65DD0">
        <w:rPr>
          <w:rStyle w:val="StyleUnderline"/>
          <w:highlight w:val="green"/>
        </w:rPr>
        <w:t>consequences</w:t>
      </w:r>
      <w:r w:rsidRPr="00316DBA">
        <w:rPr>
          <w:rStyle w:val="StyleUnderline"/>
        </w:rPr>
        <w:t xml:space="preserve"> would be </w:t>
      </w:r>
      <w:r w:rsidRPr="00C65DD0">
        <w:rPr>
          <w:rStyle w:val="StyleUnderline"/>
          <w:highlight w:val="green"/>
        </w:rPr>
        <w:t>catastrophic</w:t>
      </w:r>
      <w:r w:rsidRPr="00316DBA">
        <w:rPr>
          <w:rStyle w:val="StyleUnderline"/>
        </w:rPr>
        <w:t xml:space="preserve">: global average </w:t>
      </w:r>
      <w:r w:rsidRPr="00C65DD0">
        <w:rPr>
          <w:rStyle w:val="StyleUnderline"/>
          <w:highlight w:val="green"/>
        </w:rPr>
        <w:t>temperatures would drop</w:t>
      </w:r>
      <w:r w:rsidRPr="00316DBA">
        <w:rPr>
          <w:rStyle w:val="StyleUnderline"/>
        </w:rPr>
        <w:t xml:space="preserve"> as much as </w:t>
      </w:r>
      <w:r w:rsidRPr="00C65DD0">
        <w:rPr>
          <w:rStyle w:val="StyleUnderline"/>
          <w:highlight w:val="green"/>
        </w:rPr>
        <w:t>12 degrees</w:t>
      </w:r>
      <w:r w:rsidRPr="00316DBA">
        <w:rPr>
          <w:rStyle w:val="StyleUnderline"/>
        </w:rPr>
        <w:t xml:space="preserve"> Fahrenheit (7 degrees Celsius) </w:t>
      </w:r>
      <w:r w:rsidRPr="00C65DD0">
        <w:rPr>
          <w:rStyle w:val="StyleUnderline"/>
        </w:rPr>
        <w:t>for up to several years</w:t>
      </w:r>
      <w:r w:rsidRPr="00316DBA">
        <w:rPr>
          <w:rStyle w:val="StyleUnderline"/>
        </w:rPr>
        <w:t xml:space="preserve"> — temperatures </w:t>
      </w:r>
      <w:r w:rsidRPr="00C65DD0">
        <w:rPr>
          <w:rStyle w:val="StyleUnderline"/>
          <w:highlight w:val="green"/>
        </w:rPr>
        <w:t>last seen during the</w:t>
      </w:r>
      <w:r w:rsidRPr="00316DBA">
        <w:rPr>
          <w:rStyle w:val="StyleUnderline"/>
        </w:rPr>
        <w:t xml:space="preserve"> great </w:t>
      </w:r>
      <w:r w:rsidRPr="00C65DD0">
        <w:rPr>
          <w:rStyle w:val="StyleUnderline"/>
          <w:highlight w:val="green"/>
        </w:rPr>
        <w:t>ice ages</w:t>
      </w:r>
      <w:r w:rsidRPr="00316DBA">
        <w:rPr>
          <w:rStyle w:val="StyleUnderline"/>
        </w:rPr>
        <w:t xml:space="preserve">. Meanwhile, </w:t>
      </w:r>
      <w:r w:rsidRPr="00C65DD0">
        <w:rPr>
          <w:rStyle w:val="StyleUnderline"/>
          <w:highlight w:val="green"/>
        </w:rPr>
        <w:t>smoke</w:t>
      </w:r>
      <w:r w:rsidRPr="00316DBA">
        <w:rPr>
          <w:rStyle w:val="StyleUnderline"/>
        </w:rPr>
        <w:t xml:space="preserve"> and dust circulating in the stratosphere </w:t>
      </w:r>
      <w:r w:rsidRPr="00C65DD0">
        <w:rPr>
          <w:rStyle w:val="StyleUnderline"/>
          <w:highlight w:val="green"/>
        </w:rPr>
        <w:t>would</w:t>
      </w:r>
      <w:r w:rsidRPr="00316DBA">
        <w:rPr>
          <w:rStyle w:val="StyleUnderline"/>
        </w:rPr>
        <w:t xml:space="preserve"> darken the atmosphere enough to </w:t>
      </w:r>
      <w:r w:rsidRPr="00C65DD0">
        <w:rPr>
          <w:rStyle w:val="StyleUnderline"/>
          <w:highlight w:val="green"/>
        </w:rPr>
        <w:t>inhibit photosynthesis, causing</w:t>
      </w:r>
      <w:r w:rsidRPr="00316DBA">
        <w:rPr>
          <w:rStyle w:val="StyleUnderline"/>
        </w:rPr>
        <w:t xml:space="preserve"> disastrous </w:t>
      </w:r>
      <w:r w:rsidRPr="00C65DD0">
        <w:rPr>
          <w:rStyle w:val="StyleUnderline"/>
          <w:highlight w:val="green"/>
        </w:rPr>
        <w:t>crop failures</w:t>
      </w:r>
      <w:r w:rsidRPr="00316DBA">
        <w:rPr>
          <w:rStyle w:val="StyleUnderline"/>
        </w:rPr>
        <w:t xml:space="preserve">, widespread </w:t>
      </w:r>
      <w:r w:rsidRPr="00C65DD0">
        <w:rPr>
          <w:rStyle w:val="StyleUnderline"/>
          <w:highlight w:val="green"/>
        </w:rPr>
        <w:t>famine and</w:t>
      </w:r>
      <w:r w:rsidRPr="00316DBA">
        <w:rPr>
          <w:rStyle w:val="StyleUnderline"/>
        </w:rPr>
        <w:t xml:space="preserve"> massive </w:t>
      </w:r>
      <w:r w:rsidRPr="00C65DD0">
        <w:rPr>
          <w:rStyle w:val="StyleUnderline"/>
          <w:highlight w:val="green"/>
        </w:rPr>
        <w:t>ecological disruption</w:t>
      </w:r>
      <w:r w:rsidRPr="00316DBA">
        <w:rPr>
          <w:rStyle w:val="StyleUnderline"/>
        </w:rPr>
        <w:t xml:space="preserve">. </w:t>
      </w:r>
    </w:p>
    <w:p w14:paraId="299BC450" w14:textId="77777777" w:rsidR="003A30E0" w:rsidRPr="0061586F" w:rsidRDefault="003A30E0" w:rsidP="003A30E0">
      <w:pPr>
        <w:rPr>
          <w:sz w:val="16"/>
          <w:szCs w:val="26"/>
        </w:rPr>
      </w:pPr>
      <w:r w:rsidRPr="00316DBA">
        <w:rPr>
          <w:rStyle w:val="StyleUnderline"/>
        </w:rPr>
        <w:t xml:space="preserve">The </w:t>
      </w:r>
      <w:r w:rsidRPr="00C65DD0">
        <w:rPr>
          <w:rStyle w:val="StyleUnderline"/>
          <w:highlight w:val="green"/>
        </w:rPr>
        <w:t>effect would be similar to</w:t>
      </w:r>
      <w:r w:rsidRPr="00316DBA">
        <w:rPr>
          <w:rStyle w:val="StyleUnderline"/>
        </w:rPr>
        <w:t xml:space="preserve"> that of the </w:t>
      </w:r>
      <w:r w:rsidRPr="00C65DD0">
        <w:rPr>
          <w:rStyle w:val="StyleUnderline"/>
          <w:highlight w:val="green"/>
        </w:rPr>
        <w:t>giant meteor</w:t>
      </w:r>
      <w:r w:rsidRPr="00316DBA">
        <w:rPr>
          <w:rStyle w:val="StyleUnderline"/>
        </w:rPr>
        <w:t xml:space="preserve"> believed to be </w:t>
      </w:r>
      <w:r w:rsidRPr="00C65DD0">
        <w:rPr>
          <w:rStyle w:val="StyleUnderline"/>
          <w:highlight w:val="green"/>
        </w:rPr>
        <w:t>responsible for</w:t>
      </w:r>
      <w:r w:rsidRPr="00316DBA">
        <w:rPr>
          <w:rStyle w:val="StyleUnderline"/>
        </w:rPr>
        <w:t xml:space="preserve"> the </w:t>
      </w:r>
      <w:r w:rsidRPr="00C65DD0">
        <w:rPr>
          <w:rStyle w:val="StyleUnderline"/>
          <w:highlight w:val="green"/>
        </w:rPr>
        <w:t>extinction of the dinosaurs</w:t>
      </w:r>
      <w:r w:rsidRPr="00316DBA">
        <w:rPr>
          <w:rStyle w:val="StyleUnderline"/>
        </w:rPr>
        <w:t xml:space="preserve">. This time, </w:t>
      </w:r>
      <w:r w:rsidRPr="00C65DD0">
        <w:rPr>
          <w:rStyle w:val="StyleUnderline"/>
          <w:highlight w:val="green"/>
        </w:rPr>
        <w:t>we would be the dinosaurs</w:t>
      </w:r>
      <w:r w:rsidRPr="00316DBA">
        <w:rPr>
          <w:rStyle w:val="StyleUnderline"/>
        </w:rPr>
        <w:t>.</w:t>
      </w:r>
      <w:r w:rsidRPr="0061586F">
        <w:rPr>
          <w:sz w:val="16"/>
          <w:szCs w:val="26"/>
        </w:rPr>
        <w:t xml:space="preserve"> </w:t>
      </w:r>
    </w:p>
    <w:p w14:paraId="57C6F505" w14:textId="77777777" w:rsidR="003A30E0" w:rsidRPr="0061586F" w:rsidRDefault="003A30E0" w:rsidP="003A30E0">
      <w:pPr>
        <w:rPr>
          <w:sz w:val="16"/>
          <w:szCs w:val="26"/>
        </w:rPr>
      </w:pPr>
      <w:r w:rsidRPr="0061586F">
        <w:rPr>
          <w:sz w:val="16"/>
          <w:szCs w:val="26"/>
        </w:rPr>
        <w:t xml:space="preserve">Many people are concerned about North Korea’s advancing missile capabilities. Is nuclear war likely in your opinion? </w:t>
      </w:r>
    </w:p>
    <w:p w14:paraId="06B2B75B" w14:textId="77777777" w:rsidR="003A30E0" w:rsidRPr="0061586F" w:rsidRDefault="003A30E0" w:rsidP="003A30E0">
      <w:pPr>
        <w:rPr>
          <w:sz w:val="16"/>
        </w:rPr>
      </w:pPr>
      <w:r w:rsidRPr="0061586F">
        <w:rPr>
          <w:sz w:val="16"/>
          <w:szCs w:val="26"/>
        </w:rPr>
        <w:t xml:space="preserve">At this </w:t>
      </w:r>
      <w:r w:rsidRPr="0061586F">
        <w:rPr>
          <w:sz w:val="16"/>
        </w:rPr>
        <w:t xml:space="preserve">writing, I think </w:t>
      </w:r>
      <w:r w:rsidRPr="00E26488">
        <w:rPr>
          <w:rStyle w:val="StyleUnderline"/>
          <w:highlight w:val="green"/>
        </w:rPr>
        <w:t>we are closer to a nuclear war than</w:t>
      </w:r>
      <w:r w:rsidRPr="00316DBA">
        <w:rPr>
          <w:rStyle w:val="StyleUnderline"/>
        </w:rPr>
        <w:t xml:space="preserve"> we have been </w:t>
      </w:r>
      <w:r w:rsidRPr="00E26488">
        <w:rPr>
          <w:rStyle w:val="StyleUnderline"/>
          <w:highlight w:val="green"/>
        </w:rPr>
        <w:t>since the</w:t>
      </w:r>
      <w:r w:rsidRPr="00316DBA">
        <w:rPr>
          <w:rStyle w:val="StyleUnderline"/>
        </w:rPr>
        <w:t xml:space="preserve"> early </w:t>
      </w:r>
      <w:r w:rsidRPr="00E26488">
        <w:rPr>
          <w:rStyle w:val="StyleUnderline"/>
          <w:highlight w:val="green"/>
        </w:rPr>
        <w:t>1960s</w:t>
      </w:r>
      <w:r w:rsidRPr="0061586F">
        <w:rPr>
          <w:sz w:val="16"/>
        </w:rPr>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1130DF2D" w14:textId="77777777" w:rsidR="003A30E0" w:rsidRPr="0061586F" w:rsidRDefault="003A30E0" w:rsidP="003A30E0">
      <w:pPr>
        <w:rPr>
          <w:sz w:val="16"/>
          <w:szCs w:val="26"/>
        </w:rPr>
      </w:pPr>
      <w:r w:rsidRPr="0061586F">
        <w:rPr>
          <w:sz w:val="16"/>
        </w:rPr>
        <w:t>North Korea would most certainly “lose” a nuclear war with the United States. But many millions would</w:t>
      </w:r>
      <w:r w:rsidRPr="0061586F">
        <w:rPr>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1AEE6EE8" w14:textId="77777777" w:rsidR="003A30E0" w:rsidRPr="0061586F" w:rsidRDefault="003A30E0" w:rsidP="003A30E0">
      <w:pPr>
        <w:rPr>
          <w:sz w:val="16"/>
          <w:szCs w:val="26"/>
        </w:rPr>
      </w:pPr>
      <w:r w:rsidRPr="0061586F">
        <w:rPr>
          <w:sz w:val="16"/>
          <w:szCs w:val="26"/>
        </w:rPr>
        <w:t xml:space="preserve">It has been more than 70 years since the last time a nuclear bomb was used in warfare. What would be the effects on the environment and on human health today? </w:t>
      </w:r>
    </w:p>
    <w:p w14:paraId="48217E8A" w14:textId="77777777" w:rsidR="003A30E0" w:rsidRPr="00316DBA" w:rsidRDefault="003A30E0" w:rsidP="003A30E0">
      <w:pPr>
        <w:rPr>
          <w:rStyle w:val="StyleUnderline"/>
        </w:rPr>
      </w:pPr>
      <w:r w:rsidRPr="0061586F">
        <w:rPr>
          <w:sz w:val="16"/>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65DD0">
        <w:rPr>
          <w:rStyle w:val="StyleUnderline"/>
          <w:highlight w:val="green"/>
        </w:rPr>
        <w:t>it’s quite unlikely</w:t>
      </w:r>
      <w:r w:rsidRPr="00316DBA">
        <w:rPr>
          <w:rStyle w:val="StyleUnderline"/>
        </w:rPr>
        <w:t xml:space="preserve"> that </w:t>
      </w:r>
      <w:r w:rsidRPr="00C65DD0">
        <w:rPr>
          <w:rStyle w:val="StyleUnderline"/>
          <w:highlight w:val="green"/>
        </w:rPr>
        <w:t>any exchange between</w:t>
      </w:r>
      <w:r w:rsidRPr="00316DBA">
        <w:rPr>
          <w:rStyle w:val="StyleUnderline"/>
        </w:rPr>
        <w:t xml:space="preserve"> two </w:t>
      </w:r>
      <w:r w:rsidRPr="00C65DD0">
        <w:rPr>
          <w:rStyle w:val="StyleUnderline"/>
          <w:highlight w:val="green"/>
        </w:rPr>
        <w:t>nuclear powers would stay limited</w:t>
      </w:r>
      <w:r w:rsidRPr="00316DBA">
        <w:rPr>
          <w:rStyle w:val="StyleUnderline"/>
        </w:rPr>
        <w:t xml:space="preserve"> to these smaller, less destructive bombs.</w:t>
      </w:r>
    </w:p>
    <w:p w14:paraId="60B77B1D" w14:textId="77777777" w:rsidR="00DD37F3" w:rsidRPr="00DD37F3" w:rsidRDefault="00DD37F3" w:rsidP="00DD37F3"/>
    <w:p w14:paraId="2C567E71" w14:textId="1D14D3F8" w:rsidR="00C70C48" w:rsidRPr="00885C5D" w:rsidRDefault="00C70C48" w:rsidP="00C70C48">
      <w:pPr>
        <w:pStyle w:val="Heading4"/>
      </w:pPr>
    </w:p>
    <w:sectPr w:rsidR="00C70C48" w:rsidRPr="00885C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570065"/>
    <w:multiLevelType w:val="hybridMultilevel"/>
    <w:tmpl w:val="D5E2F390"/>
    <w:lvl w:ilvl="0" w:tplc="20E455B8">
      <w:start w:val="1"/>
      <w:numFmt w:val="upperLetter"/>
      <w:lvlText w:val="%1)"/>
      <w:lvlJc w:val="left"/>
      <w:pPr>
        <w:ind w:left="380" w:hanging="38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62654A"/>
    <w:multiLevelType w:val="hybridMultilevel"/>
    <w:tmpl w:val="2368D740"/>
    <w:lvl w:ilvl="0" w:tplc="B77E028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526BE"/>
    <w:rsid w:val="000139A3"/>
    <w:rsid w:val="000526BE"/>
    <w:rsid w:val="0005395B"/>
    <w:rsid w:val="000743EA"/>
    <w:rsid w:val="0007705B"/>
    <w:rsid w:val="000907A8"/>
    <w:rsid w:val="000961FE"/>
    <w:rsid w:val="00100833"/>
    <w:rsid w:val="00104529"/>
    <w:rsid w:val="00105942"/>
    <w:rsid w:val="00107396"/>
    <w:rsid w:val="00114F52"/>
    <w:rsid w:val="001402B3"/>
    <w:rsid w:val="00144A4C"/>
    <w:rsid w:val="001450F6"/>
    <w:rsid w:val="00176AB0"/>
    <w:rsid w:val="00177B7D"/>
    <w:rsid w:val="0018322D"/>
    <w:rsid w:val="001B5776"/>
    <w:rsid w:val="001C2848"/>
    <w:rsid w:val="001E527A"/>
    <w:rsid w:val="001F78CE"/>
    <w:rsid w:val="00251FC7"/>
    <w:rsid w:val="002855A7"/>
    <w:rsid w:val="0029035C"/>
    <w:rsid w:val="002B146A"/>
    <w:rsid w:val="002B5E17"/>
    <w:rsid w:val="002E2C68"/>
    <w:rsid w:val="0030432C"/>
    <w:rsid w:val="00315690"/>
    <w:rsid w:val="00316B75"/>
    <w:rsid w:val="00316C66"/>
    <w:rsid w:val="00325646"/>
    <w:rsid w:val="003460F2"/>
    <w:rsid w:val="0038158C"/>
    <w:rsid w:val="003902BA"/>
    <w:rsid w:val="003A09E2"/>
    <w:rsid w:val="003A30E0"/>
    <w:rsid w:val="003E3701"/>
    <w:rsid w:val="003F0CC4"/>
    <w:rsid w:val="00407037"/>
    <w:rsid w:val="004605D6"/>
    <w:rsid w:val="004733D7"/>
    <w:rsid w:val="004B5657"/>
    <w:rsid w:val="004C60E8"/>
    <w:rsid w:val="004E3579"/>
    <w:rsid w:val="004E728B"/>
    <w:rsid w:val="004F39E0"/>
    <w:rsid w:val="00530EF4"/>
    <w:rsid w:val="00537BD5"/>
    <w:rsid w:val="0057268A"/>
    <w:rsid w:val="005D2912"/>
    <w:rsid w:val="006065BD"/>
    <w:rsid w:val="0061586F"/>
    <w:rsid w:val="00645FA9"/>
    <w:rsid w:val="00647866"/>
    <w:rsid w:val="00665003"/>
    <w:rsid w:val="006A0639"/>
    <w:rsid w:val="006A2AD0"/>
    <w:rsid w:val="006C2375"/>
    <w:rsid w:val="006D4ECC"/>
    <w:rsid w:val="00722258"/>
    <w:rsid w:val="007243E5"/>
    <w:rsid w:val="007579D0"/>
    <w:rsid w:val="00766EA0"/>
    <w:rsid w:val="00774EC2"/>
    <w:rsid w:val="007A2226"/>
    <w:rsid w:val="007B0FB3"/>
    <w:rsid w:val="007D378F"/>
    <w:rsid w:val="007E2B4F"/>
    <w:rsid w:val="007E753A"/>
    <w:rsid w:val="007F5B66"/>
    <w:rsid w:val="00823A1C"/>
    <w:rsid w:val="00845B9D"/>
    <w:rsid w:val="00860984"/>
    <w:rsid w:val="0086410C"/>
    <w:rsid w:val="00885C5D"/>
    <w:rsid w:val="008B3ECB"/>
    <w:rsid w:val="008B4E85"/>
    <w:rsid w:val="008C1B2E"/>
    <w:rsid w:val="008C71EA"/>
    <w:rsid w:val="008D35AE"/>
    <w:rsid w:val="008F0E1A"/>
    <w:rsid w:val="00901496"/>
    <w:rsid w:val="0091627E"/>
    <w:rsid w:val="0097032B"/>
    <w:rsid w:val="00977817"/>
    <w:rsid w:val="00985547"/>
    <w:rsid w:val="009D2EAD"/>
    <w:rsid w:val="009D42C6"/>
    <w:rsid w:val="009D54B2"/>
    <w:rsid w:val="009E07F1"/>
    <w:rsid w:val="009E1922"/>
    <w:rsid w:val="009F7ED2"/>
    <w:rsid w:val="00A23A23"/>
    <w:rsid w:val="00A916F7"/>
    <w:rsid w:val="00A93661"/>
    <w:rsid w:val="00A955F2"/>
    <w:rsid w:val="00A95652"/>
    <w:rsid w:val="00AC0AB8"/>
    <w:rsid w:val="00B27A12"/>
    <w:rsid w:val="00B33C6D"/>
    <w:rsid w:val="00B4508F"/>
    <w:rsid w:val="00B55AD5"/>
    <w:rsid w:val="00B55CCB"/>
    <w:rsid w:val="00B65795"/>
    <w:rsid w:val="00B8057C"/>
    <w:rsid w:val="00BD6238"/>
    <w:rsid w:val="00BF593B"/>
    <w:rsid w:val="00BF773A"/>
    <w:rsid w:val="00BF7E81"/>
    <w:rsid w:val="00C13773"/>
    <w:rsid w:val="00C17CC8"/>
    <w:rsid w:val="00C70C48"/>
    <w:rsid w:val="00C7644D"/>
    <w:rsid w:val="00C83417"/>
    <w:rsid w:val="00C9604F"/>
    <w:rsid w:val="00CA19AA"/>
    <w:rsid w:val="00CC5298"/>
    <w:rsid w:val="00CD736E"/>
    <w:rsid w:val="00CD798D"/>
    <w:rsid w:val="00CE161E"/>
    <w:rsid w:val="00CF237D"/>
    <w:rsid w:val="00CF59A8"/>
    <w:rsid w:val="00D14B7A"/>
    <w:rsid w:val="00D1681E"/>
    <w:rsid w:val="00D325A9"/>
    <w:rsid w:val="00D36A8A"/>
    <w:rsid w:val="00D54396"/>
    <w:rsid w:val="00D61409"/>
    <w:rsid w:val="00D6691E"/>
    <w:rsid w:val="00D71170"/>
    <w:rsid w:val="00DA1C92"/>
    <w:rsid w:val="00DA25D4"/>
    <w:rsid w:val="00DA6538"/>
    <w:rsid w:val="00DC3C85"/>
    <w:rsid w:val="00DD37F3"/>
    <w:rsid w:val="00E15E75"/>
    <w:rsid w:val="00E5262C"/>
    <w:rsid w:val="00EC7DC4"/>
    <w:rsid w:val="00ED228F"/>
    <w:rsid w:val="00ED30CF"/>
    <w:rsid w:val="00F176EF"/>
    <w:rsid w:val="00F27551"/>
    <w:rsid w:val="00F45E10"/>
    <w:rsid w:val="00F6364A"/>
    <w:rsid w:val="00F857C9"/>
    <w:rsid w:val="00F9113A"/>
    <w:rsid w:val="00FE2546"/>
    <w:rsid w:val="00FE2A4A"/>
    <w:rsid w:val="00FF4BE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D7C28"/>
  <w15:chartTrackingRefBased/>
  <w15:docId w15:val="{0577CA07-7973-4082-94CE-A21B50040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01496"/>
    <w:pPr>
      <w:spacing w:after="0" w:line="240" w:lineRule="auto"/>
    </w:pPr>
    <w:rPr>
      <w:rFonts w:ascii="Georgia" w:hAnsi="Georgia"/>
    </w:rPr>
  </w:style>
  <w:style w:type="paragraph" w:styleId="Heading1">
    <w:name w:val="heading 1"/>
    <w:aliases w:val="Pocket"/>
    <w:basedOn w:val="Normal"/>
    <w:next w:val="Normal"/>
    <w:link w:val="Heading1Char"/>
    <w:qFormat/>
    <w:rsid w:val="0090149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T"/>
    <w:basedOn w:val="Normal"/>
    <w:next w:val="Normal"/>
    <w:link w:val="Heading2Char"/>
    <w:uiPriority w:val="1"/>
    <w:unhideWhenUsed/>
    <w:qFormat/>
    <w:rsid w:val="0090149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0149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heading 2,TAG, Ch,body,Normal Tag,Ch,no read,No Spacing211,No Spacing12,No Spacing2111,No Spacing4,No Spacing11111,No Spacing5,No Spacing21,ta,No Spacing112,No Spacing1121,CD - Cite,t,Ta,Ca,No Spacing1111,Tag1,small space,card"/>
    <w:basedOn w:val="Normal"/>
    <w:next w:val="Normal"/>
    <w:link w:val="Heading4Char"/>
    <w:uiPriority w:val="3"/>
    <w:unhideWhenUsed/>
    <w:qFormat/>
    <w:rsid w:val="00901496"/>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9014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1496"/>
  </w:style>
  <w:style w:type="character" w:customStyle="1" w:styleId="Heading1Char">
    <w:name w:val="Heading 1 Char"/>
    <w:aliases w:val="Pocket Char"/>
    <w:basedOn w:val="DefaultParagraphFont"/>
    <w:link w:val="Heading1"/>
    <w:rsid w:val="00901496"/>
    <w:rPr>
      <w:rFonts w:ascii="Georgia" w:eastAsiaTheme="majorEastAsia" w:hAnsi="Georgia"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T Char"/>
    <w:basedOn w:val="DefaultParagraphFont"/>
    <w:link w:val="Heading2"/>
    <w:uiPriority w:val="1"/>
    <w:rsid w:val="00901496"/>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901496"/>
    <w:rPr>
      <w:rFonts w:ascii="Georgia" w:eastAsiaTheme="majorEastAsia" w:hAnsi="Georgia" w:cstheme="majorBidi"/>
      <w:b/>
      <w:sz w:val="32"/>
      <w:szCs w:val="24"/>
      <w:u w:val="single"/>
    </w:rPr>
  </w:style>
  <w:style w:type="character" w:customStyle="1" w:styleId="Heading4Char">
    <w:name w:val="Heading 4 Char"/>
    <w:aliases w:val="Tag Char,Big card Char,heading 2 Char,TAG Char, Ch Char,body Char,Normal Tag Char,Ch Char,no read Char,No Spacing211 Char,No Spacing12 Char,No Spacing2111 Char,No Spacing4 Char,No Spacing11111 Char,No Spacing5 Char,No Spacing21 Char"/>
    <w:basedOn w:val="DefaultParagraphFont"/>
    <w:link w:val="Heading4"/>
    <w:uiPriority w:val="3"/>
    <w:rsid w:val="00901496"/>
    <w:rPr>
      <w:rFonts w:ascii="Georgia" w:eastAsiaTheme="majorEastAsia" w:hAnsi="Georgia"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901496"/>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01496"/>
    <w:rPr>
      <w:b/>
      <w:bCs/>
      <w:sz w:val="26"/>
      <w:u w:val="singl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6"/>
    <w:qFormat/>
    <w:rsid w:val="00901496"/>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Medium Grid 21 Char,No Spacing31 Char,No Spacing22 Char"/>
    <w:basedOn w:val="DefaultParagraphFont"/>
    <w:link w:val="NoSpacing"/>
    <w:uiPriority w:val="99"/>
    <w:unhideWhenUsed/>
    <w:rsid w:val="00901496"/>
    <w:rPr>
      <w:color w:val="auto"/>
      <w:u w:val="none"/>
    </w:rPr>
  </w:style>
  <w:style w:type="character" w:styleId="FollowedHyperlink">
    <w:name w:val="FollowedHyperlink"/>
    <w:basedOn w:val="DefaultParagraphFont"/>
    <w:uiPriority w:val="99"/>
    <w:semiHidden/>
    <w:unhideWhenUsed/>
    <w:rsid w:val="00901496"/>
    <w:rPr>
      <w:color w:val="auto"/>
      <w:u w:val="none"/>
    </w:rPr>
  </w:style>
  <w:style w:type="paragraph" w:customStyle="1" w:styleId="Emphasis1">
    <w:name w:val="Emphasis1"/>
    <w:basedOn w:val="Normal"/>
    <w:link w:val="Emphasis"/>
    <w:uiPriority w:val="7"/>
    <w:qFormat/>
    <w:rsid w:val="000526BE"/>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UNDERLINE Char,Cites and Cards Char,Bold Underlined Char,Block Heading Char,title Char,Read This Char"/>
    <w:basedOn w:val="DefaultParagraphFont"/>
    <w:link w:val="Title"/>
    <w:uiPriority w:val="6"/>
    <w:qFormat/>
    <w:rsid w:val="001402B3"/>
    <w:rPr>
      <w:b/>
      <w:u w:val="single"/>
    </w:rPr>
  </w:style>
  <w:style w:type="paragraph" w:styleId="Title">
    <w:name w:val="Title"/>
    <w:aliases w:val="UNDERLINE,Cites and Cards,Bold Underlined,Block Heading,title,Read This"/>
    <w:basedOn w:val="Normal"/>
    <w:next w:val="Normal"/>
    <w:link w:val="TitleChar"/>
    <w:uiPriority w:val="6"/>
    <w:qFormat/>
    <w:rsid w:val="001402B3"/>
    <w:pPr>
      <w:ind w:left="720"/>
      <w:outlineLvl w:val="0"/>
    </w:pPr>
    <w:rPr>
      <w:rFonts w:asciiTheme="minorHAnsi" w:hAnsiTheme="minorHAnsi"/>
      <w:b/>
      <w:u w:val="single"/>
    </w:rPr>
  </w:style>
  <w:style w:type="character" w:customStyle="1" w:styleId="TitleChar1">
    <w:name w:val="Title Char1"/>
    <w:basedOn w:val="DefaultParagraphFont"/>
    <w:uiPriority w:val="99"/>
    <w:semiHidden/>
    <w:rsid w:val="001402B3"/>
    <w:rPr>
      <w:rFonts w:asciiTheme="majorHAnsi" w:eastAsiaTheme="majorEastAsia" w:hAnsiTheme="majorHAnsi" w:cstheme="majorBidi"/>
      <w:spacing w:val="-10"/>
      <w:kern w:val="28"/>
      <w:sz w:val="56"/>
      <w:szCs w:val="56"/>
    </w:rPr>
  </w:style>
  <w:style w:type="paragraph" w:customStyle="1" w:styleId="CardText">
    <w:name w:val="CardText"/>
    <w:basedOn w:val="Normal"/>
    <w:next w:val="Normal"/>
    <w:link w:val="CardTextChar"/>
    <w:qFormat/>
    <w:rsid w:val="001402B3"/>
    <w:pPr>
      <w:ind w:left="288" w:right="288"/>
    </w:pPr>
    <w:rPr>
      <w:rFonts w:ascii="Times New Roman" w:eastAsia="Times New Roman" w:hAnsi="Times New Roman" w:cs="Times New Roman"/>
      <w:sz w:val="16"/>
      <w:szCs w:val="20"/>
    </w:rPr>
  </w:style>
  <w:style w:type="character" w:customStyle="1" w:styleId="CardTextChar">
    <w:name w:val="CardText Char"/>
    <w:basedOn w:val="DefaultParagraphFont"/>
    <w:link w:val="CardText"/>
    <w:rsid w:val="001402B3"/>
    <w:rPr>
      <w:rFonts w:ascii="Times New Roman" w:eastAsia="Times New Roman" w:hAnsi="Times New Roman" w:cs="Times New Roman"/>
      <w:sz w:val="16"/>
      <w:szCs w:val="20"/>
    </w:rPr>
  </w:style>
  <w:style w:type="character" w:customStyle="1" w:styleId="cardChar">
    <w:name w:val="card Char"/>
    <w:basedOn w:val="DefaultParagraphFont"/>
    <w:rsid w:val="001402B3"/>
    <w:rPr>
      <w:rFonts w:ascii="Times New Roman" w:eastAsia="Times New Roman" w:hAnsi="Times New Roman" w:cs="Times New Roman"/>
      <w:sz w:val="16"/>
      <w:szCs w:val="20"/>
    </w:rPr>
  </w:style>
  <w:style w:type="character" w:customStyle="1" w:styleId="Emphasis2">
    <w:name w:val="Emphasis2"/>
    <w:basedOn w:val="DefaultParagraphFont"/>
    <w:rsid w:val="00977817"/>
    <w:rPr>
      <w:rFonts w:ascii="Times New Roman" w:hAnsi="Times New Roman"/>
      <w:b/>
      <w:iCs/>
      <w:sz w:val="24"/>
      <w:u w:val="single"/>
    </w:rPr>
  </w:style>
  <w:style w:type="paragraph" w:customStyle="1" w:styleId="Emphasize">
    <w:name w:val="Emphasize"/>
    <w:basedOn w:val="Normal"/>
    <w:autoRedefine/>
    <w:uiPriority w:val="7"/>
    <w:qFormat/>
    <w:rsid w:val="00B55CCB"/>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paragraph" w:styleId="NoSpacing">
    <w:name w:val="No Spacing"/>
    <w:aliases w:val="Note Level 2,Small Text,Card Format,Note Level 21,ClearFormatting,Clear,DDI Tag,Tag Title,No Spacing51,No Spacing11211,Medium Grid 21,No Spacing31,No Spacing22,No Spacing3,tag,Dont use,No Spacing41,No Spacing111112,Card,No Spacing2,Tags"/>
    <w:basedOn w:val="Heading1"/>
    <w:link w:val="Hyperlink"/>
    <w:autoRedefine/>
    <w:uiPriority w:val="99"/>
    <w:qFormat/>
    <w:rsid w:val="00B55CC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0907A8"/>
    <w:pPr>
      <w:ind w:left="720"/>
      <w:contextualSpacing/>
    </w:pPr>
  </w:style>
  <w:style w:type="paragraph" w:customStyle="1" w:styleId="textbold">
    <w:name w:val="text bold"/>
    <w:basedOn w:val="Normal"/>
    <w:uiPriority w:val="7"/>
    <w:qFormat/>
    <w:rsid w:val="0030432C"/>
    <w:pPr>
      <w:pBdr>
        <w:top w:val="single" w:sz="4" w:space="0" w:color="auto"/>
        <w:left w:val="single" w:sz="4" w:space="0" w:color="auto"/>
        <w:bottom w:val="single" w:sz="4" w:space="0" w:color="auto"/>
        <w:right w:val="single" w:sz="4" w:space="0"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wscientist.com/article/dn27243-rock-grab-from-asteroid-will-aid-human-mission-to-mars" TargetMode="External"/><Relationship Id="rId18" Type="http://schemas.openxmlformats.org/officeDocument/2006/relationships/hyperlink" Target="https://www.orbitaldebris.jsc.nasa.gov/faq.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nasa.gov/content/what-is-nasa-s-asteroid-redirect-mission/" TargetMode="External"/><Relationship Id="rId17" Type="http://schemas.openxmlformats.org/officeDocument/2006/relationships/hyperlink" Target="https://www.scientificamerican.com/article/orbital-debris-space-fence/" TargetMode="External"/><Relationship Id="rId2" Type="http://schemas.openxmlformats.org/officeDocument/2006/relationships/customXml" Target="../customXml/item2.xml"/><Relationship Id="rId16" Type="http://schemas.openxmlformats.org/officeDocument/2006/relationships/hyperlink" Target="https://www.scientificamerican.com/podcast/episode/the-sneaky-danger-of-space-dust/" TargetMode="External"/><Relationship Id="rId20"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xiv.org/pdf/1505.03800.pdf" TargetMode="External"/><Relationship Id="rId5" Type="http://schemas.openxmlformats.org/officeDocument/2006/relationships/numbering" Target="numbering.xml"/><Relationship Id="rId15" Type="http://schemas.openxmlformats.org/officeDocument/2006/relationships/hyperlink" Target="http://arxiv.org/abs/1505.03800" TargetMode="External"/><Relationship Id="rId10" Type="http://schemas.openxmlformats.org/officeDocument/2006/relationships/hyperlink" Target="https://www.newscientist.com/article/mg22630235-100-dust-from-asteroid-mining-spells-danger-for-satellites/" TargetMode="External"/><Relationship Id="rId19" Type="http://schemas.openxmlformats.org/officeDocument/2006/relationships/hyperlink" Target="http://aip.scitation.org/doi/full/10.1063/1.4980833" TargetMode="External"/><Relationship Id="rId4" Type="http://schemas.openxmlformats.org/officeDocument/2006/relationships/customXml" Target="../customXml/item4.xml"/><Relationship Id="rId9" Type="http://schemas.openxmlformats.org/officeDocument/2006/relationships/hyperlink" Target="https://www.forbes.com/sites/arielcohen/2021/10/26/chinas-space-mining-industry-is-prepping-for-launch--but-what-about-the-us/?sh=6b8bea862ae0" TargetMode="External"/><Relationship Id="rId14" Type="http://schemas.openxmlformats.org/officeDocument/2006/relationships/hyperlink" Target="http://www.caseyhandmer.co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A3901DBE2DE74081AE64CFEFC9A222" ma:contentTypeVersion="4" ma:contentTypeDescription="Create a new document." ma:contentTypeScope="" ma:versionID="00a7949c2fbb156b6dae8bab61fbfb51">
  <xsd:schema xmlns:xsd="http://www.w3.org/2001/XMLSchema" xmlns:xs="http://www.w3.org/2001/XMLSchema" xmlns:p="http://schemas.microsoft.com/office/2006/metadata/properties" xmlns:ns3="cd5103c3-95f2-4a0c-bbc5-1d875dcc58d8" targetNamespace="http://schemas.microsoft.com/office/2006/metadata/properties" ma:root="true" ma:fieldsID="587ebc29ff10acc7a6da990cf484bd21" ns3:_="">
    <xsd:import namespace="cd5103c3-95f2-4a0c-bbc5-1d875dcc58d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5103c3-95f2-4a0c-bbc5-1d875dcc58d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4FEC5D-6CB1-49B2-9489-D3CAAE85F3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5103c3-95f2-4a0c-bbc5-1d875dcc5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customXml/itemProps3.xml><?xml version="1.0" encoding="utf-8"?>
<ds:datastoreItem xmlns:ds="http://schemas.openxmlformats.org/officeDocument/2006/customXml" ds:itemID="{D085770F-CFE8-4B68-858F-001CB41EFF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48B132-B70F-4E4A-B62B-D7515C05B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23</Pages>
  <Words>14849</Words>
  <Characters>84643</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muzzi khan</dc:creator>
  <cp:keywords>5.1.1</cp:keywords>
  <dc:description/>
  <cp:lastModifiedBy>23MuzziKhan</cp:lastModifiedBy>
  <cp:revision>56</cp:revision>
  <dcterms:created xsi:type="dcterms:W3CDTF">2022-02-19T19:05:00Z</dcterms:created>
  <dcterms:modified xsi:type="dcterms:W3CDTF">2022-02-19T20:22:00Z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0x0101003CA3901DBE2DE74081AE64CFEFC9A222</vt:lpwstr>
  </property>
</Properties>
</file>