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FB56B" w14:textId="4C7E467B" w:rsidR="00DF6C5A" w:rsidRDefault="00DF6C5A" w:rsidP="00DF6C5A">
      <w:pPr>
        <w:pStyle w:val="Heading1"/>
      </w:pPr>
      <w:r>
        <w:t>1AR</w:t>
      </w:r>
    </w:p>
    <w:p w14:paraId="2362C18A" w14:textId="77777777" w:rsidR="00DF6C5A" w:rsidRPr="00DF6C5A" w:rsidRDefault="00DF6C5A" w:rsidP="00DF6C5A"/>
    <w:p w14:paraId="7877D1A6" w14:textId="036FD7A0" w:rsidR="00780F1E" w:rsidRPr="00780F1E" w:rsidRDefault="00780F1E" w:rsidP="00780F1E">
      <w:pPr>
        <w:pStyle w:val="Heading2"/>
      </w:pPr>
      <w:r>
        <w:lastRenderedPageBreak/>
        <w:t>Advantage</w:t>
      </w:r>
    </w:p>
    <w:p w14:paraId="1BB234D5" w14:textId="518ABFD6" w:rsidR="004143B7" w:rsidRPr="00922B05" w:rsidRDefault="00491CA5" w:rsidP="004143B7">
      <w:pPr>
        <w:pStyle w:val="Heading4"/>
      </w:pPr>
      <w:r>
        <w:t xml:space="preserve">Status quo space mining </w:t>
      </w:r>
      <w:r w:rsidR="004143B7" w:rsidRPr="00922B05">
        <w:t xml:space="preserve">causes deregulation and dangerous mining – multilateralism solves. </w:t>
      </w:r>
    </w:p>
    <w:p w14:paraId="1EA18781" w14:textId="77777777" w:rsidR="004143B7" w:rsidRPr="00240D00" w:rsidRDefault="004143B7" w:rsidP="004143B7">
      <w:pPr>
        <w:rPr>
          <w:sz w:val="14"/>
        </w:rPr>
      </w:pPr>
      <w:proofErr w:type="spellStart"/>
      <w:r w:rsidRPr="00240D00">
        <w:rPr>
          <w:sz w:val="14"/>
        </w:rPr>
        <w:t>Edd</w:t>
      </w:r>
      <w:proofErr w:type="spellEnd"/>
      <w:r w:rsidRPr="00240D00">
        <w:rPr>
          <w:sz w:val="14"/>
        </w:rPr>
        <w:t xml:space="preserve"> </w:t>
      </w:r>
      <w:r w:rsidRPr="00364AB4">
        <w:rPr>
          <w:rStyle w:val="Style13ptBold"/>
        </w:rPr>
        <w:t>Gent 20,</w:t>
      </w:r>
      <w:r w:rsidRPr="00240D00">
        <w:rPr>
          <w:sz w:val="14"/>
        </w:rP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5A2D6CC2" w14:textId="3DB29F0B" w:rsidR="004143B7" w:rsidRPr="004143B7" w:rsidRDefault="004143B7" w:rsidP="004143B7">
      <w:pPr>
        <w:rPr>
          <w:u w:val="single"/>
        </w:rPr>
      </w:pPr>
      <w:r w:rsidRPr="00374954">
        <w:rPr>
          <w:sz w:val="10"/>
        </w:rPr>
        <w:t xml:space="preserve">Exploiting the resources of outer space might be key to the future expansion of the human species. But </w:t>
      </w:r>
      <w:r w:rsidRPr="00E33B29">
        <w:rPr>
          <w:rStyle w:val="StyleUnderline"/>
        </w:rPr>
        <w:t xml:space="preserve">researchers argue that </w:t>
      </w:r>
      <w:r w:rsidRPr="001725C3">
        <w:rPr>
          <w:rStyle w:val="StyleUnderline"/>
          <w:highlight w:val="green"/>
        </w:rPr>
        <w:t xml:space="preserve">the US is trying to skew the game </w:t>
      </w:r>
      <w:r w:rsidRPr="00E33B29">
        <w:rPr>
          <w:rStyle w:val="StyleUnderline"/>
        </w:rPr>
        <w:t xml:space="preserve">in its favor, </w:t>
      </w:r>
      <w:r w:rsidRPr="001725C3">
        <w:rPr>
          <w:rStyle w:val="StyleUnderline"/>
          <w:highlight w:val="green"/>
        </w:rPr>
        <w:t xml:space="preserve">with </w:t>
      </w:r>
      <w:r w:rsidRPr="00163783">
        <w:rPr>
          <w:rStyle w:val="StyleUnderline"/>
        </w:rPr>
        <w:t xml:space="preserve">potentially </w:t>
      </w:r>
      <w:r w:rsidRPr="001725C3">
        <w:rPr>
          <w:rStyle w:val="StyleUnderline"/>
          <w:highlight w:val="green"/>
        </w:rPr>
        <w:t>disastrous consequences.</w:t>
      </w:r>
      <w:r w:rsidRPr="00163783">
        <w:rPr>
          <w:rStyle w:val="StyleUnderline"/>
        </w:rPr>
        <w:t xml:space="preserve"> </w:t>
      </w:r>
      <w:r w:rsidRPr="00374954">
        <w:rPr>
          <w:sz w:val="10"/>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6E6D43">
        <w:rPr>
          <w:rStyle w:val="StyleUnderline"/>
        </w:rPr>
        <w:t xml:space="preserve">recent </w:t>
      </w:r>
      <w:r w:rsidRPr="001725C3">
        <w:rPr>
          <w:rStyle w:val="StyleUnderline"/>
          <w:highlight w:val="green"/>
        </w:rPr>
        <w:t xml:space="preserve">policy </w:t>
      </w:r>
      <w:r w:rsidRPr="006E6D43">
        <w:rPr>
          <w:rStyle w:val="StyleUnderline"/>
        </w:rPr>
        <w:t>moves</w:t>
      </w:r>
      <w:r w:rsidRPr="00E33B29">
        <w:rPr>
          <w:rStyle w:val="StyleUnderline"/>
        </w:rPr>
        <w:t xml:space="preserve"> by the US are part of a concerted effort to </w:t>
      </w:r>
      <w:r w:rsidRPr="001725C3">
        <w:rPr>
          <w:rStyle w:val="StyleUnderline"/>
          <w:highlight w:val="green"/>
        </w:rPr>
        <w:t xml:space="preserve">refocus </w:t>
      </w:r>
      <w:r w:rsidRPr="00E33B29">
        <w:rPr>
          <w:rStyle w:val="StyleUnderline"/>
        </w:rPr>
        <w:t xml:space="preserve">international </w:t>
      </w:r>
      <w:r w:rsidRPr="001725C3">
        <w:rPr>
          <w:rStyle w:val="StyleUnderline"/>
          <w:highlight w:val="green"/>
        </w:rPr>
        <w:t xml:space="preserve">space </w:t>
      </w:r>
      <w:r w:rsidRPr="007046B8">
        <w:rPr>
          <w:rStyle w:val="StyleUnderline"/>
        </w:rPr>
        <w:t>cooperation</w:t>
      </w:r>
      <w:r w:rsidRPr="00374954">
        <w:rPr>
          <w:sz w:val="10"/>
        </w:rPr>
        <w:t xml:space="preserve"> </w:t>
      </w:r>
      <w:r w:rsidRPr="001725C3">
        <w:rPr>
          <w:rStyle w:val="StyleUnderline"/>
          <w:highlight w:val="green"/>
        </w:rPr>
        <w:t xml:space="preserve">towards </w:t>
      </w:r>
      <w:r w:rsidRPr="001725C3">
        <w:rPr>
          <w:rStyle w:val="Emphasis"/>
          <w:highlight w:val="green"/>
        </w:rPr>
        <w:t>short-term commercial interests</w:t>
      </w:r>
      <w:r w:rsidRPr="001725C3">
        <w:rPr>
          <w:rStyle w:val="StyleUnderline"/>
          <w:highlight w:val="green"/>
        </w:rPr>
        <w:t xml:space="preserve">, </w:t>
      </w:r>
      <w:r w:rsidRPr="006E6D43">
        <w:rPr>
          <w:rStyle w:val="StyleUnderline"/>
        </w:rPr>
        <w:t>which</w:t>
      </w:r>
      <w:r w:rsidRPr="00163783">
        <w:rPr>
          <w:rStyle w:val="StyleUnderline"/>
        </w:rPr>
        <w:t xml:space="preserve"> could precipitate a “race to the bottom” that </w:t>
      </w:r>
      <w:r w:rsidRPr="001725C3">
        <w:rPr>
          <w:rStyle w:val="StyleUnderline"/>
          <w:highlight w:val="green"/>
        </w:rPr>
        <w:t>sabotages efforts to safely manage</w:t>
      </w:r>
      <w:r w:rsidRPr="00163783">
        <w:rPr>
          <w:rStyle w:val="StyleUnderline"/>
        </w:rPr>
        <w:t xml:space="preserve"> the development of </w:t>
      </w:r>
      <w:r w:rsidRPr="001725C3">
        <w:rPr>
          <w:rStyle w:val="StyleUnderline"/>
          <w:highlight w:val="green"/>
        </w:rPr>
        <w:t>space</w:t>
      </w:r>
      <w:r w:rsidRPr="00163783">
        <w:rPr>
          <w:rStyle w:val="StyleUnderline"/>
        </w:rPr>
        <w:t>.</w:t>
      </w:r>
      <w:r w:rsidRPr="00374954">
        <w:rPr>
          <w:sz w:val="10"/>
        </w:rPr>
        <w:t xml:space="preserve"> Aaron </w:t>
      </w:r>
      <w:proofErr w:type="spellStart"/>
      <w:r w:rsidRPr="00374954">
        <w:rPr>
          <w:sz w:val="10"/>
        </w:rPr>
        <w:t>Boley</w:t>
      </w:r>
      <w:proofErr w:type="spellEnd"/>
      <w:r w:rsidRPr="00374954">
        <w:rPr>
          <w:sz w:val="10"/>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74954">
        <w:rPr>
          <w:sz w:val="10"/>
        </w:rPr>
        <w:t>internationally-recognized</w:t>
      </w:r>
      <w:proofErr w:type="gramEnd"/>
      <w:r w:rsidRPr="00374954">
        <w:rPr>
          <w:sz w:val="10"/>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74954">
        <w:rPr>
          <w:sz w:val="10"/>
        </w:rPr>
        <w:t xml:space="preserve"> say the paper authors. </w:t>
      </w:r>
      <w:r w:rsidRPr="00364AB4">
        <w:rPr>
          <w:rStyle w:val="StyleUnderline"/>
        </w:rPr>
        <w:t xml:space="preserve">For a start, </w:t>
      </w:r>
      <w:proofErr w:type="gramStart"/>
      <w:r w:rsidRPr="001725C3">
        <w:rPr>
          <w:rStyle w:val="StyleUnderline"/>
          <w:highlight w:val="green"/>
        </w:rPr>
        <w:t>loosely-regulated</w:t>
      </w:r>
      <w:proofErr w:type="gramEnd"/>
      <w:r w:rsidRPr="00364AB4">
        <w:rPr>
          <w:rStyle w:val="StyleUnderline"/>
        </w:rPr>
        <w:t xml:space="preserve"> </w:t>
      </w:r>
      <w:r w:rsidRPr="00E33B29">
        <w:rPr>
          <w:rStyle w:val="StyleUnderline"/>
        </w:rPr>
        <w:t xml:space="preserve">space </w:t>
      </w:r>
      <w:r w:rsidRPr="001725C3">
        <w:rPr>
          <w:rStyle w:val="StyleUnderline"/>
          <w:highlight w:val="green"/>
        </w:rPr>
        <w:t xml:space="preserve">mining </w:t>
      </w:r>
      <w:r w:rsidRPr="006E6D43">
        <w:rPr>
          <w:rStyle w:val="StyleUnderline"/>
        </w:rPr>
        <w:t xml:space="preserve">could </w:t>
      </w:r>
      <w:r w:rsidRPr="006B335A">
        <w:rPr>
          <w:rStyle w:val="StyleUnderline"/>
        </w:rPr>
        <w:t>result in the destruction of deposits that could hold invaluable scientific information</w:t>
      </w:r>
      <w:r w:rsidRPr="00374954">
        <w:rPr>
          <w:sz w:val="10"/>
        </w:rPr>
        <w:t xml:space="preserve">. </w:t>
      </w:r>
      <w:r w:rsidRPr="00163783">
        <w:rPr>
          <w:rStyle w:val="StyleUnderline"/>
        </w:rPr>
        <w:t xml:space="preserve">It </w:t>
      </w:r>
      <w:r w:rsidRPr="00A42EEE">
        <w:rPr>
          <w:rStyle w:val="StyleUnderline"/>
        </w:rPr>
        <w:t>could</w:t>
      </w:r>
      <w:r w:rsidRPr="00163783">
        <w:rPr>
          <w:rStyle w:val="StyleUnderline"/>
        </w:rPr>
        <w:t xml:space="preserve"> also </w:t>
      </w:r>
      <w:r w:rsidRPr="001725C3">
        <w:rPr>
          <w:rStyle w:val="StyleUnderline"/>
          <w:highlight w:val="green"/>
        </w:rPr>
        <w:t xml:space="preserve">kick up dangerous </w:t>
      </w:r>
      <w:r w:rsidRPr="00A42EEE">
        <w:rPr>
          <w:rStyle w:val="StyleUnderline"/>
        </w:rPr>
        <w:t>amounts of</w:t>
      </w:r>
      <w:r w:rsidRPr="00163783">
        <w:rPr>
          <w:rStyle w:val="StyleUnderline"/>
        </w:rPr>
        <w:t xml:space="preserve"> lunar </w:t>
      </w:r>
      <w:r w:rsidRPr="001725C3">
        <w:rPr>
          <w:rStyle w:val="StyleUnderline"/>
          <w:highlight w:val="green"/>
        </w:rPr>
        <w:t>dust</w:t>
      </w:r>
      <w:r w:rsidRPr="00163783">
        <w:rPr>
          <w:rStyle w:val="StyleUnderline"/>
        </w:rPr>
        <w:t xml:space="preserve"> that can cause serious damage to </w:t>
      </w:r>
      <w:r w:rsidRPr="006B335A">
        <w:rPr>
          <w:rStyle w:val="StyleUnderline"/>
        </w:rPr>
        <w:t>space vehicles,</w:t>
      </w:r>
      <w:r w:rsidRPr="001725C3">
        <w:rPr>
          <w:rStyle w:val="StyleUnderline"/>
          <w:highlight w:val="green"/>
        </w:rPr>
        <w:t xml:space="preserve"> increase </w:t>
      </w:r>
      <w:r w:rsidRPr="00163783">
        <w:rPr>
          <w:rStyle w:val="StyleUnderline"/>
        </w:rPr>
        <w:t xml:space="preserve">the amount of space </w:t>
      </w:r>
      <w:r w:rsidRPr="001725C3">
        <w:rPr>
          <w:rStyle w:val="StyleUnderline"/>
          <w:highlight w:val="green"/>
        </w:rPr>
        <w:t>debris</w:t>
      </w:r>
      <w:r w:rsidRPr="006E6D43">
        <w:rPr>
          <w:rStyle w:val="StyleUnderline"/>
        </w:rPr>
        <w:t xml:space="preserve">, or </w:t>
      </w:r>
      <w:r w:rsidRPr="00163783">
        <w:rPr>
          <w:rStyle w:val="StyleUnderline"/>
        </w:rPr>
        <w:t xml:space="preserve">in a worst-case scenario, </w:t>
      </w:r>
      <w:r w:rsidRPr="006B335A">
        <w:rPr>
          <w:rStyle w:val="StyleUnderline"/>
        </w:rPr>
        <w:t xml:space="preserve">create meteorites </w:t>
      </w:r>
      <w:r w:rsidRPr="00A42EEE">
        <w:rPr>
          <w:rStyle w:val="StyleUnderline"/>
        </w:rPr>
        <w:t>that</w:t>
      </w:r>
      <w:r w:rsidRPr="00163783">
        <w:rPr>
          <w:rStyle w:val="StyleUnderline"/>
        </w:rPr>
        <w:t xml:space="preserve"> could </w:t>
      </w:r>
      <w:r w:rsidRPr="001725C3">
        <w:rPr>
          <w:rStyle w:val="StyleUnderline"/>
          <w:highlight w:val="green"/>
        </w:rPr>
        <w:t>threaten sat</w:t>
      </w:r>
      <w:r w:rsidRPr="00163783">
        <w:rPr>
          <w:rStyle w:val="StyleUnderline"/>
        </w:rPr>
        <w:t>ellite</w:t>
      </w:r>
      <w:r w:rsidRPr="001725C3">
        <w:rPr>
          <w:rStyle w:val="StyleUnderline"/>
          <w:highlight w:val="green"/>
        </w:rPr>
        <w:t xml:space="preserve">s or </w:t>
      </w:r>
      <w:r w:rsidRPr="00163783">
        <w:rPr>
          <w:rStyle w:val="StyleUnderline"/>
        </w:rPr>
        <w:t xml:space="preserve">even impact </w:t>
      </w:r>
      <w:r w:rsidRPr="001725C3">
        <w:rPr>
          <w:rStyle w:val="StyleUnderline"/>
          <w:highlight w:val="green"/>
        </w:rPr>
        <w:t xml:space="preserve">Earth. </w:t>
      </w:r>
      <w:r w:rsidRPr="001725C3">
        <w:rPr>
          <w:rStyle w:val="Emphasis"/>
          <w:highlight w:val="green"/>
        </w:rPr>
        <w:t xml:space="preserve">By eschewing </w:t>
      </w:r>
      <w:r w:rsidRPr="005B0502">
        <w:rPr>
          <w:rStyle w:val="StyleUnderline"/>
        </w:rPr>
        <w:t xml:space="preserve">a </w:t>
      </w:r>
      <w:r w:rsidRPr="001725C3">
        <w:rPr>
          <w:rStyle w:val="Emphasis"/>
          <w:highlight w:val="green"/>
        </w:rPr>
        <w:t>multilat</w:t>
      </w:r>
      <w:r w:rsidRPr="006D1640">
        <w:rPr>
          <w:rStyle w:val="Emphasis"/>
        </w:rPr>
        <w:t>eral</w:t>
      </w:r>
      <w:r w:rsidRPr="005B0502">
        <w:rPr>
          <w:rStyle w:val="Emphasis"/>
        </w:rPr>
        <w:t xml:space="preserve"> </w:t>
      </w:r>
      <w:r w:rsidRPr="00A42EEE">
        <w:rPr>
          <w:rStyle w:val="StyleUnderline"/>
        </w:rPr>
        <w:t xml:space="preserve">approach </w:t>
      </w:r>
      <w:r w:rsidRPr="00E33B29">
        <w:rPr>
          <w:rStyle w:val="StyleUnderline"/>
        </w:rPr>
        <w:t>to setting space policy</w:t>
      </w:r>
      <w:r w:rsidRPr="001725C3">
        <w:rPr>
          <w:sz w:val="10"/>
          <w:highlight w:val="green"/>
        </w:rPr>
        <w:t xml:space="preserve">, </w:t>
      </w:r>
      <w:r w:rsidRPr="001725C3">
        <w:rPr>
          <w:rStyle w:val="Emphasis"/>
          <w:highlight w:val="green"/>
        </w:rPr>
        <w:t xml:space="preserve">the US </w:t>
      </w:r>
      <w:r w:rsidRPr="006D1640">
        <w:rPr>
          <w:rStyle w:val="Emphasis"/>
        </w:rPr>
        <w:t xml:space="preserve">also </w:t>
      </w:r>
      <w:r w:rsidRPr="001725C3">
        <w:rPr>
          <w:rStyle w:val="Emphasis"/>
          <w:highlight w:val="green"/>
        </w:rPr>
        <w:t xml:space="preserve">opens </w:t>
      </w:r>
      <w:r w:rsidRPr="006D1640">
        <w:rPr>
          <w:rStyle w:val="Emphasis"/>
        </w:rPr>
        <w:t xml:space="preserve">the door to </w:t>
      </w:r>
      <w:r w:rsidRPr="001725C3">
        <w:rPr>
          <w:rStyle w:val="Emphasis"/>
          <w:highlight w:val="green"/>
        </w:rPr>
        <w:t xml:space="preserve">a free-for-all </w:t>
      </w:r>
      <w:r w:rsidRPr="006D1640">
        <w:rPr>
          <w:rStyle w:val="Emphasis"/>
        </w:rPr>
        <w:t>where</w:t>
      </w:r>
      <w:r w:rsidRPr="00466FE9">
        <w:rPr>
          <w:rStyle w:val="StyleUnderline"/>
        </w:rPr>
        <w:t xml:space="preserve"> </w:t>
      </w:r>
      <w:r w:rsidRPr="00163783">
        <w:rPr>
          <w:rStyle w:val="StyleUnderline"/>
        </w:rPr>
        <w:t>every country makes up its own rule</w:t>
      </w:r>
      <w:r w:rsidRPr="00374954">
        <w:rPr>
          <w:sz w:val="10"/>
        </w:rPr>
        <w:t xml:space="preserve">s. Russia is highly critical of the Artemis Accords process and China appears to be frozen out of it, suggesting that two major space powers will not be bound by the new rules. </w:t>
      </w:r>
      <w:r w:rsidRPr="00163783">
        <w:rPr>
          <w:rStyle w:val="StyleUnderline"/>
        </w:rPr>
        <w:t xml:space="preserve">That potentially sets the scene for </w:t>
      </w:r>
      <w:r w:rsidRPr="006E6D43">
        <w:rPr>
          <w:rStyle w:val="StyleUnderline"/>
        </w:rPr>
        <w:t>a</w:t>
      </w:r>
      <w:r w:rsidRPr="001725C3">
        <w:rPr>
          <w:rStyle w:val="StyleUnderline"/>
          <w:highlight w:val="green"/>
        </w:rPr>
        <w:t xml:space="preserve"> race to the bottom, </w:t>
      </w:r>
      <w:r w:rsidRPr="006E6D43">
        <w:rPr>
          <w:rStyle w:val="StyleUnderline"/>
        </w:rPr>
        <w:t xml:space="preserve">where </w:t>
      </w:r>
      <w:r w:rsidRPr="001725C3">
        <w:rPr>
          <w:rStyle w:val="StyleUnderline"/>
          <w:highlight w:val="green"/>
        </w:rPr>
        <w:t xml:space="preserve">countries </w:t>
      </w:r>
      <w:r w:rsidRPr="004D2D1E">
        <w:rPr>
          <w:rStyle w:val="StyleUnderline"/>
        </w:rPr>
        <w:t xml:space="preserve">compete to </w:t>
      </w:r>
      <w:r w:rsidRPr="001725C3">
        <w:rPr>
          <w:rStyle w:val="Emphasis"/>
          <w:highlight w:val="green"/>
        </w:rPr>
        <w:t xml:space="preserve">set the laxest rules </w:t>
      </w:r>
      <w:r w:rsidRPr="006D1640">
        <w:rPr>
          <w:rStyle w:val="StyleUnderline"/>
        </w:rPr>
        <w:t>for</w:t>
      </w:r>
      <w:r w:rsidRPr="00E33B29">
        <w:rPr>
          <w:rStyle w:val="StyleUnderline"/>
        </w:rPr>
        <w:t xml:space="preserve"> space mining </w:t>
      </w:r>
      <w:r w:rsidRPr="001725C3">
        <w:rPr>
          <w:rStyle w:val="StyleUnderline"/>
          <w:highlight w:val="green"/>
        </w:rPr>
        <w:t>to attract investment</w:t>
      </w:r>
      <w:r w:rsidRPr="00374954">
        <w:rPr>
          <w:sz w:val="10"/>
        </w:rPr>
        <w:t xml:space="preserve">. </w:t>
      </w:r>
      <w:r w:rsidRPr="00364AB4">
        <w:rPr>
          <w:rStyle w:val="StyleUnderline"/>
        </w:rPr>
        <w:t>The authors call on other nations to speak up and attempt to set rules through the UN Committee on the Peaceful Uses of Outer Space</w:t>
      </w:r>
      <w:r w:rsidRPr="00374954">
        <w:rPr>
          <w:sz w:val="10"/>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33B29">
        <w:rPr>
          <w:rStyle w:val="StyleUnderline"/>
        </w:rPr>
        <w:t>Boley</w:t>
      </w:r>
      <w:proofErr w:type="spellEnd"/>
      <w:r w:rsidRPr="00E33B29">
        <w:rPr>
          <w:rStyle w:val="StyleUnderline"/>
        </w:rPr>
        <w:t xml:space="preserve"> and Byers admit that </w:t>
      </w:r>
      <w:r w:rsidRPr="004D2D1E">
        <w:rPr>
          <w:rStyle w:val="StyleUnderline"/>
        </w:rPr>
        <w:t xml:space="preserve">if </w:t>
      </w:r>
      <w:r w:rsidRPr="001725C3">
        <w:rPr>
          <w:rStyle w:val="StyleUnderline"/>
          <w:highlight w:val="green"/>
        </w:rPr>
        <w:t xml:space="preserve">this </w:t>
      </w:r>
      <w:r w:rsidRPr="004D2D1E">
        <w:rPr>
          <w:rStyle w:val="StyleUnderline"/>
        </w:rPr>
        <w:t xml:space="preserve">went ahead and was not protested by other nations, it </w:t>
      </w:r>
      <w:r w:rsidRPr="001725C3">
        <w:rPr>
          <w:rStyle w:val="StyleUnderline"/>
          <w:highlight w:val="green"/>
        </w:rPr>
        <w:t xml:space="preserve">could set a precedent </w:t>
      </w:r>
      <w:r w:rsidRPr="00E07736">
        <w:rPr>
          <w:rStyle w:val="StyleUnderline"/>
        </w:rPr>
        <w:t xml:space="preserve">in </w:t>
      </w:r>
      <w:r w:rsidRPr="00163783">
        <w:rPr>
          <w:rStyle w:val="StyleUnderline"/>
        </w:rPr>
        <w:t xml:space="preserve">international law that would be </w:t>
      </w:r>
      <w:r w:rsidRPr="001725C3">
        <w:rPr>
          <w:rStyle w:val="StyleUnderline"/>
          <w:highlight w:val="green"/>
        </w:rPr>
        <w:t>hard to overcome.</w:t>
      </w:r>
      <w:r w:rsidRPr="00163783">
        <w:rPr>
          <w:rStyle w:val="StyleUnderline"/>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2C541845" w14:textId="7B02A07C" w:rsidR="00491CA5" w:rsidRDefault="003246B4" w:rsidP="00491CA5">
      <w:pPr>
        <w:pStyle w:val="Heading4"/>
      </w:pPr>
      <w:r>
        <w:t xml:space="preserve">That sets a </w:t>
      </w:r>
      <w:r w:rsidR="004F79AB">
        <w:t xml:space="preserve">dangerous precedent – </w:t>
      </w:r>
      <w:proofErr w:type="spellStart"/>
      <w:r w:rsidR="004F79AB">
        <w:t>Multilat</w:t>
      </w:r>
      <w:proofErr w:type="spellEnd"/>
      <w:r w:rsidR="004F79AB">
        <w:t xml:space="preserve"> solves</w:t>
      </w:r>
    </w:p>
    <w:p w14:paraId="3133DEF1" w14:textId="77777777" w:rsidR="00491CA5" w:rsidRPr="00240D00" w:rsidRDefault="00491CA5" w:rsidP="00491CA5">
      <w:pPr>
        <w:rPr>
          <w:sz w:val="14"/>
        </w:rPr>
      </w:pPr>
      <w:r w:rsidRPr="00240D00">
        <w:rPr>
          <w:sz w:val="14"/>
        </w:rPr>
        <w:t xml:space="preserve">Mike </w:t>
      </w:r>
      <w:r w:rsidRPr="00055083">
        <w:rPr>
          <w:rStyle w:val="Style13ptBold"/>
        </w:rPr>
        <w:t>Wall 20</w:t>
      </w:r>
      <w:r w:rsidRPr="00240D00">
        <w:rPr>
          <w:sz w:val="14"/>
        </w:rPr>
        <w:t>, Senior Space Writer, “US policy could thwart sustainable space development, researchers say,” Space, 10-8-2020, https://www.space.com/us-space-policy-mining-artemis-accords</w:t>
      </w:r>
    </w:p>
    <w:p w14:paraId="46D31EDE" w14:textId="4D0CAF92" w:rsidR="00491CA5" w:rsidRPr="00491CA5" w:rsidRDefault="00491CA5" w:rsidP="00491CA5">
      <w:pPr>
        <w:rPr>
          <w:sz w:val="10"/>
        </w:rPr>
      </w:pPr>
      <w:r w:rsidRPr="00055083">
        <w:rPr>
          <w:rStyle w:val="StyleUnderline"/>
        </w:rPr>
        <w:t>The United States' space policy threatens the safe and sustainable development of the final frontier, two researchers argue.</w:t>
      </w:r>
      <w:r>
        <w:rPr>
          <w:rStyle w:val="StyleUnderline"/>
        </w:rPr>
        <w:t xml:space="preserve"> </w:t>
      </w:r>
      <w:r w:rsidRPr="001725C3">
        <w:rPr>
          <w:rStyle w:val="StyleUnderline"/>
          <w:highlight w:val="green"/>
        </w:rPr>
        <w:t>The U.S. is pushing national rather than multilateral regulation</w:t>
      </w:r>
      <w:r w:rsidRPr="00FE0DAC">
        <w:rPr>
          <w:rStyle w:val="StyleUnderline"/>
        </w:rPr>
        <w:t xml:space="preserve"> of </w:t>
      </w:r>
      <w:r w:rsidRPr="003E31DE">
        <w:rPr>
          <w:rStyle w:val="StyleUnderline"/>
        </w:rPr>
        <w:t xml:space="preserve">space mining, </w:t>
      </w:r>
      <w:r w:rsidRPr="00FE0DAC">
        <w:rPr>
          <w:rStyle w:val="StyleUnderline"/>
        </w:rPr>
        <w:t xml:space="preserve">an approach </w:t>
      </w:r>
      <w:r w:rsidRPr="001725C3">
        <w:rPr>
          <w:rStyle w:val="StyleUnderline"/>
          <w:highlight w:val="green"/>
        </w:rPr>
        <w:t xml:space="preserve">that </w:t>
      </w:r>
      <w:r w:rsidRPr="003E31DE">
        <w:rPr>
          <w:rStyle w:val="StyleUnderline"/>
        </w:rPr>
        <w:t xml:space="preserve">could </w:t>
      </w:r>
      <w:r w:rsidRPr="001725C3">
        <w:rPr>
          <w:rStyle w:val="StyleUnderline"/>
          <w:highlight w:val="green"/>
        </w:rPr>
        <w:t xml:space="preserve">have serious </w:t>
      </w:r>
      <w:r w:rsidRPr="00163783">
        <w:rPr>
          <w:rStyle w:val="StyleUnderline"/>
        </w:rPr>
        <w:t xml:space="preserve">negative </w:t>
      </w:r>
      <w:r w:rsidRPr="001725C3">
        <w:rPr>
          <w:rStyle w:val="StyleUnderline"/>
          <w:highlight w:val="green"/>
        </w:rPr>
        <w:t>consequences</w:t>
      </w:r>
      <w:r w:rsidRPr="001725C3">
        <w:rPr>
          <w:sz w:val="10"/>
          <w:highlight w:val="green"/>
        </w:rPr>
        <w:t>,</w:t>
      </w:r>
      <w:r w:rsidRPr="00374954">
        <w:rPr>
          <w:sz w:val="10"/>
        </w:rPr>
        <w:t xml:space="preserve"> astronomer Aaron </w:t>
      </w:r>
      <w:proofErr w:type="spellStart"/>
      <w:r w:rsidRPr="00374954">
        <w:rPr>
          <w:sz w:val="10"/>
        </w:rPr>
        <w:t>Boley</w:t>
      </w:r>
      <w:proofErr w:type="spellEnd"/>
      <w:r w:rsidRPr="00374954">
        <w:rPr>
          <w:sz w:val="10"/>
        </w:rPr>
        <w:t xml:space="preserve"> and political scientist Michael Byers, </w:t>
      </w:r>
      <w:proofErr w:type="gramStart"/>
      <w:r w:rsidRPr="00374954">
        <w:rPr>
          <w:sz w:val="10"/>
        </w:rPr>
        <w:t>both of the University</w:t>
      </w:r>
      <w:proofErr w:type="gramEnd"/>
      <w:r w:rsidRPr="00374954">
        <w:rPr>
          <w:sz w:val="10"/>
        </w:rPr>
        <w:t xml:space="preserve"> of British Columbia in Vancouver, write in a "Policy Forum" piece that was published online today (Oct. 8) in the journal Science. </w:t>
      </w:r>
      <w:proofErr w:type="spellStart"/>
      <w:r w:rsidRPr="00374954">
        <w:rPr>
          <w:sz w:val="10"/>
        </w:rPr>
        <w:t>Boley</w:t>
      </w:r>
      <w:proofErr w:type="spellEnd"/>
      <w:r w:rsidRPr="00374954">
        <w:rPr>
          <w:sz w:val="10"/>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374954">
        <w:rPr>
          <w:sz w:val="10"/>
        </w:rPr>
        <w:t>Boley</w:t>
      </w:r>
      <w:proofErr w:type="spellEnd"/>
      <w:r w:rsidRPr="00374954">
        <w:rPr>
          <w:sz w:val="10"/>
        </w:rPr>
        <w:t xml:space="preserve"> and Byers take special aim at the planned bilateral agreements, known as the Artemis Accords. In promoting them, the U.S. "is overlooking best practice with regard to the sustainable development of space," the researchers write. "</w:t>
      </w:r>
      <w:r w:rsidRPr="00070B5D">
        <w:rPr>
          <w:rStyle w:val="StyleUnderline"/>
        </w:rPr>
        <w:t xml:space="preserve">Instead of pressing ahead unilaterally and bilaterally, </w:t>
      </w:r>
      <w:r w:rsidRPr="001725C3">
        <w:rPr>
          <w:rStyle w:val="StyleUnderline"/>
          <w:highlight w:val="green"/>
        </w:rPr>
        <w:t>the U</w:t>
      </w:r>
      <w:r w:rsidRPr="00070B5D">
        <w:rPr>
          <w:rStyle w:val="StyleUnderline"/>
        </w:rPr>
        <w:t xml:space="preserve">nited </w:t>
      </w:r>
      <w:r w:rsidRPr="001725C3">
        <w:rPr>
          <w:rStyle w:val="StyleUnderline"/>
          <w:highlight w:val="green"/>
        </w:rPr>
        <w:t>S</w:t>
      </w:r>
      <w:r w:rsidRPr="00070B5D">
        <w:rPr>
          <w:rStyle w:val="StyleUnderline"/>
        </w:rPr>
        <w:t xml:space="preserve">tates </w:t>
      </w:r>
      <w:r w:rsidRPr="001725C3">
        <w:rPr>
          <w:rStyle w:val="StyleUnderline"/>
          <w:highlight w:val="green"/>
        </w:rPr>
        <w:t xml:space="preserve">should support negotiations </w:t>
      </w:r>
      <w:r w:rsidRPr="00070B5D">
        <w:rPr>
          <w:rStyle w:val="StyleUnderline"/>
        </w:rPr>
        <w:t>on space mining within the UN</w:t>
      </w:r>
      <w:r w:rsidRPr="00374954">
        <w:rPr>
          <w:sz w:val="10"/>
        </w:rPr>
        <w:t xml:space="preserve"> [United Nations] Committee on the Peaceful Uses of Outer Space, the same multilateral body that drafted the five major space treaties of the 1960s </w:t>
      </w:r>
      <w:r w:rsidRPr="00374954">
        <w:rPr>
          <w:sz w:val="10"/>
        </w:rPr>
        <w:lastRenderedPageBreak/>
        <w:t xml:space="preserve">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374954">
        <w:rPr>
          <w:sz w:val="10"/>
        </w:rPr>
        <w:t>Boley</w:t>
      </w:r>
      <w:proofErr w:type="spellEnd"/>
      <w:r w:rsidRPr="00374954">
        <w:rPr>
          <w:sz w:val="10"/>
        </w:rPr>
        <w:t xml:space="preserve"> and Byers add. </w:t>
      </w:r>
      <w:r w:rsidRPr="00163783">
        <w:rPr>
          <w:rStyle w:val="StyleUnderline"/>
        </w:rPr>
        <w:t xml:space="preserve">The </w:t>
      </w:r>
      <w:r w:rsidRPr="003E31DE">
        <w:rPr>
          <w:rStyle w:val="StyleUnderline"/>
        </w:rPr>
        <w:t xml:space="preserve">researchers worry </w:t>
      </w:r>
      <w:r w:rsidRPr="00163783">
        <w:rPr>
          <w:rStyle w:val="StyleUnderline"/>
        </w:rPr>
        <w:t xml:space="preserve">that </w:t>
      </w:r>
      <w:r w:rsidRPr="001725C3">
        <w:rPr>
          <w:rStyle w:val="StyleUnderline"/>
          <w:highlight w:val="green"/>
        </w:rPr>
        <w:t xml:space="preserve">the U.S. is setting an unfortunate precedent </w:t>
      </w:r>
      <w:r w:rsidRPr="003E31DE">
        <w:rPr>
          <w:rStyle w:val="StyleUnderline"/>
        </w:rPr>
        <w:t xml:space="preserve">for other countries to follow, and that </w:t>
      </w:r>
      <w:r w:rsidRPr="001725C3">
        <w:rPr>
          <w:rStyle w:val="StyleUnderline"/>
          <w:highlight w:val="green"/>
        </w:rPr>
        <w:t xml:space="preserve">space mining </w:t>
      </w:r>
      <w:r w:rsidRPr="00FE0DAC">
        <w:rPr>
          <w:rStyle w:val="StyleUnderline"/>
        </w:rPr>
        <w:t xml:space="preserve">and other exploration </w:t>
      </w:r>
      <w:r w:rsidRPr="001725C3">
        <w:rPr>
          <w:rStyle w:val="StyleUnderline"/>
          <w:highlight w:val="green"/>
        </w:rPr>
        <w:t>activities may</w:t>
      </w:r>
      <w:r w:rsidRPr="00163783">
        <w:rPr>
          <w:rStyle w:val="StyleUnderline"/>
        </w:rPr>
        <w:t xml:space="preserve"> therefore </w:t>
      </w:r>
      <w:r w:rsidRPr="001725C3">
        <w:rPr>
          <w:rStyle w:val="StyleUnderline"/>
          <w:highlight w:val="green"/>
        </w:rPr>
        <w:t xml:space="preserve">proceed in a </w:t>
      </w:r>
      <w:r w:rsidRPr="00FE0DAC">
        <w:rPr>
          <w:rStyle w:val="StyleUnderline"/>
        </w:rPr>
        <w:t xml:space="preserve">somewhat </w:t>
      </w:r>
      <w:r w:rsidRPr="001725C3">
        <w:rPr>
          <w:rStyle w:val="StyleUnderline"/>
          <w:highlight w:val="green"/>
        </w:rPr>
        <w:t>careless and chaotic fashion</w:t>
      </w:r>
      <w:r w:rsidRPr="004563B7">
        <w:rPr>
          <w:rStyle w:val="StyleUnderline"/>
        </w:rPr>
        <w:t xml:space="preserve"> </w:t>
      </w:r>
      <w:r w:rsidRPr="00163783">
        <w:rPr>
          <w:rStyle w:val="StyleUnderline"/>
        </w:rPr>
        <w:t>in the not-too-distant future</w:t>
      </w:r>
      <w:r w:rsidRPr="00374954">
        <w:rPr>
          <w:sz w:val="10"/>
        </w:rPr>
        <w:t xml:space="preserve">. </w:t>
      </w:r>
      <w:r w:rsidRPr="00055083">
        <w:rPr>
          <w:rStyle w:val="StyleUnderline"/>
        </w:rPr>
        <w:t xml:space="preserve">"That's kind of our worst-case scenario — that you have all of these </w:t>
      </w:r>
      <w:r w:rsidRPr="001725C3">
        <w:rPr>
          <w:rStyle w:val="StyleUnderline"/>
          <w:highlight w:val="green"/>
        </w:rPr>
        <w:t>different</w:t>
      </w:r>
      <w:r w:rsidRPr="00055083">
        <w:rPr>
          <w:rStyle w:val="StyleUnderline"/>
        </w:rPr>
        <w:t xml:space="preserve"> national </w:t>
      </w:r>
      <w:r w:rsidRPr="001725C3">
        <w:rPr>
          <w:rStyle w:val="StyleUnderline"/>
          <w:highlight w:val="green"/>
        </w:rPr>
        <w:t>regulations</w:t>
      </w:r>
      <w:r w:rsidRPr="00055083">
        <w:rPr>
          <w:rStyle w:val="StyleUnderline"/>
        </w:rPr>
        <w:t xml:space="preserve">, and they </w:t>
      </w:r>
      <w:r w:rsidRPr="00FE0DAC">
        <w:rPr>
          <w:rStyle w:val="StyleUnderline"/>
        </w:rPr>
        <w:t xml:space="preserve">can </w:t>
      </w:r>
      <w:r w:rsidRPr="001725C3">
        <w:rPr>
          <w:rStyle w:val="StyleUnderline"/>
          <w:highlight w:val="green"/>
        </w:rPr>
        <w:t xml:space="preserve">vary </w:t>
      </w:r>
      <w:r w:rsidRPr="003E31DE">
        <w:rPr>
          <w:rStyle w:val="StyleUnderline"/>
        </w:rPr>
        <w:t>greatly</w:t>
      </w:r>
      <w:r w:rsidRPr="00055083">
        <w:rPr>
          <w:rStyle w:val="StyleUnderline"/>
        </w:rPr>
        <w:t xml:space="preserve">, they </w:t>
      </w:r>
      <w:r w:rsidRPr="001725C3">
        <w:rPr>
          <w:rStyle w:val="StyleUnderline"/>
          <w:highlight w:val="green"/>
        </w:rPr>
        <w:t>allow for 'flag of convenience</w:t>
      </w:r>
      <w:r w:rsidRPr="00055083">
        <w:rPr>
          <w:rStyle w:val="StyleUnderline"/>
        </w:rPr>
        <w:t xml:space="preserve">,' they </w:t>
      </w:r>
      <w:r w:rsidRPr="001725C3">
        <w:rPr>
          <w:rStyle w:val="StyleUnderline"/>
          <w:highlight w:val="green"/>
        </w:rPr>
        <w:t xml:space="preserve">cause disregard of the environment, </w:t>
      </w:r>
      <w:r w:rsidRPr="003E31DE">
        <w:rPr>
          <w:rStyle w:val="StyleUnderline"/>
        </w:rPr>
        <w:t xml:space="preserve">large-scale </w:t>
      </w:r>
      <w:r w:rsidRPr="001725C3">
        <w:rPr>
          <w:rStyle w:val="StyleUnderline"/>
          <w:highlight w:val="green"/>
        </w:rPr>
        <w:t>pollution</w:t>
      </w:r>
      <w:r w:rsidRPr="00055083">
        <w:rPr>
          <w:rStyle w:val="StyleUnderline"/>
        </w:rPr>
        <w:t xml:space="preserve"> of orbital environments, of the surface of the moon in terms of </w:t>
      </w:r>
      <w:r w:rsidRPr="001725C3">
        <w:rPr>
          <w:rStyle w:val="StyleUnderline"/>
          <w:highlight w:val="green"/>
        </w:rPr>
        <w:t>waste materials</w:t>
      </w:r>
      <w:r w:rsidRPr="00055083">
        <w:rPr>
          <w:rStyle w:val="StyleUnderline"/>
        </w:rPr>
        <w:t xml:space="preserve">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 xml:space="preserve">He cited </w:t>
      </w:r>
      <w:r w:rsidRPr="001725C3">
        <w:rPr>
          <w:rStyle w:val="StyleUnderline"/>
          <w:highlight w:val="green"/>
        </w:rPr>
        <w:t>the growing space-junk problem</w:t>
      </w:r>
      <w:r w:rsidRPr="00055083">
        <w:rPr>
          <w:rStyle w:val="StyleUnderline"/>
        </w:rPr>
        <w:t xml:space="preserve"> as </w:t>
      </w:r>
      <w:r w:rsidRPr="003E31DE">
        <w:rPr>
          <w:rStyle w:val="StyleUnderline"/>
        </w:rPr>
        <w:t>a cautionary tale</w:t>
      </w:r>
      <w:r w:rsidRPr="00374954">
        <w:rPr>
          <w:sz w:val="10"/>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B961F97" w14:textId="20EADA65" w:rsidR="00293B3C" w:rsidRDefault="005B0502" w:rsidP="00293B3C">
      <w:pPr>
        <w:pStyle w:val="Heading4"/>
      </w:pPr>
      <w:r>
        <w:t>Private</w:t>
      </w:r>
      <w:r w:rsidR="00293B3C">
        <w:t xml:space="preserve"> incentives force a race to </w:t>
      </w:r>
      <w:r w:rsidR="004F79AB">
        <w:t>deregulate</w:t>
      </w:r>
    </w:p>
    <w:p w14:paraId="5946AE68" w14:textId="77777777" w:rsidR="00293B3C" w:rsidRPr="00FE3A29" w:rsidRDefault="00293B3C" w:rsidP="00293B3C">
      <w:pPr>
        <w:rPr>
          <w:sz w:val="16"/>
        </w:rPr>
      </w:pPr>
      <w:proofErr w:type="spellStart"/>
      <w:r w:rsidRPr="00FE3A29">
        <w:rPr>
          <w:rStyle w:val="Style13ptBold"/>
        </w:rPr>
        <w:t>Hasin</w:t>
      </w:r>
      <w:proofErr w:type="spellEnd"/>
      <w:r w:rsidRPr="00FE3A29">
        <w:rPr>
          <w:rStyle w:val="Style13ptBold"/>
        </w:rPr>
        <w:t xml:space="preserve"> 20</w:t>
      </w:r>
      <w:r w:rsidRPr="00FE3A29">
        <w:rPr>
          <w:sz w:val="16"/>
        </w:rPr>
        <w:t xml:space="preserve"> [GERSHON HASIN, (Fall 2020) J.S.D. Candidate, Yale Law School. An earlier draft of this article was awarded the 2019 Yale Law School, William T. Ketcham, Jr. Prize) ARTICLE: DEVELOPING A GLOBAL ORDER FOR SPACE RESOURCES: A REGIME EVOLUTION APPROACH. Georgetown Journal of International Law, 52, 77. https://advance-lexis-com.puffin.harker.org/api/document?collection=analytical-materials&amp;id=urn:contentItem:6290-VNN1-F1H1-2503-00000-00&amp;context=1516831.]</w:t>
      </w:r>
    </w:p>
    <w:p w14:paraId="079DC1B9" w14:textId="77777777" w:rsidR="00293B3C" w:rsidRPr="00374954" w:rsidRDefault="00293B3C" w:rsidP="00293B3C">
      <w:pPr>
        <w:rPr>
          <w:sz w:val="12"/>
        </w:rPr>
      </w:pPr>
      <w:r w:rsidRPr="00374954">
        <w:rPr>
          <w:sz w:val="12"/>
        </w:rPr>
        <w:t xml:space="preserve">Lauren E. Shaw proposed to model the international regulatory regime for space resources on the United States' 1872 General Mining Law for the Western Frontier. </w:t>
      </w:r>
      <w:r w:rsidRPr="00374954">
        <w:rPr>
          <w:sz w:val="12"/>
          <w:szCs w:val="12"/>
        </w:rPr>
        <w:t>309Link to the text of the note</w:t>
      </w:r>
      <w:r w:rsidRPr="00374954">
        <w:rPr>
          <w:sz w:val="12"/>
        </w:rPr>
        <w:t xml:space="preserve"> While Shaw's regime is international, including a regulatory agency, rather than national, the comparison to the nineteenth century U.S. expansion is interesting and provides a reference to a potential adverse consequence of national-based or </w:t>
      </w:r>
      <w:proofErr w:type="spellStart"/>
      <w:r w:rsidRPr="00374954">
        <w:rPr>
          <w:sz w:val="12"/>
        </w:rPr>
        <w:t>firstcome</w:t>
      </w:r>
      <w:proofErr w:type="spellEnd"/>
      <w:r w:rsidRPr="00374954">
        <w:rPr>
          <w:sz w:val="12"/>
        </w:rPr>
        <w:t xml:space="preserve"> first-served regimes.</w:t>
      </w:r>
    </w:p>
    <w:p w14:paraId="4A1D85F0" w14:textId="77777777" w:rsidR="00293B3C" w:rsidRPr="00BD45A2" w:rsidRDefault="00293B3C" w:rsidP="00293B3C">
      <w:pPr>
        <w:rPr>
          <w:rStyle w:val="StyleUnderline"/>
        </w:rPr>
      </w:pPr>
      <w:r w:rsidRPr="005B0502">
        <w:rPr>
          <w:rStyle w:val="StyleUnderline"/>
        </w:rPr>
        <w:t xml:space="preserve">Non-arbitrary access to resources promotes </w:t>
      </w:r>
      <w:r w:rsidRPr="001725C3">
        <w:rPr>
          <w:rStyle w:val="StyleUnderline"/>
          <w:highlight w:val="green"/>
        </w:rPr>
        <w:t xml:space="preserve">a gold rush </w:t>
      </w:r>
      <w:r w:rsidRPr="006E6D43">
        <w:rPr>
          <w:rStyle w:val="StyleUnderline"/>
        </w:rPr>
        <w:t>mentality</w:t>
      </w:r>
      <w:r w:rsidRPr="00BD45A2">
        <w:rPr>
          <w:rStyle w:val="StyleUnderline"/>
        </w:rPr>
        <w:t xml:space="preserve">. 310Link to the text of the note </w:t>
      </w:r>
      <w:proofErr w:type="gramStart"/>
      <w:r w:rsidRPr="00BD45A2">
        <w:rPr>
          <w:rStyle w:val="StyleUnderline"/>
        </w:rPr>
        <w:t>The</w:t>
      </w:r>
      <w:proofErr w:type="gramEnd"/>
      <w:r w:rsidRPr="00BD45A2">
        <w:rPr>
          <w:rStyle w:val="StyleUnderline"/>
        </w:rPr>
        <w:t xml:space="preserve"> </w:t>
      </w:r>
      <w:r w:rsidRPr="005B0502">
        <w:rPr>
          <w:rStyle w:val="StyleUnderline"/>
        </w:rPr>
        <w:t>absence of access allocation and national sovereignty stimulates a race</w:t>
      </w:r>
      <w:r w:rsidRPr="00BD45A2">
        <w:rPr>
          <w:rStyle w:val="StyleUnderline"/>
        </w:rPr>
        <w:t xml:space="preserve"> to the resources. </w:t>
      </w:r>
      <w:r w:rsidRPr="001725C3">
        <w:rPr>
          <w:rStyle w:val="StyleUnderline"/>
          <w:highlight w:val="green"/>
        </w:rPr>
        <w:t xml:space="preserve">Corporations </w:t>
      </w:r>
      <w:r w:rsidRPr="006E6D43">
        <w:rPr>
          <w:rStyle w:val="StyleUnderline"/>
        </w:rPr>
        <w:t xml:space="preserve">are </w:t>
      </w:r>
      <w:r w:rsidRPr="001725C3">
        <w:rPr>
          <w:rStyle w:val="StyleUnderline"/>
          <w:highlight w:val="green"/>
        </w:rPr>
        <w:t xml:space="preserve">encouraged to be </w:t>
      </w:r>
      <w:r w:rsidRPr="006E6D43">
        <w:rPr>
          <w:rStyle w:val="StyleUnderline"/>
        </w:rPr>
        <w:t xml:space="preserve">the </w:t>
      </w:r>
      <w:r w:rsidRPr="001725C3">
        <w:rPr>
          <w:rStyle w:val="StyleUnderline"/>
          <w:highlight w:val="green"/>
        </w:rPr>
        <w:t xml:space="preserve">first to reach and </w:t>
      </w:r>
      <w:r w:rsidRPr="005B0502">
        <w:rPr>
          <w:rStyle w:val="StyleUnderline"/>
        </w:rPr>
        <w:t xml:space="preserve">lay </w:t>
      </w:r>
      <w:r w:rsidRPr="006E6D43">
        <w:rPr>
          <w:rStyle w:val="StyleUnderline"/>
        </w:rPr>
        <w:t>claim</w:t>
      </w:r>
      <w:r w:rsidRPr="00BD45A2">
        <w:rPr>
          <w:rStyle w:val="StyleUnderline"/>
        </w:rPr>
        <w:t xml:space="preserve"> to a certain resource </w:t>
      </w:r>
      <w:r w:rsidRPr="005B0502">
        <w:rPr>
          <w:rStyle w:val="StyleUnderline"/>
        </w:rPr>
        <w:t xml:space="preserve">and </w:t>
      </w:r>
      <w:r w:rsidRPr="001725C3">
        <w:rPr>
          <w:rStyle w:val="StyleUnderline"/>
          <w:highlight w:val="green"/>
        </w:rPr>
        <w:t>exclude others</w:t>
      </w:r>
      <w:r w:rsidRPr="00BD45A2">
        <w:rPr>
          <w:rStyle w:val="StyleUnderline"/>
        </w:rPr>
        <w:t xml:space="preserve"> from utilizing these resources through means other than their expulsion. Just as with </w:t>
      </w:r>
      <w:r w:rsidRPr="001725C3">
        <w:rPr>
          <w:rStyle w:val="StyleUnderline"/>
          <w:highlight w:val="green"/>
        </w:rPr>
        <w:t>the race to the bottom of regulations</w:t>
      </w:r>
      <w:r w:rsidRPr="00BD45A2">
        <w:rPr>
          <w:rStyle w:val="StyleUnderline"/>
        </w:rPr>
        <w:t xml:space="preserve">, profit driven </w:t>
      </w:r>
      <w:r w:rsidRPr="001725C3">
        <w:rPr>
          <w:rStyle w:val="StyleUnderline"/>
          <w:highlight w:val="green"/>
        </w:rPr>
        <w:t>corporations</w:t>
      </w:r>
      <w:r w:rsidRPr="00BD45A2">
        <w:rPr>
          <w:rStyle w:val="StyleUnderline"/>
        </w:rPr>
        <w:t xml:space="preserve"> may </w:t>
      </w:r>
      <w:r w:rsidRPr="001725C3">
        <w:rPr>
          <w:rStyle w:val="StyleUnderline"/>
          <w:highlight w:val="green"/>
        </w:rPr>
        <w:t>discard safeguards</w:t>
      </w:r>
      <w:r w:rsidRPr="00BD45A2">
        <w:rPr>
          <w:rStyle w:val="StyleUnderline"/>
        </w:rPr>
        <w:t xml:space="preserve"> in order to win the competition</w:t>
      </w:r>
      <w:r w:rsidRPr="00374954">
        <w:rPr>
          <w:sz w:val="12"/>
        </w:rPr>
        <w:t xml:space="preserve">, so long as they do not provoke public pressure which affects their profitability. </w:t>
      </w:r>
      <w:r w:rsidRPr="00BD45A2">
        <w:rPr>
          <w:rStyle w:val="StyleUnderline"/>
        </w:rPr>
        <w:t xml:space="preserve">This also creates an incentive to promote innovation and wealth </w:t>
      </w:r>
      <w:r w:rsidRPr="001725C3">
        <w:rPr>
          <w:rStyle w:val="StyleUnderline"/>
          <w:highlight w:val="green"/>
        </w:rPr>
        <w:t>at the expense o</w:t>
      </w:r>
      <w:r w:rsidRPr="00BD45A2">
        <w:rPr>
          <w:rStyle w:val="StyleUnderline"/>
        </w:rPr>
        <w:t xml:space="preserve">f health, </w:t>
      </w:r>
      <w:r w:rsidRPr="001725C3">
        <w:rPr>
          <w:rStyle w:val="StyleUnderline"/>
          <w:highlight w:val="green"/>
        </w:rPr>
        <w:t>safety</w:t>
      </w:r>
      <w:r w:rsidRPr="00BD45A2">
        <w:rPr>
          <w:rStyle w:val="StyleUnderline"/>
        </w:rPr>
        <w:t xml:space="preserve">, </w:t>
      </w:r>
      <w:r w:rsidRPr="005B0502">
        <w:rPr>
          <w:rStyle w:val="StyleUnderline"/>
        </w:rPr>
        <w:t>and environmental protection</w:t>
      </w:r>
      <w:r w:rsidRPr="00BD45A2">
        <w:rPr>
          <w:rStyle w:val="StyleUnderline"/>
        </w:rPr>
        <w:t>.</w:t>
      </w:r>
      <w:r w:rsidRPr="00374954">
        <w:rPr>
          <w:sz w:val="12"/>
        </w:rPr>
        <w:t xml:space="preserve"> Merged with the race to the bottom of national regulations, </w:t>
      </w:r>
      <w:r w:rsidRPr="00BD45A2">
        <w:rPr>
          <w:rStyle w:val="StyleUnderline"/>
        </w:rPr>
        <w:t xml:space="preserve">it achieves the effect of incentivizing the </w:t>
      </w:r>
      <w:r w:rsidRPr="001725C3">
        <w:rPr>
          <w:rStyle w:val="StyleUnderline"/>
          <w:highlight w:val="green"/>
        </w:rPr>
        <w:t>taking</w:t>
      </w:r>
      <w:r w:rsidRPr="00BD45A2">
        <w:rPr>
          <w:rStyle w:val="StyleUnderline"/>
        </w:rPr>
        <w:t xml:space="preserve"> of </w:t>
      </w:r>
      <w:r w:rsidRPr="005B0502">
        <w:rPr>
          <w:rStyle w:val="StyleUnderline"/>
        </w:rPr>
        <w:t xml:space="preserve">additional </w:t>
      </w:r>
      <w:r w:rsidRPr="001725C3">
        <w:rPr>
          <w:rStyle w:val="StyleUnderline"/>
          <w:highlight w:val="green"/>
        </w:rPr>
        <w:t>risks to promote profit.</w:t>
      </w:r>
    </w:p>
    <w:p w14:paraId="69A816B6" w14:textId="77777777" w:rsidR="00293B3C" w:rsidRPr="00374954" w:rsidRDefault="00293B3C" w:rsidP="00293B3C">
      <w:pPr>
        <w:rPr>
          <w:sz w:val="12"/>
        </w:rPr>
      </w:pPr>
      <w:r w:rsidRPr="00374954">
        <w:rPr>
          <w:sz w:val="12"/>
        </w:rPr>
        <w:t>4</w:t>
      </w:r>
      <w:r w:rsidRPr="00BD45A2">
        <w:rPr>
          <w:rStyle w:val="StyleUnderline"/>
        </w:rPr>
        <w:t>.</w:t>
      </w:r>
      <w:r w:rsidRPr="00374954">
        <w:rPr>
          <w:sz w:val="12"/>
        </w:rPr>
        <w:t xml:space="preserve"> Tragedy of the Commons</w:t>
      </w:r>
    </w:p>
    <w:p w14:paraId="707C2BBE" w14:textId="77777777" w:rsidR="00293B3C" w:rsidRPr="00374954" w:rsidRDefault="00293B3C" w:rsidP="00293B3C">
      <w:pPr>
        <w:rPr>
          <w:sz w:val="12"/>
        </w:rPr>
      </w:pPr>
      <w:r w:rsidRPr="00BD45A2">
        <w:rPr>
          <w:rStyle w:val="StyleUnderline"/>
        </w:rPr>
        <w:t xml:space="preserve">The phenomenon called the tragedy of the commons refers to the </w:t>
      </w:r>
      <w:r w:rsidRPr="001725C3">
        <w:rPr>
          <w:rStyle w:val="StyleUnderline"/>
          <w:highlight w:val="green"/>
        </w:rPr>
        <w:t xml:space="preserve">lack of incentive </w:t>
      </w:r>
      <w:r w:rsidRPr="005B0502">
        <w:rPr>
          <w:rStyle w:val="StyleUnderline"/>
        </w:rPr>
        <w:t>for each member</w:t>
      </w:r>
      <w:r w:rsidRPr="00BD45A2">
        <w:rPr>
          <w:rStyle w:val="StyleUnderline"/>
        </w:rPr>
        <w:t xml:space="preserve"> </w:t>
      </w:r>
      <w:r w:rsidRPr="001725C3">
        <w:rPr>
          <w:rStyle w:val="StyleUnderline"/>
          <w:highlight w:val="green"/>
        </w:rPr>
        <w:t xml:space="preserve">to confine its use of </w:t>
      </w:r>
      <w:r w:rsidRPr="005B0502">
        <w:rPr>
          <w:rStyle w:val="StyleUnderline"/>
        </w:rPr>
        <w:t xml:space="preserve">the </w:t>
      </w:r>
      <w:r w:rsidRPr="001725C3">
        <w:rPr>
          <w:rStyle w:val="StyleUnderline"/>
          <w:highlight w:val="green"/>
        </w:rPr>
        <w:t xml:space="preserve">resource </w:t>
      </w:r>
      <w:r w:rsidRPr="005B0502">
        <w:rPr>
          <w:rStyle w:val="StyleUnderline"/>
        </w:rPr>
        <w:t>and preserve it</w:t>
      </w:r>
      <w:r w:rsidRPr="00BD45A2">
        <w:rPr>
          <w:rStyle w:val="StyleUnderline"/>
        </w:rPr>
        <w:t xml:space="preserve"> for the enjoyment of others</w:t>
      </w:r>
      <w:r w:rsidRPr="00374954">
        <w:rPr>
          <w:sz w:val="12"/>
        </w:rPr>
        <w:t xml:space="preserve">; what is optimal for a single participant is not optimal for the rest of the participants. 311Link to the text of the note Almost every commentator supporting the U.S. Space Resources Act refers to the regime of the high seas as a justification for the recognition of property rights in the absence of sovereignty. 312Link to the text of the note This is puzzling, however, since a [*139] widely recognized problem with the regime of the high seas is the tragedy of the commons. 313Link to the text of the note </w:t>
      </w:r>
    </w:p>
    <w:p w14:paraId="66A6F9E1" w14:textId="77777777" w:rsidR="00293B3C" w:rsidRPr="00374954" w:rsidRDefault="00293B3C" w:rsidP="00293B3C">
      <w:pPr>
        <w:rPr>
          <w:sz w:val="12"/>
        </w:rPr>
      </w:pPr>
      <w:r w:rsidRPr="00374954">
        <w:rPr>
          <w:sz w:val="12"/>
        </w:rPr>
        <w:t xml:space="preserve">On the high seas, any state or individual has the incentive to procure as many fish as possible, regardless of the depletion of stocks for the enjoyment of others. </w:t>
      </w:r>
      <w:r w:rsidRPr="00BD45A2">
        <w:rPr>
          <w:rStyle w:val="StyleUnderline"/>
        </w:rPr>
        <w:t xml:space="preserve">Taken to space, individual states or corporations would have the </w:t>
      </w:r>
      <w:r w:rsidRPr="001725C3">
        <w:rPr>
          <w:rStyle w:val="StyleUnderline"/>
          <w:highlight w:val="green"/>
        </w:rPr>
        <w:t xml:space="preserve">incentive to grab as many </w:t>
      </w:r>
      <w:r w:rsidRPr="005B0502">
        <w:rPr>
          <w:rStyle w:val="StyleUnderline"/>
        </w:rPr>
        <w:t xml:space="preserve">resources </w:t>
      </w:r>
      <w:r w:rsidRPr="001725C3">
        <w:rPr>
          <w:rStyle w:val="StyleUnderline"/>
          <w:highlight w:val="green"/>
        </w:rPr>
        <w:t>as possible</w:t>
      </w:r>
      <w:r w:rsidRPr="00BD45A2">
        <w:rPr>
          <w:rStyle w:val="StyleUnderline"/>
        </w:rPr>
        <w:t xml:space="preserve">, in the </w:t>
      </w:r>
      <w:r w:rsidRPr="005B0502">
        <w:rPr>
          <w:rStyle w:val="StyleUnderline"/>
        </w:rPr>
        <w:t>absence of any incentive to preserve</w:t>
      </w:r>
      <w:r w:rsidRPr="00BD45A2">
        <w:rPr>
          <w:rStyle w:val="StyleUnderline"/>
        </w:rPr>
        <w:t xml:space="preserve"> the resources or space environment</w:t>
      </w:r>
      <w:r w:rsidRPr="00374954">
        <w:rPr>
          <w:sz w:val="12"/>
        </w:rPr>
        <w:t>. It is important to recognize that McDougal's 1963 assumption that "[w]here the flow of such resources is more than sufficient to meet the needs of all participants who have or are likely to have space capabilities, as in the case of ocean fish, the greatest production and widest distribution of values can obviously be produced through shared enjoyment" 314Link to the text of the note has unfortunately been rebutted by the gruesome depletion of ocean fisheries.</w:t>
      </w:r>
    </w:p>
    <w:p w14:paraId="2ECD0F45" w14:textId="77777777" w:rsidR="00293B3C" w:rsidRPr="00374954" w:rsidRDefault="00293B3C" w:rsidP="00293B3C">
      <w:pPr>
        <w:rPr>
          <w:sz w:val="12"/>
        </w:rPr>
      </w:pPr>
      <w:r w:rsidRPr="00374954">
        <w:rPr>
          <w:sz w:val="12"/>
        </w:rPr>
        <w:t xml:space="preserve">B. </w:t>
      </w:r>
      <w:r w:rsidRPr="00BD45A2">
        <w:rPr>
          <w:rStyle w:val="StyleUnderline"/>
        </w:rPr>
        <w:t>First-Come First-Served International Regulation</w:t>
      </w:r>
    </w:p>
    <w:p w14:paraId="75C61810" w14:textId="50BDD054" w:rsidR="00293B3C" w:rsidRPr="00374954" w:rsidRDefault="00293B3C" w:rsidP="00293B3C">
      <w:pPr>
        <w:rPr>
          <w:sz w:val="12"/>
        </w:rPr>
      </w:pPr>
      <w:r w:rsidRPr="00374954">
        <w:rPr>
          <w:sz w:val="12"/>
        </w:rPr>
        <w:t xml:space="preserve">The second type of regulatory regime is an international regulatory regime modeled after the ITU and the allocation of spots and frequencies for satellites. 315Link to the text of the note Under the ITU, satellite spots and frequencies are allocated by an international organization on a first-come first-served basis, to any state, for a certain </w:t>
      </w:r>
      <w:proofErr w:type="gramStart"/>
      <w:r w:rsidRPr="00374954">
        <w:rPr>
          <w:sz w:val="12"/>
        </w:rPr>
        <w:t>period of time</w:t>
      </w:r>
      <w:proofErr w:type="gramEnd"/>
      <w:r w:rsidRPr="00374954">
        <w:rPr>
          <w:sz w:val="12"/>
        </w:rPr>
        <w:t xml:space="preserve">, regardless of its ability to utilize the spot. 316Link to the text of the note </w:t>
      </w:r>
      <w:proofErr w:type="gramStart"/>
      <w:r w:rsidRPr="00BD45A2">
        <w:rPr>
          <w:rStyle w:val="StyleUnderline"/>
        </w:rPr>
        <w:t>The</w:t>
      </w:r>
      <w:proofErr w:type="gramEnd"/>
      <w:r w:rsidRPr="00BD45A2">
        <w:rPr>
          <w:rStyle w:val="StyleUnderline"/>
        </w:rPr>
        <w:t xml:space="preserve"> proposed </w:t>
      </w:r>
      <w:r w:rsidRPr="001725C3">
        <w:rPr>
          <w:rStyle w:val="StyleUnderline"/>
          <w:highlight w:val="green"/>
        </w:rPr>
        <w:t>regimes</w:t>
      </w:r>
      <w:r w:rsidRPr="00BD45A2">
        <w:rPr>
          <w:rStyle w:val="StyleUnderline"/>
        </w:rPr>
        <w:t xml:space="preserve"> thus </w:t>
      </w:r>
      <w:r w:rsidRPr="001725C3">
        <w:rPr>
          <w:rStyle w:val="StyleUnderline"/>
          <w:highlight w:val="green"/>
        </w:rPr>
        <w:t>build upon</w:t>
      </w:r>
      <w:r w:rsidRPr="00BD45A2">
        <w:rPr>
          <w:rStyle w:val="StyleUnderline"/>
        </w:rPr>
        <w:t xml:space="preserve"> the ITU's </w:t>
      </w:r>
      <w:r w:rsidRPr="001725C3">
        <w:rPr>
          <w:rStyle w:val="StyleUnderline"/>
          <w:highlight w:val="green"/>
        </w:rPr>
        <w:t>successful experience and</w:t>
      </w:r>
      <w:r w:rsidRPr="00BD45A2">
        <w:rPr>
          <w:rStyle w:val="StyleUnderline"/>
        </w:rPr>
        <w:t xml:space="preserve"> global </w:t>
      </w:r>
      <w:r w:rsidRPr="001725C3">
        <w:rPr>
          <w:rStyle w:val="StyleUnderline"/>
          <w:highlight w:val="green"/>
        </w:rPr>
        <w:t>coordination</w:t>
      </w:r>
      <w:r w:rsidRPr="00374954">
        <w:rPr>
          <w:sz w:val="12"/>
        </w:rPr>
        <w:t>, and propose that rights to extract space resources be allocated on a first-come first-served basis. In order to prevent or limit the abuse of the system and to promote the regime's effectiveness, some have proposed that the allocation be subject to plans for utilization, 317Link to the text of the note be limited in time, 318Link to the text of the note or be dependent on a continuous show of adequate progress. 319Link to the text of the note Some have incorporated wealth-sharing obligations to promote equity, either on a mandatory or voluntary basis. 320Link to the text of the note Putting the issue of wealth-sharing aside to be further discussed below, the first-come first-served regime poses several of the same difficulties associated with the national regulatory regime.</w:t>
      </w:r>
    </w:p>
    <w:p w14:paraId="666F3C8D" w14:textId="47A062B8" w:rsidR="007C6F87" w:rsidRDefault="00635428" w:rsidP="007C6F87">
      <w:pPr>
        <w:pStyle w:val="Heading4"/>
      </w:pPr>
      <w:r>
        <w:t>That</w:t>
      </w:r>
      <w:r w:rsidR="005574DE">
        <w:t xml:space="preserve"> determine</w:t>
      </w:r>
      <w:r>
        <w:t>s</w:t>
      </w:r>
      <w:r w:rsidR="005574DE">
        <w:t xml:space="preserve"> government policy </w:t>
      </w:r>
      <w:r w:rsidR="00FD3BAC">
        <w:t>and</w:t>
      </w:r>
      <w:r w:rsidR="005574DE">
        <w:t xml:space="preserve"> trades off with investment</w:t>
      </w:r>
    </w:p>
    <w:p w14:paraId="5472D0A7" w14:textId="77777777" w:rsidR="007C6F87" w:rsidRPr="00FE3A29" w:rsidRDefault="007C6F87" w:rsidP="007C6F87">
      <w:pPr>
        <w:rPr>
          <w:sz w:val="16"/>
        </w:rPr>
      </w:pPr>
      <w:proofErr w:type="spellStart"/>
      <w:r w:rsidRPr="00FE3A29">
        <w:rPr>
          <w:rStyle w:val="Style13ptBold"/>
        </w:rPr>
        <w:t>Hasin</w:t>
      </w:r>
      <w:proofErr w:type="spellEnd"/>
      <w:r w:rsidRPr="00FE3A29">
        <w:rPr>
          <w:rStyle w:val="Style13ptBold"/>
        </w:rPr>
        <w:t xml:space="preserve"> 20</w:t>
      </w:r>
      <w:r w:rsidRPr="00FE3A29">
        <w:rPr>
          <w:sz w:val="16"/>
        </w:rPr>
        <w:t xml:space="preserve"> [GERSHON HASIN, (Fall 2020) J.S.D. Candidate, Yale Law School. An earlier draft of this article was awarded the 2019 Yale Law School, William T. Ketcham, Jr. Prize) ARTICLE: DEVELOPING A GLOBAL ORDER FOR </w:t>
      </w:r>
      <w:r w:rsidRPr="00FE3A29">
        <w:rPr>
          <w:sz w:val="16"/>
        </w:rPr>
        <w:lastRenderedPageBreak/>
        <w:t>SPACE RESOURCES: A REGIME EVOLUTION APPROACH. Georgetown Journal of International Law, 52, 77. https://advance-lexis-com.puffin.harker.org/api/document?collection=analytical-materials&amp;id=urn:contentItem:6290-VNN1-F1H1-2503-00000-00&amp;context=1516831.]</w:t>
      </w:r>
    </w:p>
    <w:p w14:paraId="53BB71EE" w14:textId="77777777" w:rsidR="007C6F87" w:rsidRPr="00374954" w:rsidRDefault="007C6F87" w:rsidP="007C6F87">
      <w:pPr>
        <w:rPr>
          <w:sz w:val="14"/>
        </w:rPr>
      </w:pPr>
      <w:r w:rsidRPr="001725C3">
        <w:rPr>
          <w:rStyle w:val="StyleUnderline"/>
          <w:highlight w:val="green"/>
        </w:rPr>
        <w:t>Early space</w:t>
      </w:r>
      <w:r w:rsidRPr="00BD45A2">
        <w:rPr>
          <w:rStyle w:val="StyleUnderline"/>
        </w:rPr>
        <w:t xml:space="preserve"> travel was </w:t>
      </w:r>
      <w:r w:rsidRPr="001725C3">
        <w:rPr>
          <w:rStyle w:val="StyleUnderline"/>
          <w:highlight w:val="green"/>
        </w:rPr>
        <w:t>dominated by states because</w:t>
      </w:r>
      <w:r w:rsidRPr="00BD45A2">
        <w:rPr>
          <w:rStyle w:val="StyleUnderline"/>
        </w:rPr>
        <w:t xml:space="preserve"> the requisite </w:t>
      </w:r>
      <w:r w:rsidRPr="001725C3">
        <w:rPr>
          <w:rStyle w:val="StyleUnderline"/>
          <w:highlight w:val="green"/>
        </w:rPr>
        <w:t>investment</w:t>
      </w:r>
      <w:r w:rsidRPr="00BD45A2">
        <w:rPr>
          <w:rStyle w:val="StyleUnderline"/>
        </w:rPr>
        <w:t xml:space="preserve"> amount was </w:t>
      </w:r>
      <w:r w:rsidRPr="001725C3">
        <w:rPr>
          <w:rStyle w:val="StyleUnderline"/>
          <w:highlight w:val="green"/>
        </w:rPr>
        <w:t>enormous</w:t>
      </w:r>
      <w:r w:rsidRPr="00BD45A2">
        <w:rPr>
          <w:rStyle w:val="StyleUnderline"/>
        </w:rPr>
        <w:t xml:space="preserve">, the </w:t>
      </w:r>
      <w:r w:rsidRPr="001725C3">
        <w:rPr>
          <w:rStyle w:val="StyleUnderline"/>
          <w:highlight w:val="green"/>
        </w:rPr>
        <w:t>risks high</w:t>
      </w:r>
      <w:r w:rsidRPr="00BD45A2">
        <w:rPr>
          <w:rStyle w:val="StyleUnderline"/>
        </w:rPr>
        <w:t xml:space="preserve">, and the </w:t>
      </w:r>
      <w:r w:rsidRPr="001725C3">
        <w:rPr>
          <w:rStyle w:val="StyleUnderline"/>
          <w:highlight w:val="green"/>
        </w:rPr>
        <w:t>expected return</w:t>
      </w:r>
      <w:r w:rsidRPr="00BD45A2">
        <w:rPr>
          <w:rStyle w:val="StyleUnderline"/>
        </w:rPr>
        <w:t xml:space="preserve"> value extremely </w:t>
      </w:r>
      <w:r w:rsidRPr="001725C3">
        <w:rPr>
          <w:rStyle w:val="StyleUnderline"/>
          <w:highlight w:val="green"/>
        </w:rPr>
        <w:t>low</w:t>
      </w:r>
      <w:r w:rsidRPr="00BD45A2">
        <w:rPr>
          <w:rStyle w:val="StyleUnderline"/>
        </w:rPr>
        <w:t xml:space="preserve">. 209Link to the text of the </w:t>
      </w:r>
      <w:proofErr w:type="gramStart"/>
      <w:r w:rsidRPr="00BD45A2">
        <w:rPr>
          <w:rStyle w:val="StyleUnderline"/>
        </w:rPr>
        <w:t xml:space="preserve">note  </w:t>
      </w:r>
      <w:r w:rsidRPr="001725C3">
        <w:rPr>
          <w:rStyle w:val="StyleUnderline"/>
          <w:highlight w:val="green"/>
        </w:rPr>
        <w:t>With</w:t>
      </w:r>
      <w:proofErr w:type="gramEnd"/>
      <w:r w:rsidRPr="00BD45A2">
        <w:rPr>
          <w:rStyle w:val="StyleUnderline"/>
        </w:rPr>
        <w:t xml:space="preserve"> the development of </w:t>
      </w:r>
      <w:r w:rsidRPr="00724711">
        <w:rPr>
          <w:rStyle w:val="StyleUnderline"/>
        </w:rPr>
        <w:t>technology and</w:t>
      </w:r>
      <w:r w:rsidRPr="00BD45A2">
        <w:rPr>
          <w:rStyle w:val="StyleUnderline"/>
        </w:rPr>
        <w:t xml:space="preserve"> the </w:t>
      </w:r>
      <w:r w:rsidRPr="001725C3">
        <w:rPr>
          <w:rStyle w:val="StyleUnderline"/>
          <w:highlight w:val="green"/>
        </w:rPr>
        <w:t>reduction of costs</w:t>
      </w:r>
      <w:r w:rsidRPr="00BD45A2">
        <w:rPr>
          <w:rStyle w:val="StyleUnderline"/>
        </w:rPr>
        <w:t xml:space="preserve"> associated with space travel, </w:t>
      </w:r>
      <w:r w:rsidRPr="001725C3">
        <w:rPr>
          <w:rStyle w:val="StyleUnderline"/>
          <w:highlight w:val="green"/>
        </w:rPr>
        <w:t xml:space="preserve">private </w:t>
      </w:r>
      <w:r w:rsidRPr="00EB1A7F">
        <w:rPr>
          <w:rStyle w:val="StyleUnderline"/>
        </w:rPr>
        <w:t>corporate</w:t>
      </w:r>
      <w:r w:rsidRPr="00BD45A2">
        <w:rPr>
          <w:rStyle w:val="StyleUnderline"/>
        </w:rPr>
        <w:t xml:space="preserve"> </w:t>
      </w:r>
      <w:r w:rsidRPr="001725C3">
        <w:rPr>
          <w:rStyle w:val="StyleUnderline"/>
          <w:highlight w:val="green"/>
        </w:rPr>
        <w:t>entities</w:t>
      </w:r>
      <w:r w:rsidRPr="00BD45A2">
        <w:rPr>
          <w:rStyle w:val="StyleUnderline"/>
        </w:rPr>
        <w:t xml:space="preserve"> began to </w:t>
      </w:r>
      <w:r w:rsidRPr="001725C3">
        <w:rPr>
          <w:rStyle w:val="StyleUnderline"/>
          <w:highlight w:val="green"/>
        </w:rPr>
        <w:t>take their place</w:t>
      </w:r>
      <w:r w:rsidRPr="00BD45A2">
        <w:rPr>
          <w:rStyle w:val="StyleUnderline"/>
        </w:rPr>
        <w:t xml:space="preserve"> alongside states in the space industry</w:t>
      </w:r>
      <w:r w:rsidRPr="00374954">
        <w:rPr>
          <w:sz w:val="14"/>
        </w:rPr>
        <w:t>. 210Link to the text of the note We have witnessed private satellites construction and launches, 211Link to the text of the note</w:t>
      </w:r>
      <w:proofErr w:type="gramStart"/>
      <w:r w:rsidRPr="00374954">
        <w:rPr>
          <w:sz w:val="14"/>
        </w:rPr>
        <w:t xml:space="preserve">   [</w:t>
      </w:r>
      <w:proofErr w:type="gramEnd"/>
      <w:r w:rsidRPr="00374954">
        <w:rPr>
          <w:sz w:val="14"/>
        </w:rPr>
        <w:t xml:space="preserve">*118] private space tourism, 212Link to the text of the note and now the prospect of private extraction and utilization of space resources. 213Link to the text of the note </w:t>
      </w:r>
      <w:proofErr w:type="gramStart"/>
      <w:r w:rsidRPr="00BD45A2">
        <w:rPr>
          <w:rStyle w:val="StyleUnderline"/>
        </w:rPr>
        <w:t>In</w:t>
      </w:r>
      <w:proofErr w:type="gramEnd"/>
      <w:r w:rsidRPr="00BD45A2">
        <w:rPr>
          <w:rStyle w:val="StyleUnderline"/>
        </w:rPr>
        <w:t xml:space="preserve"> this regard, </w:t>
      </w:r>
      <w:r w:rsidRPr="00724711">
        <w:rPr>
          <w:rStyle w:val="StyleUnderline"/>
        </w:rPr>
        <w:t>private entities, Deep Space Industries and Moon Express, just to name a few</w:t>
      </w:r>
      <w:r w:rsidRPr="00374954">
        <w:rPr>
          <w:sz w:val="14"/>
        </w:rPr>
        <w:t xml:space="preserve">, 214Link to the text of the note have been preparing to launch probes </w:t>
      </w:r>
      <w:r w:rsidRPr="00724711">
        <w:rPr>
          <w:rStyle w:val="StyleUnderline"/>
        </w:rPr>
        <w:t>in preparation for extraction of space resources</w:t>
      </w:r>
      <w:r w:rsidRPr="00BD45A2">
        <w:rPr>
          <w:rStyle w:val="StyleUnderline"/>
        </w:rPr>
        <w:t>.</w:t>
      </w:r>
      <w:r w:rsidRPr="00374954">
        <w:rPr>
          <w:sz w:val="14"/>
        </w:rPr>
        <w:t xml:space="preserve"> 215Link to the text of the note </w:t>
      </w:r>
      <w:proofErr w:type="gramStart"/>
      <w:r w:rsidRPr="00374954">
        <w:rPr>
          <w:sz w:val="14"/>
        </w:rPr>
        <w:t>To</w:t>
      </w:r>
      <w:proofErr w:type="gramEnd"/>
      <w:r w:rsidRPr="00374954">
        <w:rPr>
          <w:sz w:val="14"/>
        </w:rPr>
        <w:t xml:space="preserve"> facilitate foreseeability in the industry and protect the investments, </w:t>
      </w:r>
      <w:r w:rsidRPr="001725C3">
        <w:rPr>
          <w:rStyle w:val="StyleUnderline"/>
          <w:highlight w:val="green"/>
        </w:rPr>
        <w:t xml:space="preserve">the </w:t>
      </w:r>
      <w:r w:rsidRPr="00BD45A2">
        <w:rPr>
          <w:rStyle w:val="StyleUnderline"/>
        </w:rPr>
        <w:t xml:space="preserve">U.S. </w:t>
      </w:r>
      <w:r w:rsidRPr="001725C3">
        <w:rPr>
          <w:rStyle w:val="Emphasis"/>
          <w:highlight w:val="green"/>
        </w:rPr>
        <w:t>government, pressured by the industry</w:t>
      </w:r>
      <w:r w:rsidRPr="006D1640">
        <w:rPr>
          <w:rStyle w:val="Emphasis"/>
        </w:rPr>
        <w:t xml:space="preserve">, </w:t>
      </w:r>
      <w:r w:rsidRPr="001725C3">
        <w:rPr>
          <w:rStyle w:val="Emphasis"/>
          <w:highlight w:val="green"/>
        </w:rPr>
        <w:t xml:space="preserve">adopted legislation </w:t>
      </w:r>
      <w:r w:rsidRPr="0012249E">
        <w:rPr>
          <w:rStyle w:val="Emphasis"/>
        </w:rPr>
        <w:t xml:space="preserve">which </w:t>
      </w:r>
      <w:r w:rsidRPr="001725C3">
        <w:rPr>
          <w:rStyle w:val="Emphasis"/>
          <w:highlight w:val="green"/>
        </w:rPr>
        <w:t>recognized</w:t>
      </w:r>
      <w:r w:rsidRPr="00BD45A2">
        <w:rPr>
          <w:rStyle w:val="StyleUnderline"/>
        </w:rPr>
        <w:t xml:space="preserve"> the property rights of U.S. corporations to extracted </w:t>
      </w:r>
      <w:r w:rsidRPr="001725C3">
        <w:rPr>
          <w:rStyle w:val="Emphasis"/>
          <w:highlight w:val="green"/>
        </w:rPr>
        <w:t>space resources</w:t>
      </w:r>
      <w:r w:rsidRPr="00BD45A2">
        <w:rPr>
          <w:rStyle w:val="StyleUnderline"/>
        </w:rPr>
        <w:t xml:space="preserve">. It is therefore evident that </w:t>
      </w:r>
      <w:r w:rsidRPr="001725C3">
        <w:rPr>
          <w:rStyle w:val="Emphasis"/>
          <w:highlight w:val="green"/>
        </w:rPr>
        <w:t xml:space="preserve">private </w:t>
      </w:r>
      <w:r w:rsidRPr="00EB1A7F">
        <w:rPr>
          <w:rStyle w:val="Emphasis"/>
        </w:rPr>
        <w:t xml:space="preserve">corporate </w:t>
      </w:r>
      <w:r w:rsidRPr="001725C3">
        <w:rPr>
          <w:rStyle w:val="Emphasis"/>
          <w:highlight w:val="green"/>
        </w:rPr>
        <w:t>entities are key participants in</w:t>
      </w:r>
      <w:r w:rsidRPr="00BD45A2">
        <w:rPr>
          <w:rStyle w:val="StyleUnderline"/>
        </w:rPr>
        <w:t xml:space="preserve"> the interactions which develop and implement </w:t>
      </w:r>
      <w:r w:rsidRPr="00EB1A7F">
        <w:rPr>
          <w:rStyle w:val="StyleUnderline"/>
        </w:rPr>
        <w:t xml:space="preserve">any global regime for </w:t>
      </w:r>
      <w:r w:rsidRPr="001725C3">
        <w:rPr>
          <w:rStyle w:val="StyleUnderline"/>
          <w:highlight w:val="green"/>
        </w:rPr>
        <w:t xml:space="preserve">space </w:t>
      </w:r>
      <w:r w:rsidRPr="00EB1A7F">
        <w:rPr>
          <w:rStyle w:val="StyleUnderline"/>
        </w:rPr>
        <w:t>resources</w:t>
      </w:r>
      <w:r w:rsidRPr="00374954">
        <w:rPr>
          <w:sz w:val="14"/>
        </w:rPr>
        <w:t>.</w:t>
      </w:r>
    </w:p>
    <w:p w14:paraId="590E9A71" w14:textId="77777777" w:rsidR="007C6F87" w:rsidRPr="00374954" w:rsidRDefault="007C6F87" w:rsidP="007C6F87">
      <w:pPr>
        <w:rPr>
          <w:sz w:val="14"/>
        </w:rPr>
      </w:pPr>
      <w:r w:rsidRPr="00374954">
        <w:rPr>
          <w:sz w:val="14"/>
        </w:rPr>
        <w:t xml:space="preserve">While some scholars have questioned the economic logic and profitability of extracting space resources, 216Link to the text of the note </w:t>
      </w:r>
      <w:r w:rsidRPr="00BD45A2">
        <w:rPr>
          <w:rStyle w:val="StyleUnderline"/>
        </w:rPr>
        <w:t xml:space="preserve">space investors' </w:t>
      </w:r>
      <w:r w:rsidRPr="001725C3">
        <w:rPr>
          <w:rStyle w:val="StyleUnderline"/>
          <w:highlight w:val="green"/>
        </w:rPr>
        <w:t>prime objective</w:t>
      </w:r>
      <w:r w:rsidRPr="00BD45A2">
        <w:rPr>
          <w:rStyle w:val="StyleUnderline"/>
        </w:rPr>
        <w:t xml:space="preserve"> is </w:t>
      </w:r>
      <w:r w:rsidRPr="001725C3">
        <w:rPr>
          <w:rStyle w:val="StyleUnderline"/>
          <w:highlight w:val="green"/>
        </w:rPr>
        <w:t>to maximize</w:t>
      </w:r>
      <w:r w:rsidRPr="00BD45A2">
        <w:rPr>
          <w:rStyle w:val="StyleUnderline"/>
        </w:rPr>
        <w:t xml:space="preserve"> the </w:t>
      </w:r>
      <w:r w:rsidRPr="001725C3">
        <w:rPr>
          <w:rStyle w:val="StyleUnderline"/>
          <w:highlight w:val="green"/>
        </w:rPr>
        <w:t>profits</w:t>
      </w:r>
      <w:r w:rsidRPr="00BD45A2">
        <w:rPr>
          <w:rStyle w:val="StyleUnderline"/>
        </w:rPr>
        <w:t xml:space="preserve"> from their investment</w:t>
      </w:r>
      <w:r w:rsidRPr="00374954">
        <w:rPr>
          <w:sz w:val="14"/>
        </w:rPr>
        <w:t xml:space="preserve">. To realize space extractions, investors are required to develop technologies, execute missions to evaluate the potential resources, send extracting missions and return the resources to the Earth. 217Link to the text of the note </w:t>
      </w:r>
      <w:proofErr w:type="gramStart"/>
      <w:r w:rsidRPr="00374954">
        <w:rPr>
          <w:sz w:val="14"/>
        </w:rPr>
        <w:t>In</w:t>
      </w:r>
      <w:proofErr w:type="gramEnd"/>
      <w:r w:rsidRPr="00374954">
        <w:rPr>
          <w:sz w:val="14"/>
        </w:rPr>
        <w:t xml:space="preserve"> order for their investment to be profitable, the revenue received from extracting space resources needs to surpass procurement and delivery costs. </w:t>
      </w:r>
      <w:r w:rsidRPr="00BD45A2">
        <w:rPr>
          <w:rStyle w:val="StyleUnderline"/>
        </w:rPr>
        <w:t xml:space="preserve">Thus, space investors will strive to put in place mechanisms to </w:t>
      </w:r>
      <w:r w:rsidRPr="001725C3">
        <w:rPr>
          <w:rStyle w:val="StyleUnderline"/>
          <w:highlight w:val="green"/>
        </w:rPr>
        <w:t>protect</w:t>
      </w:r>
      <w:r w:rsidRPr="00BD45A2">
        <w:rPr>
          <w:rStyle w:val="StyleUnderline"/>
        </w:rPr>
        <w:t xml:space="preserve"> their </w:t>
      </w:r>
      <w:r w:rsidRPr="001725C3">
        <w:rPr>
          <w:rStyle w:val="StyleUnderline"/>
          <w:highlight w:val="green"/>
        </w:rPr>
        <w:t>investment</w:t>
      </w:r>
      <w:r w:rsidRPr="00EB1A7F">
        <w:rPr>
          <w:rStyle w:val="StyleUnderline"/>
        </w:rPr>
        <w:t>s</w:t>
      </w:r>
      <w:r w:rsidRPr="00BD45A2">
        <w:rPr>
          <w:rStyle w:val="StyleUnderline"/>
        </w:rPr>
        <w:t xml:space="preserve"> from expropriation by governments</w:t>
      </w:r>
      <w:r w:rsidRPr="00374954">
        <w:rPr>
          <w:sz w:val="14"/>
        </w:rPr>
        <w:t xml:space="preserve">, particularly through an international recognition of property rights to the extracted resources. 218Link to the text of the note </w:t>
      </w:r>
      <w:proofErr w:type="gramStart"/>
      <w:r w:rsidRPr="00374954">
        <w:rPr>
          <w:sz w:val="14"/>
        </w:rPr>
        <w:t>The</w:t>
      </w:r>
      <w:proofErr w:type="gramEnd"/>
      <w:r w:rsidRPr="00374954">
        <w:rPr>
          <w:sz w:val="14"/>
        </w:rPr>
        <w:t xml:space="preserve"> recognition of property rights depends on recognizing the acts of extraction and exclusive appropriation of the resources as legitimate and lawful under national and international law. Otherwise, in a globalized economy, </w:t>
      </w:r>
      <w:r w:rsidRPr="001725C3">
        <w:rPr>
          <w:rStyle w:val="Emphasis"/>
          <w:highlight w:val="green"/>
        </w:rPr>
        <w:t>labeling</w:t>
      </w:r>
      <w:r w:rsidRPr="00BD45A2">
        <w:rPr>
          <w:rStyle w:val="StyleUnderline"/>
        </w:rPr>
        <w:t xml:space="preserve"> such extracted </w:t>
      </w:r>
      <w:r w:rsidRPr="001725C3">
        <w:rPr>
          <w:rStyle w:val="Emphasis"/>
          <w:highlight w:val="green"/>
        </w:rPr>
        <w:t>resources</w:t>
      </w:r>
      <w:r w:rsidRPr="001725C3">
        <w:rPr>
          <w:rStyle w:val="StyleUnderline"/>
          <w:highlight w:val="green"/>
        </w:rPr>
        <w:t xml:space="preserve"> as</w:t>
      </w:r>
      <w:r w:rsidRPr="00BD45A2">
        <w:rPr>
          <w:rStyle w:val="StyleUnderline"/>
        </w:rPr>
        <w:t xml:space="preserve"> "spoils of </w:t>
      </w:r>
      <w:r w:rsidRPr="001725C3">
        <w:rPr>
          <w:rStyle w:val="Emphasis"/>
          <w:highlight w:val="green"/>
        </w:rPr>
        <w:t>illegal</w:t>
      </w:r>
      <w:r w:rsidRPr="00BD45A2">
        <w:rPr>
          <w:rStyle w:val="StyleUnderline"/>
        </w:rPr>
        <w:t xml:space="preserve"> activities," 219Link to the text of the note in the same sense as "</w:t>
      </w:r>
      <w:r w:rsidRPr="00EB1A7F">
        <w:rPr>
          <w:rStyle w:val="StyleUnderline"/>
        </w:rPr>
        <w:t>blood diamonds</w:t>
      </w:r>
      <w:r w:rsidRPr="00374954">
        <w:rPr>
          <w:sz w:val="14"/>
        </w:rPr>
        <w:t xml:space="preserve">," 220Link to the text of the note </w:t>
      </w:r>
      <w:r w:rsidRPr="00BD45A2">
        <w:rPr>
          <w:rStyle w:val="StyleUnderline"/>
        </w:rPr>
        <w:t xml:space="preserve">could </w:t>
      </w:r>
      <w:r w:rsidRPr="001725C3">
        <w:rPr>
          <w:rStyle w:val="Emphasis"/>
          <w:highlight w:val="green"/>
        </w:rPr>
        <w:t>restrict the market</w:t>
      </w:r>
      <w:r w:rsidRPr="00BD45A2">
        <w:rPr>
          <w:rStyle w:val="StyleUnderline"/>
        </w:rPr>
        <w:t xml:space="preserve"> for such resources and </w:t>
      </w:r>
      <w:r w:rsidRPr="001725C3">
        <w:rPr>
          <w:rStyle w:val="StyleUnderline"/>
          <w:highlight w:val="green"/>
        </w:rPr>
        <w:t>reduce</w:t>
      </w:r>
      <w:r w:rsidRPr="00BD45A2">
        <w:rPr>
          <w:rStyle w:val="StyleUnderline"/>
        </w:rPr>
        <w:t xml:space="preserve"> their </w:t>
      </w:r>
      <w:r w:rsidRPr="001725C3">
        <w:rPr>
          <w:rStyle w:val="StyleUnderline"/>
          <w:highlight w:val="green"/>
        </w:rPr>
        <w:t>value</w:t>
      </w:r>
      <w:r w:rsidRPr="00BD45A2">
        <w:rPr>
          <w:rStyle w:val="StyleUnderline"/>
        </w:rPr>
        <w:t xml:space="preserve"> to investors. Finally, as more space investors gain capabilities, </w:t>
      </w:r>
      <w:r w:rsidRPr="001725C3">
        <w:rPr>
          <w:rStyle w:val="StyleUnderline"/>
          <w:highlight w:val="green"/>
        </w:rPr>
        <w:t>investors</w:t>
      </w:r>
      <w:r w:rsidRPr="003E31DE">
        <w:rPr>
          <w:rStyle w:val="StyleUnderline"/>
        </w:rPr>
        <w:t xml:space="preserve"> will </w:t>
      </w:r>
      <w:r w:rsidRPr="001725C3">
        <w:rPr>
          <w:rStyle w:val="StyleUnderline"/>
          <w:highlight w:val="green"/>
        </w:rPr>
        <w:t>require</w:t>
      </w:r>
      <w:r w:rsidRPr="003E31DE">
        <w:rPr>
          <w:rStyle w:val="StyleUnderline"/>
        </w:rPr>
        <w:t xml:space="preserve"> a dispute settlement mechanism</w:t>
      </w:r>
      <w:r w:rsidRPr="00EB1A7F">
        <w:rPr>
          <w:rStyle w:val="StyleUnderline"/>
        </w:rPr>
        <w:t xml:space="preserve"> to validate and protect their claims. Absent </w:t>
      </w:r>
      <w:r w:rsidRPr="001725C3">
        <w:rPr>
          <w:rStyle w:val="StyleUnderline"/>
          <w:highlight w:val="green"/>
        </w:rPr>
        <w:t>global regulation</w:t>
      </w:r>
      <w:r w:rsidRPr="00BD45A2">
        <w:rPr>
          <w:rStyle w:val="StyleUnderline"/>
        </w:rPr>
        <w:t xml:space="preserve"> or under a first-come first-served regime, dispute </w:t>
      </w:r>
      <w:proofErr w:type="gramStart"/>
      <w:r w:rsidRPr="001725C3">
        <w:rPr>
          <w:rStyle w:val="StyleUnderline"/>
          <w:highlight w:val="green"/>
        </w:rPr>
        <w:t>settlement</w:t>
      </w:r>
      <w:r w:rsidRPr="00BD45A2">
        <w:rPr>
          <w:rStyle w:val="StyleUnderline"/>
        </w:rPr>
        <w:t xml:space="preserve">  [</w:t>
      </w:r>
      <w:proofErr w:type="gramEnd"/>
      <w:r w:rsidRPr="00BD45A2">
        <w:rPr>
          <w:rStyle w:val="StyleUnderline"/>
        </w:rPr>
        <w:t xml:space="preserve">*119] </w:t>
      </w:r>
      <w:r w:rsidRPr="001725C3">
        <w:rPr>
          <w:rStyle w:val="StyleUnderline"/>
          <w:highlight w:val="green"/>
        </w:rPr>
        <w:t>will become critical to protecting</w:t>
      </w:r>
      <w:r w:rsidRPr="00BD45A2">
        <w:rPr>
          <w:rStyle w:val="StyleUnderline"/>
        </w:rPr>
        <w:t xml:space="preserve"> the </w:t>
      </w:r>
      <w:r w:rsidRPr="001725C3">
        <w:rPr>
          <w:rStyle w:val="StyleUnderline"/>
          <w:highlight w:val="green"/>
        </w:rPr>
        <w:t>rights</w:t>
      </w:r>
      <w:r w:rsidRPr="00374954">
        <w:rPr>
          <w:sz w:val="14"/>
        </w:rPr>
        <w:t xml:space="preserve"> of investors vis-à-vis other investors or states.</w:t>
      </w:r>
    </w:p>
    <w:p w14:paraId="61A97F9E" w14:textId="2E8AF012" w:rsidR="004143B7" w:rsidRDefault="000C07E0" w:rsidP="004143B7">
      <w:pPr>
        <w:pStyle w:val="Heading4"/>
      </w:pPr>
      <w:r>
        <w:t xml:space="preserve">That ensures conflict, debris, and </w:t>
      </w:r>
      <w:r w:rsidR="00235F30">
        <w:t>erodes</w:t>
      </w:r>
      <w:r w:rsidR="00622BFF">
        <w:t xml:space="preserve"> relations</w:t>
      </w:r>
    </w:p>
    <w:p w14:paraId="3E91C716" w14:textId="77777777" w:rsidR="004143B7" w:rsidRPr="00240D00" w:rsidRDefault="004143B7" w:rsidP="004143B7">
      <w:pPr>
        <w:rPr>
          <w:sz w:val="14"/>
        </w:rPr>
      </w:pPr>
      <w:proofErr w:type="spellStart"/>
      <w:r w:rsidRPr="00240D00">
        <w:rPr>
          <w:sz w:val="14"/>
        </w:rPr>
        <w:t>Ramin</w:t>
      </w:r>
      <w:proofErr w:type="spellEnd"/>
      <w:r w:rsidRPr="00240D00">
        <w:rPr>
          <w:sz w:val="14"/>
        </w:rPr>
        <w:t xml:space="preserve"> </w:t>
      </w:r>
      <w:proofErr w:type="spellStart"/>
      <w:r w:rsidRPr="007831F9">
        <w:rPr>
          <w:rStyle w:val="Style13ptBold"/>
        </w:rPr>
        <w:t>Skibba</w:t>
      </w:r>
      <w:proofErr w:type="spellEnd"/>
      <w:r w:rsidRPr="007831F9">
        <w:rPr>
          <w:rStyle w:val="Style13ptBold"/>
        </w:rPr>
        <w:t xml:space="preserve"> 18</w:t>
      </w:r>
      <w:r w:rsidRPr="00240D00">
        <w:rPr>
          <w:sz w:val="14"/>
        </w:rPr>
        <w:t xml:space="preserve">, science writer and astrophysicist based in Santa Cruz and San Diego., </w:t>
      </w:r>
      <w:proofErr w:type="gramStart"/>
      <w:r w:rsidRPr="00240D00">
        <w:rPr>
          <w:sz w:val="14"/>
        </w:rPr>
        <w:t>“ Mining</w:t>
      </w:r>
      <w:proofErr w:type="gramEnd"/>
      <w:r w:rsidRPr="00240D00">
        <w:rPr>
          <w:sz w:val="14"/>
        </w:rPr>
        <w:t xml:space="preserve"> in Space Could Lead to Conflicts on Earth,” Nautilus, 5-2-2018, https://nautil.us/blog/-mining-in-space-could-lead-to-conflicts-on-earth</w:t>
      </w:r>
    </w:p>
    <w:p w14:paraId="62DD5F9A" w14:textId="0D4A7FAD" w:rsidR="004143B7" w:rsidRPr="00374954" w:rsidRDefault="004143B7" w:rsidP="004143B7">
      <w:pPr>
        <w:rPr>
          <w:sz w:val="8"/>
        </w:rPr>
      </w:pPr>
      <w:r w:rsidRPr="005D155F">
        <w:rPr>
          <w:rStyle w:val="StyleUnderline"/>
        </w:rPr>
        <w:t>Space mining is no longer science fiction</w:t>
      </w:r>
      <w:r w:rsidRPr="00374954">
        <w:rPr>
          <w:sz w:val="8"/>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w:t>
      </w:r>
      <w:proofErr w:type="gramStart"/>
      <w:r w:rsidRPr="00374954">
        <w:rPr>
          <w:sz w:val="8"/>
        </w:rPr>
        <w:t>actually rather</w:t>
      </w:r>
      <w:proofErr w:type="gramEnd"/>
      <w:r w:rsidRPr="00374954">
        <w:rPr>
          <w:sz w:val="8"/>
        </w:rPr>
        <w:t xml:space="preserve"> small, so the question of whether to mine it, and in what way, hits close to home. </w:t>
      </w:r>
      <w:r w:rsidRPr="000944CC">
        <w:rPr>
          <w:rStyle w:val="StyleUnderline"/>
        </w:rPr>
        <w:t>The Space Act of 2015 authorizes the U.S. president “to facilitate the commercial exploration and utilization of space resources to meet national needs.” It’s an exciting prospect, to be sure, but also a troubling one. For one thing, it appears to violate international law</w:t>
      </w:r>
      <w:r w:rsidRPr="00374954">
        <w:rPr>
          <w:sz w:val="8"/>
        </w:rPr>
        <w:t xml:space="preserve">, according to Congressional testimony by Joanne </w:t>
      </w:r>
      <w:proofErr w:type="spellStart"/>
      <w:r w:rsidRPr="00374954">
        <w:rPr>
          <w:sz w:val="8"/>
        </w:rPr>
        <w:t>Gabrynowicz</w:t>
      </w:r>
      <w:proofErr w:type="spellEnd"/>
      <w:r w:rsidRPr="00374954">
        <w:rPr>
          <w:sz w:val="8"/>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A60F24">
        <w:rPr>
          <w:rStyle w:val="StyleUnderline"/>
        </w:rPr>
        <w:t>Major</w:t>
      </w:r>
      <w:r w:rsidRPr="00D672D9">
        <w:rPr>
          <w:rStyle w:val="StyleUnderline"/>
        </w:rPr>
        <w:t xml:space="preserve"> </w:t>
      </w:r>
      <w:r w:rsidRPr="001725C3">
        <w:rPr>
          <w:rStyle w:val="StyleUnderline"/>
          <w:highlight w:val="green"/>
        </w:rPr>
        <w:t>space-faring nations</w:t>
      </w:r>
      <w:r w:rsidRPr="00D672D9">
        <w:rPr>
          <w:rStyle w:val="StyleUnderline"/>
        </w:rPr>
        <w:t xml:space="preserve"> are not among the 16 countries party to the treaty, but they </w:t>
      </w:r>
      <w:r w:rsidRPr="001725C3">
        <w:rPr>
          <w:rStyle w:val="StyleUnderline"/>
          <w:highlight w:val="green"/>
        </w:rPr>
        <w:t>should</w:t>
      </w:r>
      <w:r w:rsidRPr="00D672D9">
        <w:rPr>
          <w:rStyle w:val="StyleUnderline"/>
        </w:rPr>
        <w:t xml:space="preserve"> arguably </w:t>
      </w:r>
      <w:r w:rsidRPr="001725C3">
        <w:rPr>
          <w:rStyle w:val="StyleUnderline"/>
          <w:highlight w:val="green"/>
        </w:rPr>
        <w:t xml:space="preserve">come to </w:t>
      </w:r>
      <w:r w:rsidRPr="005B0502">
        <w:rPr>
          <w:rStyle w:val="StyleUnderline"/>
        </w:rPr>
        <w:t xml:space="preserve">some </w:t>
      </w:r>
      <w:r w:rsidRPr="005D155F">
        <w:rPr>
          <w:rStyle w:val="StyleUnderline"/>
        </w:rPr>
        <w:t xml:space="preserve">equitable </w:t>
      </w:r>
      <w:r w:rsidRPr="001725C3">
        <w:rPr>
          <w:rStyle w:val="StyleUnderline"/>
          <w:highlight w:val="green"/>
        </w:rPr>
        <w:t xml:space="preserve">agreement, </w:t>
      </w:r>
      <w:r w:rsidRPr="00FE0DAC">
        <w:rPr>
          <w:rStyle w:val="StyleUnderline"/>
        </w:rPr>
        <w:t xml:space="preserve">since </w:t>
      </w:r>
      <w:r w:rsidRPr="008720DE">
        <w:rPr>
          <w:rStyle w:val="StyleUnderline"/>
        </w:rPr>
        <w:t xml:space="preserve">international </w:t>
      </w:r>
      <w:r w:rsidRPr="001725C3">
        <w:rPr>
          <w:rStyle w:val="StyleUnderline"/>
          <w:highlight w:val="green"/>
        </w:rPr>
        <w:t>competition over</w:t>
      </w:r>
      <w:r w:rsidRPr="00163783">
        <w:rPr>
          <w:rStyle w:val="StyleUnderline"/>
        </w:rPr>
        <w:t xml:space="preserve"> natural </w:t>
      </w:r>
      <w:r w:rsidRPr="001725C3">
        <w:rPr>
          <w:rStyle w:val="StyleUnderline"/>
          <w:highlight w:val="green"/>
        </w:rPr>
        <w:t>resources</w:t>
      </w:r>
      <w:r w:rsidRPr="00163783">
        <w:rPr>
          <w:rStyle w:val="StyleUnderline"/>
        </w:rPr>
        <w:t xml:space="preserve"> in space </w:t>
      </w:r>
      <w:r w:rsidRPr="001725C3">
        <w:rPr>
          <w:rStyle w:val="StyleUnderline"/>
          <w:highlight w:val="green"/>
        </w:rPr>
        <w:t>may</w:t>
      </w:r>
      <w:r w:rsidRPr="00163783">
        <w:rPr>
          <w:rStyle w:val="StyleUnderline"/>
        </w:rPr>
        <w:t xml:space="preserve"> very well </w:t>
      </w:r>
      <w:r w:rsidRPr="001725C3">
        <w:rPr>
          <w:rStyle w:val="StyleUnderline"/>
          <w:highlight w:val="green"/>
        </w:rPr>
        <w:t xml:space="preserve">transform into </w:t>
      </w:r>
      <w:r w:rsidRPr="001725C3">
        <w:rPr>
          <w:rStyle w:val="Emphasis"/>
          <w:highlight w:val="green"/>
        </w:rPr>
        <w:t>conflict</w:t>
      </w:r>
      <w:r w:rsidRPr="00374954">
        <w:rPr>
          <w:sz w:val="8"/>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w:t>
      </w:r>
      <w:proofErr w:type="spellStart"/>
      <w:r w:rsidRPr="00374954">
        <w:rPr>
          <w:sz w:val="8"/>
        </w:rPr>
        <w:t>platings</w:t>
      </w:r>
      <w:proofErr w:type="spellEnd"/>
      <w:r w:rsidRPr="00374954">
        <w:rPr>
          <w:sz w:val="8"/>
        </w:rPr>
        <w:t xml:space="preserve">, but it’s relatively scarce on Earth. A single giant, platinum-rich asteroid could contain as much platinum-group metals as all reserves on Earth, the Google-backed Planetary Resources claims. That’s a massive bounty. </w:t>
      </w:r>
      <w:r w:rsidRPr="00FE0DAC">
        <w:rPr>
          <w:rStyle w:val="StyleUnderline"/>
        </w:rPr>
        <w:t>As</w:t>
      </w:r>
      <w:r w:rsidRPr="00D672D9">
        <w:rPr>
          <w:rStyle w:val="StyleUnderline"/>
        </w:rPr>
        <w:t xml:space="preserve"> Planetary Resources and other U.S. and foreign </w:t>
      </w:r>
      <w:r w:rsidRPr="001725C3">
        <w:rPr>
          <w:rStyle w:val="Emphasis"/>
          <w:highlight w:val="green"/>
        </w:rPr>
        <w:t>companies scramble for control</w:t>
      </w:r>
      <w:r w:rsidRPr="00D672D9">
        <w:rPr>
          <w:rStyle w:val="StyleUnderline"/>
        </w:rPr>
        <w:t xml:space="preserve"> over these valuable space minerals, </w:t>
      </w:r>
      <w:r w:rsidRPr="001725C3">
        <w:rPr>
          <w:rStyle w:val="StyleUnderline"/>
          <w:highlight w:val="green"/>
        </w:rPr>
        <w:t xml:space="preserve">competing “land grabs” </w:t>
      </w:r>
      <w:r w:rsidRPr="00735EC8">
        <w:rPr>
          <w:rStyle w:val="StyleUnderline"/>
        </w:rPr>
        <w:t xml:space="preserve">by armed satellites </w:t>
      </w:r>
      <w:r w:rsidRPr="00FE0DAC">
        <w:rPr>
          <w:rStyle w:val="StyleUnderline"/>
        </w:rPr>
        <w:t>may come</w:t>
      </w:r>
      <w:r w:rsidRPr="00163783">
        <w:rPr>
          <w:rStyle w:val="StyleUnderline"/>
        </w:rPr>
        <w:t xml:space="preserve"> next.</w:t>
      </w:r>
      <w:r w:rsidRPr="00374954">
        <w:rPr>
          <w:sz w:val="8"/>
        </w:rPr>
        <w:t xml:space="preserve"> </w:t>
      </w:r>
      <w:r w:rsidRPr="00D672D9">
        <w:rPr>
          <w:rStyle w:val="StyleUnderline"/>
        </w:rPr>
        <w:t xml:space="preserve">Platinum-group metals in space may serve the same role as oil has on Earth, </w:t>
      </w:r>
      <w:r w:rsidRPr="000944CC">
        <w:rPr>
          <w:rStyle w:val="StyleUnderline"/>
        </w:rPr>
        <w:t xml:space="preserve">threatening to </w:t>
      </w:r>
      <w:r w:rsidRPr="001725C3">
        <w:rPr>
          <w:rStyle w:val="StyleUnderline"/>
          <w:highlight w:val="green"/>
        </w:rPr>
        <w:t xml:space="preserve">extend </w:t>
      </w:r>
      <w:r w:rsidRPr="00163783">
        <w:rPr>
          <w:rStyle w:val="StyleUnderline"/>
        </w:rPr>
        <w:t xml:space="preserve">geopolitical </w:t>
      </w:r>
      <w:r w:rsidRPr="001725C3">
        <w:rPr>
          <w:rStyle w:val="StyleUnderline"/>
          <w:highlight w:val="green"/>
        </w:rPr>
        <w:t>struggles into astropolitical ones</w:t>
      </w:r>
      <w:r w:rsidRPr="00374954">
        <w:rPr>
          <w:sz w:val="8"/>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w:t>
      </w:r>
      <w:r w:rsidRPr="00374954">
        <w:rPr>
          <w:sz w:val="8"/>
        </w:rPr>
        <w:lastRenderedPageBreak/>
        <w:t xml:space="preserve">commercial approaches for NASA’s asteroid goals, which may involve hosting DSI’s asteroid-prospecting equipment on its missions. </w:t>
      </w:r>
      <w:r w:rsidRPr="00D672D9">
        <w:rPr>
          <w:rStyle w:val="StyleUnderline"/>
        </w:rPr>
        <w:t xml:space="preserve">Like all forms of </w:t>
      </w:r>
      <w:r w:rsidRPr="00FE0DAC">
        <w:rPr>
          <w:rStyle w:val="StyleUnderline"/>
        </w:rPr>
        <w:t>mining</w:t>
      </w:r>
      <w:r w:rsidRPr="00D672D9">
        <w:rPr>
          <w:rStyle w:val="StyleUnderline"/>
        </w:rPr>
        <w:t xml:space="preserve">, </w:t>
      </w:r>
      <w:r w:rsidRPr="00A60F24">
        <w:rPr>
          <w:rStyle w:val="StyleUnderline"/>
        </w:rPr>
        <w:t xml:space="preserve">it will be </w:t>
      </w:r>
      <w:r w:rsidRPr="001725C3">
        <w:rPr>
          <w:rStyle w:val="StyleUnderline"/>
          <w:highlight w:val="green"/>
        </w:rPr>
        <w:t>dangerous</w:t>
      </w:r>
      <w:r w:rsidRPr="00374954">
        <w:rPr>
          <w:sz w:val="8"/>
        </w:rPr>
        <w:t xml:space="preserve">. If </w:t>
      </w:r>
      <w:r w:rsidRPr="001725C3">
        <w:rPr>
          <w:rStyle w:val="StyleUnderline"/>
          <w:highlight w:val="green"/>
        </w:rPr>
        <w:t>space-mining</w:t>
      </w:r>
      <w:r w:rsidRPr="00163783">
        <w:rPr>
          <w:rStyle w:val="StyleUnderline"/>
        </w:rPr>
        <w:t xml:space="preserve"> activities break up asteroids, the </w:t>
      </w:r>
      <w:r w:rsidRPr="001725C3">
        <w:rPr>
          <w:rStyle w:val="StyleUnderline"/>
          <w:highlight w:val="green"/>
        </w:rPr>
        <w:t>resulting debris could be hazardous</w:t>
      </w:r>
      <w:r w:rsidRPr="00163783">
        <w:rPr>
          <w:rStyle w:val="StyleUnderline"/>
        </w:rPr>
        <w:t xml:space="preserve"> for satellites, other spacecraft, and astronauts nearby</w:t>
      </w:r>
      <w:r w:rsidRPr="00D672D9">
        <w:rPr>
          <w:rStyle w:val="StyleUnderline"/>
        </w:rPr>
        <w:t xml:space="preserve">. </w:t>
      </w:r>
      <w:r w:rsidRPr="001725C3">
        <w:rPr>
          <w:rStyle w:val="Emphasis"/>
          <w:highlight w:val="green"/>
        </w:rPr>
        <w:t>On the other hand</w:t>
      </w:r>
      <w:r w:rsidRPr="004563B7">
        <w:rPr>
          <w:rStyle w:val="StyleUnderline"/>
        </w:rPr>
        <w:t xml:space="preserve">, in a best-case scenario, space </w:t>
      </w:r>
      <w:r w:rsidRPr="001725C3">
        <w:rPr>
          <w:rStyle w:val="Emphasis"/>
          <w:highlight w:val="green"/>
        </w:rPr>
        <w:t>mining could be</w:t>
      </w:r>
      <w:r w:rsidRPr="001725C3">
        <w:rPr>
          <w:rStyle w:val="StyleUnderline"/>
          <w:highlight w:val="green"/>
        </w:rPr>
        <w:t xml:space="preserve"> </w:t>
      </w:r>
      <w:r w:rsidRPr="00FE0DAC">
        <w:rPr>
          <w:rStyle w:val="StyleUnderline"/>
        </w:rPr>
        <w:t xml:space="preserve">environmentally </w:t>
      </w:r>
      <w:r w:rsidRPr="001725C3">
        <w:rPr>
          <w:rStyle w:val="Emphasis"/>
          <w:highlight w:val="green"/>
        </w:rPr>
        <w:t>safe</w:t>
      </w:r>
      <w:r w:rsidRPr="001725C3">
        <w:rPr>
          <w:rStyle w:val="StyleUnderline"/>
          <w:highlight w:val="green"/>
        </w:rPr>
        <w:t xml:space="preserve">, capture only necessary minerals and water, </w:t>
      </w:r>
      <w:r w:rsidRPr="00FE0DAC">
        <w:rPr>
          <w:rStyle w:val="StyleUnderline"/>
        </w:rPr>
        <w:t>and</w:t>
      </w:r>
      <w:r w:rsidRPr="00D672D9">
        <w:rPr>
          <w:rStyle w:val="StyleUnderline"/>
        </w:rPr>
        <w:t xml:space="preserve">, in the more distant future even </w:t>
      </w:r>
      <w:proofErr w:type="gramStart"/>
      <w:r w:rsidRPr="00FE0DAC">
        <w:rPr>
          <w:rStyle w:val="StyleUnderline"/>
        </w:rPr>
        <w:t>lead</w:t>
      </w:r>
      <w:proofErr w:type="gramEnd"/>
      <w:r w:rsidRPr="00FE0DAC">
        <w:rPr>
          <w:rStyle w:val="StyleUnderline"/>
        </w:rPr>
        <w:t xml:space="preserve"> to the construction of a far-flung space station</w:t>
      </w:r>
      <w:r w:rsidRPr="00D672D9">
        <w:rPr>
          <w:rStyle w:val="StyleUnderline"/>
        </w:rPr>
        <w:t xml:space="preserve"> led by NASA and other space agencies, orbiting 200 million miles from Earth and serving as both a mining depot and a pit-stop for passing spacecraft.</w:t>
      </w:r>
      <w:r w:rsidRPr="00374954">
        <w:rPr>
          <w:sz w:val="8"/>
        </w:rPr>
        <w:t xml:space="preserve"> </w:t>
      </w:r>
      <w:r w:rsidRPr="00D672D9">
        <w:rPr>
          <w:rStyle w:val="StyleUnderline"/>
        </w:rPr>
        <w:t>But it’s not clear that a pact between the commercial space mining industry and NASA would align with the public’s interest</w:t>
      </w:r>
      <w:r w:rsidRPr="00374954">
        <w:rPr>
          <w:sz w:val="8"/>
        </w:rPr>
        <w:t xml:space="preserve">. NASA’s increasing collaboration with space mining companies could distort and divert efforts previously focused on space exploration and basic </w:t>
      </w:r>
      <w:proofErr w:type="gramStart"/>
      <w:r w:rsidRPr="00374954">
        <w:rPr>
          <w:sz w:val="8"/>
        </w:rPr>
        <w:t>research, and</w:t>
      </w:r>
      <w:proofErr w:type="gramEnd"/>
      <w:r w:rsidRPr="00374954">
        <w:rPr>
          <w:sz w:val="8"/>
        </w:rPr>
        <w:t xml:space="preserve">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1725C3">
        <w:rPr>
          <w:rStyle w:val="Emphasis"/>
          <w:highlight w:val="green"/>
        </w:rPr>
        <w:t>But if</w:t>
      </w:r>
      <w:r w:rsidRPr="00D672D9">
        <w:rPr>
          <w:rStyle w:val="StyleUnderline"/>
        </w:rPr>
        <w:t xml:space="preserve"> the </w:t>
      </w:r>
      <w:r w:rsidRPr="008720DE">
        <w:rPr>
          <w:rStyle w:val="StyleUnderline"/>
        </w:rPr>
        <w:t>U.S</w:t>
      </w:r>
      <w:r w:rsidRPr="00D672D9">
        <w:rPr>
          <w:rStyle w:val="StyleUnderline"/>
        </w:rPr>
        <w:t xml:space="preserve">. and U.S.-based </w:t>
      </w:r>
      <w:r w:rsidRPr="001725C3">
        <w:rPr>
          <w:rStyle w:val="Emphasis"/>
          <w:highlight w:val="green"/>
        </w:rPr>
        <w:t>companies lay claim</w:t>
      </w:r>
      <w:r w:rsidRPr="00D672D9">
        <w:rPr>
          <w:rStyle w:val="StyleUnderline"/>
        </w:rPr>
        <w:t xml:space="preserve"> to the richest and most easily accessible prospecting sites, </w:t>
      </w:r>
      <w:r w:rsidRPr="001725C3">
        <w:rPr>
          <w:rStyle w:val="StyleUnderline"/>
          <w:highlight w:val="green"/>
        </w:rPr>
        <w:t>not allowing other companies</w:t>
      </w:r>
      <w:r w:rsidRPr="00D672D9">
        <w:rPr>
          <w:rStyle w:val="StyleUnderline"/>
        </w:rPr>
        <w:t xml:space="preserve"> and nations </w:t>
      </w:r>
      <w:r w:rsidRPr="001725C3">
        <w:rPr>
          <w:rStyle w:val="StyleUnderline"/>
          <w:highlight w:val="green"/>
        </w:rPr>
        <w:t>to share</w:t>
      </w:r>
      <w:r w:rsidRPr="00D672D9">
        <w:rPr>
          <w:rStyle w:val="StyleUnderline"/>
        </w:rPr>
        <w:t xml:space="preserve"> in the wealth</w:t>
      </w:r>
      <w:r w:rsidRPr="00374954">
        <w:rPr>
          <w:sz w:val="8"/>
        </w:rPr>
        <w:t xml:space="preserve">, </w:t>
      </w:r>
      <w:r w:rsidRPr="001725C3">
        <w:rPr>
          <w:rStyle w:val="Emphasis"/>
          <w:highlight w:val="green"/>
        </w:rPr>
        <w:t>economic and political relations could be damaged</w:t>
      </w:r>
      <w:r w:rsidRPr="00374954">
        <w:rPr>
          <w:sz w:val="8"/>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5D155F">
        <w:rPr>
          <w:rStyle w:val="StyleUnderline"/>
        </w:rPr>
        <w:t xml:space="preserve">What should happen </w:t>
      </w:r>
      <w:r w:rsidRPr="001725C3">
        <w:rPr>
          <w:rStyle w:val="StyleUnderline"/>
          <w:highlight w:val="green"/>
        </w:rPr>
        <w:t>instead</w:t>
      </w:r>
      <w:r w:rsidRPr="00D672D9">
        <w:rPr>
          <w:rStyle w:val="StyleUnderline"/>
        </w:rPr>
        <w:t xml:space="preserve">? </w:t>
      </w:r>
      <w:r w:rsidRPr="005D155F">
        <w:rPr>
          <w:rStyle w:val="StyleUnderline"/>
        </w:rPr>
        <w:t>Commercial</w:t>
      </w:r>
      <w:r w:rsidRPr="00D672D9">
        <w:rPr>
          <w:rStyle w:val="StyleUnderline"/>
        </w:rPr>
        <w:t xml:space="preserve"> space mining and science would both be served well by decoupling from each other. We should treat outer space like we do Antarct</w:t>
      </w:r>
      <w:r w:rsidRPr="00374954">
        <w:rPr>
          <w:sz w:val="8"/>
        </w:rPr>
        <w:t xml:space="preserve">ica. That icy landscape is humankind’s common heritage, where we encourage scientific investigations and conservation and forbid territorial claims. </w:t>
      </w:r>
      <w:r w:rsidRPr="001725C3">
        <w:rPr>
          <w:rStyle w:val="StyleUnderline"/>
          <w:highlight w:val="green"/>
        </w:rPr>
        <w:t>If</w:t>
      </w:r>
      <w:r w:rsidRPr="004563B7">
        <w:rPr>
          <w:rStyle w:val="StyleUnderline"/>
        </w:rPr>
        <w:t xml:space="preserve"> some </w:t>
      </w:r>
      <w:r w:rsidRPr="001725C3">
        <w:rPr>
          <w:rStyle w:val="StyleUnderline"/>
          <w:highlight w:val="green"/>
        </w:rPr>
        <w:t>organizations want to mine</w:t>
      </w:r>
      <w:r w:rsidRPr="004563B7">
        <w:rPr>
          <w:rStyle w:val="StyleUnderline"/>
        </w:rPr>
        <w:t xml:space="preserve"> asteroids, then </w:t>
      </w:r>
      <w:r w:rsidRPr="005B0502">
        <w:rPr>
          <w:rStyle w:val="StyleUnderline"/>
        </w:rPr>
        <w:t>we should</w:t>
      </w:r>
      <w:r w:rsidRPr="004563B7">
        <w:rPr>
          <w:rStyle w:val="StyleUnderline"/>
        </w:rPr>
        <w:t xml:space="preserve"> take the time to </w:t>
      </w:r>
      <w:r w:rsidRPr="00FE0DAC">
        <w:rPr>
          <w:rStyle w:val="StyleUnderline"/>
        </w:rPr>
        <w:t xml:space="preserve">develop and </w:t>
      </w:r>
      <w:r w:rsidRPr="001725C3">
        <w:rPr>
          <w:rStyle w:val="StyleUnderline"/>
          <w:highlight w:val="green"/>
        </w:rPr>
        <w:t>establish a</w:t>
      </w:r>
      <w:r w:rsidRPr="008720DE">
        <w:rPr>
          <w:rStyle w:val="StyleUnderline"/>
        </w:rPr>
        <w:t xml:space="preserve">n international </w:t>
      </w:r>
      <w:r w:rsidRPr="001725C3">
        <w:rPr>
          <w:rStyle w:val="StyleUnderline"/>
          <w:highlight w:val="green"/>
        </w:rPr>
        <w:t>framework to regulate it properly</w:t>
      </w:r>
      <w:r w:rsidRPr="00701C6E">
        <w:rPr>
          <w:rStyle w:val="StyleUnderline"/>
          <w:b/>
          <w:bCs/>
        </w:rPr>
        <w:t>.</w:t>
      </w:r>
      <w:r w:rsidRPr="00374954">
        <w:rPr>
          <w:sz w:val="8"/>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691F42BC" w14:textId="413E984C" w:rsidR="00ED780F" w:rsidRDefault="00ED780F" w:rsidP="00ED780F">
      <w:pPr>
        <w:pStyle w:val="Heading4"/>
      </w:pPr>
      <w:r>
        <w:t xml:space="preserve">Deregulated mining </w:t>
      </w:r>
      <w:r w:rsidR="002013BC">
        <w:t>is the key internal link to</w:t>
      </w:r>
      <w:r>
        <w:t xml:space="preserve"> debris </w:t>
      </w:r>
    </w:p>
    <w:p w14:paraId="6F50284B" w14:textId="77777777" w:rsidR="00ED780F" w:rsidRPr="0033443F" w:rsidRDefault="00ED780F" w:rsidP="00ED780F">
      <w:pPr>
        <w:rPr>
          <w:sz w:val="16"/>
        </w:rPr>
      </w:pPr>
      <w:r w:rsidRPr="0033443F">
        <w:rPr>
          <w:rStyle w:val="Style13ptBold"/>
        </w:rPr>
        <w:t>Sutherland 21</w:t>
      </w:r>
      <w:r w:rsidRPr="0033443F">
        <w:rPr>
          <w:sz w:val="16"/>
        </w:rPr>
        <w:t xml:space="preserve"> [Hunter Sutherland * (Spring, 2021). STUDENT NOTE: THE STAKES ARE OUT OF THIS WORLD: HOW TO FIX THE SPACE ACT OF 2015. Vermont Journal of Environmental Law, 22, 100. https://advance-lexis-com.puffin.harker.org/api/document?collection=analytical-materials&amp;id=urn:contentItem:61XM-5GF1-JGBH-B371-00000-00&amp;context=1516831.]</w:t>
      </w:r>
    </w:p>
    <w:p w14:paraId="251D1E47" w14:textId="4BE521C8" w:rsidR="00ED780F" w:rsidRPr="00ED780F" w:rsidRDefault="00ED780F" w:rsidP="00ED780F">
      <w:pPr>
        <w:rPr>
          <w:sz w:val="16"/>
        </w:rPr>
      </w:pPr>
      <w:r w:rsidRPr="00606335">
        <w:rPr>
          <w:sz w:val="16"/>
        </w:rPr>
        <w:t xml:space="preserve">In opposition to H.R. 2262, </w:t>
      </w:r>
      <w:r w:rsidRPr="00606335">
        <w:rPr>
          <w:rStyle w:val="StyleUnderline"/>
        </w:rPr>
        <w:t xml:space="preserve">Representative Donna </w:t>
      </w:r>
      <w:r w:rsidRPr="001725C3">
        <w:rPr>
          <w:rStyle w:val="StyleUnderline"/>
          <w:highlight w:val="green"/>
        </w:rPr>
        <w:t>Edwards</w:t>
      </w:r>
      <w:r w:rsidRPr="00606335">
        <w:rPr>
          <w:rStyle w:val="StyleUnderline"/>
        </w:rPr>
        <w:t xml:space="preserve"> of Maryland </w:t>
      </w:r>
      <w:r w:rsidRPr="001725C3">
        <w:rPr>
          <w:rStyle w:val="StyleUnderline"/>
          <w:highlight w:val="green"/>
        </w:rPr>
        <w:t>echoed</w:t>
      </w:r>
      <w:r w:rsidRPr="00606335">
        <w:rPr>
          <w:rStyle w:val="StyleUnderline"/>
        </w:rPr>
        <w:t xml:space="preserve"> this </w:t>
      </w:r>
      <w:r w:rsidRPr="001725C3">
        <w:rPr>
          <w:rStyle w:val="StyleUnderline"/>
          <w:highlight w:val="green"/>
        </w:rPr>
        <w:t>concern</w:t>
      </w:r>
      <w:r w:rsidRPr="00606335">
        <w:rPr>
          <w:rStyle w:val="StyleUnderline"/>
        </w:rPr>
        <w:t xml:space="preserve"> and worried </w:t>
      </w:r>
      <w:r w:rsidRPr="006A38CD">
        <w:rPr>
          <w:rStyle w:val="StyleUnderline"/>
        </w:rPr>
        <w:t>that as the</w:t>
      </w:r>
      <w:r w:rsidRPr="00606335">
        <w:rPr>
          <w:rStyle w:val="StyleUnderline"/>
        </w:rPr>
        <w:t xml:space="preserve"> Space Act stood, the aerospace </w:t>
      </w:r>
      <w:r w:rsidRPr="001725C3">
        <w:rPr>
          <w:rStyle w:val="StyleUnderline"/>
          <w:highlight w:val="green"/>
        </w:rPr>
        <w:t xml:space="preserve">industry could work </w:t>
      </w:r>
      <w:r w:rsidRPr="00606335">
        <w:rPr>
          <w:rStyle w:val="StyleUnderline"/>
        </w:rPr>
        <w:t xml:space="preserve">in a </w:t>
      </w:r>
      <w:r w:rsidRPr="001725C3">
        <w:rPr>
          <w:rStyle w:val="StyleUnderline"/>
          <w:highlight w:val="green"/>
        </w:rPr>
        <w:t xml:space="preserve">regulation-free </w:t>
      </w:r>
      <w:r w:rsidRPr="00606335">
        <w:rPr>
          <w:rStyle w:val="StyleUnderline"/>
        </w:rPr>
        <w:t xml:space="preserve">environment </w:t>
      </w:r>
      <w:r w:rsidRPr="001725C3">
        <w:rPr>
          <w:rStyle w:val="StyleUnderline"/>
          <w:highlight w:val="green"/>
        </w:rPr>
        <w:t>without</w:t>
      </w:r>
      <w:r w:rsidRPr="00606335">
        <w:rPr>
          <w:rStyle w:val="StyleUnderline"/>
        </w:rPr>
        <w:t xml:space="preserve"> any </w:t>
      </w:r>
      <w:r w:rsidRPr="001725C3">
        <w:rPr>
          <w:rStyle w:val="StyleUnderline"/>
          <w:highlight w:val="green"/>
        </w:rPr>
        <w:t>specific</w:t>
      </w:r>
      <w:r w:rsidRPr="00606335">
        <w:rPr>
          <w:rStyle w:val="StyleUnderline"/>
        </w:rPr>
        <w:t xml:space="preserve"> safety </w:t>
      </w:r>
      <w:r w:rsidRPr="001725C3">
        <w:rPr>
          <w:rStyle w:val="StyleUnderline"/>
          <w:highlight w:val="green"/>
        </w:rPr>
        <w:t>requirements</w:t>
      </w:r>
      <w:r w:rsidRPr="00606335">
        <w:rPr>
          <w:rStyle w:val="StyleUnderline"/>
        </w:rPr>
        <w:t xml:space="preserve"> until 2025. </w:t>
      </w:r>
      <w:r w:rsidRPr="00606335">
        <w:rPr>
          <w:sz w:val="16"/>
        </w:rPr>
        <w:t xml:space="preserve">137Link to the text of the note </w:t>
      </w:r>
      <w:r w:rsidRPr="001725C3">
        <w:rPr>
          <w:rStyle w:val="StyleUnderline"/>
          <w:highlight w:val="green"/>
        </w:rPr>
        <w:t xml:space="preserve">Without </w:t>
      </w:r>
      <w:r w:rsidRPr="006A38CD">
        <w:rPr>
          <w:rStyle w:val="StyleUnderline"/>
        </w:rPr>
        <w:t xml:space="preserve">safety </w:t>
      </w:r>
      <w:r w:rsidRPr="001725C3">
        <w:rPr>
          <w:rStyle w:val="StyleUnderline"/>
          <w:highlight w:val="green"/>
        </w:rPr>
        <w:t xml:space="preserve">procedures, </w:t>
      </w:r>
      <w:r w:rsidRPr="006A38CD">
        <w:rPr>
          <w:rStyle w:val="StyleUnderline"/>
        </w:rPr>
        <w:t xml:space="preserve">asteroid </w:t>
      </w:r>
      <w:r w:rsidRPr="001725C3">
        <w:rPr>
          <w:rStyle w:val="StyleUnderline"/>
          <w:highlight w:val="green"/>
        </w:rPr>
        <w:t>mining could adversely affect objects in orbit</w:t>
      </w:r>
      <w:r w:rsidRPr="00606335">
        <w:rPr>
          <w:rStyle w:val="StyleUnderline"/>
        </w:rPr>
        <w:t xml:space="preserve"> around Earth. </w:t>
      </w:r>
      <w:r w:rsidRPr="00606335">
        <w:rPr>
          <w:sz w:val="16"/>
        </w:rPr>
        <w:t xml:space="preserve">138Link to the text of the note </w:t>
      </w:r>
      <w:r w:rsidRPr="006A38CD">
        <w:rPr>
          <w:rStyle w:val="StyleUnderline"/>
        </w:rPr>
        <w:t>When the surface of an asteroid is disturbed</w:t>
      </w:r>
      <w:r w:rsidRPr="00606335">
        <w:rPr>
          <w:rStyle w:val="StyleUnderline"/>
        </w:rPr>
        <w:t xml:space="preserve">, its gravity is too </w:t>
      </w:r>
      <w:proofErr w:type="gramStart"/>
      <w:r w:rsidRPr="00606335">
        <w:rPr>
          <w:rStyle w:val="StyleUnderline"/>
        </w:rPr>
        <w:t>weak</w:t>
      </w:r>
      <w:proofErr w:type="gramEnd"/>
      <w:r w:rsidRPr="00606335">
        <w:rPr>
          <w:rStyle w:val="StyleUnderline"/>
        </w:rPr>
        <w:t xml:space="preserve"> and some surface </w:t>
      </w:r>
      <w:r w:rsidRPr="001725C3">
        <w:rPr>
          <w:rStyle w:val="StyleUnderline"/>
          <w:highlight w:val="green"/>
        </w:rPr>
        <w:t>particles</w:t>
      </w:r>
      <w:r w:rsidRPr="00606335">
        <w:rPr>
          <w:rStyle w:val="StyleUnderline"/>
        </w:rPr>
        <w:t xml:space="preserve"> could </w:t>
      </w:r>
      <w:r w:rsidRPr="001725C3">
        <w:rPr>
          <w:rStyle w:val="StyleUnderline"/>
          <w:highlight w:val="green"/>
        </w:rPr>
        <w:t>escape</w:t>
      </w:r>
      <w:r w:rsidRPr="00606335">
        <w:rPr>
          <w:rStyle w:val="StyleUnderline"/>
        </w:rPr>
        <w:t xml:space="preserve"> and settle into regions traversed by satellites in geosynchronous orbit.</w:t>
      </w:r>
      <w:r w:rsidRPr="00606335">
        <w:rPr>
          <w:sz w:val="16"/>
        </w:rPr>
        <w:t xml:space="preserve"> 139Link to the text of the </w:t>
      </w:r>
      <w:proofErr w:type="spellStart"/>
      <w:r w:rsidRPr="00606335">
        <w:rPr>
          <w:sz w:val="16"/>
        </w:rPr>
        <w:t>noteAt</w:t>
      </w:r>
      <w:proofErr w:type="spellEnd"/>
      <w:r w:rsidRPr="00606335">
        <w:rPr>
          <w:sz w:val="16"/>
        </w:rPr>
        <w:t xml:space="preserve"> first, this escaped debris would not likely present a problem, </w:t>
      </w:r>
      <w:r w:rsidRPr="00606335">
        <w:rPr>
          <w:rStyle w:val="StyleUnderline"/>
        </w:rPr>
        <w:t xml:space="preserve">but </w:t>
      </w:r>
      <w:r w:rsidRPr="001725C3">
        <w:rPr>
          <w:rStyle w:val="StyleUnderline"/>
          <w:highlight w:val="green"/>
        </w:rPr>
        <w:t>as more</w:t>
      </w:r>
      <w:r w:rsidRPr="00606335">
        <w:rPr>
          <w:rStyle w:val="StyleUnderline"/>
        </w:rPr>
        <w:t xml:space="preserve"> asteroids </w:t>
      </w:r>
      <w:r w:rsidRPr="001725C3">
        <w:rPr>
          <w:rStyle w:val="StyleUnderline"/>
          <w:highlight w:val="green"/>
        </w:rPr>
        <w:t>are mined and</w:t>
      </w:r>
      <w:r w:rsidRPr="00606335">
        <w:rPr>
          <w:rStyle w:val="StyleUnderline"/>
        </w:rPr>
        <w:t xml:space="preserve"> more </w:t>
      </w:r>
      <w:r w:rsidRPr="001725C3">
        <w:rPr>
          <w:rStyle w:val="StyleUnderline"/>
          <w:highlight w:val="green"/>
        </w:rPr>
        <w:t>satellites are launched</w:t>
      </w:r>
      <w:r w:rsidRPr="00606335">
        <w:rPr>
          <w:rStyle w:val="StyleUnderline"/>
        </w:rPr>
        <w:t xml:space="preserve">, it becomes </w:t>
      </w:r>
      <w:r w:rsidRPr="001725C3">
        <w:rPr>
          <w:rStyle w:val="StyleUnderline"/>
          <w:highlight w:val="green"/>
        </w:rPr>
        <w:t>more likely a satellite</w:t>
      </w:r>
      <w:r w:rsidRPr="00606335">
        <w:rPr>
          <w:rStyle w:val="StyleUnderline"/>
        </w:rPr>
        <w:t xml:space="preserve"> will be </w:t>
      </w:r>
      <w:r w:rsidRPr="001725C3">
        <w:rPr>
          <w:rStyle w:val="StyleUnderline"/>
          <w:highlight w:val="green"/>
        </w:rPr>
        <w:t>dangerously struck</w:t>
      </w:r>
      <w:r w:rsidRPr="00606335">
        <w:rPr>
          <w:rStyle w:val="StyleUnderline"/>
        </w:rPr>
        <w:t>.</w:t>
      </w:r>
      <w:r w:rsidRPr="00606335">
        <w:rPr>
          <w:sz w:val="16"/>
        </w:rPr>
        <w:t xml:space="preserve"> 140Link to the text of the note </w:t>
      </w:r>
      <w:r w:rsidRPr="001725C3">
        <w:rPr>
          <w:rStyle w:val="StyleUnderline"/>
          <w:highlight w:val="green"/>
        </w:rPr>
        <w:t>Without stronger guidance</w:t>
      </w:r>
      <w:r w:rsidRPr="00606335">
        <w:rPr>
          <w:rStyle w:val="StyleUnderline"/>
        </w:rPr>
        <w:t xml:space="preserve"> from the government, </w:t>
      </w:r>
      <w:r w:rsidRPr="001725C3">
        <w:rPr>
          <w:rStyle w:val="StyleUnderline"/>
          <w:highlight w:val="green"/>
        </w:rPr>
        <w:t>private entities</w:t>
      </w:r>
      <w:r w:rsidRPr="00606335">
        <w:rPr>
          <w:rStyle w:val="StyleUnderline"/>
        </w:rPr>
        <w:t xml:space="preserve"> are left to </w:t>
      </w:r>
      <w:r w:rsidRPr="001725C3">
        <w:rPr>
          <w:rStyle w:val="StyleUnderline"/>
          <w:highlight w:val="green"/>
        </w:rPr>
        <w:t>develop their own containment procedures</w:t>
      </w:r>
      <w:r w:rsidRPr="00606335">
        <w:rPr>
          <w:rStyle w:val="StyleUnderline"/>
        </w:rPr>
        <w:t xml:space="preserve"> for mining. </w:t>
      </w:r>
      <w:r w:rsidRPr="00606335">
        <w:rPr>
          <w:sz w:val="16"/>
        </w:rPr>
        <w:t xml:space="preserve">141Link to the text of the </w:t>
      </w:r>
      <w:proofErr w:type="spellStart"/>
      <w:r w:rsidRPr="00606335">
        <w:rPr>
          <w:sz w:val="16"/>
        </w:rPr>
        <w:t>noteDeep</w:t>
      </w:r>
      <w:proofErr w:type="spellEnd"/>
      <w:r w:rsidRPr="00606335">
        <w:rPr>
          <w:sz w:val="16"/>
        </w:rPr>
        <w:t xml:space="preserve"> Space Industries, a private company aiming to mine asteroids, has stated they will plan their targets to minimize the risk of debris and might bag or shroud the asteroid to prevent dust and loose stones from escaping. 142Link to the text of the note </w:t>
      </w:r>
      <w:r w:rsidRPr="00606335">
        <w:rPr>
          <w:rStyle w:val="StyleUnderline"/>
        </w:rPr>
        <w:t xml:space="preserve">However, </w:t>
      </w:r>
      <w:r w:rsidRPr="001725C3">
        <w:rPr>
          <w:rStyle w:val="StyleUnderline"/>
          <w:highlight w:val="green"/>
        </w:rPr>
        <w:t>private policies</w:t>
      </w:r>
      <w:r w:rsidRPr="00606335">
        <w:rPr>
          <w:rStyle w:val="StyleUnderline"/>
        </w:rPr>
        <w:t xml:space="preserve"> like that of Deep Space Industries </w:t>
      </w:r>
      <w:r w:rsidRPr="001725C3">
        <w:rPr>
          <w:rStyle w:val="StyleUnderline"/>
          <w:highlight w:val="green"/>
        </w:rPr>
        <w:t>are not enough to make up for the lack of guidance</w:t>
      </w:r>
      <w:r w:rsidRPr="00606335">
        <w:rPr>
          <w:rStyle w:val="StyleUnderline"/>
        </w:rPr>
        <w:t xml:space="preserve"> in the Space Act of 2015.</w:t>
      </w:r>
    </w:p>
    <w:p w14:paraId="11BD23A7" w14:textId="708B46F5" w:rsidR="002313B1" w:rsidRDefault="00F04FA8" w:rsidP="002313B1">
      <w:pPr>
        <w:pStyle w:val="Heading4"/>
      </w:pPr>
      <w:r>
        <w:t xml:space="preserve">Debris causes </w:t>
      </w:r>
      <w:r w:rsidR="00220709">
        <w:t>cascades</w:t>
      </w:r>
    </w:p>
    <w:p w14:paraId="200D78B7" w14:textId="77777777" w:rsidR="002313B1" w:rsidRPr="00240D00" w:rsidRDefault="002313B1" w:rsidP="002313B1">
      <w:pPr>
        <w:rPr>
          <w:sz w:val="14"/>
        </w:rPr>
      </w:pPr>
      <w:r w:rsidRPr="00240D00">
        <w:rPr>
          <w:sz w:val="14"/>
        </w:rPr>
        <w:t xml:space="preserve">Sarah </w:t>
      </w:r>
      <w:proofErr w:type="spellStart"/>
      <w:r w:rsidRPr="00364AB4">
        <w:rPr>
          <w:rStyle w:val="Style13ptBold"/>
        </w:rPr>
        <w:t>Scoles</w:t>
      </w:r>
      <w:proofErr w:type="spellEnd"/>
      <w:r w:rsidRPr="00364AB4">
        <w:rPr>
          <w:rStyle w:val="Style13ptBold"/>
        </w:rPr>
        <w:t xml:space="preserve"> 15</w:t>
      </w:r>
      <w:r w:rsidRPr="00240D00">
        <w:rPr>
          <w:sz w:val="14"/>
        </w:rPr>
        <w:t>, “Dust from asteroid mining spells danger for satellites,” New Scientist, 5-27-2015, https://www.newscientist.com/article/mg22630235-100-dust-from-asteroid-mining-spells-danger-for-satellites/</w:t>
      </w:r>
    </w:p>
    <w:p w14:paraId="10ECD04C" w14:textId="05FBAADA" w:rsidR="004D5F8B" w:rsidRDefault="002313B1" w:rsidP="002313B1">
      <w:pPr>
        <w:rPr>
          <w:rStyle w:val="StyleUnderline"/>
        </w:rPr>
      </w:pPr>
      <w:r w:rsidRPr="00374954">
        <w:rPr>
          <w:sz w:val="16"/>
        </w:rPr>
        <w:t xml:space="preserve">NASA chose the second option for its Asteroid Redirect Mission, which aims to pluck a boulder from an asteroid’s surface and relocate it to a stable orbit around the moon. But an asteroid’s gravity is so weak that it’s not hard for surface particles to escape into space. </w:t>
      </w:r>
      <w:r w:rsidRPr="00163783">
        <w:rPr>
          <w:rStyle w:val="StyleUnderline"/>
        </w:rPr>
        <w:t>Now</w:t>
      </w:r>
      <w:r w:rsidRPr="00F761AC">
        <w:rPr>
          <w:rStyle w:val="StyleUnderline"/>
        </w:rPr>
        <w:t xml:space="preserve"> a new model warns </w:t>
      </w:r>
      <w:r w:rsidRPr="00163783">
        <w:rPr>
          <w:rStyle w:val="StyleUnderline"/>
        </w:rPr>
        <w:t xml:space="preserve">that </w:t>
      </w:r>
      <w:r w:rsidRPr="001725C3">
        <w:rPr>
          <w:rStyle w:val="StyleUnderline"/>
          <w:highlight w:val="green"/>
        </w:rPr>
        <w:t xml:space="preserve">debris </w:t>
      </w:r>
      <w:r w:rsidRPr="00163783">
        <w:rPr>
          <w:rStyle w:val="StyleUnderline"/>
        </w:rPr>
        <w:t xml:space="preserve">shed by such transplanted rocks </w:t>
      </w:r>
      <w:r w:rsidRPr="001725C3">
        <w:rPr>
          <w:rStyle w:val="StyleUnderline"/>
          <w:highlight w:val="green"/>
        </w:rPr>
        <w:t xml:space="preserve">could intrude </w:t>
      </w:r>
      <w:r w:rsidRPr="000970C4">
        <w:rPr>
          <w:rStyle w:val="StyleUnderline"/>
        </w:rPr>
        <w:t>where</w:t>
      </w:r>
      <w:r w:rsidRPr="00163783">
        <w:rPr>
          <w:rStyle w:val="StyleUnderline"/>
        </w:rPr>
        <w:t xml:space="preserve"> many </w:t>
      </w:r>
      <w:proofErr w:type="spellStart"/>
      <w:r w:rsidRPr="001725C3">
        <w:rPr>
          <w:rStyle w:val="StyleUnderline"/>
          <w:highlight w:val="green"/>
        </w:rPr>
        <w:t>defence</w:t>
      </w:r>
      <w:proofErr w:type="spellEnd"/>
      <w:r w:rsidRPr="001725C3">
        <w:rPr>
          <w:rStyle w:val="StyleUnderline"/>
          <w:highlight w:val="green"/>
        </w:rPr>
        <w:t xml:space="preserve"> and communication satellites </w:t>
      </w:r>
      <w:r w:rsidRPr="000970C4">
        <w:rPr>
          <w:rStyle w:val="StyleUnderline"/>
        </w:rPr>
        <w:t>live</w:t>
      </w:r>
      <w:r w:rsidRPr="00374954">
        <w:rPr>
          <w:sz w:val="16"/>
        </w:rPr>
        <w:t xml:space="preserve"> – in geosynchronous orbit. According to Casey </w:t>
      </w:r>
      <w:proofErr w:type="spellStart"/>
      <w:r w:rsidRPr="00374954">
        <w:rPr>
          <w:sz w:val="16"/>
        </w:rPr>
        <w:t>Handmer</w:t>
      </w:r>
      <w:proofErr w:type="spellEnd"/>
      <w:r w:rsidRPr="00374954">
        <w:rPr>
          <w:sz w:val="16"/>
        </w:rPr>
        <w:t xml:space="preserve"> of the California Institute of Technology in Pasadena and Javier </w:t>
      </w:r>
      <w:proofErr w:type="spellStart"/>
      <w:r w:rsidRPr="00374954">
        <w:rPr>
          <w:sz w:val="16"/>
        </w:rPr>
        <w:t>Roa</w:t>
      </w:r>
      <w:proofErr w:type="spellEnd"/>
      <w:r w:rsidRPr="00374954">
        <w:rPr>
          <w:sz w:val="16"/>
        </w:rPr>
        <w:t xml:space="preserve"> of the Technical University of Madrid in Spain, </w:t>
      </w:r>
      <w:r w:rsidRPr="00364AB4">
        <w:rPr>
          <w:rStyle w:val="StyleUnderline"/>
        </w:rPr>
        <w:t>5 per cent of the escaped debris will end up in regions traversed by satellite</w:t>
      </w:r>
      <w:r w:rsidRPr="00374954">
        <w:rPr>
          <w:sz w:val="16"/>
        </w:rPr>
        <w:t>s</w:t>
      </w:r>
      <w:r w:rsidRPr="00364AB4">
        <w:rPr>
          <w:rStyle w:val="StyleUnderline"/>
        </w:rPr>
        <w:t xml:space="preserve">. </w:t>
      </w:r>
      <w:r w:rsidRPr="002A0B58">
        <w:rPr>
          <w:rStyle w:val="StyleUnderline"/>
        </w:rPr>
        <w:t>Over 10 years, it would cross geosynchronous orbit 63 times on average</w:t>
      </w:r>
      <w:r w:rsidRPr="00374954">
        <w:rPr>
          <w:sz w:val="16"/>
        </w:rPr>
        <w:t xml:space="preserve">. </w:t>
      </w:r>
      <w:r w:rsidRPr="001725C3">
        <w:rPr>
          <w:rStyle w:val="StyleUnderline"/>
          <w:highlight w:val="green"/>
        </w:rPr>
        <w:t>A satellite</w:t>
      </w:r>
      <w:r w:rsidRPr="00163783">
        <w:rPr>
          <w:rStyle w:val="StyleUnderline"/>
        </w:rPr>
        <w:t xml:space="preserve"> in the wrong spot at the wrong time </w:t>
      </w:r>
      <w:r w:rsidRPr="001725C3">
        <w:rPr>
          <w:rStyle w:val="StyleUnderline"/>
          <w:highlight w:val="green"/>
        </w:rPr>
        <w:t xml:space="preserve">will suffer a damaging high-speed collision </w:t>
      </w:r>
      <w:r w:rsidRPr="00163783">
        <w:rPr>
          <w:rStyle w:val="StyleUnderline"/>
        </w:rPr>
        <w:lastRenderedPageBreak/>
        <w:t xml:space="preserve">with that dust.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w:t>
      </w:r>
      <w:r w:rsidRPr="001725C3">
        <w:rPr>
          <w:rStyle w:val="StyleUnderline"/>
          <w:highlight w:val="green"/>
        </w:rPr>
        <w:t>rubble would increase the risk to satellites</w:t>
      </w:r>
      <w:r w:rsidRPr="00364AB4">
        <w:rPr>
          <w:rStyle w:val="StyleUnderline"/>
        </w:rPr>
        <w:t xml:space="preserve"> by more than 30 per cent</w:t>
      </w:r>
      <w:r w:rsidRPr="00374954">
        <w:rPr>
          <w:sz w:val="16"/>
        </w:rPr>
        <w:t xml:space="preserve"> (arxiv.org/abs/1505.03800). That may not have immediate consequences. But </w:t>
      </w:r>
      <w:r w:rsidRPr="00364AB4">
        <w:rPr>
          <w:rStyle w:val="StyleUnderline"/>
        </w:rPr>
        <w:t xml:space="preserve">as Earth orbits get more crowded with spent rocket stages and satellites, </w:t>
      </w:r>
      <w:r w:rsidRPr="001725C3">
        <w:rPr>
          <w:rStyle w:val="StyleUnderline"/>
          <w:highlight w:val="green"/>
        </w:rPr>
        <w:t xml:space="preserve">we </w:t>
      </w:r>
      <w:r w:rsidRPr="007046B8">
        <w:rPr>
          <w:rStyle w:val="StyleUnderline"/>
        </w:rPr>
        <w:t xml:space="preserve">will </w:t>
      </w:r>
      <w:r w:rsidRPr="001725C3">
        <w:rPr>
          <w:rStyle w:val="StyleUnderline"/>
          <w:highlight w:val="green"/>
        </w:rPr>
        <w:t>have to worry about cascades</w:t>
      </w:r>
      <w:r w:rsidRPr="00364AB4">
        <w:rPr>
          <w:rStyle w:val="StyleUnderline"/>
        </w:rPr>
        <w:t xml:space="preserve"> of collisions like the one depicted in the movie Gravity</w:t>
      </w:r>
      <w:r w:rsidRPr="00374954">
        <w:rPr>
          <w:sz w:val="16"/>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74954">
        <w:rPr>
          <w:sz w:val="16"/>
        </w:rPr>
        <w:t xml:space="preserve">. </w:t>
      </w:r>
      <w:r w:rsidRPr="00163783">
        <w:rPr>
          <w:rStyle w:val="StyleUnderline"/>
        </w:rPr>
        <w:t>“</w:t>
      </w:r>
      <w:r w:rsidRPr="001725C3">
        <w:rPr>
          <w:rStyle w:val="StyleUnderline"/>
          <w:highlight w:val="green"/>
        </w:rPr>
        <w:t xml:space="preserve">It is possible to </w:t>
      </w:r>
      <w:r w:rsidRPr="00163783">
        <w:rPr>
          <w:rStyle w:val="StyleUnderline"/>
        </w:rPr>
        <w:t xml:space="preserve">quantify and </w:t>
      </w:r>
      <w:r w:rsidRPr="001725C3">
        <w:rPr>
          <w:rStyle w:val="StyleUnderline"/>
          <w:highlight w:val="green"/>
        </w:rPr>
        <w:t xml:space="preserve">manage </w:t>
      </w:r>
      <w:r w:rsidRPr="00163783">
        <w:rPr>
          <w:rStyle w:val="StyleUnderline"/>
        </w:rPr>
        <w:t xml:space="preserve">the </w:t>
      </w:r>
      <w:r w:rsidRPr="001725C3">
        <w:rPr>
          <w:rStyle w:val="StyleUnderline"/>
          <w:highlight w:val="green"/>
        </w:rPr>
        <w:t>risk</w:t>
      </w:r>
      <w:r w:rsidRPr="001725C3">
        <w:rPr>
          <w:sz w:val="16"/>
          <w:highlight w:val="green"/>
        </w:rPr>
        <w:t xml:space="preserve">,” </w:t>
      </w:r>
      <w:r w:rsidRPr="00374954">
        <w:rPr>
          <w:sz w:val="16"/>
        </w:rPr>
        <w:t xml:space="preserve">says </w:t>
      </w:r>
      <w:proofErr w:type="spellStart"/>
      <w:r w:rsidRPr="00374954">
        <w:rPr>
          <w:sz w:val="16"/>
        </w:rPr>
        <w:t>Handmer</w:t>
      </w:r>
      <w:proofErr w:type="spellEnd"/>
      <w:r w:rsidRPr="00374954">
        <w:rPr>
          <w:sz w:val="16"/>
        </w:rPr>
        <w:t>. “</w:t>
      </w:r>
      <w:r w:rsidRPr="00163783">
        <w:rPr>
          <w:rStyle w:val="StyleUnderline"/>
        </w:rPr>
        <w:t xml:space="preserve">A few basic </w:t>
      </w:r>
      <w:r w:rsidRPr="001725C3">
        <w:rPr>
          <w:rStyle w:val="StyleUnderline"/>
          <w:highlight w:val="green"/>
        </w:rPr>
        <w:t xml:space="preserve">precautions will prevent harm due to stray </w:t>
      </w:r>
      <w:r w:rsidRPr="00163783">
        <w:rPr>
          <w:rStyle w:val="StyleUnderline"/>
        </w:rPr>
        <w:t xml:space="preserve">asteroid </w:t>
      </w:r>
      <w:r w:rsidRPr="001725C3">
        <w:rPr>
          <w:rStyle w:val="StyleUnderline"/>
          <w:highlight w:val="green"/>
        </w:rPr>
        <w:t>material.”</w:t>
      </w:r>
    </w:p>
    <w:p w14:paraId="3CF1F1C6" w14:textId="2192D205" w:rsidR="00115A0B" w:rsidRPr="00DF65BB" w:rsidRDefault="00115A0B" w:rsidP="00115A0B">
      <w:pPr>
        <w:pStyle w:val="Heading4"/>
        <w:rPr>
          <w:iCs w:val="0"/>
        </w:rPr>
      </w:pPr>
      <w:r>
        <w:t xml:space="preserve">Asteroid Clusters makes collisions </w:t>
      </w:r>
      <w:r w:rsidRPr="00977E14">
        <w:rPr>
          <w:u w:val="single"/>
        </w:rPr>
        <w:t xml:space="preserve">uniquely </w:t>
      </w:r>
      <w:r w:rsidR="0087019C" w:rsidRPr="00977E14">
        <w:rPr>
          <w:u w:val="single"/>
        </w:rPr>
        <w:t>likely,</w:t>
      </w:r>
      <w:r>
        <w:rPr>
          <w:i/>
        </w:rPr>
        <w:t xml:space="preserve"> </w:t>
      </w:r>
      <w:r>
        <w:t xml:space="preserve">and </w:t>
      </w:r>
      <w:r w:rsidRPr="00DF65BB">
        <w:t xml:space="preserve">the </w:t>
      </w:r>
      <w:r w:rsidR="007B46D2">
        <w:t>threats underrated</w:t>
      </w:r>
    </w:p>
    <w:p w14:paraId="28D513D2" w14:textId="77777777" w:rsidR="00115A0B" w:rsidRPr="00240D00" w:rsidRDefault="00115A0B" w:rsidP="00115A0B">
      <w:pPr>
        <w:rPr>
          <w:sz w:val="14"/>
        </w:rPr>
      </w:pPr>
      <w:r w:rsidRPr="00240D00">
        <w:rPr>
          <w:sz w:val="14"/>
        </w:rPr>
        <w:t xml:space="preserve">Dr. Darren </w:t>
      </w:r>
      <w:r w:rsidRPr="002C275D">
        <w:rPr>
          <w:rStyle w:val="Style13ptBold"/>
        </w:rPr>
        <w:t>McKnight 1</w:t>
      </w:r>
      <w:r>
        <w:rPr>
          <w:rStyle w:val="Style13ptBold"/>
        </w:rPr>
        <w:t>7</w:t>
      </w:r>
      <w:r w:rsidRPr="00240D00">
        <w:rPr>
          <w:sz w:val="14"/>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240D00">
        <w:rPr>
          <w:rStyle w:val="FollowedHyperlink"/>
          <w:sz w:val="14"/>
        </w:rPr>
        <w:t xml:space="preserve"> [</w:t>
      </w:r>
      <w:r w:rsidRPr="00240D00">
        <w:rPr>
          <w:sz w:val="14"/>
        </w:rPr>
        <w:t>graphics omitted]</w:t>
      </w:r>
    </w:p>
    <w:p w14:paraId="7DF50C9D" w14:textId="15D08506" w:rsidR="00115A0B" w:rsidRPr="00115A0B" w:rsidRDefault="00115A0B" w:rsidP="00115A0B">
      <w:pPr>
        <w:rPr>
          <w:sz w:val="12"/>
        </w:rPr>
      </w:pPr>
      <w:r w:rsidRPr="002C275D">
        <w:rPr>
          <w:rStyle w:val="StyleUnderline"/>
        </w:rPr>
        <w:t xml:space="preserve">In the </w:t>
      </w:r>
      <w:r w:rsidRPr="001725C3">
        <w:rPr>
          <w:rStyle w:val="StyleUnderline"/>
          <w:highlight w:val="green"/>
        </w:rPr>
        <w:t>future</w:t>
      </w:r>
      <w:r w:rsidRPr="002C275D">
        <w:rPr>
          <w:rStyle w:val="StyleUnderline"/>
        </w:rPr>
        <w:t xml:space="preserve">, this </w:t>
      </w:r>
      <w:r w:rsidRPr="001725C3">
        <w:rPr>
          <w:rStyle w:val="StyleUnderline"/>
          <w:highlight w:val="green"/>
        </w:rPr>
        <w:t xml:space="preserve">population will be </w:t>
      </w:r>
      <w:r w:rsidRPr="0052084E">
        <w:rPr>
          <w:rStyle w:val="StyleUnderline"/>
        </w:rPr>
        <w:t xml:space="preserve">added </w:t>
      </w:r>
      <w:r w:rsidRPr="007046B8">
        <w:rPr>
          <w:rStyle w:val="StyleUnderline"/>
        </w:rPr>
        <w:t xml:space="preserve">to </w:t>
      </w:r>
      <w:r w:rsidRPr="00663143">
        <w:rPr>
          <w:rStyle w:val="StyleUnderline"/>
        </w:rPr>
        <w:t xml:space="preserve">primarily </w:t>
      </w:r>
      <w:r w:rsidRPr="001725C3">
        <w:rPr>
          <w:rStyle w:val="StyleUnderline"/>
          <w:highlight w:val="green"/>
        </w:rPr>
        <w:t>from collisions between large objects</w:t>
      </w:r>
      <w:r w:rsidRPr="002C275D">
        <w:rPr>
          <w:rStyle w:val="StyleUnderline"/>
        </w:rPr>
        <w:t xml:space="preserve"> in </w:t>
      </w:r>
      <w:r w:rsidRPr="002A0B58">
        <w:rPr>
          <w:rStyle w:val="StyleUnderline"/>
        </w:rPr>
        <w:t xml:space="preserve">orbit </w:t>
      </w:r>
      <w:r w:rsidRPr="000970C4">
        <w:rPr>
          <w:rStyle w:val="StyleUnderline"/>
        </w:rPr>
        <w:t xml:space="preserve">as the number of </w:t>
      </w:r>
      <w:r w:rsidRPr="001725C3">
        <w:rPr>
          <w:rStyle w:val="Emphasis"/>
          <w:highlight w:val="green"/>
        </w:rPr>
        <w:t>LNT</w:t>
      </w:r>
      <w:r w:rsidRPr="001725C3">
        <w:rPr>
          <w:rStyle w:val="StyleUnderline"/>
          <w:highlight w:val="green"/>
        </w:rPr>
        <w:t xml:space="preserve"> </w:t>
      </w:r>
      <w:r w:rsidRPr="000970C4">
        <w:rPr>
          <w:rStyle w:val="StyleUnderline"/>
        </w:rPr>
        <w:t xml:space="preserve">produced </w:t>
      </w:r>
      <w:r w:rsidRPr="001725C3">
        <w:rPr>
          <w:rStyle w:val="StyleUnderline"/>
          <w:highlight w:val="green"/>
        </w:rPr>
        <w:t xml:space="preserve">is proportional to </w:t>
      </w:r>
      <w:r w:rsidRPr="000970C4">
        <w:rPr>
          <w:rStyle w:val="StyleUnderline"/>
        </w:rPr>
        <w:t xml:space="preserve">the </w:t>
      </w:r>
      <w:r w:rsidRPr="001725C3">
        <w:rPr>
          <w:rStyle w:val="StyleUnderline"/>
          <w:highlight w:val="green"/>
        </w:rPr>
        <w:t xml:space="preserve">mass </w:t>
      </w:r>
      <w:r w:rsidRPr="000970C4">
        <w:rPr>
          <w:rStyle w:val="StyleUnderline"/>
        </w:rPr>
        <w:t>involved</w:t>
      </w:r>
      <w:r w:rsidRPr="002C275D">
        <w:rPr>
          <w:rStyle w:val="StyleUnderline"/>
        </w:rPr>
        <w:t xml:space="preserve"> in a collision</w:t>
      </w:r>
      <w:r w:rsidRPr="00374954">
        <w:rPr>
          <w:sz w:val="12"/>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374954">
        <w:rPr>
          <w:sz w:val="12"/>
        </w:rPr>
        <w:t>all of</w:t>
      </w:r>
      <w:proofErr w:type="gramEnd"/>
      <w:r w:rsidRPr="00374954">
        <w:rPr>
          <w:sz w:val="12"/>
        </w:rPr>
        <w:t xml:space="preserve"> the mass being “involved” in the liberated debris. </w:t>
      </w:r>
      <w:r w:rsidRPr="00AE1308">
        <w:rPr>
          <w:rStyle w:val="StyleUnderline"/>
        </w:rPr>
        <w:t xml:space="preserve">However, it is likely that </w:t>
      </w:r>
      <w:r w:rsidRPr="001725C3">
        <w:rPr>
          <w:rStyle w:val="StyleUnderline"/>
          <w:highlight w:val="green"/>
        </w:rPr>
        <w:t xml:space="preserve">when </w:t>
      </w:r>
      <w:r w:rsidRPr="0052084E">
        <w:rPr>
          <w:rStyle w:val="StyleUnderline"/>
        </w:rPr>
        <w:t xml:space="preserve">two large </w:t>
      </w:r>
      <w:r w:rsidRPr="001725C3">
        <w:rPr>
          <w:rStyle w:val="StyleUnderline"/>
          <w:highlight w:val="green"/>
        </w:rPr>
        <w:t>derelicts</w:t>
      </w:r>
      <w:r w:rsidRPr="00AE1308">
        <w:rPr>
          <w:rStyle w:val="StyleUnderline"/>
        </w:rPr>
        <w:t xml:space="preserve">, either rocket bodies or payloads, </w:t>
      </w:r>
      <w:r w:rsidRPr="001725C3">
        <w:rPr>
          <w:rStyle w:val="StyleUnderline"/>
          <w:highlight w:val="green"/>
        </w:rPr>
        <w:t>collide</w:t>
      </w:r>
      <w:r w:rsidRPr="00AE1308">
        <w:rPr>
          <w:rStyle w:val="StyleUnderline"/>
        </w:rPr>
        <w:t xml:space="preserve"> with each other, then </w:t>
      </w:r>
      <w:proofErr w:type="gramStart"/>
      <w:r w:rsidRPr="001725C3">
        <w:rPr>
          <w:rStyle w:val="StyleUnderline"/>
          <w:highlight w:val="green"/>
        </w:rPr>
        <w:t xml:space="preserve">all </w:t>
      </w:r>
      <w:r w:rsidRPr="00163783">
        <w:rPr>
          <w:rStyle w:val="StyleUnderline"/>
        </w:rPr>
        <w:t>of</w:t>
      </w:r>
      <w:proofErr w:type="gramEnd"/>
      <w:r w:rsidRPr="00163783">
        <w:rPr>
          <w:rStyle w:val="StyleUnderline"/>
        </w:rPr>
        <w:t xml:space="preserve"> </w:t>
      </w:r>
      <w:r w:rsidRPr="000970C4">
        <w:rPr>
          <w:rStyle w:val="StyleUnderline"/>
        </w:rPr>
        <w:t xml:space="preserve">the mass </w:t>
      </w:r>
      <w:r w:rsidRPr="001725C3">
        <w:rPr>
          <w:rStyle w:val="StyleUnderline"/>
          <w:highlight w:val="green"/>
        </w:rPr>
        <w:t>will be involved</w:t>
      </w:r>
      <w:r w:rsidRPr="00AE1308">
        <w:rPr>
          <w:rStyle w:val="StyleUnderline"/>
        </w:rPr>
        <w:t xml:space="preserve"> due to the likely direct physical interaction between the mass</w:t>
      </w:r>
      <w:r w:rsidRPr="00374954">
        <w:rPr>
          <w:sz w:val="12"/>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1725C3">
        <w:rPr>
          <w:rStyle w:val="StyleUnderline"/>
          <w:highlight w:val="green"/>
        </w:rPr>
        <w:t xml:space="preserve">Our ability to </w:t>
      </w:r>
      <w:r w:rsidRPr="007046B8">
        <w:rPr>
          <w:rStyle w:val="StyleUnderline"/>
        </w:rPr>
        <w:t>model</w:t>
      </w:r>
      <w:r w:rsidRPr="00AE1308">
        <w:rPr>
          <w:rStyle w:val="StyleUnderline"/>
        </w:rPr>
        <w:t xml:space="preserve"> and </w:t>
      </w:r>
      <w:r w:rsidRPr="001725C3">
        <w:rPr>
          <w:rStyle w:val="StyleUnderline"/>
          <w:highlight w:val="green"/>
        </w:rPr>
        <w:t>predict</w:t>
      </w:r>
      <w:r w:rsidRPr="00AE1308">
        <w:rPr>
          <w:rStyle w:val="StyleUnderline"/>
        </w:rPr>
        <w:t xml:space="preserve"> the </w:t>
      </w:r>
      <w:r w:rsidRPr="00374954">
        <w:rPr>
          <w:sz w:val="12"/>
        </w:rPr>
        <w:t>rate of</w:t>
      </w:r>
      <w:r w:rsidRPr="00163783">
        <w:rPr>
          <w:rStyle w:val="StyleUnderline"/>
        </w:rPr>
        <w:t xml:space="preserve"> </w:t>
      </w:r>
      <w:r w:rsidRPr="001725C3">
        <w:rPr>
          <w:rStyle w:val="StyleUnderline"/>
          <w:highlight w:val="green"/>
        </w:rPr>
        <w:t>collisions is based</w:t>
      </w:r>
      <w:r w:rsidRPr="00AE1308">
        <w:rPr>
          <w:rStyle w:val="StyleUnderline"/>
        </w:rPr>
        <w:t xml:space="preserve"> empirically </w:t>
      </w:r>
      <w:r w:rsidRPr="001725C3">
        <w:rPr>
          <w:rStyle w:val="StyleUnderline"/>
          <w:highlight w:val="green"/>
        </w:rPr>
        <w:t>upon</w:t>
      </w:r>
      <w:r w:rsidRPr="00AE1308">
        <w:rPr>
          <w:rStyle w:val="StyleUnderline"/>
        </w:rPr>
        <w:t xml:space="preserve"> only </w:t>
      </w:r>
      <w:r w:rsidRPr="001725C3">
        <w:rPr>
          <w:rStyle w:val="StyleUnderline"/>
          <w:highlight w:val="green"/>
        </w:rPr>
        <w:t>one</w:t>
      </w:r>
      <w:r w:rsidRPr="00AE1308">
        <w:rPr>
          <w:rStyle w:val="StyleUnderline"/>
        </w:rPr>
        <w:t xml:space="preserve"> catastrophic accidental collision </w:t>
      </w:r>
      <w:r w:rsidRPr="001725C3">
        <w:rPr>
          <w:rStyle w:val="StyleUnderline"/>
          <w:highlight w:val="green"/>
        </w:rPr>
        <w:t>event and</w:t>
      </w:r>
      <w:r w:rsidRPr="00AE1308">
        <w:rPr>
          <w:rStyle w:val="StyleUnderline"/>
        </w:rPr>
        <w:t xml:space="preserve"> a model developed on </w:t>
      </w:r>
      <w:r w:rsidRPr="001725C3">
        <w:rPr>
          <w:rStyle w:val="StyleUnderline"/>
          <w:highlight w:val="green"/>
        </w:rPr>
        <w:t>the</w:t>
      </w:r>
      <w:r w:rsidRPr="00AE1308">
        <w:rPr>
          <w:rStyle w:val="StyleUnderline"/>
        </w:rPr>
        <w:t xml:space="preserve"> kinetic theory of gases (</w:t>
      </w:r>
      <w:r w:rsidRPr="001725C3">
        <w:rPr>
          <w:rStyle w:val="StyleUnderline"/>
          <w:highlight w:val="green"/>
        </w:rPr>
        <w:t>KTG</w:t>
      </w:r>
      <w:r w:rsidRPr="00374954">
        <w:rPr>
          <w:sz w:val="12"/>
        </w:rPr>
        <w:t xml:space="preserve">). </w:t>
      </w:r>
      <w:r w:rsidRPr="00F761AC">
        <w:rPr>
          <w:rStyle w:val="StyleUnderline"/>
        </w:rPr>
        <w:t xml:space="preserve">However, </w:t>
      </w:r>
      <w:r w:rsidRPr="001725C3">
        <w:rPr>
          <w:rStyle w:val="StyleUnderline"/>
          <w:highlight w:val="green"/>
        </w:rPr>
        <w:t>clusters</w:t>
      </w:r>
      <w:r w:rsidRPr="007D222E">
        <w:rPr>
          <w:rStyle w:val="StyleUnderline"/>
        </w:rPr>
        <w:t xml:space="preserve"> </w:t>
      </w:r>
      <w:r w:rsidRPr="00163783">
        <w:rPr>
          <w:rStyle w:val="StyleUnderline"/>
        </w:rPr>
        <w:t>of massive objects</w:t>
      </w:r>
      <w:r w:rsidRPr="007D222E">
        <w:rPr>
          <w:rStyle w:val="StyleUnderline"/>
        </w:rPr>
        <w:t xml:space="preserve"> that have identical inclinations plus similar and overlapping apogees/perigees </w:t>
      </w:r>
      <w:r w:rsidRPr="0038263E">
        <w:rPr>
          <w:rStyle w:val="StyleUnderline"/>
        </w:rPr>
        <w:t xml:space="preserve">may indeed </w:t>
      </w:r>
      <w:r w:rsidRPr="001725C3">
        <w:rPr>
          <w:rStyle w:val="Emphasis"/>
          <w:highlight w:val="green"/>
        </w:rPr>
        <w:t xml:space="preserve">have a greater probability </w:t>
      </w:r>
      <w:r w:rsidRPr="00663143">
        <w:rPr>
          <w:rStyle w:val="Emphasis"/>
        </w:rPr>
        <w:t xml:space="preserve">of collision </w:t>
      </w:r>
      <w:r w:rsidRPr="001725C3">
        <w:rPr>
          <w:rStyle w:val="Emphasis"/>
          <w:highlight w:val="green"/>
        </w:rPr>
        <w:t>than predicted</w:t>
      </w:r>
      <w:r w:rsidRPr="001725C3">
        <w:rPr>
          <w:rStyle w:val="StyleUnderline"/>
          <w:highlight w:val="green"/>
        </w:rPr>
        <w:t xml:space="preserve"> </w:t>
      </w:r>
      <w:r w:rsidRPr="00DB0C3B">
        <w:rPr>
          <w:rStyle w:val="StyleUnderline"/>
        </w:rPr>
        <w:t>by</w:t>
      </w:r>
      <w:r w:rsidRPr="007D222E">
        <w:rPr>
          <w:rStyle w:val="StyleUnderline"/>
        </w:rPr>
        <w:t xml:space="preserve"> the KTG-based algorithms </w:t>
      </w:r>
      <w:r w:rsidRPr="0038263E">
        <w:rPr>
          <w:rStyle w:val="StyleUnderline"/>
        </w:rPr>
        <w:t xml:space="preserve">as </w:t>
      </w:r>
      <w:r w:rsidRPr="00663143">
        <w:rPr>
          <w:rStyle w:val="StyleUnderline"/>
        </w:rPr>
        <w:t xml:space="preserve">they are </w:t>
      </w:r>
      <w:r w:rsidRPr="001725C3">
        <w:rPr>
          <w:rStyle w:val="StyleUnderline"/>
          <w:highlight w:val="green"/>
        </w:rPr>
        <w:t>not randomly distributed and their orbit</w:t>
      </w:r>
      <w:r w:rsidRPr="002A0B58">
        <w:rPr>
          <w:rStyle w:val="StyleUnderline"/>
        </w:rPr>
        <w:t xml:space="preserve">al element evolution (e.g., change in right ascension of ascending node and argument of perigee) </w:t>
      </w:r>
      <w:r w:rsidRPr="001725C3">
        <w:rPr>
          <w:rStyle w:val="StyleUnderline"/>
          <w:highlight w:val="green"/>
        </w:rPr>
        <w:t>is</w:t>
      </w:r>
      <w:r w:rsidRPr="002A0B58">
        <w:rPr>
          <w:rStyle w:val="StyleUnderline"/>
        </w:rPr>
        <w:t xml:space="preserve"> also </w:t>
      </w:r>
      <w:r w:rsidRPr="001725C3">
        <w:rPr>
          <w:rStyle w:val="StyleUnderline"/>
          <w:highlight w:val="green"/>
        </w:rPr>
        <w:t>similar</w:t>
      </w:r>
      <w:r w:rsidRPr="00374954">
        <w:rPr>
          <w:sz w:val="12"/>
        </w:rPr>
        <w:t xml:space="preserve">. </w:t>
      </w:r>
      <w:r w:rsidRPr="002A0B58">
        <w:rPr>
          <w:rStyle w:val="StyleUnderline"/>
        </w:rPr>
        <w:t xml:space="preserve">It is hypothesized that </w:t>
      </w:r>
      <w:r w:rsidRPr="001725C3">
        <w:rPr>
          <w:rStyle w:val="StyleUnderline"/>
          <w:highlight w:val="green"/>
        </w:rPr>
        <w:t>these</w:t>
      </w:r>
      <w:r w:rsidRPr="002A0B58">
        <w:rPr>
          <w:rStyle w:val="StyleUnderline"/>
        </w:rPr>
        <w:t xml:space="preserve"> similarities could result in resonances of </w:t>
      </w:r>
      <w:r w:rsidRPr="0038263E">
        <w:rPr>
          <w:rStyle w:val="StyleUnderline"/>
        </w:rPr>
        <w:t xml:space="preserve">collision </w:t>
      </w:r>
      <w:r w:rsidRPr="00663143">
        <w:rPr>
          <w:rStyle w:val="StyleUnderline"/>
        </w:rPr>
        <w:t>dynamics</w:t>
      </w:r>
      <w:r w:rsidRPr="002A0B58">
        <w:rPr>
          <w:rStyle w:val="StyleUnderline"/>
        </w:rPr>
        <w:t xml:space="preserve"> that </w:t>
      </w:r>
      <w:r w:rsidRPr="0038263E">
        <w:rPr>
          <w:rStyle w:val="StyleUnderline"/>
        </w:rPr>
        <w:t xml:space="preserve">may </w:t>
      </w:r>
      <w:r w:rsidRPr="001725C3">
        <w:rPr>
          <w:rStyle w:val="StyleUnderline"/>
          <w:highlight w:val="green"/>
        </w:rPr>
        <w:t>lead to larger probability of collision</w:t>
      </w:r>
      <w:r w:rsidRPr="00163783">
        <w:rPr>
          <w:rStyle w:val="StyleUnderline"/>
        </w:rPr>
        <w:t xml:space="preserve"> values </w:t>
      </w:r>
      <w:r w:rsidRPr="001725C3">
        <w:rPr>
          <w:rStyle w:val="StyleUnderline"/>
          <w:highlight w:val="green"/>
        </w:rPr>
        <w:t>than predicted with current algorithms</w:t>
      </w:r>
      <w:r w:rsidRPr="00374954">
        <w:rPr>
          <w:sz w:val="12"/>
        </w:rPr>
        <w:t xml:space="preserve">. </w:t>
      </w:r>
      <w:r w:rsidRPr="002A0B58">
        <w:rPr>
          <w:rStyle w:val="StyleUnderline"/>
        </w:rPr>
        <w:t xml:space="preserve">The not well-known fact is that many of </w:t>
      </w:r>
      <w:r w:rsidRPr="00163783">
        <w:rPr>
          <w:rStyle w:val="StyleUnderline"/>
        </w:rPr>
        <w:t xml:space="preserve">the </w:t>
      </w:r>
      <w:r w:rsidRPr="001725C3">
        <w:rPr>
          <w:rStyle w:val="StyleUnderline"/>
          <w:highlight w:val="green"/>
        </w:rPr>
        <w:t xml:space="preserve">most </w:t>
      </w:r>
      <w:r w:rsidRPr="0038263E">
        <w:rPr>
          <w:rStyle w:val="StyleUnderline"/>
        </w:rPr>
        <w:t xml:space="preserve">massive </w:t>
      </w:r>
      <w:r w:rsidRPr="001725C3">
        <w:rPr>
          <w:rStyle w:val="StyleUnderline"/>
          <w:highlight w:val="green"/>
        </w:rPr>
        <w:t>objects are</w:t>
      </w:r>
      <w:r w:rsidRPr="007046B8">
        <w:rPr>
          <w:rStyle w:val="StyleUnderline"/>
        </w:rPr>
        <w:t xml:space="preserve"> in </w:t>
      </w:r>
      <w:r w:rsidRPr="001725C3">
        <w:rPr>
          <w:rStyle w:val="StyleUnderline"/>
          <w:highlight w:val="green"/>
        </w:rPr>
        <w:t>tightly clumped</w:t>
      </w:r>
      <w:r w:rsidRPr="007046B8">
        <w:rPr>
          <w:rStyle w:val="StyleUnderline"/>
        </w:rPr>
        <w:t xml:space="preserve"> clusters that will likely produce </w:t>
      </w:r>
      <w:r w:rsidRPr="00163783">
        <w:rPr>
          <w:rStyle w:val="StyleUnderline"/>
        </w:rPr>
        <w:t>greater probability</w:t>
      </w:r>
      <w:r w:rsidRPr="000D2F86">
        <w:rPr>
          <w:rStyle w:val="StyleUnderline"/>
        </w:rPr>
        <w:t xml:space="preserve"> of collision than estimated by the KTG approach</w:t>
      </w:r>
      <w:r w:rsidRPr="00374954">
        <w:rPr>
          <w:sz w:val="12"/>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63143">
        <w:rPr>
          <w:rStyle w:val="StyleUnderline"/>
        </w:rPr>
        <w:t xml:space="preserve">This table of clusters represents well </w:t>
      </w:r>
      <w:r w:rsidRPr="001725C3">
        <w:rPr>
          <w:rStyle w:val="StyleUnderline"/>
          <w:highlight w:val="green"/>
        </w:rPr>
        <w:t xml:space="preserve">over 50% of </w:t>
      </w:r>
      <w:r w:rsidRPr="00745FA8">
        <w:rPr>
          <w:rStyle w:val="StyleUnderline"/>
        </w:rPr>
        <w:t>the total</w:t>
      </w:r>
      <w:r w:rsidRPr="000D2F86">
        <w:rPr>
          <w:rStyle w:val="StyleUnderline"/>
        </w:rPr>
        <w:t xml:space="preserve"> derelict </w:t>
      </w:r>
      <w:r w:rsidRPr="001725C3">
        <w:rPr>
          <w:rStyle w:val="StyleUnderline"/>
          <w:highlight w:val="green"/>
        </w:rPr>
        <w:t>mass</w:t>
      </w:r>
      <w:r w:rsidRPr="000D2F86">
        <w:rPr>
          <w:rStyle w:val="StyleUnderline"/>
        </w:rPr>
        <w:t xml:space="preserve"> in LEO</w:t>
      </w:r>
      <w:r w:rsidRPr="00374954">
        <w:rPr>
          <w:sz w:val="12"/>
        </w:rPr>
        <w:t xml:space="preserve">. </w:t>
      </w:r>
      <w:r w:rsidRPr="0038263E">
        <w:rPr>
          <w:rStyle w:val="StyleUnderline"/>
        </w:rPr>
        <w:t>However</w:t>
      </w:r>
      <w:r w:rsidRPr="001725C3">
        <w:rPr>
          <w:rStyle w:val="StyleUnderline"/>
          <w:highlight w:val="green"/>
        </w:rPr>
        <w:t>, no one is</w:t>
      </w:r>
      <w:r w:rsidRPr="000D2F86">
        <w:rPr>
          <w:rStyle w:val="StyleUnderline"/>
        </w:rPr>
        <w:t xml:space="preserve"> currently </w:t>
      </w:r>
      <w:r w:rsidRPr="001725C3">
        <w:rPr>
          <w:rStyle w:val="StyleUnderline"/>
          <w:highlight w:val="green"/>
        </w:rPr>
        <w:t>monitoring these</w:t>
      </w:r>
      <w:r w:rsidRPr="000D2F86">
        <w:rPr>
          <w:rStyle w:val="StyleUnderline"/>
        </w:rPr>
        <w:t xml:space="preserve"> potential </w:t>
      </w:r>
      <w:r w:rsidRPr="00663143">
        <w:rPr>
          <w:rStyle w:val="StyleUnderline"/>
        </w:rPr>
        <w:t>events</w:t>
      </w:r>
      <w:r w:rsidRPr="00374954">
        <w:rPr>
          <w:sz w:val="12"/>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374954">
        <w:rPr>
          <w:sz w:val="12"/>
        </w:rPr>
        <w:t>JSpOC</w:t>
      </w:r>
      <w:proofErr w:type="spellEnd"/>
      <w:r w:rsidRPr="00374954">
        <w:rPr>
          <w:sz w:val="12"/>
        </w:rPr>
        <w:t xml:space="preserve">. I have been monitoring the interaction dynamics between the SL-16 population in the 820- 865km altitude region for the last nine months. </w:t>
      </w:r>
    </w:p>
    <w:p w14:paraId="0A5D076C" w14:textId="43F371BC" w:rsidR="0006218E" w:rsidRPr="00DF65BB" w:rsidRDefault="006A38CD" w:rsidP="0006218E">
      <w:pPr>
        <w:pStyle w:val="Heading4"/>
        <w:rPr>
          <w:rFonts w:cs="Arial"/>
          <w:u w:val="single"/>
        </w:rPr>
      </w:pPr>
      <w:r>
        <w:rPr>
          <w:rFonts w:cs="Arial"/>
        </w:rPr>
        <w:t>That collapses s</w:t>
      </w:r>
      <w:r w:rsidR="0006218E">
        <w:rPr>
          <w:rFonts w:cs="Arial"/>
        </w:rPr>
        <w:t xml:space="preserve">atellites key to </w:t>
      </w:r>
      <w:r w:rsidR="0006218E">
        <w:rPr>
          <w:rFonts w:cs="Arial"/>
          <w:u w:val="single"/>
        </w:rPr>
        <w:t>environmental</w:t>
      </w:r>
      <w:r w:rsidR="0006218E">
        <w:rPr>
          <w:rFonts w:cs="Arial"/>
        </w:rPr>
        <w:t xml:space="preserve"> monitoring – </w:t>
      </w:r>
      <w:r>
        <w:rPr>
          <w:rFonts w:cs="Arial"/>
        </w:rPr>
        <w:t>Extinction</w:t>
      </w:r>
    </w:p>
    <w:p w14:paraId="2DF260D3" w14:textId="77777777" w:rsidR="0006218E" w:rsidRPr="00240D00" w:rsidRDefault="0006218E" w:rsidP="0006218E">
      <w:pPr>
        <w:rPr>
          <w:sz w:val="14"/>
        </w:rPr>
      </w:pPr>
      <w:r w:rsidRPr="00240D00">
        <w:rPr>
          <w:sz w:val="14"/>
        </w:rPr>
        <w:t xml:space="preserve">Ben </w:t>
      </w:r>
      <w:r w:rsidRPr="00367B77">
        <w:rPr>
          <w:rStyle w:val="Style13ptBold"/>
        </w:rPr>
        <w:t>Biggs 18</w:t>
      </w:r>
      <w:r w:rsidRPr="00240D00">
        <w:rPr>
          <w:sz w:val="14"/>
        </w:rPr>
        <w:t xml:space="preserve">, PhD Researcher in Computer Vision and Deep Learning at the University of Cambridge, “How Satellites Can Protect Planet Earth </w:t>
      </w:r>
      <w:proofErr w:type="gramStart"/>
      <w:r w:rsidRPr="00240D00">
        <w:rPr>
          <w:sz w:val="14"/>
        </w:rPr>
        <w:t>From</w:t>
      </w:r>
      <w:proofErr w:type="gramEnd"/>
      <w:r w:rsidRPr="00240D00">
        <w:rPr>
          <w:sz w:val="14"/>
        </w:rPr>
        <w:t xml:space="preserve"> Disaster”, </w:t>
      </w:r>
      <w:proofErr w:type="spellStart"/>
      <w:r w:rsidRPr="00240D00">
        <w:rPr>
          <w:sz w:val="14"/>
        </w:rPr>
        <w:t>HowItWorks</w:t>
      </w:r>
      <w:proofErr w:type="spellEnd"/>
      <w:r w:rsidRPr="00240D00">
        <w:rPr>
          <w:sz w:val="14"/>
        </w:rPr>
        <w:t xml:space="preserve"> Daily, 12/22/2018, https://www.howitworksdaily.com/how-satellites-can-protect-planet-earth-from-disaster/</w:t>
      </w:r>
    </w:p>
    <w:p w14:paraId="22D617D5" w14:textId="35A6E994" w:rsidR="0006218E" w:rsidRPr="0006218E" w:rsidRDefault="0006218E" w:rsidP="002313B1">
      <w:pPr>
        <w:rPr>
          <w:szCs w:val="18"/>
          <w:u w:val="single"/>
        </w:rPr>
      </w:pPr>
      <w:r w:rsidRPr="00374954">
        <w:rPr>
          <w:sz w:val="12"/>
          <w:szCs w:val="18"/>
        </w:rPr>
        <w:t xml:space="preserve">It might not look it, but </w:t>
      </w:r>
      <w:r w:rsidRPr="001725C3">
        <w:rPr>
          <w:rStyle w:val="Emphasis"/>
          <w:highlight w:val="green"/>
        </w:rPr>
        <w:t>our planet is</w:t>
      </w:r>
      <w:r w:rsidRPr="006D1640">
        <w:rPr>
          <w:rStyle w:val="Emphasis"/>
        </w:rPr>
        <w:t xml:space="preserve"> </w:t>
      </w:r>
      <w:r w:rsidRPr="00374954">
        <w:rPr>
          <w:sz w:val="12"/>
        </w:rPr>
        <w:t>a</w:t>
      </w:r>
      <w:r w:rsidRPr="006D1640">
        <w:rPr>
          <w:rStyle w:val="Emphasis"/>
        </w:rPr>
        <w:t xml:space="preserve"> </w:t>
      </w:r>
      <w:r w:rsidRPr="001725C3">
        <w:rPr>
          <w:rStyle w:val="Emphasis"/>
          <w:highlight w:val="green"/>
        </w:rPr>
        <w:t>fragile</w:t>
      </w:r>
      <w:r w:rsidRPr="006D1640">
        <w:rPr>
          <w:rStyle w:val="Emphasis"/>
        </w:rPr>
        <w:t xml:space="preserve"> </w:t>
      </w:r>
      <w:r w:rsidRPr="00374954">
        <w:rPr>
          <w:sz w:val="12"/>
        </w:rPr>
        <w:t>place.</w:t>
      </w:r>
      <w:r w:rsidRPr="006D1640">
        <w:rPr>
          <w:rStyle w:val="Emphasis"/>
        </w:rPr>
        <w:t xml:space="preserve"> </w:t>
      </w:r>
      <w:r w:rsidRPr="001725C3">
        <w:rPr>
          <w:rStyle w:val="Emphasis"/>
          <w:highlight w:val="green"/>
        </w:rPr>
        <w:t>A delicate balance</w:t>
      </w:r>
      <w:r w:rsidRPr="00367B77">
        <w:rPr>
          <w:rStyle w:val="StyleUnderline"/>
        </w:rPr>
        <w:t xml:space="preserve"> of pressure, temperature and gases </w:t>
      </w:r>
      <w:r w:rsidRPr="001725C3">
        <w:rPr>
          <w:rStyle w:val="Emphasis"/>
          <w:highlight w:val="green"/>
        </w:rPr>
        <w:t>keeps us alive</w:t>
      </w:r>
      <w:r w:rsidRPr="00374954">
        <w:rPr>
          <w:sz w:val="12"/>
          <w:szCs w:val="18"/>
        </w:rPr>
        <w:t xml:space="preserve">, as our atmosphere lets in enough heat for us to thrive – but not too much that we get too toasty. For many years our planet has looked after itself with ease. </w:t>
      </w:r>
      <w:r w:rsidRPr="00374954">
        <w:rPr>
          <w:sz w:val="12"/>
        </w:rPr>
        <w:t>Now, with humans</w:t>
      </w:r>
      <w:r w:rsidRPr="00374954">
        <w:rPr>
          <w:sz w:val="12"/>
          <w:szCs w:val="18"/>
        </w:rPr>
        <w:t xml:space="preserve"> on the scene, </w:t>
      </w:r>
      <w:r w:rsidRPr="001725C3">
        <w:rPr>
          <w:rStyle w:val="StyleUnderline"/>
          <w:highlight w:val="green"/>
        </w:rPr>
        <w:t xml:space="preserve">things are changing </w:t>
      </w:r>
      <w:r w:rsidRPr="00DB0C3B">
        <w:rPr>
          <w:rStyle w:val="StyleUnderline"/>
        </w:rPr>
        <w:t>more than ever</w:t>
      </w:r>
      <w:r w:rsidRPr="0038263E">
        <w:rPr>
          <w:rStyle w:val="StyleUnderline"/>
        </w:rPr>
        <w:t xml:space="preserve">, </w:t>
      </w:r>
      <w:r w:rsidRPr="00B50AA2">
        <w:rPr>
          <w:rStyle w:val="StyleUnderline"/>
        </w:rPr>
        <w:t xml:space="preserve">from </w:t>
      </w:r>
      <w:r w:rsidRPr="001725C3">
        <w:rPr>
          <w:rStyle w:val="StyleUnderline"/>
          <w:highlight w:val="green"/>
        </w:rPr>
        <w:t xml:space="preserve">climate change </w:t>
      </w:r>
      <w:r w:rsidRPr="00B50AA2">
        <w:rPr>
          <w:rStyle w:val="StyleUnderline"/>
        </w:rPr>
        <w:t>to</w:t>
      </w:r>
      <w:r w:rsidRPr="00745FA8">
        <w:rPr>
          <w:rStyle w:val="StyleUnderline"/>
        </w:rPr>
        <w:t xml:space="preserve"> </w:t>
      </w:r>
      <w:r w:rsidRPr="00163783">
        <w:rPr>
          <w:rStyle w:val="StyleUnderline"/>
        </w:rPr>
        <w:t xml:space="preserve">mass </w:t>
      </w:r>
      <w:r w:rsidRPr="0038263E">
        <w:rPr>
          <w:rStyle w:val="StyleUnderline"/>
        </w:rPr>
        <w:t>deforestation.</w:t>
      </w:r>
      <w:r w:rsidRPr="001725C3">
        <w:rPr>
          <w:rStyle w:val="StyleUnderline"/>
          <w:highlight w:val="green"/>
        </w:rPr>
        <w:t xml:space="preserve"> If our planet is</w:t>
      </w:r>
      <w:r w:rsidRPr="00163783">
        <w:rPr>
          <w:rStyle w:val="StyleUnderline"/>
        </w:rPr>
        <w:t xml:space="preserve"> </w:t>
      </w:r>
      <w:r w:rsidRPr="002865A9">
        <w:rPr>
          <w:rStyle w:val="StyleUnderline"/>
        </w:rPr>
        <w:t xml:space="preserve">going </w:t>
      </w:r>
      <w:r w:rsidRPr="001725C3">
        <w:rPr>
          <w:rStyle w:val="StyleUnderline"/>
          <w:highlight w:val="green"/>
        </w:rPr>
        <w:t>to survive</w:t>
      </w:r>
      <w:r w:rsidRPr="002865A9">
        <w:rPr>
          <w:rStyle w:val="StyleUnderline"/>
        </w:rPr>
        <w:t xml:space="preserve"> long into the </w:t>
      </w:r>
      <w:proofErr w:type="gramStart"/>
      <w:r w:rsidRPr="002865A9">
        <w:rPr>
          <w:rStyle w:val="StyleUnderline"/>
        </w:rPr>
        <w:lastRenderedPageBreak/>
        <w:t>future</w:t>
      </w:r>
      <w:proofErr w:type="gramEnd"/>
      <w:r w:rsidRPr="002865A9">
        <w:rPr>
          <w:rStyle w:val="StyleUnderline"/>
        </w:rPr>
        <w:t xml:space="preserve"> </w:t>
      </w:r>
      <w:r w:rsidRPr="001725C3">
        <w:rPr>
          <w:rStyle w:val="StyleUnderline"/>
          <w:highlight w:val="green"/>
        </w:rPr>
        <w:t xml:space="preserve">it’s going to need </w:t>
      </w:r>
      <w:r w:rsidRPr="0038263E">
        <w:rPr>
          <w:rStyle w:val="StyleUnderline"/>
        </w:rPr>
        <w:t xml:space="preserve">our </w:t>
      </w:r>
      <w:r w:rsidRPr="001725C3">
        <w:rPr>
          <w:rStyle w:val="StyleUnderline"/>
          <w:highlight w:val="green"/>
        </w:rPr>
        <w:t>help.</w:t>
      </w:r>
      <w:r w:rsidRPr="002865A9">
        <w:rPr>
          <w:rStyle w:val="StyleUnderline"/>
        </w:rPr>
        <w:t xml:space="preserve"> </w:t>
      </w:r>
      <w:r w:rsidRPr="001725C3">
        <w:rPr>
          <w:rStyle w:val="StyleUnderline"/>
          <w:highlight w:val="green"/>
        </w:rPr>
        <w:t>Fortunately, we’ve got</w:t>
      </w:r>
      <w:r w:rsidRPr="002865A9">
        <w:rPr>
          <w:rStyle w:val="StyleUnderline"/>
        </w:rPr>
        <w:t xml:space="preserve"> plenty of </w:t>
      </w:r>
      <w:r w:rsidRPr="0038263E">
        <w:rPr>
          <w:rStyle w:val="StyleUnderline"/>
        </w:rPr>
        <w:t xml:space="preserve">missions that are working for the benefit of our world already. Using </w:t>
      </w:r>
      <w:r w:rsidRPr="001725C3">
        <w:rPr>
          <w:rStyle w:val="Emphasis"/>
          <w:highlight w:val="green"/>
        </w:rPr>
        <w:t>observation sat</w:t>
      </w:r>
      <w:r w:rsidRPr="006D1640">
        <w:rPr>
          <w:rStyle w:val="Emphasis"/>
        </w:rPr>
        <w:t>ellite</w:t>
      </w:r>
      <w:r w:rsidRPr="001725C3">
        <w:rPr>
          <w:rStyle w:val="Emphasis"/>
          <w:highlight w:val="green"/>
        </w:rPr>
        <w:t>s</w:t>
      </w:r>
      <w:r w:rsidRPr="00367B77">
        <w:rPr>
          <w:rStyle w:val="StyleUnderline"/>
        </w:rPr>
        <w:t xml:space="preserve"> in orbit, scientists have been </w:t>
      </w:r>
      <w:r w:rsidRPr="001725C3">
        <w:rPr>
          <w:rStyle w:val="StyleUnderline"/>
          <w:highlight w:val="green"/>
        </w:rPr>
        <w:t>monitoring Earth</w:t>
      </w:r>
      <w:r w:rsidRPr="00367B77">
        <w:rPr>
          <w:rStyle w:val="StyleUnderline"/>
        </w:rPr>
        <w:t xml:space="preserve"> for decades, </w:t>
      </w:r>
      <w:r w:rsidRPr="001725C3">
        <w:rPr>
          <w:rStyle w:val="StyleUnderline"/>
          <w:highlight w:val="green"/>
        </w:rPr>
        <w:t xml:space="preserve">watching </w:t>
      </w:r>
      <w:r w:rsidRPr="00745FA8">
        <w:rPr>
          <w:rStyle w:val="StyleUnderline"/>
        </w:rPr>
        <w:t>how the planet</w:t>
      </w:r>
      <w:r w:rsidRPr="00367B77">
        <w:rPr>
          <w:rStyle w:val="StyleUnderline"/>
        </w:rPr>
        <w:t xml:space="preserve"> pulsates and </w:t>
      </w:r>
      <w:r w:rsidRPr="001725C3">
        <w:rPr>
          <w:rStyle w:val="StyleUnderline"/>
          <w:highlight w:val="green"/>
        </w:rPr>
        <w:t>changes</w:t>
      </w:r>
      <w:r w:rsidRPr="00367B77">
        <w:rPr>
          <w:rStyle w:val="StyleUnderline"/>
        </w:rPr>
        <w:t xml:space="preserve"> over time. From orbit </w:t>
      </w:r>
      <w:r w:rsidRPr="001725C3">
        <w:rPr>
          <w:rStyle w:val="StyleUnderline"/>
          <w:highlight w:val="green"/>
        </w:rPr>
        <w:t>we can watch</w:t>
      </w:r>
      <w:r w:rsidRPr="00367B77">
        <w:rPr>
          <w:rStyle w:val="StyleUnderline"/>
        </w:rPr>
        <w:t xml:space="preserve"> how </w:t>
      </w:r>
      <w:r w:rsidRPr="001725C3">
        <w:rPr>
          <w:rStyle w:val="StyleUnderline"/>
          <w:highlight w:val="green"/>
        </w:rPr>
        <w:t xml:space="preserve">species </w:t>
      </w:r>
      <w:r w:rsidRPr="00745FA8">
        <w:rPr>
          <w:rStyle w:val="StyleUnderline"/>
        </w:rPr>
        <w:t>migrate</w:t>
      </w:r>
      <w:r w:rsidRPr="001725C3">
        <w:rPr>
          <w:rStyle w:val="StyleUnderline"/>
          <w:highlight w:val="green"/>
        </w:rPr>
        <w:t xml:space="preserve">, identify </w:t>
      </w:r>
      <w:r w:rsidRPr="00B50AA2">
        <w:rPr>
          <w:rStyle w:val="StyleUnderline"/>
        </w:rPr>
        <w:t xml:space="preserve">and </w:t>
      </w:r>
      <w:r w:rsidRPr="001725C3">
        <w:rPr>
          <w:rStyle w:val="StyleUnderline"/>
          <w:highlight w:val="green"/>
        </w:rPr>
        <w:t>predict</w:t>
      </w:r>
      <w:r w:rsidRPr="00367B77">
        <w:rPr>
          <w:rStyle w:val="StyleUnderline"/>
        </w:rPr>
        <w:t xml:space="preserve"> environmental </w:t>
      </w:r>
      <w:r w:rsidRPr="001725C3">
        <w:rPr>
          <w:rStyle w:val="StyleUnderline"/>
          <w:highlight w:val="green"/>
        </w:rPr>
        <w:t>changes and</w:t>
      </w:r>
      <w:r w:rsidRPr="00367B77">
        <w:rPr>
          <w:rStyle w:val="StyleUnderline"/>
        </w:rPr>
        <w:t xml:space="preserve"> even </w:t>
      </w:r>
      <w:r w:rsidRPr="001725C3">
        <w:rPr>
          <w:rStyle w:val="StyleUnderline"/>
          <w:highlight w:val="green"/>
        </w:rPr>
        <w:t>fix problems</w:t>
      </w:r>
      <w:r w:rsidRPr="00374954">
        <w:rPr>
          <w:sz w:val="12"/>
          <w:szCs w:val="18"/>
        </w:rPr>
        <w:t xml:space="preserve">. </w:t>
      </w:r>
      <w:r w:rsidRPr="004C41AB">
        <w:rPr>
          <w:rStyle w:val="StyleUnderline"/>
        </w:rPr>
        <w:t xml:space="preserve">A great example of this was the global effort to </w:t>
      </w:r>
      <w:r w:rsidRPr="00163783">
        <w:rPr>
          <w:rStyle w:val="StyleUnderline"/>
        </w:rPr>
        <w:t>repair a hole in the ozone</w:t>
      </w:r>
      <w:r w:rsidRPr="004C41AB">
        <w:rPr>
          <w:rStyle w:val="StyleUnderline"/>
        </w:rPr>
        <w:t xml:space="preserve"> above the Antarctic</w:t>
      </w:r>
      <w:r w:rsidRPr="00367B77">
        <w:rPr>
          <w:rStyle w:val="StyleUnderline"/>
        </w:rPr>
        <w:t xml:space="preserve"> back in 1987</w:t>
      </w:r>
      <w:r w:rsidRPr="00374954">
        <w:rPr>
          <w:sz w:val="12"/>
          <w:szCs w:val="18"/>
        </w:rPr>
        <w:t xml:space="preserve">. Two years prior, </w:t>
      </w:r>
      <w:r w:rsidRPr="00367B77">
        <w:rPr>
          <w:rStyle w:val="StyleUnderline"/>
        </w:rPr>
        <w:t>scientists</w:t>
      </w:r>
      <w:r w:rsidRPr="00374954">
        <w:rPr>
          <w:sz w:val="12"/>
          <w:szCs w:val="18"/>
        </w:rPr>
        <w:t xml:space="preserve"> had </w:t>
      </w:r>
      <w:r w:rsidRPr="00367B77">
        <w:rPr>
          <w:rStyle w:val="StyleUnderline"/>
        </w:rPr>
        <w:t>discovered that</w:t>
      </w:r>
      <w:r w:rsidRPr="00374954">
        <w:rPr>
          <w:sz w:val="12"/>
          <w:szCs w:val="18"/>
        </w:rPr>
        <w:t xml:space="preserve"> chemicals known as chlorofluorocarbons (</w:t>
      </w:r>
      <w:r w:rsidRPr="00367B77">
        <w:rPr>
          <w:rStyle w:val="StyleUnderline"/>
        </w:rPr>
        <w:t>CFCs</w:t>
      </w:r>
      <w:r w:rsidRPr="00374954">
        <w:rPr>
          <w:sz w:val="12"/>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74954">
        <w:rPr>
          <w:sz w:val="12"/>
          <w:szCs w:val="18"/>
        </w:rPr>
        <w:t xml:space="preserve"> the </w:t>
      </w:r>
      <w:r w:rsidRPr="00367B77">
        <w:rPr>
          <w:rStyle w:val="StyleUnderline"/>
        </w:rPr>
        <w:t>use</w:t>
      </w:r>
      <w:r w:rsidRPr="00374954">
        <w:rPr>
          <w:sz w:val="12"/>
          <w:szCs w:val="18"/>
        </w:rPr>
        <w:t xml:space="preserve"> of CFC </w:t>
      </w:r>
      <w:r w:rsidRPr="00367B77">
        <w:rPr>
          <w:rStyle w:val="StyleUnderline"/>
        </w:rPr>
        <w:t>as part of the Montreal Protocol. In</w:t>
      </w:r>
      <w:r w:rsidRPr="00374954">
        <w:rPr>
          <w:sz w:val="12"/>
          <w:szCs w:val="18"/>
        </w:rPr>
        <w:t xml:space="preserve"> early </w:t>
      </w:r>
      <w:r w:rsidRPr="00367B77">
        <w:rPr>
          <w:rStyle w:val="StyleUnderline"/>
        </w:rPr>
        <w:t>2018, NASA announced that</w:t>
      </w:r>
      <w:r w:rsidRPr="00374954">
        <w:rPr>
          <w:sz w:val="12"/>
          <w:szCs w:val="18"/>
        </w:rPr>
        <w:t xml:space="preserve"> its </w:t>
      </w:r>
      <w:r w:rsidRPr="00367B77">
        <w:rPr>
          <w:rStyle w:val="StyleUnderline"/>
        </w:rPr>
        <w:t>Aura</w:t>
      </w:r>
      <w:r w:rsidRPr="00374954">
        <w:rPr>
          <w:sz w:val="12"/>
          <w:szCs w:val="18"/>
        </w:rPr>
        <w:t xml:space="preserve"> satellite had </w:t>
      </w:r>
      <w:r w:rsidRPr="00367B77">
        <w:rPr>
          <w:rStyle w:val="StyleUnderline"/>
        </w:rPr>
        <w:t>watched the hole successfully close</w:t>
      </w:r>
      <w:r w:rsidRPr="00374954">
        <w:rPr>
          <w:sz w:val="12"/>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74954">
        <w:rPr>
          <w:sz w:val="12"/>
          <w:szCs w:val="18"/>
        </w:rPr>
        <w:t>programme</w:t>
      </w:r>
      <w:proofErr w:type="spellEnd"/>
      <w:r w:rsidRPr="00374954">
        <w:rPr>
          <w:sz w:val="12"/>
          <w:szCs w:val="18"/>
        </w:rPr>
        <w:t xml:space="preserve">, which began in 1997, has seen NASA launch missions and instruments into orbit. This has included the groundbreaking </w:t>
      </w:r>
      <w:r w:rsidRPr="00367B77">
        <w:rPr>
          <w:rStyle w:val="StyleUnderline"/>
        </w:rPr>
        <w:t>Landsat</w:t>
      </w:r>
      <w:r w:rsidRPr="00374954">
        <w:rPr>
          <w:sz w:val="12"/>
          <w:szCs w:val="18"/>
        </w:rPr>
        <w:t xml:space="preserve"> series of </w:t>
      </w:r>
      <w:r w:rsidRPr="00367B77">
        <w:rPr>
          <w:rStyle w:val="StyleUnderline"/>
        </w:rPr>
        <w:t>satellites</w:t>
      </w:r>
      <w:r w:rsidRPr="00374954">
        <w:rPr>
          <w:sz w:val="12"/>
          <w:szCs w:val="18"/>
        </w:rPr>
        <w:t xml:space="preserve">, which have </w:t>
      </w:r>
      <w:r w:rsidRPr="00367B77">
        <w:rPr>
          <w:rStyle w:val="StyleUnderline"/>
        </w:rPr>
        <w:t>provided surface images of the whole globe</w:t>
      </w:r>
      <w:r w:rsidRPr="00374954">
        <w:rPr>
          <w:sz w:val="12"/>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74954">
        <w:rPr>
          <w:sz w:val="12"/>
          <w:szCs w:val="18"/>
        </w:rPr>
        <w:t>programme’s</w:t>
      </w:r>
      <w:proofErr w:type="spellEnd"/>
      <w:r w:rsidRPr="00374954">
        <w:rPr>
          <w:sz w:val="12"/>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74954">
        <w:rPr>
          <w:sz w:val="12"/>
          <w:szCs w:val="18"/>
        </w:rPr>
        <w:t xml:space="preserve">. The European Space Agency </w:t>
      </w:r>
      <w:r w:rsidRPr="00367B77">
        <w:rPr>
          <w:rStyle w:val="StyleUnderline"/>
        </w:rPr>
        <w:t>(ESA) runs</w:t>
      </w:r>
      <w:r w:rsidRPr="00374954">
        <w:rPr>
          <w:sz w:val="12"/>
          <w:szCs w:val="18"/>
        </w:rPr>
        <w:t xml:space="preserve"> the </w:t>
      </w:r>
      <w:r w:rsidRPr="00367B77">
        <w:rPr>
          <w:rStyle w:val="StyleUnderline"/>
        </w:rPr>
        <w:t>Copernicus</w:t>
      </w:r>
      <w:r w:rsidRPr="00374954">
        <w:rPr>
          <w:sz w:val="12"/>
          <w:szCs w:val="18"/>
        </w:rPr>
        <w:t xml:space="preserve"> project, billed as </w:t>
      </w:r>
      <w:r w:rsidRPr="00367B77">
        <w:rPr>
          <w:rStyle w:val="StyleUnderline"/>
        </w:rPr>
        <w:t>the world’s largest single Earth observation campaign</w:t>
      </w:r>
      <w:r w:rsidRPr="00374954">
        <w:rPr>
          <w:sz w:val="12"/>
          <w:szCs w:val="18"/>
        </w:rPr>
        <w:t xml:space="preserve">. Previously known as the Global Monitoring for Environment and Security (GMES) </w:t>
      </w:r>
      <w:proofErr w:type="spellStart"/>
      <w:r w:rsidRPr="00374954">
        <w:rPr>
          <w:sz w:val="12"/>
          <w:szCs w:val="18"/>
        </w:rPr>
        <w:t>programme</w:t>
      </w:r>
      <w:proofErr w:type="spellEnd"/>
      <w:r w:rsidRPr="00374954">
        <w:rPr>
          <w:sz w:val="12"/>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74954">
        <w:rPr>
          <w:sz w:val="12"/>
          <w:szCs w:val="18"/>
        </w:rPr>
        <w:t>behaviour</w:t>
      </w:r>
      <w:proofErr w:type="spellEnd"/>
      <w:r w:rsidRPr="00374954">
        <w:rPr>
          <w:sz w:val="12"/>
          <w:szCs w:val="18"/>
        </w:rPr>
        <w:t xml:space="preserve"> and health of the oceans, but it has a wide range of abilities. It flies </w:t>
      </w:r>
      <w:proofErr w:type="gramStart"/>
      <w:r w:rsidRPr="00374954">
        <w:rPr>
          <w:sz w:val="12"/>
          <w:szCs w:val="18"/>
        </w:rPr>
        <w:t>in formation</w:t>
      </w:r>
      <w:proofErr w:type="gramEnd"/>
      <w:r w:rsidRPr="00374954">
        <w:rPr>
          <w:sz w:val="12"/>
          <w:szCs w:val="18"/>
        </w:rPr>
        <w:t xml:space="preserve"> with its predecessor, Sentinel-3A, and together the two of them can provide global data for Earth across an entire day. The </w:t>
      </w:r>
      <w:r w:rsidRPr="001725C3">
        <w:rPr>
          <w:rStyle w:val="StyleUnderline"/>
          <w:highlight w:val="green"/>
        </w:rPr>
        <w:t>sat</w:t>
      </w:r>
      <w:r w:rsidRPr="00367B77">
        <w:rPr>
          <w:rStyle w:val="StyleUnderline"/>
        </w:rPr>
        <w:t>ellite</w:t>
      </w:r>
      <w:r w:rsidRPr="001725C3">
        <w:rPr>
          <w:rStyle w:val="StyleUnderline"/>
          <w:highlight w:val="green"/>
        </w:rPr>
        <w:t>s</w:t>
      </w:r>
      <w:r w:rsidRPr="00374954">
        <w:rPr>
          <w:sz w:val="12"/>
          <w:szCs w:val="18"/>
        </w:rPr>
        <w:t xml:space="preserve"> can </w:t>
      </w:r>
      <w:r w:rsidRPr="001725C3">
        <w:rPr>
          <w:rStyle w:val="StyleUnderline"/>
          <w:highlight w:val="green"/>
        </w:rPr>
        <w:t>measure</w:t>
      </w:r>
      <w:r w:rsidRPr="00374954">
        <w:rPr>
          <w:sz w:val="12"/>
          <w:szCs w:val="18"/>
        </w:rPr>
        <w:t xml:space="preserve"> the </w:t>
      </w:r>
      <w:r w:rsidRPr="001725C3">
        <w:rPr>
          <w:rStyle w:val="StyleUnderline"/>
          <w:highlight w:val="green"/>
        </w:rPr>
        <w:t>temperature over oceans</w:t>
      </w:r>
      <w:r w:rsidRPr="00374954">
        <w:rPr>
          <w:sz w:val="12"/>
          <w:szCs w:val="18"/>
        </w:rPr>
        <w:t xml:space="preserve">, as well as the </w:t>
      </w:r>
      <w:proofErr w:type="spellStart"/>
      <w:r w:rsidRPr="00374954">
        <w:rPr>
          <w:sz w:val="12"/>
          <w:szCs w:val="18"/>
        </w:rPr>
        <w:t>colour</w:t>
      </w:r>
      <w:proofErr w:type="spellEnd"/>
      <w:r w:rsidRPr="00374954">
        <w:rPr>
          <w:sz w:val="12"/>
          <w:szCs w:val="18"/>
        </w:rPr>
        <w:t xml:space="preserve"> and height of the sea. </w:t>
      </w:r>
      <w:r w:rsidRPr="00367B77">
        <w:rPr>
          <w:rStyle w:val="StyleUnderline"/>
        </w:rPr>
        <w:t>They can</w:t>
      </w:r>
      <w:r w:rsidRPr="00374954">
        <w:rPr>
          <w:sz w:val="12"/>
          <w:szCs w:val="18"/>
        </w:rPr>
        <w:t xml:space="preserve"> also </w:t>
      </w:r>
      <w:r w:rsidRPr="001725C3">
        <w:rPr>
          <w:rStyle w:val="StyleUnderline"/>
          <w:highlight w:val="green"/>
        </w:rPr>
        <w:t>monitor</w:t>
      </w:r>
      <w:r w:rsidRPr="00367B77">
        <w:rPr>
          <w:rStyle w:val="StyleUnderline"/>
        </w:rPr>
        <w:t xml:space="preserve"> </w:t>
      </w:r>
      <w:r w:rsidRPr="001725C3">
        <w:rPr>
          <w:rStyle w:val="StyleUnderline"/>
          <w:highlight w:val="green"/>
        </w:rPr>
        <w:t>wildfires</w:t>
      </w:r>
      <w:r w:rsidRPr="00374954">
        <w:rPr>
          <w:sz w:val="12"/>
          <w:szCs w:val="18"/>
        </w:rPr>
        <w:t xml:space="preserve"> from space, </w:t>
      </w:r>
      <w:r w:rsidRPr="00367B77">
        <w:rPr>
          <w:rStyle w:val="StyleUnderline"/>
        </w:rPr>
        <w:t>check</w:t>
      </w:r>
      <w:r w:rsidRPr="00374954">
        <w:rPr>
          <w:sz w:val="12"/>
          <w:szCs w:val="18"/>
        </w:rPr>
        <w:t xml:space="preserve"> the health of </w:t>
      </w:r>
      <w:r w:rsidRPr="00367B77">
        <w:rPr>
          <w:rStyle w:val="StyleUnderline"/>
        </w:rPr>
        <w:t>vegetation and map the way</w:t>
      </w:r>
      <w:r w:rsidRPr="00374954">
        <w:rPr>
          <w:sz w:val="12"/>
          <w:szCs w:val="18"/>
        </w:rPr>
        <w:t xml:space="preserve"> that </w:t>
      </w:r>
      <w:r w:rsidRPr="00367B77">
        <w:rPr>
          <w:rStyle w:val="StyleUnderline"/>
        </w:rPr>
        <w:t>land is being used around the world. And there are more</w:t>
      </w:r>
      <w:r w:rsidRPr="00374954">
        <w:rPr>
          <w:sz w:val="12"/>
          <w:szCs w:val="18"/>
        </w:rPr>
        <w:t xml:space="preserve"> Sentinel </w:t>
      </w:r>
      <w:r w:rsidRPr="00367B77">
        <w:rPr>
          <w:rStyle w:val="StyleUnderline"/>
        </w:rPr>
        <w:t>satellites on the way</w:t>
      </w:r>
      <w:r w:rsidRPr="00374954">
        <w:rPr>
          <w:sz w:val="12"/>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74954">
        <w:rPr>
          <w:sz w:val="12"/>
          <w:szCs w:val="18"/>
        </w:rPr>
        <w:t>isthe</w:t>
      </w:r>
      <w:proofErr w:type="spellEnd"/>
      <w:r w:rsidRPr="00374954">
        <w:rPr>
          <w:sz w:val="12"/>
          <w:szCs w:val="18"/>
        </w:rPr>
        <w:t xml:space="preserve"> “most ambitious Earth observation </w:t>
      </w:r>
      <w:proofErr w:type="spellStart"/>
      <w:r w:rsidRPr="00374954">
        <w:rPr>
          <w:sz w:val="12"/>
          <w:szCs w:val="18"/>
        </w:rPr>
        <w:t>programme</w:t>
      </w:r>
      <w:proofErr w:type="spellEnd"/>
      <w:r w:rsidRPr="00374954">
        <w:rPr>
          <w:sz w:val="12"/>
          <w:szCs w:val="18"/>
        </w:rPr>
        <w:t xml:space="preserve"> to date,” one that will provide accurate and timely data on the environment, climate change and more</w:t>
      </w:r>
      <w:r w:rsidRPr="00374954">
        <w:rPr>
          <w:sz w:val="12"/>
        </w:rPr>
        <w:t xml:space="preserve">. </w:t>
      </w:r>
      <w:proofErr w:type="gramStart"/>
      <w:r w:rsidRPr="00DB0C3B">
        <w:rPr>
          <w:rStyle w:val="StyleUnderline"/>
        </w:rPr>
        <w:t>All of</w:t>
      </w:r>
      <w:proofErr w:type="gramEnd"/>
      <w:r w:rsidRPr="00DB0C3B">
        <w:rPr>
          <w:rStyle w:val="StyleUnderline"/>
        </w:rPr>
        <w:t xml:space="preserve"> this </w:t>
      </w:r>
      <w:r w:rsidRPr="001725C3">
        <w:rPr>
          <w:rStyle w:val="StyleUnderline"/>
          <w:highlight w:val="green"/>
        </w:rPr>
        <w:t xml:space="preserve">data </w:t>
      </w:r>
      <w:r w:rsidRPr="00DB0C3B">
        <w:rPr>
          <w:rStyle w:val="StyleUnderline"/>
        </w:rPr>
        <w:t>is</w:t>
      </w:r>
      <w:r w:rsidRPr="00BB1634">
        <w:rPr>
          <w:rStyle w:val="StyleUnderline"/>
        </w:rPr>
        <w:t xml:space="preserve"> </w:t>
      </w:r>
      <w:r w:rsidRPr="001725C3">
        <w:rPr>
          <w:rStyle w:val="StyleUnderline"/>
          <w:highlight w:val="green"/>
        </w:rPr>
        <w:t xml:space="preserve">vital for directing </w:t>
      </w:r>
      <w:r w:rsidRPr="00745FA8">
        <w:rPr>
          <w:u w:val="single"/>
        </w:rPr>
        <w:t>climate</w:t>
      </w:r>
      <w:r w:rsidRPr="001725C3">
        <w:rPr>
          <w:rStyle w:val="StyleUnderline"/>
          <w:highlight w:val="green"/>
        </w:rPr>
        <w:t xml:space="preserve"> policy and </w:t>
      </w:r>
      <w:r w:rsidRPr="0038263E">
        <w:rPr>
          <w:rStyle w:val="StyleUnderline"/>
        </w:rPr>
        <w:t>other</w:t>
      </w:r>
      <w:r w:rsidRPr="00163783">
        <w:rPr>
          <w:rStyle w:val="StyleUnderline"/>
        </w:rPr>
        <w:t xml:space="preserve"> human </w:t>
      </w:r>
      <w:r w:rsidRPr="001725C3">
        <w:rPr>
          <w:rStyle w:val="StyleUnderline"/>
          <w:highlight w:val="green"/>
        </w:rPr>
        <w:t>activities on Earth</w:t>
      </w:r>
      <w:r w:rsidRPr="00367B77">
        <w:rPr>
          <w:rStyle w:val="StyleUnderline"/>
        </w:rPr>
        <w:t>. By observing our planet around the clock from space we can see the direct effect that humans are having on it</w:t>
      </w:r>
      <w:r w:rsidRPr="00374954">
        <w:rPr>
          <w:sz w:val="12"/>
        </w:rPr>
        <w:t>.</w:t>
      </w:r>
      <w:r w:rsidRPr="00367B77">
        <w:rPr>
          <w:rStyle w:val="StyleUnderline"/>
        </w:rPr>
        <w:t xml:space="preserve"> </w:t>
      </w:r>
      <w:r w:rsidRPr="00374954">
        <w:rPr>
          <w:sz w:val="12"/>
          <w:szCs w:val="18"/>
        </w:rPr>
        <w:t xml:space="preserve">These are not the only climate-monitoring missions run by NASA and the ESA. The former has </w:t>
      </w:r>
      <w:proofErr w:type="gramStart"/>
      <w:r w:rsidRPr="00374954">
        <w:rPr>
          <w:sz w:val="12"/>
          <w:szCs w:val="18"/>
        </w:rPr>
        <w:t>a number of</w:t>
      </w:r>
      <w:proofErr w:type="gramEnd"/>
      <w:r w:rsidRPr="00374954">
        <w:rPr>
          <w:sz w:val="12"/>
          <w:szCs w:val="18"/>
        </w:rPr>
        <w:t xml:space="preserve"> other missions, including the Deep Space Climate Observatory, which observes the sunlit side of Earth. The latter has eight missions on the books in its Earth Explorer </w:t>
      </w:r>
      <w:proofErr w:type="spellStart"/>
      <w:r w:rsidRPr="00374954">
        <w:rPr>
          <w:sz w:val="12"/>
          <w:szCs w:val="18"/>
        </w:rPr>
        <w:t>programme</w:t>
      </w:r>
      <w:proofErr w:type="spellEnd"/>
      <w:r w:rsidRPr="00374954">
        <w:rPr>
          <w:sz w:val="12"/>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74954">
        <w:rPr>
          <w:sz w:val="12"/>
          <w:szCs w:val="18"/>
        </w:rPr>
        <w:t xml:space="preserve"> of the world </w:t>
      </w:r>
      <w:r w:rsidRPr="00367B77">
        <w:rPr>
          <w:rStyle w:val="StyleUnderline"/>
        </w:rPr>
        <w:t>came together to sign</w:t>
      </w:r>
      <w:r w:rsidRPr="00374954">
        <w:rPr>
          <w:sz w:val="12"/>
          <w:szCs w:val="18"/>
        </w:rPr>
        <w:t xml:space="preserve"> the </w:t>
      </w:r>
      <w:r w:rsidRPr="00163783">
        <w:rPr>
          <w:rStyle w:val="StyleUnderline"/>
        </w:rPr>
        <w:t>Paris</w:t>
      </w:r>
      <w:r w:rsidRPr="00374954">
        <w:rPr>
          <w:sz w:val="12"/>
          <w:szCs w:val="18"/>
        </w:rPr>
        <w:t xml:space="preserve"> Climate Agreement, </w:t>
      </w:r>
      <w:r w:rsidRPr="00745FA8">
        <w:rPr>
          <w:rStyle w:val="StyleUnderline"/>
        </w:rPr>
        <w:t>a global effort to reduce</w:t>
      </w:r>
      <w:r w:rsidRPr="00374954">
        <w:rPr>
          <w:sz w:val="12"/>
          <w:szCs w:val="18"/>
        </w:rPr>
        <w:t xml:space="preserve"> carbon </w:t>
      </w:r>
      <w:r w:rsidRPr="00745FA8">
        <w:rPr>
          <w:rStyle w:val="StyleUnderline"/>
        </w:rPr>
        <w:t>emissions to prevent</w:t>
      </w:r>
      <w:r w:rsidRPr="00374954">
        <w:rPr>
          <w:sz w:val="12"/>
          <w:szCs w:val="18"/>
        </w:rPr>
        <w:t xml:space="preserve"> the global average </w:t>
      </w:r>
      <w:r w:rsidRPr="00745FA8">
        <w:rPr>
          <w:rStyle w:val="StyleUnderline"/>
        </w:rPr>
        <w:t>temperature rising by two degrees</w:t>
      </w:r>
      <w:r w:rsidRPr="00374954">
        <w:rPr>
          <w:sz w:val="12"/>
          <w:szCs w:val="18"/>
        </w:rPr>
        <w:t xml:space="preserve"> Celsius above pre-industrial levels. </w:t>
      </w:r>
      <w:r w:rsidRPr="00745FA8">
        <w:rPr>
          <w:rStyle w:val="StyleUnderline"/>
        </w:rPr>
        <w:t>While the US later</w:t>
      </w:r>
      <w:r w:rsidRPr="00374954">
        <w:rPr>
          <w:sz w:val="12"/>
          <w:szCs w:val="18"/>
        </w:rPr>
        <w:t xml:space="preserve"> infamously </w:t>
      </w:r>
      <w:r w:rsidRPr="00745FA8">
        <w:rPr>
          <w:rStyle w:val="StyleUnderline"/>
        </w:rPr>
        <w:t>reneged</w:t>
      </w:r>
      <w:r w:rsidRPr="00374954">
        <w:rPr>
          <w:sz w:val="12"/>
          <w:szCs w:val="18"/>
        </w:rPr>
        <w:t xml:space="preserve"> from this agreement, </w:t>
      </w:r>
      <w:r w:rsidRPr="00745FA8">
        <w:rPr>
          <w:rStyle w:val="StyleUnderline"/>
        </w:rPr>
        <w:t xml:space="preserve">it was proof that </w:t>
      </w:r>
      <w:r w:rsidRPr="001725C3">
        <w:rPr>
          <w:rStyle w:val="StyleUnderline"/>
          <w:highlight w:val="green"/>
        </w:rPr>
        <w:t>with</w:t>
      </w:r>
      <w:r w:rsidRPr="00374954">
        <w:rPr>
          <w:sz w:val="12"/>
          <w:szCs w:val="18"/>
        </w:rPr>
        <w:t xml:space="preserve"> enough level-headed minds, minds that can see the </w:t>
      </w:r>
      <w:r w:rsidRPr="001725C3">
        <w:rPr>
          <w:rStyle w:val="StyleUnderline"/>
          <w:highlight w:val="green"/>
        </w:rPr>
        <w:t>data</w:t>
      </w:r>
      <w:r w:rsidRPr="00367B77">
        <w:rPr>
          <w:rStyle w:val="StyleUnderline"/>
        </w:rPr>
        <w:t xml:space="preserve"> from missions showing how the planet is changing, </w:t>
      </w:r>
      <w:r w:rsidRPr="001725C3">
        <w:rPr>
          <w:rStyle w:val="StyleUnderline"/>
          <w:highlight w:val="green"/>
        </w:rPr>
        <w:t xml:space="preserve">we can </w:t>
      </w:r>
      <w:proofErr w:type="gramStart"/>
      <w:r w:rsidRPr="001725C3">
        <w:rPr>
          <w:rStyle w:val="StyleUnderline"/>
          <w:highlight w:val="green"/>
        </w:rPr>
        <w:t>take action</w:t>
      </w:r>
      <w:proofErr w:type="gramEnd"/>
      <w:r w:rsidRPr="00367B77">
        <w:rPr>
          <w:rStyle w:val="StyleUnderline"/>
        </w:rPr>
        <w:t>. Humans continue to have a major effect on the planet</w:t>
      </w:r>
      <w:r w:rsidRPr="00374954">
        <w:rPr>
          <w:sz w:val="12"/>
          <w:szCs w:val="18"/>
        </w:rPr>
        <w:t xml:space="preserve">, for better or worse, </w:t>
      </w:r>
      <w:r w:rsidRPr="00367B77">
        <w:rPr>
          <w:rStyle w:val="StyleUnderline"/>
        </w:rPr>
        <w:t xml:space="preserve">and </w:t>
      </w:r>
      <w:r w:rsidRPr="00745FA8">
        <w:rPr>
          <w:rStyle w:val="StyleUnderline"/>
        </w:rPr>
        <w:t xml:space="preserve">monitoring that change is </w:t>
      </w:r>
      <w:r w:rsidRPr="001725C3">
        <w:rPr>
          <w:rStyle w:val="StyleUnderline"/>
          <w:highlight w:val="green"/>
        </w:rPr>
        <w:t xml:space="preserve">vital to our </w:t>
      </w:r>
      <w:r w:rsidRPr="005B4DAD">
        <w:rPr>
          <w:rStyle w:val="StyleUnderline"/>
        </w:rPr>
        <w:t>planet’s</w:t>
      </w:r>
      <w:r w:rsidRPr="001725C3">
        <w:rPr>
          <w:rStyle w:val="StyleUnderline"/>
          <w:highlight w:val="green"/>
        </w:rPr>
        <w:t xml:space="preserve"> survival</w:t>
      </w:r>
      <w:r w:rsidRPr="001725C3">
        <w:rPr>
          <w:szCs w:val="18"/>
          <w:highlight w:val="green"/>
          <w:u w:val="single"/>
        </w:rPr>
        <w:t>.</w:t>
      </w:r>
    </w:p>
    <w:p w14:paraId="456345CF" w14:textId="6528CACC" w:rsidR="002313B1" w:rsidRPr="00DF65BB" w:rsidRDefault="00663143" w:rsidP="002313B1">
      <w:pPr>
        <w:pStyle w:val="Heading4"/>
        <w:rPr>
          <w:rFonts w:cs="Arial"/>
        </w:rPr>
      </w:pPr>
      <w:r>
        <w:rPr>
          <w:rFonts w:cs="Arial"/>
        </w:rPr>
        <w:t>Cascades</w:t>
      </w:r>
      <w:r w:rsidR="002313B1">
        <w:rPr>
          <w:rFonts w:cs="Arial"/>
        </w:rPr>
        <w:t xml:space="preserve"> cause </w:t>
      </w:r>
      <w:r w:rsidR="002313B1">
        <w:rPr>
          <w:rFonts w:cs="Arial"/>
          <w:u w:val="single"/>
        </w:rPr>
        <w:t>global</w:t>
      </w:r>
      <w:r w:rsidR="002313B1">
        <w:rPr>
          <w:rFonts w:cs="Arial"/>
        </w:rPr>
        <w:t xml:space="preserve"> nuke war</w:t>
      </w:r>
    </w:p>
    <w:p w14:paraId="0C79F477" w14:textId="17804A9F" w:rsidR="002313B1" w:rsidRPr="00240D00" w:rsidRDefault="002313B1" w:rsidP="002313B1">
      <w:pPr>
        <w:rPr>
          <w:sz w:val="14"/>
        </w:rPr>
      </w:pPr>
      <w:r w:rsidRPr="00240D00">
        <w:rPr>
          <w:sz w:val="14"/>
        </w:rPr>
        <w:t xml:space="preserve">Les </w:t>
      </w:r>
      <w:r w:rsidRPr="00DE79D4">
        <w:rPr>
          <w:rStyle w:val="Style13ptBold"/>
        </w:rPr>
        <w:t>Johnson 13</w:t>
      </w:r>
      <w:r w:rsidRPr="00240D00">
        <w:rPr>
          <w:sz w:val="14"/>
        </w:rPr>
        <w:t xml:space="preserve">, Deputy Manager for NASA's Advanced Concepts Office at the Marshall Space Flight Center, Co-Investigator for the JAXA T-Rex Space Tether Experiment and PI of NASA's </w:t>
      </w:r>
      <w:proofErr w:type="spellStart"/>
      <w:r w:rsidRPr="00240D00">
        <w:rPr>
          <w:sz w:val="14"/>
        </w:rPr>
        <w:t>ProSEDS</w:t>
      </w:r>
      <w:proofErr w:type="spellEnd"/>
      <w:r w:rsidRPr="00240D00">
        <w:rPr>
          <w:sz w:val="14"/>
        </w:rPr>
        <w:t xml:space="preserve"> Experiment, Master's Degree in Physics from Vanderbilt University, Popular Science Writer, and NASA Technologist, Frequent Contributor to the Journal of the British Interplanetary </w:t>
      </w:r>
      <w:proofErr w:type="spellStart"/>
      <w:r w:rsidRPr="00240D00">
        <w:rPr>
          <w:sz w:val="14"/>
        </w:rPr>
        <w:t>Sodety</w:t>
      </w:r>
      <w:proofErr w:type="spellEnd"/>
      <w:r w:rsidRPr="00240D00">
        <w:rPr>
          <w:sz w:val="14"/>
        </w:rPr>
        <w:t xml:space="preserve"> and Member of the American Institute of Aeronautics and Astronautics, National Space Society, the World Future Society, and MENSA, Sky Alert!: When Satellites Fail, p. 9-12 </w:t>
      </w:r>
    </w:p>
    <w:p w14:paraId="3DA42810" w14:textId="578D5216" w:rsidR="002313B1" w:rsidRPr="00374954" w:rsidRDefault="002313B1" w:rsidP="002313B1">
      <w:pPr>
        <w:rPr>
          <w:sz w:val="8"/>
        </w:rPr>
      </w:pPr>
      <w:r w:rsidRPr="00374954">
        <w:rPr>
          <w:sz w:val="8"/>
        </w:rPr>
        <w:t xml:space="preserve">Whatever the initial cause, the result may be the same. </w:t>
      </w:r>
      <w:r w:rsidRPr="001725C3">
        <w:rPr>
          <w:rStyle w:val="StyleUnderline"/>
          <w:highlight w:val="green"/>
        </w:rPr>
        <w:t>A sat</w:t>
      </w:r>
      <w:r w:rsidRPr="00DE79D4">
        <w:rPr>
          <w:rStyle w:val="StyleUnderline"/>
        </w:rPr>
        <w:t xml:space="preserve">ellite </w:t>
      </w:r>
      <w:r w:rsidRPr="001725C3">
        <w:rPr>
          <w:rStyle w:val="StyleUnderline"/>
          <w:highlight w:val="green"/>
        </w:rPr>
        <w:t>destroyed</w:t>
      </w:r>
      <w:r w:rsidRPr="00374954">
        <w:rPr>
          <w:sz w:val="8"/>
        </w:rPr>
        <w:t xml:space="preserve"> in orbit </w:t>
      </w:r>
      <w:r w:rsidRPr="00DE79D4">
        <w:rPr>
          <w:rStyle w:val="StyleUnderline"/>
        </w:rPr>
        <w:t>will break apart into thousands of pieces</w:t>
      </w:r>
      <w:r w:rsidRPr="00374954">
        <w:rPr>
          <w:sz w:val="8"/>
        </w:rPr>
        <w:t xml:space="preserve">, each traveling at over 8 km/sec. </w:t>
      </w:r>
      <w:r w:rsidRPr="00DE79D4">
        <w:rPr>
          <w:rStyle w:val="StyleUnderline"/>
        </w:rPr>
        <w:t>This</w:t>
      </w:r>
      <w:r w:rsidRPr="00374954">
        <w:rPr>
          <w:sz w:val="8"/>
        </w:rPr>
        <w:t xml:space="preserve"> virtual </w:t>
      </w:r>
      <w:r w:rsidRPr="00DE79D4">
        <w:rPr>
          <w:rStyle w:val="StyleUnderline"/>
        </w:rPr>
        <w:t>shotgun blast</w:t>
      </w:r>
      <w:r w:rsidRPr="00374954">
        <w:rPr>
          <w:sz w:val="8"/>
        </w:rPr>
        <w:t xml:space="preserve">, with pellets traveling 20 times faster than a bullet, </w:t>
      </w:r>
      <w:r w:rsidRPr="00DE79D4">
        <w:rPr>
          <w:rStyle w:val="StyleUnderline"/>
        </w:rPr>
        <w:t>will quickly spread out</w:t>
      </w:r>
      <w:r w:rsidRPr="00374954">
        <w:rPr>
          <w:sz w:val="8"/>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w:t>
      </w:r>
      <w:r w:rsidRPr="00745FA8">
        <w:rPr>
          <w:rStyle w:val="StyleUnderline"/>
        </w:rPr>
        <w:t xml:space="preserve">and a </w:t>
      </w:r>
      <w:r w:rsidRPr="001725C3">
        <w:rPr>
          <w:rStyle w:val="StyleUnderline"/>
          <w:highlight w:val="green"/>
        </w:rPr>
        <w:t xml:space="preserve">runaway </w:t>
      </w:r>
      <w:r w:rsidRPr="00745FA8">
        <w:rPr>
          <w:rStyle w:val="StyleUnderline"/>
        </w:rPr>
        <w:t xml:space="preserve">series of </w:t>
      </w:r>
      <w:r w:rsidRPr="001725C3">
        <w:rPr>
          <w:rStyle w:val="StyleUnderline"/>
          <w:highlight w:val="green"/>
        </w:rPr>
        <w:t>collisions begin</w:t>
      </w:r>
      <w:r w:rsidRPr="00745FA8">
        <w:rPr>
          <w:rStyle w:val="StyleUnderline"/>
        </w:rPr>
        <w:t>s</w:t>
      </w:r>
      <w:r w:rsidRPr="00374954">
        <w:rPr>
          <w:sz w:val="8"/>
        </w:rPr>
        <w:t xml:space="preserve">. A few orbits later, two of the new debris pieces strike other satellites, causing them to explode into thousands more pieces of debris. </w:t>
      </w:r>
      <w:r w:rsidRPr="00DE79D4">
        <w:rPr>
          <w:rStyle w:val="StyleUnderline"/>
        </w:rPr>
        <w:t>The rate of collisions increases</w:t>
      </w:r>
      <w:r w:rsidRPr="00374954">
        <w:rPr>
          <w:sz w:val="8"/>
        </w:rPr>
        <w:t xml:space="preserve">, now with more spacecraft being destroyed. Called </w:t>
      </w:r>
      <w:r w:rsidRPr="001725C3">
        <w:rPr>
          <w:rStyle w:val="StyleUnderline"/>
          <w:highlight w:val="green"/>
        </w:rPr>
        <w:t>the "Kessler Effect"</w:t>
      </w:r>
      <w:r w:rsidRPr="001725C3">
        <w:rPr>
          <w:sz w:val="8"/>
          <w:highlight w:val="green"/>
        </w:rPr>
        <w:t>,</w:t>
      </w:r>
      <w:r w:rsidRPr="00374954">
        <w:rPr>
          <w:sz w:val="8"/>
        </w:rPr>
        <w:t xml:space="preserve"> after the NASA scientist who first warned of its dangers, these debris objects, now numbering in the millions, </w:t>
      </w:r>
      <w:r w:rsidRPr="002A0B58">
        <w:rPr>
          <w:rStyle w:val="StyleUnderline"/>
        </w:rPr>
        <w:t>cascade</w:t>
      </w:r>
      <w:r w:rsidRPr="00374954">
        <w:rPr>
          <w:sz w:val="8"/>
        </w:rPr>
        <w:t xml:space="preserve"> around the Earth, </w:t>
      </w:r>
      <w:r w:rsidRPr="001725C3">
        <w:rPr>
          <w:rStyle w:val="StyleUnderline"/>
          <w:highlight w:val="green"/>
        </w:rPr>
        <w:t>destroy</w:t>
      </w:r>
      <w:r w:rsidRPr="00B86BEA">
        <w:rPr>
          <w:rStyle w:val="StyleUnderline"/>
        </w:rPr>
        <w:t xml:space="preserve">ing </w:t>
      </w:r>
      <w:r w:rsidRPr="001725C3">
        <w:rPr>
          <w:rStyle w:val="StyleUnderline"/>
          <w:highlight w:val="green"/>
        </w:rPr>
        <w:t>every sat</w:t>
      </w:r>
      <w:r w:rsidRPr="00DE79D4">
        <w:rPr>
          <w:rStyle w:val="StyleUnderline"/>
        </w:rPr>
        <w:t xml:space="preserve">ellite </w:t>
      </w:r>
      <w:r w:rsidRPr="001725C3">
        <w:rPr>
          <w:rStyle w:val="StyleUnderline"/>
          <w:highlight w:val="green"/>
        </w:rPr>
        <w:t>in l</w:t>
      </w:r>
      <w:r w:rsidRPr="00DE79D4">
        <w:rPr>
          <w:rStyle w:val="StyleUnderline"/>
        </w:rPr>
        <w:t xml:space="preserve">ow </w:t>
      </w:r>
      <w:r w:rsidRPr="001725C3">
        <w:rPr>
          <w:rStyle w:val="StyleUnderline"/>
          <w:highlight w:val="green"/>
        </w:rPr>
        <w:t>E</w:t>
      </w:r>
      <w:r w:rsidRPr="00DE79D4">
        <w:rPr>
          <w:rStyle w:val="StyleUnderline"/>
        </w:rPr>
        <w:t xml:space="preserve">arth </w:t>
      </w:r>
      <w:r w:rsidRPr="001725C3">
        <w:rPr>
          <w:rStyle w:val="StyleUnderline"/>
          <w:highlight w:val="green"/>
        </w:rPr>
        <w:t>o</w:t>
      </w:r>
      <w:r w:rsidRPr="00DE79D4">
        <w:rPr>
          <w:rStyle w:val="StyleUnderline"/>
        </w:rPr>
        <w:t>rbit</w:t>
      </w:r>
      <w:r w:rsidRPr="00374954">
        <w:rPr>
          <w:sz w:val="8"/>
        </w:rPr>
        <w:t xml:space="preserve">. </w:t>
      </w:r>
      <w:r w:rsidRPr="00DE79D4">
        <w:rPr>
          <w:rStyle w:val="StyleUnderline"/>
        </w:rPr>
        <w:t>Without an atmosphere to slow them down</w:t>
      </w:r>
      <w:r w:rsidRPr="00374954">
        <w:rPr>
          <w:sz w:val="8"/>
        </w:rPr>
        <w:t xml:space="preserve">, thus </w:t>
      </w:r>
      <w:r w:rsidRPr="00DE79D4">
        <w:rPr>
          <w:rStyle w:val="StyleUnderline"/>
        </w:rPr>
        <w:t>allowing debris pieces to bum up, most debris</w:t>
      </w:r>
      <w:r w:rsidRPr="00374954">
        <w:rPr>
          <w:sz w:val="8"/>
        </w:rPr>
        <w:t xml:space="preserve"> (perhaps </w:t>
      </w:r>
      <w:r w:rsidRPr="00DE79D4">
        <w:rPr>
          <w:rStyle w:val="StyleUnderline"/>
        </w:rPr>
        <w:t xml:space="preserve">numbering in the millions) will </w:t>
      </w:r>
      <w:r w:rsidRPr="00DE79D4">
        <w:rPr>
          <w:rStyle w:val="StyleUnderline"/>
        </w:rPr>
        <w:lastRenderedPageBreak/>
        <w:t xml:space="preserve">remain in space for hundreds or thousands of years. Any new satellite will be threatened by destruction as soon as it enters space, effectively </w:t>
      </w:r>
      <w:r w:rsidRPr="001725C3">
        <w:rPr>
          <w:rStyle w:val="StyleUnderline"/>
          <w:highlight w:val="green"/>
        </w:rPr>
        <w:t>rendering</w:t>
      </w:r>
      <w:r w:rsidRPr="00DE79D4">
        <w:rPr>
          <w:rStyle w:val="StyleUnderline"/>
        </w:rPr>
        <w:t xml:space="preserve"> many Earth </w:t>
      </w:r>
      <w:r w:rsidRPr="001725C3">
        <w:rPr>
          <w:rStyle w:val="StyleUnderline"/>
          <w:highlight w:val="green"/>
        </w:rPr>
        <w:t>orbits unusable</w:t>
      </w:r>
      <w:r w:rsidRPr="00374954">
        <w:rPr>
          <w:sz w:val="8"/>
        </w:rPr>
        <w:t xml:space="preserve">. But what about us on the ground? How will this affect us? </w:t>
      </w:r>
      <w:r w:rsidRPr="001725C3">
        <w:rPr>
          <w:rStyle w:val="StyleUnderline"/>
          <w:highlight w:val="green"/>
        </w:rPr>
        <w:t xml:space="preserve">Imagine a world </w:t>
      </w:r>
      <w:r w:rsidRPr="0038263E">
        <w:rPr>
          <w:rStyle w:val="StyleUnderline"/>
        </w:rPr>
        <w:t xml:space="preserve">that </w:t>
      </w:r>
      <w:r w:rsidRPr="001725C3">
        <w:rPr>
          <w:rStyle w:val="StyleUnderline"/>
          <w:highlight w:val="green"/>
        </w:rPr>
        <w:t xml:space="preserve">suddenly loses </w:t>
      </w:r>
      <w:proofErr w:type="gramStart"/>
      <w:r w:rsidRPr="001725C3">
        <w:rPr>
          <w:rStyle w:val="StyleUnderline"/>
          <w:highlight w:val="green"/>
        </w:rPr>
        <w:t>all</w:t>
      </w:r>
      <w:r w:rsidRPr="00163783">
        <w:rPr>
          <w:rStyle w:val="StyleUnderline"/>
        </w:rPr>
        <w:t xml:space="preserve"> of</w:t>
      </w:r>
      <w:proofErr w:type="gramEnd"/>
      <w:r w:rsidRPr="00163783">
        <w:rPr>
          <w:rStyle w:val="StyleUnderline"/>
        </w:rPr>
        <w:t xml:space="preserve"> its </w:t>
      </w:r>
      <w:r w:rsidRPr="001725C3">
        <w:rPr>
          <w:rStyle w:val="StyleUnderline"/>
          <w:highlight w:val="green"/>
        </w:rPr>
        <w:t>space tech</w:t>
      </w:r>
      <w:r w:rsidRPr="00163783">
        <w:rPr>
          <w:rStyle w:val="StyleUnderline"/>
        </w:rPr>
        <w:t>nology</w:t>
      </w:r>
      <w:r w:rsidRPr="00374954">
        <w:rPr>
          <w:sz w:val="8"/>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1725C3">
        <w:rPr>
          <w:rStyle w:val="StyleUnderline"/>
          <w:highlight w:val="green"/>
        </w:rPr>
        <w:t>Add</w:t>
      </w:r>
      <w:r w:rsidRPr="00DE79D4">
        <w:rPr>
          <w:rStyle w:val="StyleUnderline"/>
        </w:rPr>
        <w:t xml:space="preserve"> to this </w:t>
      </w:r>
      <w:proofErr w:type="gramStart"/>
      <w:r w:rsidRPr="0038263E">
        <w:rPr>
          <w:rStyle w:val="StyleUnderline"/>
        </w:rPr>
        <w:t xml:space="preserve">the </w:t>
      </w:r>
      <w:r w:rsidRPr="00374954">
        <w:rPr>
          <w:sz w:val="8"/>
        </w:rPr>
        <w:t xml:space="preserve"> crippling</w:t>
      </w:r>
      <w:proofErr w:type="gramEnd"/>
      <w:r w:rsidRPr="00374954">
        <w:rPr>
          <w:sz w:val="8"/>
        </w:rPr>
        <w:t xml:space="preserve"> </w:t>
      </w:r>
      <w:r w:rsidRPr="0038263E">
        <w:rPr>
          <w:rStyle w:val="StyleUnderline"/>
        </w:rPr>
        <w:t xml:space="preserve">of </w:t>
      </w:r>
      <w:r w:rsidRPr="001725C3">
        <w:rPr>
          <w:rStyle w:val="StyleUnderline"/>
          <w:highlight w:val="green"/>
        </w:rPr>
        <w:t xml:space="preserve">the </w:t>
      </w:r>
      <w:r w:rsidRPr="00B86BEA">
        <w:rPr>
          <w:rStyle w:val="StyleUnderline"/>
        </w:rPr>
        <w:t xml:space="preserve">US </w:t>
      </w:r>
      <w:r w:rsidRPr="001725C3">
        <w:rPr>
          <w:rStyle w:val="StyleUnderline"/>
          <w:highlight w:val="green"/>
        </w:rPr>
        <w:t>military who</w:t>
      </w:r>
      <w:r w:rsidRPr="00DE79D4">
        <w:rPr>
          <w:rStyle w:val="StyleUnderline"/>
        </w:rPr>
        <w:t xml:space="preserve"> now </w:t>
      </w:r>
      <w:r w:rsidRPr="001725C3">
        <w:rPr>
          <w:rStyle w:val="StyleUnderline"/>
          <w:highlight w:val="green"/>
        </w:rPr>
        <w:t>depend</w:t>
      </w:r>
      <w:r w:rsidRPr="00DE79D4">
        <w:rPr>
          <w:rStyle w:val="StyleUnderline"/>
        </w:rPr>
        <w:t xml:space="preserve"> up</w:t>
      </w:r>
      <w:r w:rsidRPr="001725C3">
        <w:rPr>
          <w:rStyle w:val="StyleUnderline"/>
          <w:highlight w:val="green"/>
        </w:rPr>
        <w:t>on</w:t>
      </w:r>
      <w:r w:rsidRPr="00DE79D4">
        <w:rPr>
          <w:rStyle w:val="StyleUnderline"/>
        </w:rPr>
        <w:t xml:space="preserve"> spy satellites, </w:t>
      </w:r>
      <w:r w:rsidRPr="001725C3">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1725C3">
        <w:rPr>
          <w:rStyle w:val="StyleUnderline"/>
          <w:highlight w:val="green"/>
        </w:rPr>
        <w:t xml:space="preserve">The result is </w:t>
      </w:r>
      <w:r w:rsidRPr="002A0B58">
        <w:rPr>
          <w:rStyle w:val="StyleUnderline"/>
        </w:rPr>
        <w:t>a</w:t>
      </w:r>
      <w:r w:rsidRPr="001725C3">
        <w:rPr>
          <w:rStyle w:val="StyleUnderline"/>
          <w:highlight w:val="green"/>
        </w:rPr>
        <w:t xml:space="preserve"> nightmarish </w:t>
      </w:r>
      <w:r w:rsidRPr="00163783">
        <w:rPr>
          <w:rStyle w:val="StyleUnderline"/>
        </w:rPr>
        <w:t>world</w:t>
      </w:r>
      <w:r w:rsidRPr="00DE79D4">
        <w:rPr>
          <w:rStyle w:val="StyleUnderline"/>
        </w:rPr>
        <w:t xml:space="preserve">, one step away from </w:t>
      </w:r>
      <w:r w:rsidRPr="001725C3">
        <w:rPr>
          <w:rStyle w:val="StyleUnderline"/>
          <w:highlight w:val="green"/>
        </w:rPr>
        <w:t>nuc</w:t>
      </w:r>
      <w:r w:rsidRPr="00163783">
        <w:rPr>
          <w:rStyle w:val="StyleUnderline"/>
        </w:rPr>
        <w:t xml:space="preserve">lear </w:t>
      </w:r>
      <w:r w:rsidRPr="001725C3">
        <w:rPr>
          <w:rStyle w:val="StyleUnderline"/>
          <w:highlight w:val="green"/>
        </w:rPr>
        <w:t xml:space="preserve">war, economic disaster, </w:t>
      </w:r>
      <w:r w:rsidRPr="0038263E">
        <w:rPr>
          <w:rStyle w:val="StyleUnderline"/>
        </w:rPr>
        <w:t>and</w:t>
      </w:r>
      <w:r w:rsidRPr="00DE79D4">
        <w:rPr>
          <w:rStyle w:val="StyleUnderline"/>
        </w:rPr>
        <w:t xml:space="preserve"> potential </w:t>
      </w:r>
      <w:r w:rsidRPr="001725C3">
        <w:rPr>
          <w:rStyle w:val="StyleUnderline"/>
          <w:highlight w:val="green"/>
        </w:rPr>
        <w:t>mass starvation</w:t>
      </w:r>
      <w:r w:rsidRPr="00DE79D4">
        <w:rPr>
          <w:rStyle w:val="StyleUnderline"/>
        </w:rPr>
        <w:t>.</w:t>
      </w:r>
      <w:r w:rsidRPr="00374954">
        <w:rPr>
          <w:sz w:val="8"/>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163783">
        <w:rPr>
          <w:rStyle w:val="StyleUnderline"/>
        </w:rPr>
        <w:t>extremely vulnerable</w:t>
      </w:r>
      <w:r w:rsidRPr="00374954">
        <w:rPr>
          <w:sz w:val="8"/>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163783">
        <w:rPr>
          <w:rStyle w:val="StyleUnderline"/>
        </w:rPr>
        <w:t>unavailable any other way</w:t>
      </w:r>
      <w:r w:rsidRPr="00374954">
        <w:rPr>
          <w:sz w:val="8"/>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4954">
        <w:rPr>
          <w:sz w:val="8"/>
        </w:rPr>
        <w:t>these spacecraft</w:t>
      </w:r>
      <w:proofErr w:type="gramEnd"/>
      <w:r w:rsidRPr="00374954">
        <w:rPr>
          <w:sz w:val="8"/>
        </w:rPr>
        <w:t xml:space="preserve"> provide and many are dependent upon them. </w:t>
      </w:r>
      <w:r w:rsidRPr="00DE79D4">
        <w:rPr>
          <w:rStyle w:val="StyleUnderline"/>
        </w:rPr>
        <w:t xml:space="preserve">Commercial </w:t>
      </w:r>
      <w:r w:rsidRPr="001725C3">
        <w:rPr>
          <w:rStyle w:val="StyleUnderline"/>
          <w:highlight w:val="green"/>
        </w:rPr>
        <w:t>aviation, shipping, emergency services</w:t>
      </w:r>
      <w:r w:rsidRPr="00DE79D4">
        <w:rPr>
          <w:rStyle w:val="StyleUnderline"/>
        </w:rPr>
        <w:t xml:space="preserve">, vehicle fleet tracking, </w:t>
      </w:r>
      <w:r w:rsidRPr="00B86BEA">
        <w:rPr>
          <w:rStyle w:val="StyleUnderline"/>
        </w:rPr>
        <w:t xml:space="preserve">financial transactions, </w:t>
      </w:r>
      <w:r w:rsidRPr="001725C3">
        <w:rPr>
          <w:rStyle w:val="StyleUnderline"/>
          <w:highlight w:val="green"/>
        </w:rPr>
        <w:t>and ag</w:t>
      </w:r>
      <w:r w:rsidRPr="00DE79D4">
        <w:rPr>
          <w:rStyle w:val="StyleUnderline"/>
        </w:rPr>
        <w:t xml:space="preserve">riculture </w:t>
      </w:r>
      <w:r w:rsidRPr="001725C3">
        <w:rPr>
          <w:rStyle w:val="StyleUnderline"/>
          <w:highlight w:val="green"/>
        </w:rPr>
        <w:t>are</w:t>
      </w:r>
      <w:r w:rsidRPr="00DE79D4">
        <w:rPr>
          <w:rStyle w:val="StyleUnderline"/>
        </w:rPr>
        <w:t xml:space="preserve"> areas of the economy that are increasingly </w:t>
      </w:r>
      <w:r w:rsidRPr="001725C3">
        <w:rPr>
          <w:rStyle w:val="StyleUnderline"/>
          <w:highlight w:val="green"/>
        </w:rPr>
        <w:t>reliant</w:t>
      </w:r>
      <w:r w:rsidRPr="00DE79D4">
        <w:rPr>
          <w:rStyle w:val="StyleUnderline"/>
        </w:rPr>
        <w:t xml:space="preserve"> on space. </w:t>
      </w:r>
      <w:proofErr w:type="spellStart"/>
      <w:r w:rsidRPr="00374954">
        <w:rPr>
          <w:sz w:val="8"/>
        </w:rPr>
        <w:t>Telestar</w:t>
      </w:r>
      <w:proofErr w:type="spellEnd"/>
      <w:r w:rsidRPr="00374954">
        <w:rPr>
          <w:sz w:val="8"/>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4954">
        <w:rPr>
          <w:sz w:val="8"/>
        </w:rPr>
        <w:t>ali</w:t>
      </w:r>
      <w:proofErr w:type="spellEnd"/>
      <w:r w:rsidRPr="00374954">
        <w:rPr>
          <w:sz w:val="8"/>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4954">
        <w:rPr>
          <w:sz w:val="8"/>
        </w:rPr>
        <w:t>a large number of</w:t>
      </w:r>
      <w:proofErr w:type="gramEnd"/>
      <w:r w:rsidRPr="00374954">
        <w:rPr>
          <w:sz w:val="8"/>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4954">
        <w:rPr>
          <w:sz w:val="8"/>
        </w:rPr>
        <w:t>days</w:t>
      </w:r>
      <w:proofErr w:type="gramEnd"/>
      <w:r w:rsidRPr="00374954">
        <w:rPr>
          <w:sz w:val="8"/>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4954">
        <w:rPr>
          <w:sz w:val="8"/>
        </w:rPr>
        <w:t>Figure !</w:t>
      </w:r>
      <w:proofErr w:type="gramEnd"/>
      <w:r w:rsidRPr="00374954">
        <w:rPr>
          <w:sz w:val="8"/>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1725C3">
        <w:rPr>
          <w:rStyle w:val="StyleUnderline"/>
          <w:highlight w:val="green"/>
        </w:rPr>
        <w:t>Satellite info</w:t>
      </w:r>
      <w:r w:rsidRPr="0038263E">
        <w:rPr>
          <w:rStyle w:val="StyleUnderline"/>
        </w:rPr>
        <w:t xml:space="preserve">rmation </w:t>
      </w:r>
      <w:r w:rsidRPr="001725C3">
        <w:rPr>
          <w:rStyle w:val="StyleUnderline"/>
          <w:highlight w:val="green"/>
        </w:rPr>
        <w:t xml:space="preserve">is critical to </w:t>
      </w:r>
      <w:r w:rsidRPr="0038263E">
        <w:rPr>
          <w:rStyle w:val="StyleUnderline"/>
        </w:rPr>
        <w:t xml:space="preserve">all aspects of US </w:t>
      </w:r>
      <w:r w:rsidRPr="001725C3">
        <w:rPr>
          <w:rStyle w:val="StyleUnderline"/>
          <w:highlight w:val="green"/>
        </w:rPr>
        <w:t>intell</w:t>
      </w:r>
      <w:r w:rsidRPr="0038263E">
        <w:rPr>
          <w:rStyle w:val="StyleUnderline"/>
        </w:rPr>
        <w:t xml:space="preserve">igence </w:t>
      </w:r>
      <w:r w:rsidRPr="001725C3">
        <w:rPr>
          <w:rStyle w:val="StyleUnderline"/>
          <w:highlight w:val="green"/>
        </w:rPr>
        <w:t>and military planning</w:t>
      </w:r>
      <w:r w:rsidRPr="00701C6E">
        <w:rPr>
          <w:rStyle w:val="StyleUnderline"/>
          <w:b/>
          <w:bCs/>
        </w:rPr>
        <w:t>.</w:t>
      </w:r>
      <w:r w:rsidRPr="00DE79D4">
        <w:rPr>
          <w:rStyle w:val="StyleUnderline"/>
        </w:rPr>
        <w:t xml:space="preserve"> </w:t>
      </w:r>
      <w:r w:rsidRPr="00745FA8">
        <w:rPr>
          <w:rStyle w:val="StyleUnderline"/>
        </w:rPr>
        <w:t xml:space="preserve">Spy </w:t>
      </w:r>
      <w:r w:rsidRPr="001725C3">
        <w:rPr>
          <w:rStyle w:val="StyleUnderline"/>
          <w:highlight w:val="green"/>
        </w:rPr>
        <w:t>sat</w:t>
      </w:r>
      <w:r w:rsidRPr="00DE79D4">
        <w:rPr>
          <w:rStyle w:val="StyleUnderline"/>
        </w:rPr>
        <w:t>ellite</w:t>
      </w:r>
      <w:r w:rsidRPr="001725C3">
        <w:rPr>
          <w:rStyle w:val="StyleUnderline"/>
          <w:highlight w:val="green"/>
        </w:rPr>
        <w:t>s</w:t>
      </w:r>
      <w:r w:rsidRPr="00DE79D4">
        <w:rPr>
          <w:rStyle w:val="StyleUnderline"/>
        </w:rPr>
        <w:t xml:space="preserve"> are used to </w:t>
      </w:r>
      <w:r w:rsidRPr="001725C3">
        <w:rPr>
          <w:rStyle w:val="StyleUnderline"/>
          <w:highlight w:val="green"/>
        </w:rPr>
        <w:t>monitor</w:t>
      </w:r>
      <w:r w:rsidRPr="00DE79D4">
        <w:rPr>
          <w:rStyle w:val="StyleUnderline"/>
        </w:rPr>
        <w:t xml:space="preserve"> compliance with international </w:t>
      </w:r>
      <w:r w:rsidRPr="001725C3">
        <w:rPr>
          <w:rStyle w:val="StyleUnderline"/>
          <w:highlight w:val="green"/>
        </w:rPr>
        <w:t>arms treaties and</w:t>
      </w:r>
      <w:r w:rsidRPr="00DE79D4">
        <w:rPr>
          <w:rStyle w:val="StyleUnderline"/>
        </w:rPr>
        <w:t xml:space="preserve"> to assess the </w:t>
      </w:r>
      <w:r w:rsidRPr="001725C3">
        <w:rPr>
          <w:rStyle w:val="StyleUnderline"/>
          <w:highlight w:val="green"/>
        </w:rPr>
        <w:t>military activities of</w:t>
      </w:r>
      <w:r w:rsidRPr="00DE79D4">
        <w:rPr>
          <w:rStyle w:val="StyleUnderline"/>
        </w:rPr>
        <w:t xml:space="preserve"> countries such as </w:t>
      </w:r>
      <w:r w:rsidRPr="001725C3">
        <w:rPr>
          <w:rStyle w:val="StyleUnderline"/>
          <w:highlight w:val="green"/>
        </w:rPr>
        <w:t>China, Russia, Iran, and No</w:t>
      </w:r>
      <w:r w:rsidRPr="00163783">
        <w:rPr>
          <w:rStyle w:val="StyleUnderline"/>
        </w:rPr>
        <w:t xml:space="preserve">rth </w:t>
      </w:r>
      <w:r w:rsidRPr="001725C3">
        <w:rPr>
          <w:rStyle w:val="StyleUnderline"/>
          <w:highlight w:val="green"/>
        </w:rPr>
        <w:t>Ko</w:t>
      </w:r>
      <w:r w:rsidRPr="00163783">
        <w:rPr>
          <w:rStyle w:val="StyleUnderline"/>
        </w:rPr>
        <w:t>rea</w:t>
      </w:r>
      <w:r w:rsidRPr="00374954">
        <w:rPr>
          <w:sz w:val="8"/>
        </w:rPr>
        <w:t xml:space="preserve">. Figure 1.2 shows the capability of modem unclassified space-based imaging. The capability of the classified systems is presumed to be significantly better, providing much more detail. </w:t>
      </w:r>
      <w:r w:rsidRPr="001725C3">
        <w:rPr>
          <w:rStyle w:val="StyleUnderline"/>
          <w:highlight w:val="green"/>
        </w:rPr>
        <w:t>Losing these</w:t>
      </w:r>
      <w:r w:rsidRPr="00DE79D4">
        <w:rPr>
          <w:rStyle w:val="StyleUnderline"/>
        </w:rPr>
        <w:t xml:space="preserve"> satellites </w:t>
      </w:r>
      <w:r w:rsidRPr="001725C3">
        <w:rPr>
          <w:rStyle w:val="StyleUnderline"/>
          <w:highlight w:val="green"/>
        </w:rPr>
        <w:t>would place</w:t>
      </w:r>
      <w:r w:rsidRPr="00DE79D4">
        <w:rPr>
          <w:rStyle w:val="StyleUnderline"/>
        </w:rPr>
        <w:t xml:space="preserve"> global </w:t>
      </w:r>
      <w:r w:rsidRPr="001725C3">
        <w:rPr>
          <w:rStyle w:val="StyleUnderline"/>
          <w:highlight w:val="green"/>
        </w:rPr>
        <w:t>militaries on high alert</w:t>
      </w:r>
      <w:r w:rsidRPr="00374954">
        <w:rPr>
          <w:sz w:val="8"/>
        </w:rPr>
        <w:t xml:space="preserve"> and have them operating, literally, in the blind. </w:t>
      </w:r>
      <w:r w:rsidRPr="00DE79D4">
        <w:rPr>
          <w:rStyle w:val="StyleUnderline"/>
        </w:rPr>
        <w:t xml:space="preserve">Our military would suddenly become vulnerable in other areas as </w:t>
      </w:r>
      <w:r w:rsidRPr="00745FA8">
        <w:rPr>
          <w:rStyle w:val="StyleUnderline"/>
        </w:rPr>
        <w:t>well. GPS</w:t>
      </w:r>
      <w:r w:rsidRPr="00374954">
        <w:rPr>
          <w:sz w:val="8"/>
        </w:rPr>
        <w:t xml:space="preserve">, a network of 24-32 satellites in medium-Earth </w:t>
      </w:r>
      <w:proofErr w:type="gramStart"/>
      <w:r w:rsidRPr="00374954">
        <w:rPr>
          <w:sz w:val="8"/>
        </w:rPr>
        <w:t xml:space="preserve">orbit, </w:t>
      </w:r>
      <w:r>
        <w:rPr>
          <w:rStyle w:val="StyleUnderline"/>
        </w:rPr>
        <w:t xml:space="preserve"> </w:t>
      </w:r>
      <w:r w:rsidRPr="00745FA8">
        <w:rPr>
          <w:rStyle w:val="StyleUnderline"/>
        </w:rPr>
        <w:t>common</w:t>
      </w:r>
      <w:proofErr w:type="gramEnd"/>
      <w:r w:rsidRPr="00745FA8">
        <w:rPr>
          <w:rStyle w:val="StyleUnderline"/>
        </w:rPr>
        <w:t xml:space="preserve"> use by individuals and industry. The network</w:t>
      </w:r>
      <w:r w:rsidRPr="00374954">
        <w:rPr>
          <w:sz w:val="8"/>
        </w:rPr>
        <w:t xml:space="preserve">, which became fully operational in 1993, </w:t>
      </w:r>
      <w:r w:rsidRPr="00745FA8">
        <w:rPr>
          <w:rStyle w:val="StyleUnderline"/>
        </w:rPr>
        <w:t>allows</w:t>
      </w:r>
      <w:r w:rsidRPr="00374954">
        <w:rPr>
          <w:sz w:val="8"/>
        </w:rPr>
        <w:t xml:space="preserve"> our </w:t>
      </w:r>
      <w:r w:rsidRPr="00745FA8">
        <w:rPr>
          <w:rStyle w:val="StyleUnderline"/>
        </w:rPr>
        <w:t>armed forces to know their exact locations anywhere in the world. It is used to guide bombs to</w:t>
      </w:r>
      <w:r w:rsidRPr="00374954">
        <w:rPr>
          <w:sz w:val="8"/>
        </w:rPr>
        <w:t xml:space="preserve"> their </w:t>
      </w:r>
      <w:r w:rsidRPr="00745FA8">
        <w:rPr>
          <w:rStyle w:val="StyleUnderline"/>
        </w:rPr>
        <w:t>targets with unprecedented accuracy</w:t>
      </w:r>
      <w:r w:rsidRPr="00374954">
        <w:rPr>
          <w:sz w:val="8"/>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745FA8">
        <w:rPr>
          <w:rStyle w:val="StyleUnderline"/>
        </w:rPr>
        <w:t>It allows soldiers to navigate in the dark or in adverse weather</w:t>
      </w:r>
      <w:r w:rsidRPr="00DE79D4">
        <w:rPr>
          <w:rStyle w:val="StyleUnderline"/>
        </w:rPr>
        <w:t xml:space="preserve"> or sandstorms. </w:t>
      </w:r>
      <w:r w:rsidRPr="001725C3">
        <w:rPr>
          <w:rStyle w:val="StyleUnderline"/>
          <w:highlight w:val="green"/>
        </w:rPr>
        <w:t>Without GPS</w:t>
      </w:r>
      <w:r w:rsidRPr="00192522">
        <w:rPr>
          <w:rStyle w:val="StyleUnderline"/>
        </w:rPr>
        <w:t xml:space="preserve">, our </w:t>
      </w:r>
      <w:r w:rsidRPr="001725C3">
        <w:rPr>
          <w:rStyle w:val="StyleUnderline"/>
          <w:highlight w:val="green"/>
        </w:rPr>
        <w:t>military advantage</w:t>
      </w:r>
      <w:r w:rsidRPr="00DE79D4">
        <w:rPr>
          <w:rStyle w:val="StyleUnderline"/>
        </w:rPr>
        <w:t xml:space="preserve"> over</w:t>
      </w:r>
      <w:r w:rsidRPr="00374954">
        <w:rPr>
          <w:sz w:val="8"/>
        </w:rPr>
        <w:t xml:space="preserve"> potential </w:t>
      </w:r>
      <w:r w:rsidRPr="00DE79D4">
        <w:rPr>
          <w:rStyle w:val="StyleUnderline"/>
        </w:rPr>
        <w:t xml:space="preserve">adversaries </w:t>
      </w:r>
      <w:r w:rsidRPr="001725C3">
        <w:rPr>
          <w:rStyle w:val="StyleUnderline"/>
          <w:highlight w:val="green"/>
        </w:rPr>
        <w:t>would be</w:t>
      </w:r>
      <w:r w:rsidRPr="00374954">
        <w:rPr>
          <w:sz w:val="8"/>
        </w:rPr>
        <w:t xml:space="preserve"> dramatically reduced or </w:t>
      </w:r>
      <w:r w:rsidRPr="001725C3">
        <w:rPr>
          <w:rStyle w:val="StyleUnderline"/>
          <w:highlight w:val="green"/>
        </w:rPr>
        <w:t>eliminated</w:t>
      </w:r>
      <w:r w:rsidRPr="00374954">
        <w:rPr>
          <w:sz w:val="8"/>
        </w:rPr>
        <w:t>.</w:t>
      </w:r>
    </w:p>
    <w:p w14:paraId="5125ADCA" w14:textId="77777777" w:rsidR="00FE6A85" w:rsidRPr="00DA117B" w:rsidRDefault="00FE6A85" w:rsidP="00FE6A85">
      <w:pPr>
        <w:pStyle w:val="Heading4"/>
        <w:rPr>
          <w:rFonts w:cs="Arial"/>
        </w:rPr>
      </w:pPr>
      <w:r w:rsidRPr="00DA117B">
        <w:rPr>
          <w:rFonts w:cs="Arial"/>
        </w:rPr>
        <w:t xml:space="preserve">Extinction – no </w:t>
      </w:r>
      <w:r w:rsidRPr="00DA117B">
        <w:rPr>
          <w:rFonts w:cs="Arial"/>
          <w:u w:val="single"/>
        </w:rPr>
        <w:t>contained strikes</w:t>
      </w:r>
      <w:r w:rsidRPr="00DA117B">
        <w:rPr>
          <w:rFonts w:cs="Arial"/>
        </w:rPr>
        <w:t xml:space="preserve"> or </w:t>
      </w:r>
      <w:r w:rsidRPr="00DA117B">
        <w:rPr>
          <w:rFonts w:cs="Arial"/>
          <w:u w:val="single"/>
        </w:rPr>
        <w:t>checks</w:t>
      </w:r>
      <w:r w:rsidRPr="00DA117B">
        <w:rPr>
          <w:rFonts w:cs="Arial"/>
        </w:rPr>
        <w:t xml:space="preserve"> </w:t>
      </w:r>
    </w:p>
    <w:p w14:paraId="2D890616" w14:textId="77777777" w:rsidR="00FE6A85" w:rsidRPr="00240D00" w:rsidRDefault="00FE6A85" w:rsidP="00FE6A85">
      <w:pPr>
        <w:rPr>
          <w:sz w:val="14"/>
        </w:rPr>
      </w:pPr>
      <w:r w:rsidRPr="00DA117B">
        <w:rPr>
          <w:rStyle w:val="Style13ptBold"/>
          <w:szCs w:val="26"/>
        </w:rPr>
        <w:t>Edwards 17</w:t>
      </w:r>
      <w:r w:rsidRPr="00240D00">
        <w:rPr>
          <w:sz w:val="14"/>
        </w:rPr>
        <w:t xml:space="preserve"> [Paul N. Edwards, CISAC’s William J. Perry Fellow in International Security at Stanford’s Freeman </w:t>
      </w:r>
      <w:proofErr w:type="spellStart"/>
      <w:r w:rsidRPr="00240D00">
        <w:rPr>
          <w:sz w:val="14"/>
        </w:rPr>
        <w:t>Spogli</w:t>
      </w:r>
      <w:proofErr w:type="spellEnd"/>
      <w:r w:rsidRPr="00240D00">
        <w:rPr>
          <w:sz w:val="14"/>
        </w:rPr>
        <w:t xml:space="preserve"> Institute for International Studies. Being interviewed by </w:t>
      </w:r>
      <w:proofErr w:type="spellStart"/>
      <w:r w:rsidRPr="00240D00">
        <w:rPr>
          <w:sz w:val="14"/>
        </w:rPr>
        <w:t>EarthSky</w:t>
      </w:r>
      <w:proofErr w:type="spellEnd"/>
      <w:r w:rsidRPr="00240D00">
        <w:rPr>
          <w:sz w:val="14"/>
        </w:rPr>
        <w:t xml:space="preserve">. How nuclear war would affect Earth’s climate. September 8, 2017. earthsky.org/human-world/how-nuclear-war-would-affect-earths-climate] </w:t>
      </w:r>
      <w:r w:rsidRPr="00240D00">
        <w:rPr>
          <w:b/>
          <w:sz w:val="14"/>
        </w:rPr>
        <w:t>Note, we are only reading parts of the interview that are directly from Paul Edwards -- MMG</w:t>
      </w:r>
    </w:p>
    <w:p w14:paraId="7CBB3C73" w14:textId="77777777" w:rsidR="00FE6A85" w:rsidRPr="00DA117B" w:rsidRDefault="00FE6A85" w:rsidP="00FE6A85">
      <w:pPr>
        <w:rPr>
          <w:sz w:val="14"/>
        </w:rPr>
      </w:pPr>
      <w:r w:rsidRPr="00DA117B">
        <w:rPr>
          <w:sz w:val="14"/>
        </w:rPr>
        <w:t>In the nuclear conversation, what are we not talking about that we should be?</w:t>
      </w:r>
    </w:p>
    <w:p w14:paraId="360B0C67" w14:textId="77777777" w:rsidR="00FE6A85" w:rsidRPr="00240D00" w:rsidRDefault="00FE6A85" w:rsidP="00FE6A85">
      <w:pPr>
        <w:rPr>
          <w:sz w:val="12"/>
        </w:rPr>
      </w:pPr>
      <w:r w:rsidRPr="00DA117B">
        <w:rPr>
          <w:u w:val="single"/>
        </w:rPr>
        <w:t xml:space="preserve">We are </w:t>
      </w:r>
      <w:r w:rsidRPr="00163783">
        <w:rPr>
          <w:rStyle w:val="StyleUnderline"/>
        </w:rPr>
        <w:t>not talking enough</w:t>
      </w:r>
      <w:r w:rsidRPr="00DA117B">
        <w:rPr>
          <w:u w:val="single"/>
        </w:rPr>
        <w:t xml:space="preserve"> about </w:t>
      </w:r>
      <w:r w:rsidRPr="001E7594">
        <w:rPr>
          <w:u w:val="single"/>
        </w:rPr>
        <w:t xml:space="preserve">the </w:t>
      </w:r>
      <w:r w:rsidRPr="001725C3">
        <w:rPr>
          <w:rStyle w:val="StyleUnderline"/>
          <w:highlight w:val="green"/>
        </w:rPr>
        <w:t>climatic effects</w:t>
      </w:r>
      <w:r w:rsidRPr="001725C3">
        <w:rPr>
          <w:highlight w:val="green"/>
          <w:u w:val="single"/>
        </w:rPr>
        <w:t xml:space="preserve"> of </w:t>
      </w:r>
      <w:r w:rsidRPr="001725C3">
        <w:rPr>
          <w:rStyle w:val="StyleUnderline"/>
          <w:highlight w:val="green"/>
        </w:rPr>
        <w:t>nuc</w:t>
      </w:r>
      <w:r w:rsidRPr="00163783">
        <w:rPr>
          <w:rStyle w:val="StyleUnderline"/>
        </w:rPr>
        <w:t xml:space="preserve">lear </w:t>
      </w:r>
      <w:r w:rsidRPr="001725C3">
        <w:rPr>
          <w:rStyle w:val="StyleUnderline"/>
          <w:highlight w:val="green"/>
        </w:rPr>
        <w:t>war</w:t>
      </w:r>
      <w:r w:rsidRPr="00240D00">
        <w:rPr>
          <w:sz w:val="12"/>
        </w:rPr>
        <w:t>.</w:t>
      </w:r>
    </w:p>
    <w:p w14:paraId="60E79260" w14:textId="77777777" w:rsidR="00FE6A85" w:rsidRPr="00374954" w:rsidRDefault="00FE6A85" w:rsidP="00FE6A85">
      <w:pPr>
        <w:rPr>
          <w:sz w:val="10"/>
        </w:rPr>
      </w:pPr>
      <w:r w:rsidRPr="00374954">
        <w:rPr>
          <w:sz w:val="10"/>
        </w:rPr>
        <w:t xml:space="preserve">The “nuclear winter” theory of the mid-1980s played a significant role in the arms reductions of that period. But with the collapse of the Soviet Union and the reduction of U.S. and Russian nuclear arsenals, </w:t>
      </w:r>
      <w:r w:rsidRPr="00DA117B">
        <w:rPr>
          <w:u w:val="single"/>
        </w:rPr>
        <w:t xml:space="preserve">this aspect of nuclear war has </w:t>
      </w:r>
      <w:r w:rsidRPr="001725C3">
        <w:rPr>
          <w:rStyle w:val="StyleUnderline"/>
          <w:highlight w:val="green"/>
        </w:rPr>
        <w:t>faded from view</w:t>
      </w:r>
      <w:r w:rsidRPr="00DA117B">
        <w:rPr>
          <w:u w:val="single"/>
        </w:rPr>
        <w:t xml:space="preserve">. That’s </w:t>
      </w:r>
      <w:r w:rsidRPr="00163783">
        <w:rPr>
          <w:rStyle w:val="StyleUnderline"/>
        </w:rPr>
        <w:t xml:space="preserve">not </w:t>
      </w:r>
      <w:r w:rsidRPr="00240D00">
        <w:rPr>
          <w:rStyle w:val="StyleUnderline"/>
        </w:rPr>
        <w:t xml:space="preserve">good. In the mid-2000s, climate </w:t>
      </w:r>
      <w:r w:rsidRPr="001725C3">
        <w:rPr>
          <w:rStyle w:val="StyleUnderline"/>
          <w:highlight w:val="green"/>
        </w:rPr>
        <w:t>scientists</w:t>
      </w:r>
      <w:r w:rsidRPr="00374954">
        <w:rPr>
          <w:sz w:val="10"/>
        </w:rPr>
        <w:t xml:space="preserve"> such as Alan </w:t>
      </w:r>
      <w:proofErr w:type="spellStart"/>
      <w:r w:rsidRPr="00374954">
        <w:rPr>
          <w:sz w:val="10"/>
        </w:rPr>
        <w:t>Robock</w:t>
      </w:r>
      <w:proofErr w:type="spellEnd"/>
      <w:r w:rsidRPr="00374954">
        <w:rPr>
          <w:sz w:val="10"/>
        </w:rPr>
        <w:t xml:space="preserve"> (Rutgers) </w:t>
      </w:r>
      <w:r w:rsidRPr="00DA117B">
        <w:rPr>
          <w:u w:val="single"/>
        </w:rPr>
        <w:t xml:space="preserve">took </w:t>
      </w:r>
      <w:r w:rsidRPr="00163783">
        <w:rPr>
          <w:rStyle w:val="StyleUnderline"/>
        </w:rPr>
        <w:t>another look</w:t>
      </w:r>
      <w:r w:rsidRPr="00DA117B">
        <w:rPr>
          <w:u w:val="single"/>
        </w:rPr>
        <w:t xml:space="preserve"> at nuclear winter theory</w:t>
      </w:r>
      <w:r w:rsidRPr="00240D00">
        <w:rPr>
          <w:rStyle w:val="StyleUnderline"/>
        </w:rPr>
        <w:t xml:space="preserve">. This time around, they </w:t>
      </w:r>
      <w:r w:rsidRPr="001725C3">
        <w:rPr>
          <w:rStyle w:val="StyleUnderline"/>
          <w:highlight w:val="green"/>
        </w:rPr>
        <w:t xml:space="preserve">used </w:t>
      </w:r>
      <w:proofErr w:type="gramStart"/>
      <w:r w:rsidRPr="00240D00">
        <w:rPr>
          <w:rStyle w:val="StyleUnderline"/>
        </w:rPr>
        <w:t>much-</w:t>
      </w:r>
      <w:r w:rsidRPr="001725C3">
        <w:rPr>
          <w:rStyle w:val="StyleUnderline"/>
          <w:highlight w:val="green"/>
        </w:rPr>
        <w:t>improved</w:t>
      </w:r>
      <w:proofErr w:type="gramEnd"/>
      <w:r w:rsidRPr="00240D00">
        <w:rPr>
          <w:rStyle w:val="StyleUnderline"/>
        </w:rPr>
        <w:t xml:space="preserve"> and much more detailed climate </w:t>
      </w:r>
      <w:r w:rsidRPr="001725C3">
        <w:rPr>
          <w:rStyle w:val="StyleUnderline"/>
          <w:highlight w:val="green"/>
        </w:rPr>
        <w:t>models</w:t>
      </w:r>
      <w:r w:rsidRPr="00240D00">
        <w:rPr>
          <w:rStyle w:val="StyleUnderline"/>
        </w:rPr>
        <w:t xml:space="preserve"> than those available 20 years earlier. </w:t>
      </w:r>
      <w:r w:rsidRPr="00374954">
        <w:rPr>
          <w:sz w:val="10"/>
        </w:rPr>
        <w:t>They also tested the potential effects of smaller nuclear exchanges.</w:t>
      </w:r>
    </w:p>
    <w:p w14:paraId="2EE7473D" w14:textId="77777777" w:rsidR="00FE6A85" w:rsidRPr="00374954" w:rsidRDefault="00FE6A85" w:rsidP="00FE6A85">
      <w:pPr>
        <w:rPr>
          <w:sz w:val="10"/>
        </w:rPr>
      </w:pPr>
      <w:r w:rsidRPr="00374954">
        <w:rPr>
          <w:sz w:val="10"/>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374954">
        <w:rPr>
          <w:sz w:val="10"/>
        </w:rPr>
        <w:t>really significant</w:t>
      </w:r>
      <w:proofErr w:type="gramEnd"/>
      <w:r w:rsidRPr="00374954">
        <w:rPr>
          <w:sz w:val="10"/>
        </w:rPr>
        <w:t xml:space="preserve"> food shortages. </w:t>
      </w:r>
      <w:proofErr w:type="gramStart"/>
      <w:r w:rsidRPr="00374954">
        <w:rPr>
          <w:sz w:val="10"/>
        </w:rPr>
        <w:t>So</w:t>
      </w:r>
      <w:proofErr w:type="gramEnd"/>
      <w:r w:rsidRPr="00374954">
        <w:rPr>
          <w:sz w:val="10"/>
        </w:rPr>
        <w:t xml:space="preserve"> the climatic effects of even a relatively small nuclear war would be planet-wide.</w:t>
      </w:r>
    </w:p>
    <w:p w14:paraId="79A4CB3E" w14:textId="77777777" w:rsidR="00FE6A85" w:rsidRPr="00374954" w:rsidRDefault="00FE6A85" w:rsidP="00FE6A85">
      <w:pPr>
        <w:rPr>
          <w:sz w:val="10"/>
        </w:rPr>
      </w:pPr>
      <w:r w:rsidRPr="00374954">
        <w:rPr>
          <w:sz w:val="10"/>
        </w:rPr>
        <w:t>What about a larger-scale conflict?</w:t>
      </w:r>
    </w:p>
    <w:p w14:paraId="421612CB" w14:textId="77777777" w:rsidR="00FE6A85" w:rsidRPr="00163783" w:rsidRDefault="00FE6A85" w:rsidP="00FE6A85">
      <w:pPr>
        <w:rPr>
          <w:rStyle w:val="StyleUnderline"/>
        </w:rPr>
      </w:pPr>
      <w:r w:rsidRPr="00240D00">
        <w:rPr>
          <w:rStyle w:val="StyleUnderline"/>
        </w:rPr>
        <w:t xml:space="preserve">A U.S.-Russia war currently seems unlikely, but if it were to occur, </w:t>
      </w:r>
      <w:r w:rsidRPr="005B4DAD">
        <w:rPr>
          <w:rStyle w:val="StyleUnderline"/>
        </w:rPr>
        <w:t>hundreds or</w:t>
      </w:r>
      <w:r w:rsidRPr="00240D00">
        <w:rPr>
          <w:rStyle w:val="StyleUnderline"/>
        </w:rPr>
        <w:t xml:space="preserve"> even </w:t>
      </w:r>
      <w:r w:rsidRPr="001725C3">
        <w:rPr>
          <w:rStyle w:val="StyleUnderline"/>
          <w:highlight w:val="green"/>
        </w:rPr>
        <w:t>thousands of</w:t>
      </w:r>
      <w:r w:rsidRPr="00240D00">
        <w:rPr>
          <w:rStyle w:val="StyleUnderline"/>
        </w:rPr>
        <w:t xml:space="preserve"> nuclear </w:t>
      </w:r>
      <w:r w:rsidRPr="001725C3">
        <w:rPr>
          <w:rStyle w:val="StyleUnderline"/>
          <w:highlight w:val="green"/>
        </w:rPr>
        <w:t>weapons might be launched</w:t>
      </w:r>
      <w:r w:rsidRPr="00240D00">
        <w:rPr>
          <w:rStyle w:val="StyleUnderline"/>
        </w:rPr>
        <w:t xml:space="preserve">. The climatic consequences would be catastrophic: global average </w:t>
      </w:r>
      <w:r w:rsidRPr="001725C3">
        <w:rPr>
          <w:rStyle w:val="StyleUnderline"/>
          <w:highlight w:val="green"/>
        </w:rPr>
        <w:t>temperatures would drop</w:t>
      </w:r>
      <w:r w:rsidRPr="00240D00">
        <w:rPr>
          <w:rStyle w:val="StyleUnderline"/>
        </w:rPr>
        <w:t xml:space="preserve"> as much as </w:t>
      </w:r>
      <w:r w:rsidRPr="001725C3">
        <w:rPr>
          <w:rStyle w:val="StyleUnderline"/>
          <w:highlight w:val="green"/>
        </w:rPr>
        <w:t>12 degrees</w:t>
      </w:r>
      <w:r w:rsidRPr="00240D00">
        <w:rPr>
          <w:rStyle w:val="StyleUnderline"/>
        </w:rPr>
        <w:t xml:space="preserve"> Fahrenheit (7 degrees Celsius) for up to several years — </w:t>
      </w:r>
      <w:r w:rsidRPr="005B4DAD">
        <w:rPr>
          <w:rStyle w:val="StyleUnderline"/>
        </w:rPr>
        <w:t xml:space="preserve">temperatures </w:t>
      </w:r>
      <w:r w:rsidRPr="001725C3">
        <w:rPr>
          <w:rStyle w:val="StyleUnderline"/>
          <w:highlight w:val="green"/>
        </w:rPr>
        <w:t>last seen during the</w:t>
      </w:r>
      <w:r w:rsidRPr="001725C3">
        <w:rPr>
          <w:highlight w:val="green"/>
          <w:u w:val="single"/>
        </w:rPr>
        <w:t xml:space="preserve"> </w:t>
      </w:r>
      <w:r w:rsidRPr="00163783">
        <w:rPr>
          <w:rStyle w:val="StyleUnderline"/>
        </w:rPr>
        <w:t xml:space="preserve">great </w:t>
      </w:r>
      <w:r w:rsidRPr="001725C3">
        <w:rPr>
          <w:rStyle w:val="StyleUnderline"/>
          <w:highlight w:val="green"/>
        </w:rPr>
        <w:t>ice ages</w:t>
      </w:r>
      <w:r w:rsidRPr="00374954">
        <w:rPr>
          <w:sz w:val="10"/>
        </w:rPr>
        <w:t xml:space="preserve">. Meanwhile, </w:t>
      </w:r>
      <w:r w:rsidRPr="001725C3">
        <w:rPr>
          <w:rStyle w:val="StyleUnderline"/>
          <w:highlight w:val="green"/>
        </w:rPr>
        <w:t>smoke</w:t>
      </w:r>
      <w:r w:rsidRPr="00163783">
        <w:rPr>
          <w:rStyle w:val="StyleUnderline"/>
        </w:rPr>
        <w:t xml:space="preserve"> and dust circulating in the stratosphere </w:t>
      </w:r>
      <w:r w:rsidRPr="001725C3">
        <w:rPr>
          <w:rStyle w:val="StyleUnderline"/>
          <w:highlight w:val="green"/>
        </w:rPr>
        <w:t>would darken the atmosphere</w:t>
      </w:r>
      <w:r w:rsidRPr="00163783">
        <w:rPr>
          <w:rStyle w:val="StyleUnderline"/>
        </w:rPr>
        <w:t xml:space="preserve"> </w:t>
      </w:r>
      <w:r w:rsidRPr="00163783">
        <w:rPr>
          <w:rStyle w:val="StyleUnderline"/>
        </w:rPr>
        <w:lastRenderedPageBreak/>
        <w:t>enough to</w:t>
      </w:r>
      <w:r w:rsidRPr="00DA117B">
        <w:rPr>
          <w:u w:val="single"/>
        </w:rPr>
        <w:t xml:space="preserve"> </w:t>
      </w:r>
      <w:r w:rsidRPr="001725C3">
        <w:rPr>
          <w:rStyle w:val="StyleUnderline"/>
          <w:highlight w:val="green"/>
        </w:rPr>
        <w:t>inhibit photosynthesis</w:t>
      </w:r>
      <w:r w:rsidRPr="001725C3">
        <w:rPr>
          <w:highlight w:val="green"/>
          <w:u w:val="single"/>
        </w:rPr>
        <w:t xml:space="preserve">, </w:t>
      </w:r>
      <w:r w:rsidRPr="001725C3">
        <w:rPr>
          <w:rStyle w:val="StyleUnderline"/>
          <w:highlight w:val="green"/>
        </w:rPr>
        <w:t xml:space="preserve">causing </w:t>
      </w:r>
      <w:r w:rsidRPr="00163783">
        <w:rPr>
          <w:rStyle w:val="StyleUnderline"/>
        </w:rPr>
        <w:t xml:space="preserve">disastrous </w:t>
      </w:r>
      <w:r w:rsidRPr="001725C3">
        <w:rPr>
          <w:rStyle w:val="StyleUnderline"/>
          <w:highlight w:val="green"/>
        </w:rPr>
        <w:t>crop failures</w:t>
      </w:r>
      <w:r w:rsidRPr="00163783">
        <w:rPr>
          <w:rStyle w:val="StyleUnderline"/>
        </w:rPr>
        <w:t xml:space="preserve">, widespread </w:t>
      </w:r>
      <w:r w:rsidRPr="001725C3">
        <w:rPr>
          <w:rStyle w:val="StyleUnderline"/>
          <w:highlight w:val="green"/>
        </w:rPr>
        <w:t xml:space="preserve">famine </w:t>
      </w:r>
      <w:r w:rsidRPr="005B4DAD">
        <w:rPr>
          <w:rStyle w:val="StyleUnderline"/>
        </w:rPr>
        <w:t xml:space="preserve">and </w:t>
      </w:r>
      <w:r w:rsidRPr="00163783">
        <w:rPr>
          <w:rStyle w:val="StyleUnderline"/>
        </w:rPr>
        <w:t xml:space="preserve">massive </w:t>
      </w:r>
      <w:r w:rsidRPr="001725C3">
        <w:rPr>
          <w:rStyle w:val="StyleUnderline"/>
          <w:highlight w:val="green"/>
        </w:rPr>
        <w:t>ecological disruption</w:t>
      </w:r>
      <w:r w:rsidRPr="00163783">
        <w:rPr>
          <w:rStyle w:val="StyleUnderline"/>
        </w:rPr>
        <w:t>.</w:t>
      </w:r>
    </w:p>
    <w:p w14:paraId="63DBC698" w14:textId="77777777" w:rsidR="00FE6A85" w:rsidRPr="00163783" w:rsidRDefault="00FE6A85" w:rsidP="00FE6A85">
      <w:pPr>
        <w:rPr>
          <w:rStyle w:val="StyleUnderline"/>
        </w:rPr>
      </w:pPr>
      <w:r w:rsidRPr="001725C3">
        <w:rPr>
          <w:rStyle w:val="StyleUnderline"/>
          <w:highlight w:val="green"/>
        </w:rPr>
        <w:t xml:space="preserve">The effect </w:t>
      </w:r>
      <w:r w:rsidRPr="005B4DAD">
        <w:rPr>
          <w:rStyle w:val="StyleUnderline"/>
        </w:rPr>
        <w:t xml:space="preserve">would be </w:t>
      </w:r>
      <w:proofErr w:type="gramStart"/>
      <w:r w:rsidRPr="001725C3">
        <w:rPr>
          <w:rStyle w:val="StyleUnderline"/>
          <w:highlight w:val="green"/>
        </w:rPr>
        <w:t>similar to</w:t>
      </w:r>
      <w:proofErr w:type="gramEnd"/>
      <w:r w:rsidRPr="00163783">
        <w:rPr>
          <w:rStyle w:val="StyleUnderline"/>
        </w:rPr>
        <w:t xml:space="preserve"> that of </w:t>
      </w:r>
      <w:r w:rsidRPr="001725C3">
        <w:rPr>
          <w:rStyle w:val="StyleUnderline"/>
          <w:highlight w:val="green"/>
        </w:rPr>
        <w:t>the giant meteor</w:t>
      </w:r>
      <w:r w:rsidRPr="00163783">
        <w:rPr>
          <w:rStyle w:val="StyleUnderline"/>
        </w:rPr>
        <w:t xml:space="preserve"> believed to be </w:t>
      </w:r>
      <w:r w:rsidRPr="001725C3">
        <w:rPr>
          <w:rStyle w:val="StyleUnderline"/>
          <w:highlight w:val="green"/>
        </w:rPr>
        <w:t>responsible for the extinction of the dinosaurs</w:t>
      </w:r>
      <w:r w:rsidRPr="00163783">
        <w:rPr>
          <w:rStyle w:val="StyleUnderline"/>
        </w:rPr>
        <w:t xml:space="preserve">. This time, </w:t>
      </w:r>
      <w:r w:rsidRPr="001725C3">
        <w:rPr>
          <w:rStyle w:val="StyleUnderline"/>
          <w:highlight w:val="green"/>
        </w:rPr>
        <w:t>we would be the dinosaurs.</w:t>
      </w:r>
    </w:p>
    <w:p w14:paraId="015E8EB0" w14:textId="77777777" w:rsidR="00FE6A85" w:rsidRPr="00374954" w:rsidRDefault="00FE6A85" w:rsidP="00FE6A85">
      <w:pPr>
        <w:rPr>
          <w:sz w:val="10"/>
        </w:rPr>
      </w:pPr>
      <w:r w:rsidRPr="00374954">
        <w:rPr>
          <w:sz w:val="10"/>
        </w:rPr>
        <w:t>Many people are concerned about North Korea’s advancing missile capabilities. Is nuclear war likely in your opinion?</w:t>
      </w:r>
    </w:p>
    <w:p w14:paraId="2394A4C5" w14:textId="77777777" w:rsidR="00FE6A85" w:rsidRPr="00374954" w:rsidRDefault="00FE6A85" w:rsidP="00FE6A85">
      <w:pPr>
        <w:rPr>
          <w:sz w:val="10"/>
        </w:rPr>
      </w:pPr>
      <w:r w:rsidRPr="00374954">
        <w:rPr>
          <w:sz w:val="10"/>
        </w:rPr>
        <w:t xml:space="preserve">At this writing, </w:t>
      </w:r>
      <w:r w:rsidRPr="00DA117B">
        <w:rPr>
          <w:u w:val="single"/>
        </w:rPr>
        <w:t xml:space="preserve">I think we are </w:t>
      </w:r>
      <w:r w:rsidRPr="00163783">
        <w:rPr>
          <w:rStyle w:val="StyleUnderline"/>
        </w:rPr>
        <w:t>closer to a nuclear war</w:t>
      </w:r>
      <w:r w:rsidRPr="00DA117B">
        <w:rPr>
          <w:u w:val="single"/>
        </w:rPr>
        <w:t xml:space="preserve"> than we have been </w:t>
      </w:r>
      <w:r w:rsidRPr="00163783">
        <w:rPr>
          <w:rStyle w:val="StyleUnderline"/>
        </w:rPr>
        <w:t>since the early 1960s</w:t>
      </w:r>
      <w:r w:rsidRPr="00374954">
        <w:rPr>
          <w:sz w:val="10"/>
        </w:rPr>
        <w:t xml:space="preserve">. In the North Korea case, both Kim Jong-un and President Trump are bullies inclined to escalate confrontations. President </w:t>
      </w:r>
      <w:r w:rsidRPr="00163783">
        <w:rPr>
          <w:rStyle w:val="StyleUnderline"/>
        </w:rPr>
        <w:t>Trump</w:t>
      </w:r>
      <w:r w:rsidRPr="001E7594">
        <w:rPr>
          <w:u w:val="single"/>
        </w:rPr>
        <w:t xml:space="preserve"> lacks </w:t>
      </w:r>
      <w:r w:rsidRPr="00163783">
        <w:rPr>
          <w:rStyle w:val="StyleUnderline"/>
        </w:rPr>
        <w:t>impulse control</w:t>
      </w:r>
      <w:r w:rsidRPr="001E7594">
        <w:rPr>
          <w:u w:val="single"/>
        </w:rPr>
        <w:t xml:space="preserve">, and there are precious </w:t>
      </w:r>
      <w:r w:rsidRPr="00163783">
        <w:rPr>
          <w:rStyle w:val="StyleUnderline"/>
        </w:rPr>
        <w:t>few checks</w:t>
      </w:r>
      <w:r w:rsidRPr="00DA117B">
        <w:rPr>
          <w:u w:val="single"/>
        </w:rPr>
        <w:t xml:space="preserve"> on his ability to initiate a nuclear strike</w:t>
      </w:r>
      <w:r w:rsidRPr="00374954">
        <w:rPr>
          <w:sz w:val="10"/>
        </w:rPr>
        <w:t xml:space="preserve">. We </w:t>
      </w:r>
      <w:proofErr w:type="gramStart"/>
      <w:r w:rsidRPr="00374954">
        <w:rPr>
          <w:sz w:val="10"/>
        </w:rPr>
        <w:t>have to</w:t>
      </w:r>
      <w:proofErr w:type="gramEnd"/>
      <w:r w:rsidRPr="00374954">
        <w:rPr>
          <w:sz w:val="10"/>
        </w:rPr>
        <w:t xml:space="preserve"> hope that our generals, both inside and outside the White House, can rein him in.</w:t>
      </w:r>
    </w:p>
    <w:p w14:paraId="1881E134" w14:textId="77777777" w:rsidR="00FE6A85" w:rsidRPr="00374954" w:rsidRDefault="00FE6A85" w:rsidP="00FE6A85">
      <w:pPr>
        <w:rPr>
          <w:sz w:val="10"/>
        </w:rPr>
      </w:pPr>
      <w:r w:rsidRPr="00374954">
        <w:rPr>
          <w:sz w:val="10"/>
        </w:rPr>
        <w:t xml:space="preserve">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374954">
        <w:rPr>
          <w:sz w:val="10"/>
        </w:rPr>
        <w:t>Pacific island</w:t>
      </w:r>
      <w:proofErr w:type="gramEnd"/>
      <w:r w:rsidRPr="00374954">
        <w:rPr>
          <w:sz w:val="10"/>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w:t>
      </w:r>
    </w:p>
    <w:p w14:paraId="28795103" w14:textId="01262891" w:rsidR="00FE6A85" w:rsidRDefault="00FE6A85" w:rsidP="00FE6A85">
      <w:pPr>
        <w:rPr>
          <w:rStyle w:val="StyleUnderline"/>
        </w:rPr>
      </w:pPr>
      <w:r w:rsidRPr="00374954">
        <w:rPr>
          <w:sz w:val="10"/>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725C3">
        <w:rPr>
          <w:rStyle w:val="StyleUnderline"/>
          <w:highlight w:val="green"/>
        </w:rPr>
        <w:t>it’s</w:t>
      </w:r>
      <w:r w:rsidRPr="00163783">
        <w:rPr>
          <w:rStyle w:val="StyleUnderline"/>
        </w:rPr>
        <w:t xml:space="preserve"> quite </w:t>
      </w:r>
      <w:r w:rsidRPr="001725C3">
        <w:rPr>
          <w:rStyle w:val="StyleUnderline"/>
          <w:highlight w:val="green"/>
        </w:rPr>
        <w:t>unlikely</w:t>
      </w:r>
      <w:r w:rsidRPr="00163783">
        <w:rPr>
          <w:rStyle w:val="StyleUnderline"/>
        </w:rPr>
        <w:t xml:space="preserve"> that </w:t>
      </w:r>
      <w:r w:rsidRPr="001725C3">
        <w:rPr>
          <w:rStyle w:val="StyleUnderline"/>
          <w:highlight w:val="green"/>
        </w:rPr>
        <w:t>any exchange</w:t>
      </w:r>
      <w:r w:rsidRPr="00163783">
        <w:rPr>
          <w:rStyle w:val="StyleUnderline"/>
        </w:rPr>
        <w:t xml:space="preserve"> between two nuclear powers </w:t>
      </w:r>
      <w:r w:rsidRPr="001725C3">
        <w:rPr>
          <w:rStyle w:val="StyleUnderline"/>
          <w:highlight w:val="green"/>
        </w:rPr>
        <w:t>would stay</w:t>
      </w:r>
      <w:r w:rsidRPr="00163783">
        <w:rPr>
          <w:rStyle w:val="StyleUnderline"/>
        </w:rPr>
        <w:t xml:space="preserve"> </w:t>
      </w:r>
      <w:r w:rsidRPr="001725C3">
        <w:rPr>
          <w:rStyle w:val="StyleUnderline"/>
          <w:highlight w:val="green"/>
        </w:rPr>
        <w:t xml:space="preserve">limited </w:t>
      </w:r>
      <w:r w:rsidRPr="00163783">
        <w:rPr>
          <w:rStyle w:val="StyleUnderline"/>
        </w:rPr>
        <w:t>to these smaller, less destructive bombs.</w:t>
      </w:r>
    </w:p>
    <w:p w14:paraId="7C4694C5" w14:textId="599A768C" w:rsidR="0006218E" w:rsidRPr="00A342A1" w:rsidRDefault="00F21283" w:rsidP="0006218E">
      <w:pPr>
        <w:pStyle w:val="Heading4"/>
      </w:pPr>
      <w:r>
        <w:t xml:space="preserve">Deregulated mining </w:t>
      </w:r>
      <w:r w:rsidR="00526BDA">
        <w:t>uniquely</w:t>
      </w:r>
      <w:r>
        <w:t xml:space="preserve"> causes asteroid collisions </w:t>
      </w:r>
    </w:p>
    <w:p w14:paraId="3AC64AEE" w14:textId="77777777" w:rsidR="0006218E" w:rsidRPr="00DA1722" w:rsidRDefault="0006218E" w:rsidP="0006218E">
      <w:pPr>
        <w:rPr>
          <w:sz w:val="12"/>
        </w:rPr>
      </w:pPr>
      <w:r w:rsidRPr="00003D3D">
        <w:rPr>
          <w:rStyle w:val="Style13ptBold"/>
        </w:rPr>
        <w:t>Byers</w:t>
      </w:r>
      <w:r w:rsidRPr="00DA1722">
        <w:rPr>
          <w:sz w:val="12"/>
        </w:rPr>
        <w:t xml:space="preserve"> and </w:t>
      </w:r>
      <w:proofErr w:type="spellStart"/>
      <w:r w:rsidRPr="00DA1722">
        <w:rPr>
          <w:sz w:val="12"/>
        </w:rPr>
        <w:t>Boley</w:t>
      </w:r>
      <w:proofErr w:type="spellEnd"/>
      <w:r w:rsidRPr="00DA1722">
        <w:rPr>
          <w:sz w:val="12"/>
        </w:rPr>
        <w:t xml:space="preserve"> </w:t>
      </w:r>
      <w:r w:rsidRPr="00003D3D">
        <w:rPr>
          <w:rStyle w:val="Style13ptBold"/>
        </w:rPr>
        <w:t>19</w:t>
      </w:r>
      <w:r w:rsidRPr="00DA1722">
        <w:rPr>
          <w:sz w:val="12"/>
        </w:rPr>
        <w:t xml:space="preserve"> [Michael Byers, Professor of Political Science at the University of British Columbia, BA in Political Studies and </w:t>
      </w:r>
      <w:proofErr w:type="spellStart"/>
      <w:r w:rsidRPr="00DA1722">
        <w:rPr>
          <w:sz w:val="12"/>
        </w:rPr>
        <w:t>Phd</w:t>
      </w:r>
      <w:proofErr w:type="spellEnd"/>
      <w:r w:rsidRPr="00DA1722">
        <w:rPr>
          <w:sz w:val="12"/>
        </w:rPr>
        <w:t xml:space="preserve"> in International Law from Cambridge, Byers has written </w:t>
      </w:r>
      <w:proofErr w:type="gramStart"/>
      <w:r w:rsidRPr="00DA1722">
        <w:rPr>
          <w:sz w:val="12"/>
        </w:rPr>
        <w:t>a number of</w:t>
      </w:r>
      <w:proofErr w:type="gramEnd"/>
      <w:r w:rsidRPr="00DA1722">
        <w:rPr>
          <w:sz w:val="12"/>
        </w:rPr>
        <w:t xml:space="preserve"> op-ed articles on space issues. Relax: An asteroid will just miss hitting Earth. But our actions could still have a deep impact. March 19, 2019. https://www.theglobeandmail.com/opinion/article-relax-an-asteroid-will-just-miss-hitting-earth-but-our-actions-could/]</w:t>
      </w:r>
    </w:p>
    <w:p w14:paraId="2FEEEEA9" w14:textId="703DA2A9" w:rsidR="0006218E" w:rsidRPr="00DA1722" w:rsidRDefault="0006218E" w:rsidP="00FE6A85">
      <w:pPr>
        <w:rPr>
          <w:rStyle w:val="StyleUnderline"/>
        </w:rPr>
      </w:pPr>
      <w:r w:rsidRPr="001725C3">
        <w:rPr>
          <w:rStyle w:val="StyleUnderline"/>
          <w:highlight w:val="green"/>
        </w:rPr>
        <w:t>Beyond</w:t>
      </w:r>
      <w:r w:rsidRPr="00374954">
        <w:rPr>
          <w:rStyle w:val="StyleUnderline"/>
        </w:rPr>
        <w:t xml:space="preserve"> the </w:t>
      </w:r>
      <w:r w:rsidRPr="00DA1722">
        <w:rPr>
          <w:rStyle w:val="StyleUnderline"/>
        </w:rPr>
        <w:t xml:space="preserve">battle over </w:t>
      </w:r>
      <w:r w:rsidRPr="001725C3">
        <w:rPr>
          <w:rStyle w:val="StyleUnderline"/>
          <w:highlight w:val="green"/>
        </w:rPr>
        <w:t>resource extraction lies a</w:t>
      </w:r>
      <w:r w:rsidRPr="00374954">
        <w:rPr>
          <w:rStyle w:val="StyleUnderline"/>
        </w:rPr>
        <w:t xml:space="preserve"> more </w:t>
      </w:r>
      <w:r w:rsidRPr="001725C3">
        <w:rPr>
          <w:rStyle w:val="StyleUnderline"/>
          <w:highlight w:val="green"/>
        </w:rPr>
        <w:t>existential threat</w:t>
      </w:r>
      <w:r w:rsidRPr="00374954">
        <w:rPr>
          <w:sz w:val="12"/>
        </w:rPr>
        <w:t xml:space="preserve">: </w:t>
      </w:r>
      <w:r w:rsidRPr="00374954">
        <w:rPr>
          <w:rStyle w:val="StyleUnderline"/>
        </w:rPr>
        <w:t xml:space="preserve">the act of </w:t>
      </w:r>
      <w:r w:rsidRPr="001725C3">
        <w:rPr>
          <w:rStyle w:val="StyleUnderline"/>
          <w:highlight w:val="green"/>
        </w:rPr>
        <w:t>removing</w:t>
      </w:r>
      <w:r w:rsidRPr="00374954">
        <w:rPr>
          <w:rStyle w:val="StyleUnderline"/>
        </w:rPr>
        <w:t xml:space="preserve"> large quantities of </w:t>
      </w:r>
      <w:r w:rsidRPr="001725C3">
        <w:rPr>
          <w:rStyle w:val="StyleUnderline"/>
          <w:highlight w:val="green"/>
        </w:rPr>
        <w:t>mass from an asteroid could change its trajectory</w:t>
      </w:r>
      <w:r w:rsidRPr="00374954">
        <w:rPr>
          <w:sz w:val="12"/>
        </w:rPr>
        <w:t xml:space="preserve">, potentially </w:t>
      </w:r>
      <w:r w:rsidRPr="001725C3">
        <w:rPr>
          <w:highlight w:val="green"/>
          <w:u w:val="single"/>
        </w:rPr>
        <w:t xml:space="preserve">leading to a </w:t>
      </w:r>
      <w:r w:rsidRPr="001725C3">
        <w:rPr>
          <w:rStyle w:val="StyleUnderline"/>
          <w:highlight w:val="green"/>
        </w:rPr>
        <w:t>human-caused Earth impact</w:t>
      </w:r>
      <w:r w:rsidRPr="00374954">
        <w:rPr>
          <w:sz w:val="12"/>
        </w:rPr>
        <w:t xml:space="preserve">. For this reason, </w:t>
      </w:r>
      <w:r w:rsidRPr="001725C3">
        <w:rPr>
          <w:rStyle w:val="Emphasis"/>
          <w:highlight w:val="green"/>
        </w:rPr>
        <w:t>any asteroid mining</w:t>
      </w:r>
      <w:r w:rsidRPr="001725C3">
        <w:rPr>
          <w:highlight w:val="green"/>
          <w:u w:val="single"/>
        </w:rPr>
        <w:t xml:space="preserve"> will have to be</w:t>
      </w:r>
      <w:r w:rsidRPr="0090528A">
        <w:rPr>
          <w:u w:val="single"/>
        </w:rPr>
        <w:t xml:space="preserve"> fully informed by astrodynamics, and </w:t>
      </w:r>
      <w:r w:rsidRPr="001725C3">
        <w:rPr>
          <w:rStyle w:val="Emphasis"/>
          <w:highlight w:val="green"/>
        </w:rPr>
        <w:t>closely regulated</w:t>
      </w:r>
      <w:r w:rsidRPr="001725C3">
        <w:rPr>
          <w:highlight w:val="green"/>
          <w:u w:val="single"/>
        </w:rPr>
        <w:t xml:space="preserve"> under </w:t>
      </w:r>
      <w:r w:rsidRPr="001725C3">
        <w:rPr>
          <w:rStyle w:val="Emphasis"/>
          <w:highlight w:val="green"/>
        </w:rPr>
        <w:t>international rules</w:t>
      </w:r>
      <w:r w:rsidRPr="00374954">
        <w:rPr>
          <w:sz w:val="12"/>
        </w:rPr>
        <w:t xml:space="preserve">. And while the U.S., Luxembourg and Russia might regulate asteroid-mining companies closely with the involvement of planetary scientists, </w:t>
      </w:r>
      <w:r w:rsidRPr="001725C3">
        <w:rPr>
          <w:highlight w:val="green"/>
          <w:u w:val="single"/>
        </w:rPr>
        <w:t>what would happen if a</w:t>
      </w:r>
      <w:r w:rsidRPr="0090528A">
        <w:rPr>
          <w:u w:val="single"/>
        </w:rPr>
        <w:t xml:space="preserve"> mining </w:t>
      </w:r>
      <w:r w:rsidRPr="001725C3">
        <w:rPr>
          <w:highlight w:val="green"/>
          <w:u w:val="single"/>
        </w:rPr>
        <w:t xml:space="preserve">company </w:t>
      </w:r>
      <w:r w:rsidRPr="00DA1722">
        <w:rPr>
          <w:u w:val="single"/>
        </w:rPr>
        <w:t xml:space="preserve">were to </w:t>
      </w:r>
      <w:r w:rsidRPr="001725C3">
        <w:rPr>
          <w:highlight w:val="green"/>
          <w:u w:val="single"/>
        </w:rPr>
        <w:t>incorporate a “</w:t>
      </w:r>
      <w:r w:rsidRPr="001725C3">
        <w:rPr>
          <w:rStyle w:val="Emphasis"/>
          <w:highlight w:val="green"/>
        </w:rPr>
        <w:t>flag of convenience state</w:t>
      </w:r>
      <w:r w:rsidRPr="001725C3">
        <w:rPr>
          <w:highlight w:val="green"/>
          <w:u w:val="single"/>
        </w:rPr>
        <w:t xml:space="preserve">” such as </w:t>
      </w:r>
      <w:r w:rsidRPr="001725C3">
        <w:rPr>
          <w:rStyle w:val="Emphasis"/>
          <w:highlight w:val="green"/>
        </w:rPr>
        <w:t>Panama</w:t>
      </w:r>
      <w:r w:rsidRPr="001725C3">
        <w:rPr>
          <w:highlight w:val="green"/>
          <w:u w:val="single"/>
        </w:rPr>
        <w:t xml:space="preserve"> or </w:t>
      </w:r>
      <w:r w:rsidRPr="001725C3">
        <w:rPr>
          <w:rStyle w:val="Emphasis"/>
          <w:highlight w:val="green"/>
        </w:rPr>
        <w:t>Liberia</w:t>
      </w:r>
      <w:r w:rsidRPr="001725C3">
        <w:rPr>
          <w:rStyle w:val="StyleUnderline"/>
          <w:highlight w:val="green"/>
        </w:rPr>
        <w:t>? Would</w:t>
      </w:r>
      <w:r w:rsidRPr="00DA1722">
        <w:rPr>
          <w:rStyle w:val="StyleUnderline"/>
        </w:rPr>
        <w:t xml:space="preserve"> the same </w:t>
      </w:r>
      <w:r w:rsidRPr="001725C3">
        <w:rPr>
          <w:rStyle w:val="StyleUnderline"/>
          <w:highlight w:val="green"/>
        </w:rPr>
        <w:t>respect be paid to science and safety</w:t>
      </w:r>
      <w:r w:rsidRPr="00DA1722">
        <w:rPr>
          <w:rStyle w:val="StyleUnderline"/>
        </w:rPr>
        <w:t>?</w:t>
      </w:r>
    </w:p>
    <w:p w14:paraId="77AABB70" w14:textId="155821BA" w:rsidR="0006218E" w:rsidRPr="008A744C" w:rsidRDefault="00F21283" w:rsidP="0006218E">
      <w:pPr>
        <w:pStyle w:val="Heading4"/>
      </w:pPr>
      <w:r>
        <w:t>Extinction – Only cooperation solves</w:t>
      </w:r>
    </w:p>
    <w:p w14:paraId="6BE5A036" w14:textId="77777777" w:rsidR="0006218E" w:rsidRPr="00947C3E" w:rsidRDefault="0006218E" w:rsidP="0006218E">
      <w:pPr>
        <w:rPr>
          <w:color w:val="000000" w:themeColor="text1"/>
          <w:sz w:val="16"/>
          <w:szCs w:val="26"/>
        </w:rPr>
      </w:pPr>
      <w:r w:rsidRPr="003E45E2">
        <w:rPr>
          <w:rStyle w:val="Style13ptBold"/>
          <w:szCs w:val="26"/>
        </w:rPr>
        <w:t>Afrasiabi 17</w:t>
      </w:r>
      <w:r w:rsidRPr="00947C3E">
        <w:rPr>
          <w:sz w:val="16"/>
        </w:rPr>
        <w:t xml:space="preserve"> [Kaveh</w:t>
      </w:r>
      <w:r w:rsidRPr="00947C3E">
        <w:rPr>
          <w:color w:val="000000" w:themeColor="text1"/>
          <w:sz w:val="16"/>
          <w:szCs w:val="26"/>
        </w:rPr>
        <w:t xml:space="preserve">. </w:t>
      </w:r>
      <w:r w:rsidRPr="00947C3E">
        <w:rPr>
          <w:color w:val="000000" w:themeColor="text1"/>
          <w:sz w:val="16"/>
        </w:rPr>
        <w:t xml:space="preserve">Kaveh L. Afrasiabi, Ph.D. is an Iranian American political scientist and author specializing in Iran’s foreign and nuclear affairs, and author of several books, US-Russia </w:t>
      </w:r>
      <w:proofErr w:type="gramStart"/>
      <w:r w:rsidRPr="00947C3E">
        <w:rPr>
          <w:color w:val="000000" w:themeColor="text1"/>
          <w:sz w:val="16"/>
        </w:rPr>
        <w:t>And</w:t>
      </w:r>
      <w:proofErr w:type="gramEnd"/>
      <w:r w:rsidRPr="00947C3E">
        <w:rPr>
          <w:color w:val="000000" w:themeColor="text1"/>
          <w:sz w:val="16"/>
        </w:rPr>
        <w:t xml:space="preserve"> The Asteroid Threat – </w:t>
      </w:r>
      <w:proofErr w:type="spellStart"/>
      <w:r w:rsidRPr="00947C3E">
        <w:rPr>
          <w:color w:val="000000" w:themeColor="text1"/>
          <w:sz w:val="16"/>
        </w:rPr>
        <w:t>OpEd</w:t>
      </w:r>
      <w:proofErr w:type="spellEnd"/>
      <w:r w:rsidRPr="00947C3E">
        <w:rPr>
          <w:color w:val="000000" w:themeColor="text1"/>
          <w:sz w:val="16"/>
        </w:rPr>
        <w:t>, April 13, https://www.eurasiareview.com/13042017-us-russia-and-the-asteroid-threat-oped/]</w:t>
      </w:r>
    </w:p>
    <w:p w14:paraId="63402071" w14:textId="77777777" w:rsidR="0006218E" w:rsidRPr="003250E5" w:rsidRDefault="0006218E" w:rsidP="0006218E">
      <w:pPr>
        <w:rPr>
          <w:color w:val="000000" w:themeColor="text1"/>
          <w:u w:val="single"/>
        </w:rPr>
      </w:pPr>
      <w:r w:rsidRPr="00947C3E">
        <w:rPr>
          <w:rFonts w:eastAsia="Times New Roman"/>
          <w:color w:val="000000" w:themeColor="text1"/>
          <w:sz w:val="12"/>
        </w:rPr>
        <w:t xml:space="preserve">US Secretary of State Rex Tillerson has just finished his visit in Moscow to discuss Syria and the threat of terrorism and other related issues with the Russian officials, but </w:t>
      </w:r>
      <w:r w:rsidRPr="001340C6">
        <w:rPr>
          <w:rStyle w:val="Emphasis"/>
          <w:color w:val="000000" w:themeColor="text1"/>
        </w:rPr>
        <w:t>conspicuously absent</w:t>
      </w:r>
      <w:r w:rsidRPr="001340C6">
        <w:rPr>
          <w:rStyle w:val="underline"/>
          <w:color w:val="000000" w:themeColor="text1"/>
        </w:rPr>
        <w:t xml:space="preserve"> from the agenda</w:t>
      </w:r>
      <w:r w:rsidRPr="00947C3E">
        <w:rPr>
          <w:rFonts w:eastAsia="Times New Roman"/>
          <w:color w:val="000000" w:themeColor="text1"/>
          <w:sz w:val="12"/>
        </w:rPr>
        <w:t xml:space="preserve"> of his visit </w:t>
      </w:r>
      <w:r w:rsidRPr="001340C6">
        <w:rPr>
          <w:rStyle w:val="underline"/>
          <w:color w:val="000000" w:themeColor="text1"/>
        </w:rPr>
        <w:t>is</w:t>
      </w:r>
      <w:r w:rsidRPr="00947C3E">
        <w:rPr>
          <w:rFonts w:eastAsia="Times New Roman"/>
          <w:color w:val="000000" w:themeColor="text1"/>
          <w:sz w:val="12"/>
        </w:rPr>
        <w:t xml:space="preserve"> </w:t>
      </w:r>
      <w:r w:rsidRPr="001340C6">
        <w:rPr>
          <w:rStyle w:val="underline"/>
          <w:color w:val="000000" w:themeColor="text1"/>
        </w:rPr>
        <w:t>the real and clear danger posed by</w:t>
      </w:r>
      <w:r w:rsidRPr="00947C3E">
        <w:rPr>
          <w:rFonts w:eastAsia="Times New Roman"/>
          <w:color w:val="000000" w:themeColor="text1"/>
          <w:sz w:val="12"/>
        </w:rPr>
        <w:t xml:space="preserve"> the threat from space, that is, the </w:t>
      </w:r>
      <w:r w:rsidRPr="001340C6">
        <w:rPr>
          <w:rStyle w:val="underline"/>
          <w:color w:val="000000" w:themeColor="text1"/>
        </w:rPr>
        <w:t>asteroids</w:t>
      </w:r>
      <w:r w:rsidRPr="00947C3E">
        <w:rPr>
          <w:rFonts w:eastAsia="Times New Roman"/>
          <w:color w:val="000000" w:themeColor="text1"/>
          <w:sz w:val="12"/>
        </w:rPr>
        <w:t xml:space="preserve">, one of which is due to brush past earth on Wednesday, April 19. In fact, </w:t>
      </w:r>
      <w:r w:rsidRPr="001725C3">
        <w:rPr>
          <w:rStyle w:val="Emphasis"/>
          <w:highlight w:val="green"/>
        </w:rPr>
        <w:t>Russia and US</w:t>
      </w:r>
      <w:r w:rsidRPr="001725C3">
        <w:rPr>
          <w:rStyle w:val="underline"/>
          <w:color w:val="000000" w:themeColor="text1"/>
          <w:highlight w:val="green"/>
        </w:rPr>
        <w:t xml:space="preserve"> </w:t>
      </w:r>
      <w:r w:rsidRPr="00947C3E">
        <w:rPr>
          <w:rStyle w:val="underline"/>
          <w:color w:val="000000" w:themeColor="text1"/>
        </w:rPr>
        <w:t xml:space="preserve">have become </w:t>
      </w:r>
      <w:r w:rsidRPr="001725C3">
        <w:rPr>
          <w:rStyle w:val="Emphasis"/>
          <w:color w:val="000000" w:themeColor="text1"/>
          <w:highlight w:val="green"/>
        </w:rPr>
        <w:t>allies</w:t>
      </w:r>
      <w:r w:rsidRPr="001725C3">
        <w:rPr>
          <w:rStyle w:val="underline"/>
          <w:color w:val="000000" w:themeColor="text1"/>
          <w:highlight w:val="green"/>
        </w:rPr>
        <w:t xml:space="preserve"> against</w:t>
      </w:r>
      <w:r w:rsidRPr="001340C6">
        <w:rPr>
          <w:rStyle w:val="underline"/>
          <w:color w:val="000000" w:themeColor="text1"/>
        </w:rPr>
        <w:t xml:space="preserve"> the </w:t>
      </w:r>
      <w:r w:rsidRPr="001725C3">
        <w:rPr>
          <w:rStyle w:val="underline"/>
          <w:color w:val="000000" w:themeColor="text1"/>
          <w:highlight w:val="green"/>
        </w:rPr>
        <w:t>asteroid</w:t>
      </w:r>
      <w:r w:rsidRPr="001340C6">
        <w:rPr>
          <w:rStyle w:val="underline"/>
          <w:color w:val="000000" w:themeColor="text1"/>
        </w:rPr>
        <w:t xml:space="preserve"> threat </w:t>
      </w:r>
      <w:r w:rsidRPr="001725C3">
        <w:rPr>
          <w:rStyle w:val="underline"/>
          <w:color w:val="000000" w:themeColor="text1"/>
          <w:highlight w:val="green"/>
        </w:rPr>
        <w:t>since</w:t>
      </w:r>
      <w:r w:rsidRPr="00947C3E">
        <w:rPr>
          <w:rFonts w:eastAsia="Times New Roman"/>
          <w:color w:val="000000" w:themeColor="text1"/>
          <w:sz w:val="12"/>
        </w:rPr>
        <w:t xml:space="preserve"> the </w:t>
      </w:r>
      <w:r w:rsidRPr="001340C6">
        <w:rPr>
          <w:rStyle w:val="Emphasis"/>
          <w:color w:val="000000" w:themeColor="text1"/>
        </w:rPr>
        <w:t>signing</w:t>
      </w:r>
      <w:r w:rsidRPr="00947C3E">
        <w:rPr>
          <w:rFonts w:eastAsia="Times New Roman"/>
          <w:color w:val="000000" w:themeColor="text1"/>
          <w:sz w:val="12"/>
        </w:rPr>
        <w:t xml:space="preserve"> of </w:t>
      </w:r>
      <w:r w:rsidRPr="001725C3">
        <w:rPr>
          <w:rStyle w:val="underline"/>
          <w:color w:val="000000" w:themeColor="text1"/>
          <w:highlight w:val="green"/>
        </w:rPr>
        <w:t>an</w:t>
      </w:r>
      <w:r w:rsidRPr="00947C3E">
        <w:rPr>
          <w:rFonts w:eastAsia="Times New Roman"/>
          <w:color w:val="000000" w:themeColor="text1"/>
          <w:sz w:val="12"/>
        </w:rPr>
        <w:t xml:space="preserve"> anti-asteroid </w:t>
      </w:r>
      <w:r w:rsidRPr="001725C3">
        <w:rPr>
          <w:rStyle w:val="Emphasis"/>
          <w:color w:val="000000" w:themeColor="text1"/>
          <w:highlight w:val="green"/>
        </w:rPr>
        <w:t>agreement</w:t>
      </w:r>
      <w:r w:rsidRPr="00947C3E">
        <w:rPr>
          <w:rFonts w:eastAsia="Times New Roman"/>
          <w:color w:val="000000" w:themeColor="text1"/>
          <w:sz w:val="12"/>
        </w:rPr>
        <w:t xml:space="preserve"> </w:t>
      </w:r>
      <w:r w:rsidRPr="00947C3E">
        <w:rPr>
          <w:rStyle w:val="underline"/>
          <w:color w:val="000000" w:themeColor="text1"/>
        </w:rPr>
        <w:t>in</w:t>
      </w:r>
      <w:r w:rsidRPr="00947C3E">
        <w:rPr>
          <w:rFonts w:eastAsia="Times New Roman"/>
          <w:color w:val="000000" w:themeColor="text1"/>
          <w:sz w:val="12"/>
        </w:rPr>
        <w:t xml:space="preserve"> 20</w:t>
      </w:r>
      <w:r w:rsidRPr="001725C3">
        <w:rPr>
          <w:rStyle w:val="Emphasis"/>
          <w:color w:val="000000" w:themeColor="text1"/>
          <w:highlight w:val="green"/>
        </w:rPr>
        <w:t>13</w:t>
      </w:r>
      <w:r w:rsidRPr="001725C3">
        <w:rPr>
          <w:rStyle w:val="underline"/>
          <w:color w:val="000000" w:themeColor="text1"/>
          <w:highlight w:val="green"/>
        </w:rPr>
        <w:t>,</w:t>
      </w:r>
      <w:r w:rsidRPr="001340C6">
        <w:rPr>
          <w:rStyle w:val="underline"/>
          <w:color w:val="000000" w:themeColor="text1"/>
        </w:rPr>
        <w:t xml:space="preserve"> initiated by</w:t>
      </w:r>
      <w:r w:rsidRPr="00947C3E">
        <w:rPr>
          <w:rFonts w:eastAsia="Times New Roman"/>
          <w:color w:val="000000" w:themeColor="text1"/>
          <w:sz w:val="12"/>
        </w:rPr>
        <w:t xml:space="preserve"> the then </w:t>
      </w:r>
      <w:r w:rsidRPr="001340C6">
        <w:rPr>
          <w:rStyle w:val="underline"/>
          <w:color w:val="000000" w:themeColor="text1"/>
        </w:rPr>
        <w:t>energy secretary</w:t>
      </w:r>
      <w:r w:rsidRPr="00947C3E">
        <w:rPr>
          <w:rFonts w:eastAsia="Times New Roman"/>
          <w:color w:val="000000" w:themeColor="text1"/>
          <w:sz w:val="12"/>
        </w:rPr>
        <w:t xml:space="preserve"> and scientist Ernst </w:t>
      </w:r>
      <w:r w:rsidRPr="001340C6">
        <w:rPr>
          <w:rStyle w:val="underline"/>
          <w:color w:val="000000" w:themeColor="text1"/>
        </w:rPr>
        <w:t xml:space="preserve">Muniz. This agreement </w:t>
      </w:r>
      <w:r w:rsidRPr="001725C3">
        <w:rPr>
          <w:rStyle w:val="underline"/>
          <w:color w:val="000000" w:themeColor="text1"/>
          <w:highlight w:val="green"/>
        </w:rPr>
        <w:t>calls for</w:t>
      </w:r>
      <w:r w:rsidRPr="001340C6">
        <w:rPr>
          <w:rStyle w:val="underline"/>
          <w:color w:val="000000" w:themeColor="text1"/>
        </w:rPr>
        <w:t xml:space="preserve"> </w:t>
      </w:r>
      <w:r w:rsidRPr="001725C3">
        <w:rPr>
          <w:rStyle w:val="Emphasis"/>
          <w:highlight w:val="green"/>
        </w:rPr>
        <w:t>coop</w:t>
      </w:r>
      <w:r w:rsidRPr="001340C6">
        <w:rPr>
          <w:rStyle w:val="underline"/>
          <w:color w:val="000000" w:themeColor="text1"/>
        </w:rPr>
        <w:t xml:space="preserve">eration on research </w:t>
      </w:r>
      <w:r w:rsidRPr="001725C3">
        <w:rPr>
          <w:rStyle w:val="underline"/>
          <w:color w:val="000000" w:themeColor="text1"/>
          <w:highlight w:val="green"/>
        </w:rPr>
        <w:t xml:space="preserve">on </w:t>
      </w:r>
      <w:r w:rsidRPr="001340C6">
        <w:rPr>
          <w:rStyle w:val="underline"/>
          <w:color w:val="000000" w:themeColor="text1"/>
        </w:rPr>
        <w:t xml:space="preserve">asteroid </w:t>
      </w:r>
      <w:r w:rsidRPr="001725C3">
        <w:rPr>
          <w:rStyle w:val="underline"/>
          <w:color w:val="000000" w:themeColor="text1"/>
          <w:highlight w:val="green"/>
        </w:rPr>
        <w:t>defense, raising</w:t>
      </w:r>
      <w:r w:rsidRPr="00947C3E">
        <w:rPr>
          <w:rFonts w:eastAsia="Times New Roman"/>
          <w:color w:val="000000" w:themeColor="text1"/>
          <w:sz w:val="12"/>
        </w:rPr>
        <w:t xml:space="preserve"> the </w:t>
      </w:r>
      <w:r w:rsidRPr="001725C3">
        <w:rPr>
          <w:rStyle w:val="underline"/>
          <w:color w:val="000000" w:themeColor="text1"/>
          <w:highlight w:val="green"/>
        </w:rPr>
        <w:t>prospect of</w:t>
      </w:r>
      <w:r w:rsidRPr="001340C6">
        <w:rPr>
          <w:rStyle w:val="underline"/>
          <w:color w:val="000000" w:themeColor="text1"/>
        </w:rPr>
        <w:t xml:space="preserve"> a US-Russia </w:t>
      </w:r>
      <w:r w:rsidRPr="001725C3">
        <w:rPr>
          <w:rStyle w:val="Emphasis"/>
          <w:color w:val="000000" w:themeColor="text1"/>
          <w:highlight w:val="green"/>
        </w:rPr>
        <w:t>nuclear coop</w:t>
      </w:r>
      <w:r w:rsidRPr="00947C3E">
        <w:rPr>
          <w:sz w:val="12"/>
        </w:rPr>
        <w:t xml:space="preserve">eration, given the potential feasibility of nukes in deflecting or destroying an incoming asteroid — for good reason. The asteroid due for a close flyby next week at a speed of some 60,000 miles per hour is over one mile long and capable of releasing the equivalent of almost </w:t>
      </w:r>
      <w:r w:rsidRPr="001725C3">
        <w:rPr>
          <w:rStyle w:val="Emphasis"/>
          <w:color w:val="000000" w:themeColor="text1"/>
          <w:highlight w:val="green"/>
        </w:rPr>
        <w:t>2000 Hiroshima bombs</w:t>
      </w:r>
      <w:r w:rsidRPr="001725C3">
        <w:rPr>
          <w:rStyle w:val="underline"/>
          <w:color w:val="000000" w:themeColor="text1"/>
          <w:highlight w:val="green"/>
        </w:rPr>
        <w:t>; if it hits</w:t>
      </w:r>
      <w:r w:rsidRPr="001340C6">
        <w:rPr>
          <w:rStyle w:val="underline"/>
          <w:color w:val="000000" w:themeColor="text1"/>
        </w:rPr>
        <w:t xml:space="preserve"> the earth, it </w:t>
      </w:r>
      <w:proofErr w:type="gramStart"/>
      <w:r w:rsidRPr="001340C6">
        <w:rPr>
          <w:rStyle w:val="underline"/>
          <w:color w:val="000000" w:themeColor="text1"/>
        </w:rPr>
        <w:t>would</w:t>
      </w:r>
      <w:proofErr w:type="gramEnd"/>
      <w:r w:rsidRPr="001340C6">
        <w:rPr>
          <w:rStyle w:val="underline"/>
          <w:color w:val="000000" w:themeColor="text1"/>
        </w:rPr>
        <w:t xml:space="preserve"> cause massive </w:t>
      </w:r>
      <w:r w:rsidRPr="001725C3">
        <w:rPr>
          <w:rStyle w:val="Emphasis"/>
          <w:color w:val="000000" w:themeColor="text1"/>
          <w:highlight w:val="green"/>
        </w:rPr>
        <w:t>tsunamis</w:t>
      </w:r>
      <w:r w:rsidRPr="001340C6">
        <w:rPr>
          <w:rStyle w:val="underline"/>
          <w:color w:val="000000" w:themeColor="text1"/>
        </w:rPr>
        <w:t xml:space="preserve"> </w:t>
      </w:r>
      <w:r w:rsidRPr="001725C3">
        <w:rPr>
          <w:rStyle w:val="underline"/>
          <w:color w:val="000000" w:themeColor="text1"/>
          <w:highlight w:val="green"/>
        </w:rPr>
        <w:t xml:space="preserve">and </w:t>
      </w:r>
      <w:r w:rsidRPr="001725C3">
        <w:rPr>
          <w:rStyle w:val="Emphasis"/>
          <w:color w:val="000000" w:themeColor="text1"/>
          <w:highlight w:val="green"/>
        </w:rPr>
        <w:t>giant fireballs</w:t>
      </w:r>
      <w:r w:rsidRPr="001725C3">
        <w:rPr>
          <w:rStyle w:val="underline"/>
          <w:color w:val="000000" w:themeColor="text1"/>
          <w:highlight w:val="green"/>
        </w:rPr>
        <w:t xml:space="preserve"> wip</w:t>
      </w:r>
      <w:r w:rsidRPr="001340C6">
        <w:rPr>
          <w:rStyle w:val="underline"/>
          <w:color w:val="000000" w:themeColor="text1"/>
        </w:rPr>
        <w:t xml:space="preserve">ing </w:t>
      </w:r>
      <w:r w:rsidRPr="001725C3">
        <w:rPr>
          <w:rStyle w:val="underline"/>
          <w:color w:val="000000" w:themeColor="text1"/>
          <w:highlight w:val="green"/>
        </w:rPr>
        <w:t>out</w:t>
      </w:r>
      <w:r w:rsidRPr="00947C3E">
        <w:rPr>
          <w:rFonts w:eastAsia="Times New Roman"/>
          <w:color w:val="000000" w:themeColor="text1"/>
          <w:sz w:val="12"/>
        </w:rPr>
        <w:t xml:space="preserve"> a good chunk of </w:t>
      </w:r>
      <w:r w:rsidRPr="001725C3">
        <w:rPr>
          <w:rStyle w:val="underline"/>
          <w:color w:val="000000" w:themeColor="text1"/>
          <w:highlight w:val="green"/>
        </w:rPr>
        <w:t>humanity</w:t>
      </w:r>
      <w:r w:rsidRPr="00947C3E">
        <w:rPr>
          <w:sz w:val="12"/>
        </w:rPr>
        <w:t>. In a twist of irony, the NASA officials have reassured us that there is “zero chance” of earth’s collision by this giant asteroid and, yet simultaneously, brand it as a “potentially hazardous object” since it is considered a “near-earth” object and also because of a small uncertainty about its size and orbit, i.e., its path’s trajectory in space, which has its own version of air pockets that can affect an asteroid’s direction, just as its collision with another asteroid can do so, as was the case with the meteor that exploded 27 miles about the ground in Russia in 2014, causing extensive damage and came by undetected from the Sun’s direction; this new one is apparently 60 times bigger, and was detected only 2011. Clearly</w:t>
      </w:r>
      <w:r w:rsidRPr="00947C3E">
        <w:rPr>
          <w:rFonts w:eastAsia="Times New Roman"/>
          <w:color w:val="000000" w:themeColor="text1"/>
          <w:sz w:val="12"/>
        </w:rPr>
        <w:t xml:space="preserve">, </w:t>
      </w:r>
      <w:r w:rsidRPr="001725C3">
        <w:rPr>
          <w:rStyle w:val="underline"/>
          <w:color w:val="000000" w:themeColor="text1"/>
          <w:highlight w:val="green"/>
        </w:rPr>
        <w:t>humanity is at risk</w:t>
      </w:r>
      <w:r w:rsidRPr="001340C6">
        <w:rPr>
          <w:rStyle w:val="underline"/>
          <w:color w:val="000000" w:themeColor="text1"/>
        </w:rPr>
        <w:t xml:space="preserve"> by the asteroid threat and </w:t>
      </w:r>
      <w:r w:rsidRPr="001725C3">
        <w:rPr>
          <w:rStyle w:val="Emphasis"/>
          <w:color w:val="000000" w:themeColor="text1"/>
          <w:highlight w:val="green"/>
        </w:rPr>
        <w:t>inaction</w:t>
      </w:r>
      <w:r w:rsidRPr="001725C3">
        <w:rPr>
          <w:rStyle w:val="underline"/>
          <w:color w:val="000000" w:themeColor="text1"/>
          <w:highlight w:val="green"/>
        </w:rPr>
        <w:t xml:space="preserve"> is </w:t>
      </w:r>
      <w:r w:rsidRPr="001725C3">
        <w:rPr>
          <w:rStyle w:val="Emphasis"/>
          <w:color w:val="000000" w:themeColor="text1"/>
          <w:highlight w:val="green"/>
        </w:rPr>
        <w:t>not an option</w:t>
      </w:r>
      <w:r w:rsidRPr="00947C3E">
        <w:rPr>
          <w:sz w:val="12"/>
        </w:rPr>
        <w:t xml:space="preserve">. World’s scientists including some NASA scientists such as Joseph </w:t>
      </w:r>
      <w:proofErr w:type="spellStart"/>
      <w:r w:rsidRPr="00947C3E">
        <w:rPr>
          <w:sz w:val="12"/>
        </w:rPr>
        <w:t>Nuth</w:t>
      </w:r>
      <w:proofErr w:type="spellEnd"/>
      <w:r w:rsidRPr="00947C3E">
        <w:rPr>
          <w:sz w:val="12"/>
        </w:rPr>
        <w:t xml:space="preserve"> have recently lamented our planetary lack of adequate </w:t>
      </w:r>
      <w:proofErr w:type="spellStart"/>
      <w:r w:rsidRPr="00947C3E">
        <w:rPr>
          <w:sz w:val="12"/>
        </w:rPr>
        <w:t>defence</w:t>
      </w:r>
      <w:proofErr w:type="spellEnd"/>
      <w:r w:rsidRPr="00947C3E">
        <w:rPr>
          <w:sz w:val="12"/>
        </w:rPr>
        <w:t xml:space="preserve"> against this threat, which has been completely overshadowed by humanity’s other priorities, which pale in comparison when </w:t>
      </w:r>
      <w:proofErr w:type="gramStart"/>
      <w:r w:rsidRPr="00947C3E">
        <w:rPr>
          <w:sz w:val="12"/>
        </w:rPr>
        <w:t>considering the fact that</w:t>
      </w:r>
      <w:proofErr w:type="gramEnd"/>
      <w:r w:rsidRPr="00947C3E">
        <w:rPr>
          <w:sz w:val="12"/>
        </w:rPr>
        <w:t xml:space="preserve"> our species survival depends on an effective anti-asteroid </w:t>
      </w:r>
      <w:proofErr w:type="spellStart"/>
      <w:r w:rsidRPr="00947C3E">
        <w:rPr>
          <w:sz w:val="12"/>
        </w:rPr>
        <w:t>defence</w:t>
      </w:r>
      <w:proofErr w:type="spellEnd"/>
      <w:r w:rsidRPr="00947C3E">
        <w:rPr>
          <w:sz w:val="12"/>
        </w:rPr>
        <w:t xml:space="preserve"> — that may require the use of nuclear weapons. Yet,</w:t>
      </w:r>
      <w:r w:rsidRPr="001340C6">
        <w:rPr>
          <w:rStyle w:val="underline"/>
          <w:color w:val="000000" w:themeColor="text1"/>
        </w:rPr>
        <w:t xml:space="preserve"> </w:t>
      </w:r>
      <w:r w:rsidRPr="001725C3">
        <w:rPr>
          <w:rStyle w:val="underline"/>
          <w:color w:val="000000" w:themeColor="text1"/>
          <w:highlight w:val="green"/>
        </w:rPr>
        <w:t>despite</w:t>
      </w:r>
      <w:r w:rsidRPr="001340C6">
        <w:rPr>
          <w:rStyle w:val="underline"/>
          <w:color w:val="000000" w:themeColor="text1"/>
        </w:rPr>
        <w:t xml:space="preserve"> some </w:t>
      </w:r>
      <w:r w:rsidRPr="001725C3">
        <w:rPr>
          <w:rStyle w:val="Emphasis"/>
          <w:color w:val="000000" w:themeColor="text1"/>
          <w:highlight w:val="green"/>
        </w:rPr>
        <w:t>feeble initiatives</w:t>
      </w:r>
      <w:r w:rsidRPr="001725C3">
        <w:rPr>
          <w:rStyle w:val="underline"/>
          <w:color w:val="000000" w:themeColor="text1"/>
          <w:highlight w:val="green"/>
        </w:rPr>
        <w:t xml:space="preserve"> to </w:t>
      </w:r>
      <w:r w:rsidRPr="001725C3">
        <w:rPr>
          <w:rStyle w:val="Emphasis"/>
          <w:color w:val="000000" w:themeColor="text1"/>
          <w:highlight w:val="green"/>
        </w:rPr>
        <w:t>track</w:t>
      </w:r>
      <w:r w:rsidRPr="001725C3">
        <w:rPr>
          <w:rStyle w:val="underline"/>
          <w:color w:val="000000" w:themeColor="text1"/>
          <w:highlight w:val="green"/>
        </w:rPr>
        <w:t xml:space="preserve"> and </w:t>
      </w:r>
      <w:r w:rsidRPr="001725C3">
        <w:rPr>
          <w:rStyle w:val="Emphasis"/>
          <w:color w:val="000000" w:themeColor="text1"/>
          <w:highlight w:val="green"/>
        </w:rPr>
        <w:t>monitor</w:t>
      </w:r>
      <w:r w:rsidRPr="00947C3E">
        <w:rPr>
          <w:rFonts w:eastAsia="Times New Roman"/>
          <w:color w:val="000000" w:themeColor="text1"/>
          <w:sz w:val="12"/>
        </w:rPr>
        <w:t xml:space="preserve"> the asteroids, </w:t>
      </w:r>
      <w:r w:rsidRPr="001725C3">
        <w:rPr>
          <w:rStyle w:val="Emphasis"/>
          <w:color w:val="000000" w:themeColor="text1"/>
          <w:highlight w:val="green"/>
        </w:rPr>
        <w:t>NASA</w:t>
      </w:r>
      <w:r w:rsidRPr="00947C3E">
        <w:rPr>
          <w:rFonts w:eastAsia="Times New Roman"/>
          <w:color w:val="000000" w:themeColor="text1"/>
          <w:sz w:val="12"/>
        </w:rPr>
        <w:t xml:space="preserve"> had </w:t>
      </w:r>
      <w:r w:rsidRPr="001725C3">
        <w:rPr>
          <w:rStyle w:val="underline"/>
          <w:color w:val="000000" w:themeColor="text1"/>
          <w:highlight w:val="green"/>
        </w:rPr>
        <w:t>admitted</w:t>
      </w:r>
      <w:r w:rsidRPr="00947C3E">
        <w:rPr>
          <w:rFonts w:eastAsia="Times New Roman"/>
          <w:color w:val="000000" w:themeColor="text1"/>
          <w:sz w:val="12"/>
        </w:rPr>
        <w:t xml:space="preserve"> that some </w:t>
      </w:r>
      <w:r w:rsidRPr="001725C3">
        <w:rPr>
          <w:rStyle w:val="Emphasis"/>
          <w:color w:val="000000" w:themeColor="text1"/>
          <w:highlight w:val="green"/>
        </w:rPr>
        <w:t>ten percent</w:t>
      </w:r>
      <w:r w:rsidRPr="001725C3">
        <w:rPr>
          <w:rStyle w:val="underline"/>
          <w:color w:val="000000" w:themeColor="text1"/>
          <w:highlight w:val="green"/>
        </w:rPr>
        <w:t xml:space="preserve"> of</w:t>
      </w:r>
      <w:r w:rsidRPr="001340C6">
        <w:rPr>
          <w:rStyle w:val="underline"/>
          <w:color w:val="000000" w:themeColor="text1"/>
        </w:rPr>
        <w:t xml:space="preserve"> the incoming </w:t>
      </w:r>
      <w:r w:rsidRPr="001725C3">
        <w:rPr>
          <w:rStyle w:val="underline"/>
          <w:color w:val="000000" w:themeColor="text1"/>
          <w:highlight w:val="green"/>
        </w:rPr>
        <w:t>asteroids</w:t>
      </w:r>
      <w:r w:rsidRPr="00947C3E">
        <w:rPr>
          <w:rFonts w:eastAsia="Times New Roman"/>
          <w:color w:val="000000" w:themeColor="text1"/>
          <w:sz w:val="12"/>
        </w:rPr>
        <w:t xml:space="preserve">, i.e., over 10,000, </w:t>
      </w:r>
      <w:r w:rsidRPr="001725C3">
        <w:rPr>
          <w:rStyle w:val="underline"/>
          <w:color w:val="000000" w:themeColor="text1"/>
          <w:highlight w:val="green"/>
        </w:rPr>
        <w:t>are</w:t>
      </w:r>
      <w:r w:rsidRPr="001340C6">
        <w:rPr>
          <w:rStyle w:val="underline"/>
          <w:color w:val="000000" w:themeColor="text1"/>
        </w:rPr>
        <w:t xml:space="preserve"> still </w:t>
      </w:r>
      <w:r w:rsidRPr="001725C3">
        <w:rPr>
          <w:rStyle w:val="Emphasis"/>
          <w:color w:val="000000" w:themeColor="text1"/>
          <w:highlight w:val="green"/>
        </w:rPr>
        <w:t>not covered</w:t>
      </w:r>
      <w:r w:rsidRPr="00947C3E">
        <w:rPr>
          <w:rFonts w:eastAsia="Times New Roman"/>
          <w:color w:val="000000" w:themeColor="text1"/>
          <w:sz w:val="12"/>
        </w:rPr>
        <w:t xml:space="preserve"> by their system, </w:t>
      </w:r>
      <w:r w:rsidRPr="001725C3">
        <w:rPr>
          <w:rStyle w:val="underline"/>
          <w:color w:val="000000" w:themeColor="text1"/>
          <w:highlight w:val="green"/>
        </w:rPr>
        <w:t xml:space="preserve">which requires a </w:t>
      </w:r>
      <w:r w:rsidRPr="001725C3">
        <w:rPr>
          <w:rStyle w:val="Emphasis"/>
          <w:color w:val="000000" w:themeColor="text1"/>
          <w:highlight w:val="green"/>
        </w:rPr>
        <w:t>great deal</w:t>
      </w:r>
      <w:r w:rsidRPr="001725C3">
        <w:rPr>
          <w:rStyle w:val="underline"/>
          <w:color w:val="000000" w:themeColor="text1"/>
          <w:highlight w:val="green"/>
        </w:rPr>
        <w:t xml:space="preserve"> more </w:t>
      </w:r>
      <w:r w:rsidRPr="00947C3E">
        <w:rPr>
          <w:rStyle w:val="Emphasis"/>
          <w:color w:val="000000" w:themeColor="text1"/>
        </w:rPr>
        <w:t>funding</w:t>
      </w:r>
      <w:r w:rsidRPr="00947C3E">
        <w:rPr>
          <w:rStyle w:val="underline"/>
          <w:color w:val="000000" w:themeColor="text1"/>
        </w:rPr>
        <w:t xml:space="preserve"> and </w:t>
      </w:r>
      <w:r w:rsidRPr="00947C3E">
        <w:rPr>
          <w:rStyle w:val="Emphasis"/>
          <w:color w:val="000000" w:themeColor="text1"/>
        </w:rPr>
        <w:t xml:space="preserve">human </w:t>
      </w:r>
      <w:r w:rsidRPr="001725C3">
        <w:rPr>
          <w:rStyle w:val="Emphasis"/>
          <w:color w:val="000000" w:themeColor="text1"/>
          <w:highlight w:val="green"/>
        </w:rPr>
        <w:t>resources</w:t>
      </w:r>
      <w:r w:rsidRPr="001725C3">
        <w:rPr>
          <w:rStyle w:val="underline"/>
          <w:color w:val="000000" w:themeColor="text1"/>
          <w:highlight w:val="green"/>
        </w:rPr>
        <w:t xml:space="preserve">, </w:t>
      </w:r>
      <w:r w:rsidRPr="00947C3E">
        <w:rPr>
          <w:rStyle w:val="underline"/>
          <w:color w:val="000000" w:themeColor="text1"/>
        </w:rPr>
        <w:t xml:space="preserve">such as </w:t>
      </w:r>
      <w:r w:rsidRPr="001725C3">
        <w:rPr>
          <w:rStyle w:val="Emphasis"/>
          <w:color w:val="000000" w:themeColor="text1"/>
          <w:highlight w:val="green"/>
        </w:rPr>
        <w:t>increased</w:t>
      </w:r>
      <w:r w:rsidRPr="001340C6">
        <w:rPr>
          <w:rStyle w:val="underline"/>
          <w:color w:val="000000" w:themeColor="text1"/>
        </w:rPr>
        <w:t xml:space="preserve"> number of </w:t>
      </w:r>
      <w:r w:rsidRPr="001725C3">
        <w:rPr>
          <w:rStyle w:val="Emphasis"/>
          <w:color w:val="000000" w:themeColor="text1"/>
          <w:highlight w:val="green"/>
        </w:rPr>
        <w:t xml:space="preserve">observation </w:t>
      </w:r>
      <w:r w:rsidRPr="00947C3E">
        <w:rPr>
          <w:rStyle w:val="Emphasis"/>
          <w:color w:val="000000" w:themeColor="text1"/>
        </w:rPr>
        <w:t>points</w:t>
      </w:r>
      <w:r w:rsidRPr="00947C3E">
        <w:rPr>
          <w:rStyle w:val="underline"/>
          <w:color w:val="000000" w:themeColor="text1"/>
        </w:rPr>
        <w:t xml:space="preserve"> </w:t>
      </w:r>
      <w:r w:rsidRPr="001725C3">
        <w:rPr>
          <w:rStyle w:val="Emphasis"/>
          <w:color w:val="000000" w:themeColor="text1"/>
          <w:highlight w:val="green"/>
        </w:rPr>
        <w:t>around the world.</w:t>
      </w:r>
      <w:r w:rsidRPr="001340C6">
        <w:rPr>
          <w:rStyle w:val="Emphasis"/>
        </w:rPr>
        <w:t xml:space="preserve"> </w:t>
      </w:r>
      <w:r w:rsidRPr="00947C3E">
        <w:rPr>
          <w:rFonts w:eastAsia="Times New Roman"/>
          <w:color w:val="000000" w:themeColor="text1"/>
          <w:sz w:val="12"/>
        </w:rPr>
        <w:t xml:space="preserve">What is more, the </w:t>
      </w:r>
      <w:r w:rsidRPr="001340C6">
        <w:rPr>
          <w:rStyle w:val="underline"/>
          <w:color w:val="000000" w:themeColor="text1"/>
        </w:rPr>
        <w:t xml:space="preserve">present efforts in asteroid </w:t>
      </w:r>
      <w:r w:rsidRPr="001725C3">
        <w:rPr>
          <w:rStyle w:val="underline"/>
          <w:color w:val="000000" w:themeColor="text1"/>
          <w:highlight w:val="green"/>
        </w:rPr>
        <w:t xml:space="preserve">prevention </w:t>
      </w:r>
      <w:r w:rsidRPr="001340C6">
        <w:rPr>
          <w:rStyle w:val="underline"/>
          <w:color w:val="000000" w:themeColor="text1"/>
        </w:rPr>
        <w:t xml:space="preserve">are still </w:t>
      </w:r>
      <w:r w:rsidRPr="001725C3">
        <w:rPr>
          <w:rStyle w:val="underline"/>
          <w:color w:val="000000" w:themeColor="text1"/>
          <w:highlight w:val="green"/>
        </w:rPr>
        <w:t>in</w:t>
      </w:r>
      <w:r w:rsidRPr="00947C3E">
        <w:rPr>
          <w:rFonts w:eastAsia="Times New Roman"/>
          <w:color w:val="000000" w:themeColor="text1"/>
          <w:sz w:val="12"/>
        </w:rPr>
        <w:t xml:space="preserve"> the stage of </w:t>
      </w:r>
      <w:r w:rsidRPr="001725C3">
        <w:rPr>
          <w:rStyle w:val="Emphasis"/>
          <w:color w:val="000000" w:themeColor="text1"/>
          <w:highlight w:val="green"/>
        </w:rPr>
        <w:t>infancy</w:t>
      </w:r>
      <w:r w:rsidRPr="001725C3">
        <w:rPr>
          <w:rStyle w:val="underline"/>
          <w:color w:val="000000" w:themeColor="text1"/>
          <w:highlight w:val="green"/>
        </w:rPr>
        <w:t xml:space="preserve"> and </w:t>
      </w:r>
      <w:r w:rsidRPr="001340C6">
        <w:rPr>
          <w:rStyle w:val="Emphasis"/>
          <w:color w:val="000000" w:themeColor="text1"/>
        </w:rPr>
        <w:t xml:space="preserve">initial </w:t>
      </w:r>
      <w:r w:rsidRPr="001725C3">
        <w:rPr>
          <w:rStyle w:val="Emphasis"/>
          <w:color w:val="000000" w:themeColor="text1"/>
          <w:highlight w:val="green"/>
        </w:rPr>
        <w:t>testing</w:t>
      </w:r>
      <w:r w:rsidRPr="001340C6">
        <w:rPr>
          <w:rStyle w:val="underline"/>
          <w:color w:val="000000" w:themeColor="text1"/>
        </w:rPr>
        <w:t xml:space="preserve">, basically proceeding </w:t>
      </w:r>
      <w:r w:rsidRPr="001725C3">
        <w:rPr>
          <w:rStyle w:val="underline"/>
          <w:color w:val="000000" w:themeColor="text1"/>
          <w:highlight w:val="green"/>
        </w:rPr>
        <w:t xml:space="preserve">at </w:t>
      </w:r>
      <w:r w:rsidRPr="001725C3">
        <w:rPr>
          <w:rStyle w:val="Emphasis"/>
          <w:color w:val="000000" w:themeColor="text1"/>
          <w:highlight w:val="green"/>
        </w:rPr>
        <w:t>snail speed</w:t>
      </w:r>
      <w:r w:rsidRPr="001340C6">
        <w:rPr>
          <w:rStyle w:val="underline"/>
          <w:color w:val="000000" w:themeColor="text1"/>
        </w:rPr>
        <w:t>,</w:t>
      </w:r>
      <w:r w:rsidRPr="00947C3E">
        <w:rPr>
          <w:rFonts w:eastAsia="Times New Roman"/>
          <w:color w:val="000000" w:themeColor="text1"/>
          <w:sz w:val="12"/>
        </w:rPr>
        <w:t xml:space="preserve"> again mainly </w:t>
      </w:r>
      <w:r w:rsidRPr="00947C3E">
        <w:rPr>
          <w:rStyle w:val="underline"/>
          <w:color w:val="000000" w:themeColor="text1"/>
        </w:rPr>
        <w:t>due to</w:t>
      </w:r>
      <w:r w:rsidRPr="00947C3E">
        <w:rPr>
          <w:rFonts w:eastAsia="Times New Roman"/>
          <w:color w:val="000000" w:themeColor="text1"/>
          <w:sz w:val="12"/>
        </w:rPr>
        <w:t xml:space="preserve"> the </w:t>
      </w:r>
      <w:r w:rsidRPr="001725C3">
        <w:rPr>
          <w:rStyle w:val="Emphasis"/>
          <w:color w:val="000000" w:themeColor="text1"/>
          <w:highlight w:val="green"/>
        </w:rPr>
        <w:t xml:space="preserve">woefully inadequate </w:t>
      </w:r>
      <w:r w:rsidRPr="00947C3E">
        <w:rPr>
          <w:sz w:val="12"/>
        </w:rPr>
        <w:t xml:space="preserve">resources committed to these projects, decried by the world’s scientists, some of whom are adamant about the need for nuclear-ready space missions as part of a contingency plan vis-à-vis any asteroid on a collision course with our vulnerable planet. This is one of several options studied </w:t>
      </w:r>
      <w:proofErr w:type="gramStart"/>
      <w:r w:rsidRPr="00947C3E">
        <w:rPr>
          <w:sz w:val="12"/>
        </w:rPr>
        <w:t>at the moment</w:t>
      </w:r>
      <w:proofErr w:type="gramEnd"/>
      <w:r w:rsidRPr="00947C3E">
        <w:rPr>
          <w:sz w:val="12"/>
        </w:rPr>
        <w:t>, all of which are still on paper and, on the whole, out of sync with the urgency of the matter that calls for a massive allocation of new resources that, in turn, can even boost the economy by producing new jobs.</w:t>
      </w:r>
      <w:r w:rsidRPr="00947C3E">
        <w:rPr>
          <w:rFonts w:eastAsia="Times New Roman"/>
          <w:sz w:val="12"/>
        </w:rPr>
        <w:t xml:space="preserve"> </w:t>
      </w:r>
      <w:r w:rsidRPr="00947C3E">
        <w:rPr>
          <w:rFonts w:eastAsia="Times New Roman"/>
          <w:color w:val="000000" w:themeColor="text1"/>
          <w:sz w:val="12"/>
        </w:rPr>
        <w:t xml:space="preserve">Hence, </w:t>
      </w:r>
      <w:r w:rsidRPr="00947C3E">
        <w:rPr>
          <w:rStyle w:val="underline"/>
          <w:color w:val="000000" w:themeColor="text1"/>
        </w:rPr>
        <w:t xml:space="preserve">it is </w:t>
      </w:r>
      <w:r w:rsidRPr="001725C3">
        <w:rPr>
          <w:rStyle w:val="Emphasis"/>
          <w:color w:val="000000" w:themeColor="text1"/>
          <w:highlight w:val="green"/>
        </w:rPr>
        <w:t>only logical</w:t>
      </w:r>
      <w:r w:rsidRPr="001340C6">
        <w:rPr>
          <w:rStyle w:val="underline"/>
          <w:color w:val="000000" w:themeColor="text1"/>
        </w:rPr>
        <w:t xml:space="preserve"> that </w:t>
      </w:r>
      <w:r w:rsidRPr="001725C3">
        <w:rPr>
          <w:rStyle w:val="underline"/>
          <w:color w:val="000000" w:themeColor="text1"/>
          <w:highlight w:val="green"/>
        </w:rPr>
        <w:t xml:space="preserve">US and Russia, </w:t>
      </w:r>
      <w:r w:rsidRPr="00947C3E">
        <w:rPr>
          <w:sz w:val="12"/>
        </w:rPr>
        <w:t xml:space="preserve">which have </w:t>
      </w:r>
      <w:r w:rsidRPr="00947C3E">
        <w:rPr>
          <w:sz w:val="12"/>
        </w:rPr>
        <w:lastRenderedPageBreak/>
        <w:t xml:space="preserve">also collaborated in promoting </w:t>
      </w:r>
      <w:proofErr w:type="gramStart"/>
      <w:r w:rsidRPr="00947C3E">
        <w:rPr>
          <w:sz w:val="12"/>
        </w:rPr>
        <w:t>a</w:t>
      </w:r>
      <w:proofErr w:type="gramEnd"/>
      <w:r w:rsidRPr="00947C3E">
        <w:rPr>
          <w:sz w:val="12"/>
        </w:rPr>
        <w:t xml:space="preserve"> UN-based asteroid information network</w:t>
      </w:r>
      <w:r w:rsidRPr="001340C6">
        <w:rPr>
          <w:rStyle w:val="underline"/>
          <w:color w:val="000000" w:themeColor="text1"/>
        </w:rPr>
        <w:t>, put aside their</w:t>
      </w:r>
      <w:r w:rsidRPr="00947C3E">
        <w:rPr>
          <w:rFonts w:eastAsia="Times New Roman"/>
          <w:color w:val="000000" w:themeColor="text1"/>
          <w:sz w:val="12"/>
        </w:rPr>
        <w:t xml:space="preserve"> present cold war </w:t>
      </w:r>
      <w:r w:rsidRPr="001340C6">
        <w:rPr>
          <w:rStyle w:val="underline"/>
          <w:color w:val="000000" w:themeColor="text1"/>
        </w:rPr>
        <w:t xml:space="preserve">differences and </w:t>
      </w:r>
      <w:r w:rsidRPr="001725C3">
        <w:rPr>
          <w:rStyle w:val="underline"/>
          <w:color w:val="000000" w:themeColor="text1"/>
          <w:highlight w:val="green"/>
        </w:rPr>
        <w:t>enhance</w:t>
      </w:r>
      <w:r w:rsidRPr="001340C6">
        <w:rPr>
          <w:rStyle w:val="underline"/>
          <w:color w:val="000000" w:themeColor="text1"/>
        </w:rPr>
        <w:t xml:space="preserve"> their </w:t>
      </w:r>
      <w:r w:rsidRPr="001725C3">
        <w:rPr>
          <w:rStyle w:val="underline"/>
          <w:color w:val="000000" w:themeColor="text1"/>
          <w:highlight w:val="green"/>
        </w:rPr>
        <w:t>coop</w:t>
      </w:r>
      <w:r w:rsidRPr="001340C6">
        <w:rPr>
          <w:rStyle w:val="underline"/>
          <w:color w:val="000000" w:themeColor="text1"/>
        </w:rPr>
        <w:t xml:space="preserve">eration </w:t>
      </w:r>
      <w:r w:rsidRPr="001725C3">
        <w:rPr>
          <w:rStyle w:val="underline"/>
          <w:color w:val="000000" w:themeColor="text1"/>
          <w:highlight w:val="green"/>
        </w:rPr>
        <w:t>for</w:t>
      </w:r>
      <w:r w:rsidRPr="001340C6">
        <w:rPr>
          <w:rStyle w:val="underline"/>
          <w:color w:val="000000" w:themeColor="text1"/>
        </w:rPr>
        <w:t xml:space="preserve"> the sake of </w:t>
      </w:r>
      <w:r w:rsidRPr="001725C3">
        <w:rPr>
          <w:rStyle w:val="Emphasis"/>
          <w:color w:val="000000" w:themeColor="text1"/>
          <w:highlight w:val="green"/>
        </w:rPr>
        <w:t>planetary survival</w:t>
      </w:r>
      <w:r w:rsidRPr="001340C6">
        <w:rPr>
          <w:rStyle w:val="underline"/>
          <w:color w:val="000000" w:themeColor="text1"/>
        </w:rPr>
        <w:t xml:space="preserve">. It is in the vital national interests of both nations to do so, given </w:t>
      </w:r>
      <w:r w:rsidRPr="001725C3">
        <w:rPr>
          <w:rStyle w:val="underline"/>
          <w:color w:val="000000" w:themeColor="text1"/>
          <w:highlight w:val="green"/>
        </w:rPr>
        <w:t>the</w:t>
      </w:r>
      <w:r w:rsidRPr="001340C6">
        <w:rPr>
          <w:rStyle w:val="underline"/>
          <w:color w:val="000000" w:themeColor="text1"/>
        </w:rPr>
        <w:t xml:space="preserve"> common concern about the </w:t>
      </w:r>
      <w:r w:rsidRPr="001725C3">
        <w:rPr>
          <w:rStyle w:val="underline"/>
          <w:color w:val="000000" w:themeColor="text1"/>
          <w:highlight w:val="green"/>
        </w:rPr>
        <w:t>asteroid</w:t>
      </w:r>
      <w:r w:rsidRPr="00947C3E">
        <w:rPr>
          <w:rFonts w:eastAsia="Times New Roman"/>
          <w:color w:val="000000" w:themeColor="text1"/>
          <w:sz w:val="12"/>
        </w:rPr>
        <w:t xml:space="preserve"> threat, </w:t>
      </w:r>
      <w:r w:rsidRPr="001725C3">
        <w:rPr>
          <w:rStyle w:val="underline"/>
          <w:color w:val="000000" w:themeColor="text1"/>
          <w:highlight w:val="green"/>
        </w:rPr>
        <w:t xml:space="preserve">that </w:t>
      </w:r>
      <w:r w:rsidRPr="001725C3">
        <w:rPr>
          <w:rStyle w:val="Emphasis"/>
          <w:color w:val="000000" w:themeColor="text1"/>
          <w:highlight w:val="green"/>
        </w:rPr>
        <w:t>eclipses any human threat</w:t>
      </w:r>
      <w:r w:rsidRPr="001725C3">
        <w:rPr>
          <w:rStyle w:val="underline"/>
          <w:color w:val="000000" w:themeColor="text1"/>
          <w:highlight w:val="green"/>
        </w:rPr>
        <w:t xml:space="preserve"> such as </w:t>
      </w:r>
      <w:r w:rsidRPr="001725C3">
        <w:rPr>
          <w:rStyle w:val="Emphasis"/>
          <w:color w:val="000000" w:themeColor="text1"/>
          <w:highlight w:val="green"/>
        </w:rPr>
        <w:t>terrorism</w:t>
      </w:r>
      <w:r w:rsidRPr="001725C3">
        <w:rPr>
          <w:rStyle w:val="underline"/>
          <w:color w:val="000000" w:themeColor="text1"/>
          <w:highlight w:val="green"/>
        </w:rPr>
        <w:t xml:space="preserve"> by a </w:t>
      </w:r>
      <w:r w:rsidRPr="001725C3">
        <w:rPr>
          <w:rStyle w:val="Emphasis"/>
          <w:color w:val="000000" w:themeColor="text1"/>
          <w:highlight w:val="green"/>
        </w:rPr>
        <w:t>huge margin</w:t>
      </w:r>
      <w:r w:rsidRPr="00947C3E">
        <w:rPr>
          <w:sz w:val="12"/>
        </w:rPr>
        <w:t>. This problem is, unfortunately, sidelined due to the preoccupation with geopolitical considerations, pointing at humanity’s folly.</w:t>
      </w:r>
      <w:r w:rsidRPr="001340C6">
        <w:rPr>
          <w:rStyle w:val="underline"/>
          <w:color w:val="000000" w:themeColor="text1"/>
        </w:rPr>
        <w:t xml:space="preserve"> </w:t>
      </w:r>
    </w:p>
    <w:p w14:paraId="49FA949D" w14:textId="4B327564" w:rsidR="00191611" w:rsidRPr="008D2860" w:rsidRDefault="00191611" w:rsidP="00191611">
      <w:pPr>
        <w:pStyle w:val="Heading4"/>
      </w:pPr>
      <w:r>
        <w:t xml:space="preserve">Pursuing mining with all </w:t>
      </w:r>
      <w:r w:rsidR="00E86B3A">
        <w:t>nations creates</w:t>
      </w:r>
      <w:r w:rsidR="00001F8A">
        <w:t xml:space="preserve"> </w:t>
      </w:r>
      <w:r>
        <w:t xml:space="preserve">broader cooperation </w:t>
      </w:r>
    </w:p>
    <w:p w14:paraId="2D24276C" w14:textId="77777777" w:rsidR="00191611" w:rsidRPr="00240D00" w:rsidRDefault="00191611" w:rsidP="00191611">
      <w:pPr>
        <w:rPr>
          <w:sz w:val="14"/>
        </w:rPr>
      </w:pPr>
      <w:r w:rsidRPr="00240D00">
        <w:rPr>
          <w:sz w:val="14"/>
        </w:rPr>
        <w:t xml:space="preserve">Jack M. </w:t>
      </w:r>
      <w:r>
        <w:rPr>
          <w:rStyle w:val="Style13ptBold"/>
        </w:rPr>
        <w:t>Beard 17</w:t>
      </w:r>
      <w:r w:rsidRPr="00240D00">
        <w:rPr>
          <w:sz w:val="14"/>
        </w:rP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w:t>
      </w:r>
      <w:r>
        <w:rPr>
          <w:sz w:val="14"/>
        </w:rPr>
        <w:t xml:space="preserve"> </w:t>
      </w:r>
      <w:r w:rsidRPr="00BA5C1F">
        <w:rPr>
          <w:sz w:val="14"/>
        </w:rPr>
        <w:t>https://scholarship.law.upenn.edu/cgi/viewcontent.cgi?referer=&amp;httpsredir=1&amp;article=1936&amp;context=jil</w:t>
      </w:r>
      <w:r w:rsidRPr="00240D00">
        <w:rPr>
          <w:sz w:val="14"/>
        </w:rPr>
        <w:t xml:space="preserve"> Lexis</w:t>
      </w:r>
    </w:p>
    <w:p w14:paraId="5F0932A6" w14:textId="77777777" w:rsidR="00191611" w:rsidRPr="002865A9" w:rsidRDefault="00191611" w:rsidP="00191611">
      <w:pPr>
        <w:rPr>
          <w:rStyle w:val="StyleUnderline"/>
        </w:rPr>
      </w:pPr>
      <w:r w:rsidRPr="00374954">
        <w:rPr>
          <w:sz w:val="12"/>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374954">
        <w:rPr>
          <w:sz w:val="12"/>
        </w:rPr>
        <w:t xml:space="preserve"> to have in addressing security matters, </w:t>
      </w:r>
      <w:r w:rsidRPr="001725C3">
        <w:rPr>
          <w:rStyle w:val="StyleUnderline"/>
          <w:highlight w:val="green"/>
        </w:rPr>
        <w:t xml:space="preserve">participation </w:t>
      </w:r>
      <w:r w:rsidRPr="00D07BBE">
        <w:rPr>
          <w:rStyle w:val="StyleUnderline"/>
        </w:rPr>
        <w:t>by</w:t>
      </w:r>
      <w:r w:rsidRPr="004955F9">
        <w:rPr>
          <w:rStyle w:val="StyleUnderline"/>
        </w:rPr>
        <w:t xml:space="preserve"> only </w:t>
      </w:r>
      <w:r w:rsidRPr="00D07BBE">
        <w:rPr>
          <w:rStyle w:val="StyleUnderline"/>
        </w:rPr>
        <w:t xml:space="preserve">a </w:t>
      </w:r>
      <w:r w:rsidRPr="00163783">
        <w:rPr>
          <w:rStyle w:val="StyleUnderline"/>
        </w:rPr>
        <w:t>fraction of states</w:t>
      </w:r>
      <w:r w:rsidRPr="00374954">
        <w:rPr>
          <w:sz w:val="12"/>
        </w:rPr>
        <w:t xml:space="preserve"> in the Code, </w:t>
      </w:r>
      <w:r w:rsidRPr="00D72C6F">
        <w:rPr>
          <w:rStyle w:val="StyleUnderline"/>
        </w:rPr>
        <w:t xml:space="preserve">particularly a fraction </w:t>
      </w:r>
      <w:r w:rsidRPr="001725C3">
        <w:rPr>
          <w:rStyle w:val="StyleUnderline"/>
          <w:highlight w:val="green"/>
        </w:rPr>
        <w:t xml:space="preserve">that fails to include all </w:t>
      </w:r>
      <w:r w:rsidRPr="00070B5D">
        <w:rPr>
          <w:rStyle w:val="StyleUnderline"/>
        </w:rPr>
        <w:t xml:space="preserve">the major </w:t>
      </w:r>
      <w:r w:rsidRPr="001725C3">
        <w:rPr>
          <w:rStyle w:val="StyleUnderline"/>
          <w:highlight w:val="green"/>
        </w:rPr>
        <w:t xml:space="preserve">space-faring countries, </w:t>
      </w:r>
      <w:r w:rsidRPr="00001F8A">
        <w:rPr>
          <w:rStyle w:val="StyleUnderline"/>
        </w:rPr>
        <w:t xml:space="preserve">will </w:t>
      </w:r>
      <w:r w:rsidRPr="001725C3">
        <w:rPr>
          <w:rStyle w:val="StyleUnderline"/>
          <w:highlight w:val="green"/>
        </w:rPr>
        <w:t xml:space="preserve">not </w:t>
      </w:r>
      <w:r w:rsidRPr="00001F8A">
        <w:rPr>
          <w:rStyle w:val="StyleUnderline"/>
        </w:rPr>
        <w:t xml:space="preserve">provide </w:t>
      </w:r>
      <w:r w:rsidRPr="001725C3">
        <w:rPr>
          <w:rStyle w:val="StyleUnderline"/>
          <w:highlight w:val="green"/>
        </w:rPr>
        <w:t>a sound basis for</w:t>
      </w:r>
      <w:r w:rsidRPr="00D72C6F">
        <w:rPr>
          <w:rStyle w:val="StyleUnderline"/>
        </w:rPr>
        <w:t xml:space="preserve"> establishing </w:t>
      </w:r>
      <w:r w:rsidRPr="004955F9">
        <w:rPr>
          <w:rStyle w:val="StyleUnderline"/>
        </w:rPr>
        <w:t xml:space="preserve">new </w:t>
      </w:r>
      <w:r w:rsidRPr="001725C3">
        <w:rPr>
          <w:rStyle w:val="StyleUnderline"/>
          <w:highlight w:val="green"/>
        </w:rPr>
        <w:t xml:space="preserve">norms </w:t>
      </w:r>
      <w:r w:rsidRPr="00473D2B">
        <w:rPr>
          <w:rStyle w:val="StyleUnderline"/>
        </w:rPr>
        <w:t>or help to identify or isolate aggressors</w:t>
      </w:r>
      <w:r w:rsidRPr="00D72C6F">
        <w:rPr>
          <w:rStyle w:val="StyleUnderline"/>
        </w:rPr>
        <w:t xml:space="preserve"> and other </w:t>
      </w:r>
      <w:r w:rsidRPr="00163783">
        <w:rPr>
          <w:rStyle w:val="StyleUnderline"/>
        </w:rPr>
        <w:t>non-participating</w:t>
      </w:r>
      <w:r w:rsidRPr="00D72C6F">
        <w:rPr>
          <w:rStyle w:val="StyleUnderline"/>
        </w:rPr>
        <w:t>, misbehaving states</w:t>
      </w:r>
      <w:r w:rsidRPr="00374954">
        <w:rPr>
          <w:sz w:val="12"/>
        </w:rPr>
        <w:t xml:space="preserve">. Furthermore, </w:t>
      </w:r>
      <w:r w:rsidRPr="001725C3">
        <w:rPr>
          <w:rStyle w:val="Emphasis"/>
          <w:highlight w:val="green"/>
        </w:rPr>
        <w:t>states</w:t>
      </w:r>
      <w:r w:rsidRPr="00D72C6F">
        <w:rPr>
          <w:rStyle w:val="StyleUnderline"/>
        </w:rPr>
        <w:t xml:space="preserve"> facing perceived security threats in space </w:t>
      </w:r>
      <w:r w:rsidRPr="001725C3">
        <w:rPr>
          <w:rStyle w:val="Emphasis"/>
          <w:highlight w:val="green"/>
        </w:rPr>
        <w:t>are not</w:t>
      </w:r>
      <w:r w:rsidRPr="001725C3">
        <w:rPr>
          <w:rStyle w:val="StyleUnderline"/>
          <w:highlight w:val="green"/>
        </w:rPr>
        <w:t xml:space="preserve"> </w:t>
      </w:r>
      <w:r w:rsidRPr="002865A9">
        <w:rPr>
          <w:rStyle w:val="StyleUnderline"/>
        </w:rPr>
        <w:t xml:space="preserve">likely to be </w:t>
      </w:r>
      <w:r w:rsidRPr="001725C3">
        <w:rPr>
          <w:rStyle w:val="Emphasis"/>
          <w:highlight w:val="green"/>
        </w:rPr>
        <w:t>assured by a</w:t>
      </w:r>
      <w:r w:rsidRPr="001725C3">
        <w:rPr>
          <w:rStyle w:val="StyleUnderline"/>
          <w:highlight w:val="green"/>
        </w:rPr>
        <w:t xml:space="preserve"> fractional</w:t>
      </w:r>
      <w:r w:rsidRPr="002865A9">
        <w:rPr>
          <w:rStyle w:val="StyleUnderline"/>
        </w:rPr>
        <w:t xml:space="preserve"> version of the </w:t>
      </w:r>
      <w:r w:rsidRPr="001725C3">
        <w:rPr>
          <w:rStyle w:val="Emphasis"/>
          <w:highlight w:val="green"/>
        </w:rPr>
        <w:t>Code in which</w:t>
      </w:r>
      <w:r w:rsidRPr="002865A9">
        <w:rPr>
          <w:rStyle w:val="StyleUnderline"/>
        </w:rPr>
        <w:t xml:space="preserve"> their </w:t>
      </w:r>
      <w:r w:rsidRPr="001725C3">
        <w:rPr>
          <w:rStyle w:val="Emphasis"/>
          <w:highlight w:val="green"/>
        </w:rPr>
        <w:t>potential</w:t>
      </w:r>
      <w:r w:rsidRPr="004B0D0B">
        <w:rPr>
          <w:rStyle w:val="Emphasis"/>
        </w:rPr>
        <w:t xml:space="preserve"> </w:t>
      </w:r>
      <w:r w:rsidRPr="001725C3">
        <w:rPr>
          <w:rStyle w:val="Emphasis"/>
          <w:highlight w:val="green"/>
        </w:rPr>
        <w:t>adversaries do not</w:t>
      </w:r>
      <w:r w:rsidRPr="002865A9">
        <w:rPr>
          <w:rStyle w:val="StyleUnderline"/>
        </w:rPr>
        <w:t xml:space="preserve"> even </w:t>
      </w:r>
      <w:r w:rsidRPr="001725C3">
        <w:rPr>
          <w:rStyle w:val="Emphasis"/>
          <w:highlight w:val="green"/>
        </w:rPr>
        <w:t>participate</w:t>
      </w:r>
      <w:r w:rsidRPr="002865A9">
        <w:rPr>
          <w:rStyle w:val="StyleUnderline"/>
        </w:rPr>
        <w:t>.</w:t>
      </w:r>
    </w:p>
    <w:p w14:paraId="7EE8F107" w14:textId="77777777" w:rsidR="00191611" w:rsidRPr="00374954" w:rsidRDefault="00191611" w:rsidP="00191611">
      <w:pPr>
        <w:rPr>
          <w:sz w:val="12"/>
        </w:rPr>
      </w:pPr>
      <w:r w:rsidRPr="00070B5D">
        <w:rPr>
          <w:rStyle w:val="StyleUnderline"/>
        </w:rPr>
        <w:t xml:space="preserve">In </w:t>
      </w:r>
      <w:r w:rsidRPr="00163783">
        <w:rPr>
          <w:rStyle w:val="StyleUnderline"/>
        </w:rPr>
        <w:t>some areas</w:t>
      </w:r>
      <w:r w:rsidRPr="00070B5D">
        <w:rPr>
          <w:rStyle w:val="StyleUnderline"/>
        </w:rPr>
        <w:t xml:space="preserve"> of international cooperation, such as</w:t>
      </w:r>
      <w:r w:rsidRPr="00374954">
        <w:rPr>
          <w:sz w:val="12"/>
        </w:rPr>
        <w:t xml:space="preserve"> the protection of </w:t>
      </w:r>
      <w:r w:rsidRPr="00070B5D">
        <w:rPr>
          <w:rStyle w:val="StyleUnderline"/>
        </w:rPr>
        <w:t>human rights, persuading only a fraction of states to initially sig</w:t>
      </w:r>
      <w:r w:rsidRPr="004955F9">
        <w:rPr>
          <w:rStyle w:val="StyleUnderline"/>
        </w:rPr>
        <w:t>n</w:t>
      </w:r>
      <w:r w:rsidRPr="00D72C6F">
        <w:rPr>
          <w:rStyle w:val="StyleUnderline"/>
        </w:rPr>
        <w:t xml:space="preserve"> multilateral instruments </w:t>
      </w:r>
      <w:r w:rsidRPr="00070B5D">
        <w:rPr>
          <w:rStyle w:val="StyleUnderline"/>
        </w:rPr>
        <w:t xml:space="preserve">may be viewed as a </w:t>
      </w:r>
      <w:r w:rsidRPr="00163783">
        <w:rPr>
          <w:rStyle w:val="StyleUnderline"/>
        </w:rPr>
        <w:t xml:space="preserve">positive, </w:t>
      </w:r>
      <w:proofErr w:type="gramStart"/>
      <w:r w:rsidRPr="00163783">
        <w:rPr>
          <w:rStyle w:val="StyleUnderline"/>
        </w:rPr>
        <w:t>progressive</w:t>
      </w:r>
      <w:r w:rsidRPr="00374954">
        <w:rPr>
          <w:sz w:val="12"/>
        </w:rPr>
        <w:t xml:space="preserve">  [</w:t>
      </w:r>
      <w:proofErr w:type="gramEnd"/>
      <w:r w:rsidRPr="00374954">
        <w:rPr>
          <w:sz w:val="12"/>
        </w:rPr>
        <w:t xml:space="preserve">*394]  </w:t>
      </w:r>
      <w:r w:rsidRPr="00163783">
        <w:rPr>
          <w:rStyle w:val="StyleUnderline"/>
        </w:rPr>
        <w:t>step</w:t>
      </w:r>
      <w:r w:rsidRPr="00070B5D">
        <w:rPr>
          <w:rStyle w:val="StyleUnderline"/>
        </w:rPr>
        <w:t xml:space="preserve"> of achievement</w:t>
      </w:r>
      <w:r w:rsidRPr="00374954">
        <w:rPr>
          <w:sz w:val="12"/>
        </w:rPr>
        <w:t xml:space="preserve"> (particularly since human rights agreements are not focused on reciprocal obligations). 240 </w:t>
      </w:r>
      <w:r w:rsidRPr="00070B5D">
        <w:rPr>
          <w:rStyle w:val="StyleUnderline"/>
        </w:rPr>
        <w:t xml:space="preserve">As an </w:t>
      </w:r>
      <w:r w:rsidRPr="00163783">
        <w:rPr>
          <w:rStyle w:val="StyleUnderline"/>
        </w:rPr>
        <w:t>arms control</w:t>
      </w:r>
      <w:r w:rsidRPr="00070B5D">
        <w:rPr>
          <w:rStyle w:val="StyleUnderline"/>
        </w:rPr>
        <w:t xml:space="preserve"> initiative </w:t>
      </w:r>
      <w:r w:rsidRPr="00163783">
        <w:rPr>
          <w:rStyle w:val="StyleUnderline"/>
        </w:rPr>
        <w:t>for space</w:t>
      </w:r>
      <w:r w:rsidRPr="00070B5D">
        <w:rPr>
          <w:rStyle w:val="StyleUnderline"/>
        </w:rPr>
        <w:t>, however</w:t>
      </w:r>
      <w:r w:rsidRPr="00D72C6F">
        <w:rPr>
          <w:rStyle w:val="StyleUnderline"/>
        </w:rPr>
        <w:t xml:space="preserve">, the Code's </w:t>
      </w:r>
      <w:r w:rsidRPr="001725C3">
        <w:rPr>
          <w:rStyle w:val="StyleUnderline"/>
          <w:highlight w:val="green"/>
        </w:rPr>
        <w:t xml:space="preserve">failure to include </w:t>
      </w:r>
      <w:r w:rsidRPr="00070B5D">
        <w:rPr>
          <w:rStyle w:val="StyleUnderline"/>
        </w:rPr>
        <w:t xml:space="preserve">Russia </w:t>
      </w:r>
      <w:r w:rsidRPr="00163783">
        <w:rPr>
          <w:rStyle w:val="StyleUnderline"/>
        </w:rPr>
        <w:t>and</w:t>
      </w:r>
      <w:r w:rsidRPr="00070B5D">
        <w:rPr>
          <w:rStyle w:val="StyleUnderline"/>
        </w:rPr>
        <w:t xml:space="preserve"> China </w:t>
      </w:r>
      <w:r w:rsidRPr="00163783">
        <w:rPr>
          <w:rStyle w:val="StyleUnderline"/>
        </w:rPr>
        <w:t xml:space="preserve">and other </w:t>
      </w:r>
      <w:r w:rsidRPr="001725C3">
        <w:rPr>
          <w:rStyle w:val="StyleUnderline"/>
          <w:highlight w:val="green"/>
        </w:rPr>
        <w:t>major</w:t>
      </w:r>
      <w:r w:rsidRPr="00163783">
        <w:rPr>
          <w:rStyle w:val="StyleUnderline"/>
        </w:rPr>
        <w:t xml:space="preserve"> space </w:t>
      </w:r>
      <w:r w:rsidRPr="001725C3">
        <w:rPr>
          <w:rStyle w:val="StyleUnderline"/>
          <w:highlight w:val="green"/>
        </w:rPr>
        <w:t>stakeholders</w:t>
      </w:r>
      <w:r w:rsidRPr="001725C3">
        <w:rPr>
          <w:rStyle w:val="StyleUnderline"/>
          <w:szCs w:val="26"/>
          <w:highlight w:val="green"/>
        </w:rPr>
        <w:t xml:space="preserve"> </w:t>
      </w:r>
      <w:r w:rsidRPr="001725C3">
        <w:rPr>
          <w:rStyle w:val="StyleUnderline"/>
          <w:highlight w:val="green"/>
        </w:rPr>
        <w:t xml:space="preserve">is </w:t>
      </w:r>
      <w:r w:rsidRPr="001725C3">
        <w:rPr>
          <w:rStyle w:val="Emphasis"/>
          <w:highlight w:val="green"/>
        </w:rPr>
        <w:t>a fundamental flaw</w:t>
      </w:r>
      <w:r w:rsidRPr="00D72C6F">
        <w:rPr>
          <w:rStyle w:val="StyleUnderline"/>
        </w:rPr>
        <w:t xml:space="preserve">. The absence of powerful, potential adversaries makes multilateral conventions addressing arms control or disarmament issues </w:t>
      </w:r>
      <w:r w:rsidRPr="00163783">
        <w:rPr>
          <w:rStyle w:val="StyleUnderline"/>
        </w:rPr>
        <w:t>highly problematic</w:t>
      </w:r>
      <w:r w:rsidRPr="00D72C6F">
        <w:rPr>
          <w:rStyle w:val="StyleUnderline"/>
        </w:rPr>
        <w:t xml:space="preserve"> for those states contemplating joining such regimes and making potentially </w:t>
      </w:r>
      <w:r w:rsidRPr="001725C3">
        <w:rPr>
          <w:rStyle w:val="StyleUnderline"/>
          <w:highlight w:val="green"/>
        </w:rPr>
        <w:t>dangerous, non-reciprocal commitments</w:t>
      </w:r>
      <w:r w:rsidRPr="00374954">
        <w:rPr>
          <w:sz w:val="12"/>
        </w:rPr>
        <w:t xml:space="preserve">. 241 </w:t>
      </w:r>
    </w:p>
    <w:p w14:paraId="49739ADE" w14:textId="77777777" w:rsidR="00191611" w:rsidRPr="00374954" w:rsidRDefault="00191611" w:rsidP="00191611">
      <w:pPr>
        <w:rPr>
          <w:sz w:val="12"/>
        </w:rPr>
      </w:pPr>
      <w:r w:rsidRPr="00374954">
        <w:rPr>
          <w:sz w:val="12"/>
        </w:rPr>
        <w:t>[FOOTNOTE]</w:t>
      </w:r>
    </w:p>
    <w:p w14:paraId="73092444" w14:textId="77777777" w:rsidR="00191611" w:rsidRPr="002865A9" w:rsidRDefault="00191611" w:rsidP="00191611">
      <w:pPr>
        <w:rPr>
          <w:rStyle w:val="StyleUnderline"/>
        </w:rPr>
      </w:pPr>
      <w:r w:rsidRPr="00374954">
        <w:rPr>
          <w:sz w:val="12"/>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B407EB">
        <w:rPr>
          <w:rStyle w:val="StyleUnderline"/>
        </w:rPr>
        <w:t xml:space="preserve">If </w:t>
      </w:r>
      <w:r w:rsidRPr="00163783">
        <w:rPr>
          <w:rStyle w:val="StyleUnderline"/>
        </w:rPr>
        <w:t>key parties</w:t>
      </w:r>
      <w:r w:rsidRPr="00B407EB">
        <w:rPr>
          <w:rStyle w:val="StyleUnderline"/>
        </w:rPr>
        <w:t xml:space="preserve"> remain outside</w:t>
      </w:r>
      <w:r w:rsidRPr="00D72C6F">
        <w:rPr>
          <w:rStyle w:val="StyleUnderline"/>
        </w:rPr>
        <w:t xml:space="preserve"> the treaty, </w:t>
      </w:r>
      <w:r w:rsidRPr="00473D2B">
        <w:rPr>
          <w:rStyle w:val="StyleUnderline"/>
        </w:rPr>
        <w:t xml:space="preserve">it </w:t>
      </w:r>
      <w:r w:rsidRPr="001725C3">
        <w:rPr>
          <w:rStyle w:val="StyleUnderline"/>
          <w:highlight w:val="green"/>
        </w:rPr>
        <w:t>increases pressure</w:t>
      </w:r>
      <w:r w:rsidRPr="002865A9">
        <w:rPr>
          <w:rStyle w:val="StyleUnderline"/>
        </w:rPr>
        <w:t xml:space="preserve"> on the other states </w:t>
      </w:r>
      <w:r w:rsidRPr="001725C3">
        <w:rPr>
          <w:rStyle w:val="StyleUnderline"/>
          <w:highlight w:val="green"/>
        </w:rPr>
        <w:t xml:space="preserve">to </w:t>
      </w:r>
      <w:r w:rsidRPr="001725C3">
        <w:rPr>
          <w:rStyle w:val="Emphasis"/>
          <w:highlight w:val="green"/>
        </w:rPr>
        <w:t>withdraw or cheat</w:t>
      </w:r>
      <w:r w:rsidRPr="002865A9">
        <w:rPr>
          <w:rStyle w:val="StyleUnderline"/>
        </w:rPr>
        <w:t>").</w:t>
      </w:r>
    </w:p>
    <w:p w14:paraId="40C13AF1" w14:textId="77777777" w:rsidR="00191611" w:rsidRPr="00374954" w:rsidRDefault="00191611" w:rsidP="00191611">
      <w:pPr>
        <w:rPr>
          <w:sz w:val="12"/>
        </w:rPr>
      </w:pPr>
      <w:r w:rsidRPr="00374954">
        <w:rPr>
          <w:sz w:val="12"/>
        </w:rPr>
        <w:t>[END FOOTNOTE]</w:t>
      </w:r>
    </w:p>
    <w:p w14:paraId="4FFEFB4D" w14:textId="77777777" w:rsidR="00191611" w:rsidRPr="00374954" w:rsidRDefault="00191611" w:rsidP="00191611">
      <w:pPr>
        <w:rPr>
          <w:sz w:val="12"/>
        </w:rPr>
      </w:pPr>
      <w:r w:rsidRPr="00D72C6F">
        <w:rPr>
          <w:rStyle w:val="StyleUnderline"/>
        </w:rPr>
        <w:t xml:space="preserve">To the extent that soft law arrangements such as the proposed Code seek </w:t>
      </w:r>
      <w:r w:rsidRPr="001725C3">
        <w:rPr>
          <w:rStyle w:val="StyleUnderline"/>
          <w:highlight w:val="green"/>
        </w:rPr>
        <w:t xml:space="preserve">to </w:t>
      </w:r>
      <w:r w:rsidRPr="00163783">
        <w:rPr>
          <w:rStyle w:val="StyleUnderline"/>
        </w:rPr>
        <w:t xml:space="preserve">promote arms </w:t>
      </w:r>
      <w:r w:rsidRPr="001725C3">
        <w:rPr>
          <w:rStyle w:val="StyleUnderline"/>
          <w:highlight w:val="green"/>
        </w:rPr>
        <w:t>control</w:t>
      </w:r>
      <w:r w:rsidRPr="00163783">
        <w:rPr>
          <w:rStyle w:val="StyleUnderline"/>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163783">
        <w:rPr>
          <w:rStyle w:val="StyleUnderline"/>
        </w:rPr>
        <w:t xml:space="preserve">severe </w:t>
      </w:r>
      <w:r w:rsidRPr="001725C3">
        <w:rPr>
          <w:rStyle w:val="StyleUnderline"/>
          <w:highlight w:val="green"/>
        </w:rPr>
        <w:t>security dilemmas and</w:t>
      </w:r>
      <w:r w:rsidRPr="0026105E">
        <w:rPr>
          <w:rStyle w:val="StyleUnderline"/>
        </w:rPr>
        <w:t xml:space="preserve"> the </w:t>
      </w:r>
      <w:r w:rsidRPr="00163783">
        <w:rPr>
          <w:rStyle w:val="StyleUnderline"/>
        </w:rPr>
        <w:t xml:space="preserve">threat of </w:t>
      </w:r>
      <w:r w:rsidRPr="001725C3">
        <w:rPr>
          <w:rStyle w:val="StyleUnderline"/>
          <w:highlight w:val="green"/>
        </w:rPr>
        <w:t>arms races</w:t>
      </w:r>
      <w:r w:rsidRPr="00D72C6F">
        <w:rPr>
          <w:rStyle w:val="StyleUnderline"/>
        </w:rPr>
        <w:t xml:space="preserve">, the </w:t>
      </w:r>
      <w:r w:rsidRPr="001725C3">
        <w:rPr>
          <w:rStyle w:val="StyleUnderline"/>
          <w:highlight w:val="green"/>
        </w:rPr>
        <w:t>non-participation</w:t>
      </w:r>
      <w:r w:rsidRPr="00D72C6F">
        <w:rPr>
          <w:rStyle w:val="StyleUnderline"/>
        </w:rPr>
        <w:t xml:space="preserve"> of powerful adversaries </w:t>
      </w:r>
      <w:r w:rsidRPr="00163783">
        <w:rPr>
          <w:rStyle w:val="StyleUnderline"/>
        </w:rPr>
        <w:t xml:space="preserve">clearly </w:t>
      </w:r>
      <w:r w:rsidRPr="001725C3">
        <w:rPr>
          <w:rStyle w:val="StyleUnderline"/>
          <w:highlight w:val="green"/>
        </w:rPr>
        <w:t>undermines</w:t>
      </w:r>
      <w:r w:rsidRPr="00163783">
        <w:rPr>
          <w:rStyle w:val="StyleUnderline"/>
        </w:rPr>
        <w:t xml:space="preserve"> such </w:t>
      </w:r>
      <w:r w:rsidRPr="001725C3">
        <w:rPr>
          <w:rStyle w:val="StyleUnderline"/>
          <w:highlight w:val="green"/>
        </w:rPr>
        <w:t>efforts</w:t>
      </w:r>
      <w:r w:rsidRPr="00374954">
        <w:rPr>
          <w:sz w:val="12"/>
        </w:rPr>
        <w:t>.</w:t>
      </w:r>
    </w:p>
    <w:p w14:paraId="03FBAB51" w14:textId="77777777" w:rsidR="00191611" w:rsidRPr="00374954" w:rsidRDefault="00191611" w:rsidP="00191611">
      <w:pPr>
        <w:rPr>
          <w:sz w:val="12"/>
        </w:rPr>
      </w:pPr>
      <w:r w:rsidRPr="00D72C6F">
        <w:rPr>
          <w:rStyle w:val="StyleUnderline"/>
        </w:rPr>
        <w:t>If</w:t>
      </w:r>
      <w:r w:rsidRPr="00374954">
        <w:rPr>
          <w:sz w:val="12"/>
        </w:rPr>
        <w:t xml:space="preserve"> the proposed Code is </w:t>
      </w:r>
      <w:r w:rsidRPr="00D72C6F">
        <w:rPr>
          <w:rStyle w:val="StyleUnderline"/>
        </w:rPr>
        <w:t>adopted by states in</w:t>
      </w:r>
      <w:r w:rsidRPr="00374954">
        <w:rPr>
          <w:sz w:val="12"/>
        </w:rPr>
        <w:t xml:space="preserve"> its current state of </w:t>
      </w:r>
      <w:r w:rsidRPr="00D72C6F">
        <w:rPr>
          <w:rStyle w:val="StyleUnderline"/>
        </w:rPr>
        <w:t xml:space="preserve">limited acceptance, </w:t>
      </w:r>
      <w:r w:rsidRPr="001725C3">
        <w:rPr>
          <w:rStyle w:val="StyleUnderline"/>
          <w:highlight w:val="green"/>
        </w:rPr>
        <w:t>a fractional</w:t>
      </w:r>
      <w:r w:rsidRPr="00374954">
        <w:rPr>
          <w:sz w:val="12"/>
        </w:rPr>
        <w:t xml:space="preserve"> soft law </w:t>
      </w:r>
      <w:r w:rsidRPr="001725C3">
        <w:rPr>
          <w:rStyle w:val="StyleUnderline"/>
          <w:highlight w:val="green"/>
        </w:rPr>
        <w:t>product will</w:t>
      </w:r>
      <w:r w:rsidRPr="00D72C6F">
        <w:rPr>
          <w:rStyle w:val="StyleUnderline"/>
        </w:rPr>
        <w:t xml:space="preserve"> emerge which will present</w:t>
      </w:r>
      <w:r w:rsidRPr="00374954">
        <w:rPr>
          <w:sz w:val="12"/>
        </w:rPr>
        <w:t xml:space="preserve"> its own </w:t>
      </w:r>
      <w:proofErr w:type="gramStart"/>
      <w:r w:rsidRPr="00163783">
        <w:rPr>
          <w:rStyle w:val="StyleUnderline"/>
        </w:rPr>
        <w:t>particular disadvantages</w:t>
      </w:r>
      <w:proofErr w:type="gramEnd"/>
      <w:r w:rsidRPr="00D72C6F">
        <w:rPr>
          <w:rStyle w:val="StyleUnderline"/>
        </w:rPr>
        <w:t xml:space="preserve"> and </w:t>
      </w:r>
      <w:r w:rsidRPr="00163783">
        <w:rPr>
          <w:rStyle w:val="StyleUnderline"/>
        </w:rPr>
        <w:t>problems</w:t>
      </w:r>
      <w:r w:rsidRPr="00374954">
        <w:rPr>
          <w:sz w:val="12"/>
        </w:rPr>
        <w:t xml:space="preserve"> (beyond those associated with soft law arrangements generally). </w:t>
      </w:r>
      <w:r w:rsidRPr="00D72C6F">
        <w:rPr>
          <w:rStyle w:val="StyleUnderline"/>
        </w:rPr>
        <w:t xml:space="preserve">Not only would a fractionalized Code </w:t>
      </w:r>
      <w:r w:rsidRPr="001725C3">
        <w:rPr>
          <w:rStyle w:val="Emphasis"/>
          <w:highlight w:val="green"/>
        </w:rPr>
        <w:t>fail to identify aggressors</w:t>
      </w:r>
      <w:r w:rsidRPr="00D72C6F">
        <w:rPr>
          <w:rStyle w:val="StyleUnderline"/>
        </w:rPr>
        <w:t xml:space="preserve"> and isolate rogue states</w:t>
      </w:r>
      <w:r w:rsidRPr="00EB6DC1">
        <w:rPr>
          <w:rStyle w:val="StyleUnderline"/>
        </w:rPr>
        <w:t xml:space="preserve">, </w:t>
      </w:r>
      <w:proofErr w:type="gramStart"/>
      <w:r w:rsidRPr="00EB6DC1">
        <w:rPr>
          <w:rStyle w:val="StyleUnderline"/>
        </w:rPr>
        <w:t>it could</w:t>
      </w:r>
      <w:proofErr w:type="gramEnd"/>
      <w:r w:rsidRPr="00D72C6F">
        <w:rPr>
          <w:rStyle w:val="StyleUnderline"/>
        </w:rPr>
        <w:t xml:space="preserve"> instead </w:t>
      </w:r>
      <w:r w:rsidRPr="001725C3">
        <w:rPr>
          <w:rStyle w:val="StyleUnderline"/>
          <w:highlight w:val="green"/>
        </w:rPr>
        <w:t xml:space="preserve">lead to de facto </w:t>
      </w:r>
      <w:r w:rsidRPr="001725C3">
        <w:rPr>
          <w:rStyle w:val="Emphasis"/>
          <w:highlight w:val="green"/>
        </w:rPr>
        <w:t>competing legal regimes</w:t>
      </w:r>
      <w:r w:rsidRPr="00163783">
        <w:rPr>
          <w:rStyle w:val="StyleUnderline"/>
        </w:rPr>
        <w:t xml:space="preserve"> in space</w:t>
      </w:r>
      <w:r w:rsidRPr="00D72C6F">
        <w:rPr>
          <w:rStyle w:val="StyleUnderline"/>
        </w:rPr>
        <w:t xml:space="preserve">, </w:t>
      </w:r>
      <w:r w:rsidRPr="001725C3">
        <w:rPr>
          <w:rStyle w:val="StyleUnderline"/>
          <w:highlight w:val="green"/>
        </w:rPr>
        <w:t xml:space="preserve">as </w:t>
      </w:r>
      <w:r w:rsidRPr="00B407EB">
        <w:rPr>
          <w:rStyle w:val="StyleUnderline"/>
        </w:rPr>
        <w:t xml:space="preserve">subscribing </w:t>
      </w:r>
      <w:r w:rsidRPr="001725C3">
        <w:rPr>
          <w:rStyle w:val="StyleUnderline"/>
          <w:highlight w:val="green"/>
        </w:rPr>
        <w:t>states respect their own "rules</w:t>
      </w:r>
      <w:r w:rsidRPr="00D72C6F">
        <w:rPr>
          <w:rStyle w:val="StyleUnderline"/>
        </w:rPr>
        <w:t xml:space="preserve"> of the road" </w:t>
      </w:r>
      <w:r w:rsidRPr="001725C3">
        <w:rPr>
          <w:rStyle w:val="StyleUnderline"/>
          <w:highlight w:val="green"/>
        </w:rPr>
        <w:t>while other</w:t>
      </w:r>
      <w:r w:rsidRPr="00D72C6F">
        <w:rPr>
          <w:rStyle w:val="StyleUnderline"/>
        </w:rPr>
        <w:t xml:space="preserve"> non-participating </w:t>
      </w:r>
      <w:r w:rsidRPr="001725C3">
        <w:rPr>
          <w:rStyle w:val="StyleUnderline"/>
          <w:highlight w:val="green"/>
        </w:rPr>
        <w:t>states</w:t>
      </w:r>
      <w:r w:rsidRPr="00374954">
        <w:rPr>
          <w:sz w:val="12"/>
        </w:rPr>
        <w:t xml:space="preserve"> - especially major, non-participating space powers - </w:t>
      </w:r>
      <w:r w:rsidRPr="00D72C6F">
        <w:rPr>
          <w:rStyle w:val="StyleUnderline"/>
        </w:rPr>
        <w:t xml:space="preserve">seek to </w:t>
      </w:r>
      <w:r w:rsidRPr="001725C3">
        <w:rPr>
          <w:rStyle w:val="StyleUnderline"/>
          <w:highlight w:val="green"/>
        </w:rPr>
        <w:t xml:space="preserve">advance </w:t>
      </w:r>
      <w:r w:rsidRPr="00B407EB">
        <w:rPr>
          <w:rStyle w:val="StyleUnderline"/>
        </w:rPr>
        <w:t>their own</w:t>
      </w:r>
      <w:r w:rsidRPr="00D72C6F">
        <w:rPr>
          <w:rStyle w:val="StyleUnderline"/>
        </w:rPr>
        <w:t xml:space="preserve"> interests </w:t>
      </w:r>
      <w:r w:rsidRPr="00FD0378">
        <w:rPr>
          <w:rStyle w:val="StyleUnderline"/>
        </w:rPr>
        <w:t xml:space="preserve">through </w:t>
      </w:r>
      <w:r w:rsidRPr="001725C3">
        <w:rPr>
          <w:rStyle w:val="StyleUnderline"/>
          <w:highlight w:val="green"/>
        </w:rPr>
        <w:t>different</w:t>
      </w:r>
      <w:r w:rsidRPr="00163783">
        <w:rPr>
          <w:rStyle w:val="StyleUnderline"/>
        </w:rPr>
        <w:t xml:space="preserve"> or </w:t>
      </w:r>
      <w:r w:rsidRPr="001725C3">
        <w:rPr>
          <w:rStyle w:val="StyleUnderline"/>
          <w:highlight w:val="green"/>
        </w:rPr>
        <w:t>less restrictive approaches. Attempts to later</w:t>
      </w:r>
      <w:r w:rsidRPr="00406B0D">
        <w:rPr>
          <w:rStyle w:val="StyleUnderline"/>
          <w:szCs w:val="26"/>
        </w:rPr>
        <w:t xml:space="preserve"> </w:t>
      </w:r>
      <w:r w:rsidRPr="00406B0D">
        <w:rPr>
          <w:rStyle w:val="StyleUnderline"/>
        </w:rPr>
        <w:t xml:space="preserve">successfully </w:t>
      </w:r>
      <w:r w:rsidRPr="001725C3">
        <w:rPr>
          <w:rStyle w:val="StyleUnderline"/>
          <w:highlight w:val="green"/>
        </w:rPr>
        <w:t>persuade</w:t>
      </w:r>
      <w:r w:rsidRPr="00406B0D">
        <w:rPr>
          <w:rStyle w:val="StyleUnderline"/>
        </w:rPr>
        <w:t xml:space="preserve"> non-participating </w:t>
      </w:r>
      <w:r w:rsidRPr="001725C3">
        <w:rPr>
          <w:rStyle w:val="StyleUnderline"/>
          <w:highlight w:val="green"/>
        </w:rPr>
        <w:t>states to accede</w:t>
      </w:r>
      <w:r w:rsidRPr="00406B0D">
        <w:rPr>
          <w:rStyle w:val="StyleUnderline"/>
        </w:rPr>
        <w:t xml:space="preserve"> to the Code </w:t>
      </w:r>
      <w:r w:rsidRPr="001725C3">
        <w:rPr>
          <w:rStyle w:val="StyleUnderline"/>
          <w:highlight w:val="green"/>
        </w:rPr>
        <w:t>will be challenging</w:t>
      </w:r>
      <w:r w:rsidRPr="00406B0D">
        <w:rPr>
          <w:rStyle w:val="StyleUnderline"/>
        </w:rPr>
        <w:t xml:space="preserve">, if not </w:t>
      </w:r>
      <w:r w:rsidRPr="00163783">
        <w:rPr>
          <w:rStyle w:val="StyleUnderline"/>
        </w:rPr>
        <w:t>impossible</w:t>
      </w:r>
      <w:r w:rsidRPr="00406B0D">
        <w:rPr>
          <w:rStyle w:val="StyleUnderline"/>
        </w:rPr>
        <w:t xml:space="preserve">, and could </w:t>
      </w:r>
      <w:r w:rsidRPr="00163783">
        <w:rPr>
          <w:rStyle w:val="StyleUnderline"/>
        </w:rPr>
        <w:t>risk further weakening rather than improving</w:t>
      </w:r>
      <w:r w:rsidRPr="00406B0D">
        <w:rPr>
          <w:rStyle w:val="StyleUnderline"/>
        </w:rPr>
        <w:t xml:space="preserve"> the Code</w:t>
      </w:r>
      <w:r w:rsidRPr="00374954">
        <w:rPr>
          <w:sz w:val="12"/>
        </w:rPr>
        <w:t>. 242</w:t>
      </w:r>
    </w:p>
    <w:p w14:paraId="26DFA46F" w14:textId="162E0EC0" w:rsidR="00191611" w:rsidRPr="00DF65BB" w:rsidRDefault="00191611" w:rsidP="00191611">
      <w:pPr>
        <w:pStyle w:val="Heading4"/>
        <w:rPr>
          <w:u w:val="single"/>
        </w:rPr>
      </w:pPr>
      <w:r>
        <w:t xml:space="preserve">Cooperative </w:t>
      </w:r>
      <w:r>
        <w:rPr>
          <w:u w:val="single"/>
        </w:rPr>
        <w:t>space governance solves</w:t>
      </w:r>
      <w:r>
        <w:t xml:space="preserve"> </w:t>
      </w:r>
      <w:r w:rsidR="006F1703">
        <w:t>inevitable unsustainability on earth</w:t>
      </w:r>
    </w:p>
    <w:p w14:paraId="6CB40BF7" w14:textId="77777777" w:rsidR="00191611" w:rsidRPr="00240D00" w:rsidRDefault="00191611" w:rsidP="00191611">
      <w:pPr>
        <w:rPr>
          <w:sz w:val="14"/>
        </w:rPr>
      </w:pPr>
      <w:r w:rsidRPr="00240D00">
        <w:rPr>
          <w:sz w:val="14"/>
        </w:rPr>
        <w:t xml:space="preserve">Dr. Joseph N. </w:t>
      </w:r>
      <w:r w:rsidRPr="0095009A">
        <w:rPr>
          <w:rStyle w:val="Style13ptBold"/>
        </w:rPr>
        <w:t>Pelton 17</w:t>
      </w:r>
      <w:r w:rsidRPr="00240D00">
        <w:rPr>
          <w:sz w:val="14"/>
        </w:rPr>
        <w:t xml:space="preserve">, PhD in International Relations from Georgetown University, Director Emeritus of the Space and Advanced Communications Research Institute at George Washington University, The New Gold Rush: The Riches of Space </w:t>
      </w:r>
      <w:proofErr w:type="gramStart"/>
      <w:r w:rsidRPr="00240D00">
        <w:rPr>
          <w:sz w:val="14"/>
        </w:rPr>
        <w:t>Beckon!,</w:t>
      </w:r>
      <w:proofErr w:type="gramEnd"/>
      <w:r w:rsidRPr="00240D00">
        <w:rPr>
          <w:sz w:val="14"/>
        </w:rPr>
        <w:t xml:space="preserve"> p. 1-9</w:t>
      </w:r>
    </w:p>
    <w:p w14:paraId="523BF42C" w14:textId="77777777" w:rsidR="00191611" w:rsidRPr="0095009A" w:rsidRDefault="00191611" w:rsidP="00191611">
      <w:pPr>
        <w:rPr>
          <w:szCs w:val="18"/>
        </w:rPr>
      </w:pPr>
      <w:r w:rsidRPr="0095009A">
        <w:rPr>
          <w:szCs w:val="18"/>
        </w:rPr>
        <w:t>Are We Humans Doomed to Extinction?</w:t>
      </w:r>
    </w:p>
    <w:p w14:paraId="6113161F" w14:textId="77777777" w:rsidR="00191611" w:rsidRPr="005E3C5F" w:rsidRDefault="00191611" w:rsidP="00191611">
      <w:pPr>
        <w:rPr>
          <w:rStyle w:val="Emphasis"/>
        </w:rPr>
      </w:pPr>
      <w:r w:rsidRPr="00374954">
        <w:rPr>
          <w:sz w:val="12"/>
        </w:rPr>
        <w:t xml:space="preserve">What will we do when Earth’s resources are used up by humanity? </w:t>
      </w:r>
      <w:r w:rsidRPr="001725C3">
        <w:rPr>
          <w:rStyle w:val="StyleUnderline"/>
          <w:highlight w:val="green"/>
        </w:rPr>
        <w:t>The world is</w:t>
      </w:r>
      <w:r w:rsidRPr="00374954">
        <w:rPr>
          <w:sz w:val="12"/>
        </w:rPr>
        <w:t xml:space="preserve"> now </w:t>
      </w:r>
      <w:r w:rsidRPr="0095009A">
        <w:rPr>
          <w:rStyle w:val="StyleUnderline"/>
        </w:rPr>
        <w:t xml:space="preserve">hugely </w:t>
      </w:r>
      <w:proofErr w:type="gramStart"/>
      <w:r w:rsidRPr="001725C3">
        <w:rPr>
          <w:rStyle w:val="StyleUnderline"/>
          <w:highlight w:val="green"/>
        </w:rPr>
        <w:t>over populated</w:t>
      </w:r>
      <w:proofErr w:type="gramEnd"/>
      <w:r w:rsidRPr="0095009A">
        <w:rPr>
          <w:rStyle w:val="StyleUnderline"/>
        </w:rPr>
        <w:t xml:space="preserve">, with </w:t>
      </w:r>
      <w:r w:rsidRPr="001725C3">
        <w:rPr>
          <w:rStyle w:val="StyleUnderline"/>
          <w:highlight w:val="green"/>
        </w:rPr>
        <w:t>billions</w:t>
      </w:r>
      <w:r w:rsidRPr="00374954">
        <w:rPr>
          <w:sz w:val="12"/>
        </w:rPr>
        <w:t xml:space="preserve"> and billions </w:t>
      </w:r>
      <w:r w:rsidRPr="001725C3">
        <w:rPr>
          <w:rStyle w:val="StyleUnderline"/>
          <w:highlight w:val="green"/>
        </w:rPr>
        <w:t xml:space="preserve">crammed </w:t>
      </w:r>
      <w:r w:rsidRPr="00473D2B">
        <w:rPr>
          <w:rStyle w:val="StyleUnderline"/>
        </w:rPr>
        <w:t>into</w:t>
      </w:r>
      <w:r w:rsidRPr="00374954">
        <w:rPr>
          <w:sz w:val="12"/>
        </w:rPr>
        <w:t xml:space="preserve"> our </w:t>
      </w:r>
      <w:r w:rsidRPr="001725C3">
        <w:rPr>
          <w:rStyle w:val="StyleUnderline"/>
          <w:highlight w:val="green"/>
        </w:rPr>
        <w:t xml:space="preserve">overcrowded </w:t>
      </w:r>
      <w:r w:rsidRPr="00473D2B">
        <w:rPr>
          <w:rStyle w:val="StyleUnderline"/>
        </w:rPr>
        <w:t>cities</w:t>
      </w:r>
      <w:r w:rsidRPr="0095009A">
        <w:rPr>
          <w:rStyle w:val="StyleUnderline"/>
        </w:rPr>
        <w:t>. By 2050, we may be 9 billion strong</w:t>
      </w:r>
      <w:r w:rsidRPr="00374954">
        <w:rPr>
          <w:sz w:val="12"/>
        </w:rPr>
        <w:t xml:space="preserve">, and by 2100 well </w:t>
      </w:r>
      <w:r w:rsidRPr="00374954">
        <w:rPr>
          <w:sz w:val="12"/>
        </w:rPr>
        <w:lastRenderedPageBreak/>
        <w:t xml:space="preserve">over 11 billion people on Planet Earth. Some at the United Nations say we might even be an amazing 12 billion crawling around this small globe. And over </w:t>
      </w:r>
      <w:r w:rsidRPr="0095009A">
        <w:rPr>
          <w:rStyle w:val="StyleUnderline"/>
        </w:rPr>
        <w:t>80 %</w:t>
      </w:r>
      <w:r w:rsidRPr="00374954">
        <w:rPr>
          <w:sz w:val="12"/>
        </w:rPr>
        <w:t xml:space="preserve"> of us </w:t>
      </w:r>
      <w:r w:rsidRPr="0095009A">
        <w:rPr>
          <w:rStyle w:val="StyleUnderline"/>
        </w:rPr>
        <w:t>will be living in congested cities</w:t>
      </w:r>
      <w:r w:rsidRPr="00374954">
        <w:rPr>
          <w:sz w:val="12"/>
        </w:rPr>
        <w:t xml:space="preserve">. These cities will be ever more </w:t>
      </w:r>
      <w:r w:rsidRPr="001725C3">
        <w:rPr>
          <w:rStyle w:val="StyleUnderline"/>
          <w:highlight w:val="green"/>
        </w:rPr>
        <w:t xml:space="preserve">vulnerable to </w:t>
      </w:r>
      <w:r w:rsidRPr="00473D2B">
        <w:rPr>
          <w:rStyle w:val="StyleUnderline"/>
        </w:rPr>
        <w:t>terrorist attack</w:t>
      </w:r>
      <w:r w:rsidRPr="001725C3">
        <w:rPr>
          <w:rStyle w:val="StyleUnderline"/>
          <w:highlight w:val="green"/>
        </w:rPr>
        <w:t>, natural</w:t>
      </w:r>
      <w:r w:rsidRPr="00163783">
        <w:rPr>
          <w:rStyle w:val="StyleUnderline"/>
        </w:rPr>
        <w:t xml:space="preserve"> </w:t>
      </w:r>
      <w:r w:rsidRPr="001725C3">
        <w:rPr>
          <w:rStyle w:val="StyleUnderline"/>
          <w:highlight w:val="green"/>
        </w:rPr>
        <w:t>disaster, and</w:t>
      </w:r>
      <w:r w:rsidRPr="00374954">
        <w:rPr>
          <w:sz w:val="12"/>
        </w:rPr>
        <w:t xml:space="preserve"> other </w:t>
      </w:r>
      <w:r w:rsidRPr="0095009A">
        <w:rPr>
          <w:rStyle w:val="StyleUnderline"/>
        </w:rPr>
        <w:t>plights that come with overcrowding</w:t>
      </w:r>
      <w:r w:rsidRPr="00374954">
        <w:rPr>
          <w:sz w:val="12"/>
        </w:rPr>
        <w:t xml:space="preserve"> and a dearth of jobs that will be </w:t>
      </w:r>
      <w:r w:rsidRPr="0095009A">
        <w:rPr>
          <w:rStyle w:val="StyleUnderline"/>
        </w:rPr>
        <w:t>fueled by rapid automation and</w:t>
      </w:r>
      <w:r w:rsidRPr="00374954">
        <w:rPr>
          <w:sz w:val="12"/>
        </w:rPr>
        <w:t xml:space="preserve"> the </w:t>
      </w:r>
      <w:r w:rsidRPr="0095009A">
        <w:rPr>
          <w:rStyle w:val="StyleUnderline"/>
        </w:rPr>
        <w:t xml:space="preserve">rise of </w:t>
      </w:r>
      <w:r w:rsidRPr="001725C3">
        <w:rPr>
          <w:rStyle w:val="StyleUnderline"/>
          <w:highlight w:val="green"/>
        </w:rPr>
        <w:t>a</w:t>
      </w:r>
      <w:r w:rsidRPr="0095009A">
        <w:rPr>
          <w:rStyle w:val="StyleUnderline"/>
        </w:rPr>
        <w:t xml:space="preserve">rtificial </w:t>
      </w:r>
      <w:r w:rsidRPr="001725C3">
        <w:rPr>
          <w:rStyle w:val="StyleUnderline"/>
          <w:highlight w:val="green"/>
        </w:rPr>
        <w:t>i</w:t>
      </w:r>
      <w:r w:rsidRPr="0095009A">
        <w:rPr>
          <w:rStyle w:val="StyleUnderline"/>
        </w:rPr>
        <w:t>ntelligence</w:t>
      </w:r>
      <w:r w:rsidRPr="00374954">
        <w:rPr>
          <w:sz w:val="12"/>
        </w:rPr>
        <w:t xml:space="preserve"> across the global economy. </w:t>
      </w:r>
      <w:r w:rsidRPr="00473D2B">
        <w:rPr>
          <w:rStyle w:val="StyleUnderline"/>
        </w:rPr>
        <w:t>We are</w:t>
      </w:r>
      <w:r w:rsidRPr="0095009A">
        <w:rPr>
          <w:rStyle w:val="StyleUnderline"/>
        </w:rPr>
        <w:t xml:space="preserve"> </w:t>
      </w:r>
      <w:r w:rsidRPr="001725C3">
        <w:rPr>
          <w:rStyle w:val="StyleUnderline"/>
          <w:highlight w:val="green"/>
        </w:rPr>
        <w:t>already</w:t>
      </w:r>
      <w:r w:rsidRPr="0095009A">
        <w:rPr>
          <w:rStyle w:val="StyleUnderline"/>
        </w:rPr>
        <w:t xml:space="preserve"> rapidly </w:t>
      </w:r>
      <w:r w:rsidRPr="001725C3">
        <w:rPr>
          <w:rStyle w:val="StyleUnderline"/>
          <w:highlight w:val="green"/>
        </w:rPr>
        <w:t xml:space="preserve">running out of water and minerals. Climate change </w:t>
      </w:r>
      <w:r w:rsidRPr="00EB6DC1">
        <w:rPr>
          <w:rStyle w:val="StyleUnderline"/>
        </w:rPr>
        <w:t xml:space="preserve">is </w:t>
      </w:r>
      <w:r w:rsidRPr="001725C3">
        <w:rPr>
          <w:rStyle w:val="Emphasis"/>
          <w:highlight w:val="green"/>
        </w:rPr>
        <w:t>threatening our</w:t>
      </w:r>
      <w:r w:rsidRPr="001725C3">
        <w:rPr>
          <w:rStyle w:val="StyleUnderline"/>
          <w:highlight w:val="green"/>
        </w:rPr>
        <w:t xml:space="preserve"> </w:t>
      </w:r>
      <w:r w:rsidRPr="00EB6DC1">
        <w:rPr>
          <w:rStyle w:val="StyleUnderline"/>
        </w:rPr>
        <w:t xml:space="preserve">very </w:t>
      </w:r>
      <w:r w:rsidRPr="001725C3">
        <w:rPr>
          <w:rStyle w:val="Emphasis"/>
          <w:highlight w:val="green"/>
        </w:rPr>
        <w:t>existence</w:t>
      </w:r>
      <w:r w:rsidRPr="00374954">
        <w:rPr>
          <w:sz w:val="12"/>
        </w:rPr>
        <w:t xml:space="preserve">. Political leaders and even the Pope have cautioned us against inaction. Perhaps the naysayers are right. </w:t>
      </w:r>
      <w:r w:rsidRPr="00163783">
        <w:rPr>
          <w:rStyle w:val="StyleUnderline"/>
        </w:rPr>
        <w:t>All humanity is at tremendous risk</w:t>
      </w:r>
      <w:r w:rsidRPr="00374954">
        <w:rPr>
          <w:sz w:val="12"/>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374954">
        <w:rPr>
          <w:sz w:val="12"/>
        </w:rPr>
        <w:t>open up</w:t>
      </w:r>
      <w:proofErr w:type="gramEnd"/>
      <w:r w:rsidRPr="00374954">
        <w:rPr>
          <w:sz w:val="12"/>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1725C3">
        <w:rPr>
          <w:rStyle w:val="StyleUnderline"/>
          <w:highlight w:val="green"/>
        </w:rPr>
        <w:t xml:space="preserve">new pathways </w:t>
      </w:r>
      <w:r w:rsidRPr="00473D2B">
        <w:rPr>
          <w:rStyle w:val="StyleUnderline"/>
        </w:rPr>
        <w:t>to the stars</w:t>
      </w:r>
      <w:r w:rsidRPr="0095009A">
        <w:rPr>
          <w:rStyle w:val="StyleUnderline"/>
        </w:rPr>
        <w:t xml:space="preserve"> could </w:t>
      </w:r>
      <w:r w:rsidRPr="00473D2B">
        <w:rPr>
          <w:rStyle w:val="StyleUnderline"/>
        </w:rPr>
        <w:t xml:space="preserve">prove </w:t>
      </w:r>
      <w:r w:rsidRPr="001725C3">
        <w:rPr>
          <w:rStyle w:val="Emphasis"/>
          <w:highlight w:val="green"/>
        </w:rPr>
        <w:t>vital to</w:t>
      </w:r>
      <w:r w:rsidRPr="0095009A">
        <w:rPr>
          <w:rStyle w:val="StyleUnderline"/>
        </w:rPr>
        <w:t xml:space="preserve"> </w:t>
      </w:r>
      <w:r w:rsidRPr="00163783">
        <w:rPr>
          <w:rStyle w:val="StyleUnderline"/>
        </w:rPr>
        <w:t xml:space="preserve">human </w:t>
      </w:r>
      <w:r w:rsidRPr="001725C3">
        <w:rPr>
          <w:rStyle w:val="Emphasis"/>
          <w:highlight w:val="green"/>
        </w:rPr>
        <w:t>survival</w:t>
      </w:r>
      <w:r w:rsidRPr="00374954">
        <w:rPr>
          <w:sz w:val="12"/>
          <w:szCs w:val="18"/>
        </w:rPr>
        <w:t xml:space="preserve">. If one does not believe in spending money to probe the mysteries of the universe then </w:t>
      </w:r>
      <w:proofErr w:type="gramStart"/>
      <w:r w:rsidRPr="00374954">
        <w:rPr>
          <w:sz w:val="12"/>
          <w:szCs w:val="18"/>
        </w:rPr>
        <w:t>perhaps</w:t>
      </w:r>
      <w:proofErr w:type="gramEnd"/>
      <w:r w:rsidRPr="00374954">
        <w:rPr>
          <w:sz w:val="12"/>
          <w:szCs w:val="18"/>
        </w:rPr>
        <w:t xml:space="preserve"> we can try what might be called “calibrated greed” on for size. One only needs to go to a </w:t>
      </w:r>
      <w:proofErr w:type="spellStart"/>
      <w:r w:rsidRPr="00374954">
        <w:rPr>
          <w:sz w:val="12"/>
          <w:szCs w:val="18"/>
        </w:rPr>
        <w:t>cubesat</w:t>
      </w:r>
      <w:proofErr w:type="spellEnd"/>
      <w:r w:rsidRPr="00374954">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374954">
        <w:rPr>
          <w:sz w:val="12"/>
          <w:szCs w:val="18"/>
        </w:rPr>
        <w:t>1 ]</w:t>
      </w:r>
      <w:proofErr w:type="gramEnd"/>
      <w:r w:rsidRPr="00374954">
        <w:rPr>
          <w:sz w:val="12"/>
          <w:szCs w:val="18"/>
        </w:rPr>
        <w:t xml:space="preserve">.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374954">
        <w:rPr>
          <w:sz w:val="12"/>
          <w:szCs w:val="18"/>
        </w:rPr>
        <w:t>fl</w:t>
      </w:r>
      <w:proofErr w:type="spellEnd"/>
      <w:r w:rsidRPr="00374954">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374954">
        <w:rPr>
          <w:sz w:val="12"/>
          <w:szCs w:val="18"/>
        </w:rPr>
        <w:t>ve</w:t>
      </w:r>
      <w:proofErr w:type="spellEnd"/>
      <w:r w:rsidRPr="00374954">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374954">
        <w:rPr>
          <w:sz w:val="12"/>
          <w:szCs w:val="18"/>
        </w:rPr>
        <w:t>ey</w:t>
      </w:r>
      <w:proofErr w:type="spellEnd"/>
      <w:r w:rsidRPr="00374954">
        <w:rPr>
          <w:sz w:val="12"/>
          <w:szCs w:val="18"/>
        </w:rPr>
        <w:t xml:space="preserve"> are developing new technologies and establishing space enterprises that can bring the wealth of outer space down to Earth. Th is </w:t>
      </w:r>
      <w:proofErr w:type="spellStart"/>
      <w:r w:rsidRPr="00374954">
        <w:rPr>
          <w:sz w:val="12"/>
          <w:szCs w:val="18"/>
        </w:rPr>
        <w:t>is</w:t>
      </w:r>
      <w:proofErr w:type="spellEnd"/>
      <w:r w:rsidRPr="00374954">
        <w:rPr>
          <w:sz w:val="12"/>
          <w:szCs w:val="18"/>
        </w:rPr>
        <w:t xml:space="preserve"> not a pipe </w:t>
      </w:r>
      <w:proofErr w:type="gramStart"/>
      <w:r w:rsidRPr="00374954">
        <w:rPr>
          <w:sz w:val="12"/>
          <w:szCs w:val="18"/>
        </w:rPr>
        <w:t>dream, but</w:t>
      </w:r>
      <w:proofErr w:type="gramEnd"/>
      <w:r w:rsidRPr="00374954">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374954">
        <w:rPr>
          <w:sz w:val="12"/>
          <w:szCs w:val="18"/>
        </w:rPr>
        <w:t>ers</w:t>
      </w:r>
      <w:proofErr w:type="spellEnd"/>
      <w:r w:rsidRPr="00374954">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374954">
        <w:rPr>
          <w:sz w:val="12"/>
          <w:szCs w:val="18"/>
        </w:rPr>
        <w:t>Mars, or</w:t>
      </w:r>
      <w:proofErr w:type="gramEnd"/>
      <w:r w:rsidRPr="00374954">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374954">
        <w:rPr>
          <w:sz w:val="12"/>
          <w:szCs w:val="18"/>
        </w:rPr>
        <w:t>might</w:t>
      </w:r>
      <w:proofErr w:type="gramEnd"/>
      <w:r w:rsidRPr="00374954">
        <w:rPr>
          <w:sz w:val="12"/>
          <w:szCs w:val="18"/>
        </w:rPr>
        <w:t xml:space="preserve"> useful to see what has already transpired in space development in just the past fi </w:t>
      </w:r>
      <w:proofErr w:type="spellStart"/>
      <w:r w:rsidRPr="00374954">
        <w:rPr>
          <w:sz w:val="12"/>
          <w:szCs w:val="18"/>
        </w:rPr>
        <w:t>ve</w:t>
      </w:r>
      <w:proofErr w:type="spellEnd"/>
      <w:r w:rsidRPr="00374954">
        <w:rPr>
          <w:sz w:val="12"/>
          <w:szCs w:val="18"/>
        </w:rPr>
        <w:t xml:space="preserve"> decades. Th e world’s fi </w:t>
      </w:r>
      <w:proofErr w:type="spellStart"/>
      <w:r w:rsidRPr="00374954">
        <w:rPr>
          <w:sz w:val="12"/>
          <w:szCs w:val="18"/>
        </w:rPr>
        <w:t>rst</w:t>
      </w:r>
      <w:proofErr w:type="spellEnd"/>
      <w:r w:rsidRPr="00374954">
        <w:rPr>
          <w:sz w:val="12"/>
          <w:szCs w:val="18"/>
        </w:rPr>
        <w:t xml:space="preserve"> geosynchronous communications satellite had a throughput capability of about 500 kb / s. In contrast, today’s state of the art </w:t>
      </w:r>
      <w:proofErr w:type="spellStart"/>
      <w:r w:rsidRPr="00374954">
        <w:rPr>
          <w:sz w:val="12"/>
          <w:szCs w:val="18"/>
        </w:rPr>
        <w:t>Viasat</w:t>
      </w:r>
      <w:proofErr w:type="spellEnd"/>
      <w:r w:rsidRPr="00374954">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374954">
        <w:rPr>
          <w:sz w:val="12"/>
          <w:szCs w:val="18"/>
        </w:rPr>
        <w:t>1.2 )</w:t>
      </w:r>
      <w:proofErr w:type="gramEnd"/>
      <w:r w:rsidRPr="00374954">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374954">
        <w:rPr>
          <w:sz w:val="12"/>
          <w:szCs w:val="18"/>
        </w:rPr>
        <w:t>satellites ,</w:t>
      </w:r>
      <w:proofErr w:type="gramEnd"/>
      <w:r w:rsidRPr="00374954">
        <w:rPr>
          <w:sz w:val="12"/>
          <w:szCs w:val="18"/>
        </w:rPr>
        <w:t xml:space="preserve"> meteorological satellites , and navigation and timing satellites have also expanded their capabilities and performance in an impressive manner. When satellite applications fi </w:t>
      </w:r>
      <w:proofErr w:type="spellStart"/>
      <w:r w:rsidRPr="00374954">
        <w:rPr>
          <w:sz w:val="12"/>
          <w:szCs w:val="18"/>
        </w:rPr>
        <w:t>rst</w:t>
      </w:r>
      <w:proofErr w:type="spellEnd"/>
      <w:r w:rsidRPr="00374954">
        <w:rPr>
          <w:sz w:val="12"/>
          <w:szCs w:val="18"/>
        </w:rPr>
        <w:t xml:space="preserve"> started, the market was measured in millions of dollars. Today commercial satellite services exceed a quarter of a billion dollars. Vital services such as the Internet, aircraft </w:t>
      </w:r>
      <w:proofErr w:type="spellStart"/>
      <w:r w:rsidRPr="00374954">
        <w:rPr>
          <w:sz w:val="12"/>
          <w:szCs w:val="18"/>
        </w:rPr>
        <w:t>traffi</w:t>
      </w:r>
      <w:proofErr w:type="spellEnd"/>
      <w:r w:rsidRPr="00374954">
        <w:rPr>
          <w:sz w:val="12"/>
          <w:szCs w:val="18"/>
        </w:rPr>
        <w:t xml:space="preserve"> c control and management, international banking, search and rescue and much, much more depend on application satellites. Th </w:t>
      </w:r>
      <w:proofErr w:type="spellStart"/>
      <w:r w:rsidRPr="00374954">
        <w:rPr>
          <w:sz w:val="12"/>
          <w:szCs w:val="18"/>
        </w:rPr>
        <w:t>ose</w:t>
      </w:r>
      <w:proofErr w:type="spellEnd"/>
      <w:r w:rsidRPr="00374954">
        <w:rPr>
          <w:sz w:val="12"/>
          <w:szCs w:val="18"/>
        </w:rPr>
        <w:t xml:space="preserve"> that would doubt the importance of satellites to the global economy might wish to view on You Tube the video “If Th ere Were a Day Without Satellites?” [ </w:t>
      </w:r>
      <w:proofErr w:type="gramStart"/>
      <w:r w:rsidRPr="00374954">
        <w:rPr>
          <w:sz w:val="12"/>
          <w:szCs w:val="18"/>
        </w:rPr>
        <w:t>2 ]</w:t>
      </w:r>
      <w:proofErr w:type="gramEnd"/>
      <w:r w:rsidRPr="00374954">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374954">
        <w:rPr>
          <w:sz w:val="12"/>
          <w:szCs w:val="18"/>
        </w:rPr>
        <w:t>Of course</w:t>
      </w:r>
      <w:proofErr w:type="gramEnd"/>
      <w:r w:rsidRPr="00374954">
        <w:rPr>
          <w:sz w:val="12"/>
          <w:szCs w:val="18"/>
        </w:rPr>
        <w:t xml:space="preserve"> this twenty-fi </w:t>
      </w:r>
      <w:proofErr w:type="spellStart"/>
      <w:r w:rsidRPr="00374954">
        <w:rPr>
          <w:sz w:val="12"/>
          <w:szCs w:val="18"/>
        </w:rPr>
        <w:t>rst</w:t>
      </w:r>
      <w:proofErr w:type="spellEnd"/>
      <w:r w:rsidRPr="00374954">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374954">
        <w:rPr>
          <w:sz w:val="12"/>
          <w:szCs w:val="18"/>
        </w:rPr>
        <w:t>artifi</w:t>
      </w:r>
      <w:proofErr w:type="spellEnd"/>
      <w:r w:rsidRPr="00374954">
        <w:rPr>
          <w:sz w:val="12"/>
          <w:szCs w:val="18"/>
        </w:rPr>
        <w:t xml:space="preserve"> </w:t>
      </w:r>
      <w:proofErr w:type="spellStart"/>
      <w:r w:rsidRPr="00374954">
        <w:rPr>
          <w:sz w:val="12"/>
          <w:szCs w:val="18"/>
        </w:rPr>
        <w:t>cial</w:t>
      </w:r>
      <w:proofErr w:type="spellEnd"/>
      <w:r w:rsidRPr="00374954">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374954">
        <w:rPr>
          <w:sz w:val="12"/>
          <w:szCs w:val="18"/>
        </w:rPr>
        <w:t>ve</w:t>
      </w:r>
      <w:proofErr w:type="spellEnd"/>
      <w:r w:rsidRPr="00374954">
        <w:rPr>
          <w:sz w:val="12"/>
          <w:szCs w:val="18"/>
        </w:rPr>
        <w:t xml:space="preserve"> mass extinction events that have occurred over the last 1.5 billion years on Earth, some 50–80 % of all species have gone the way of the T. Rex, the woolly mammoth, and the </w:t>
      </w:r>
      <w:proofErr w:type="gramStart"/>
      <w:r w:rsidRPr="00374954">
        <w:rPr>
          <w:sz w:val="12"/>
          <w:szCs w:val="18"/>
        </w:rPr>
        <w:t>Dodo</w:t>
      </w:r>
      <w:proofErr w:type="gramEnd"/>
      <w:r w:rsidRPr="00374954">
        <w:rPr>
          <w:sz w:val="12"/>
          <w:szCs w:val="18"/>
        </w:rPr>
        <w:t xml:space="preserve"> bird along with extinct ferns, grasses and cacti</w:t>
      </w:r>
      <w:r w:rsidRPr="00FC0A99">
        <w:rPr>
          <w:sz w:val="12"/>
          <w:szCs w:val="18"/>
          <w:u w:val="single"/>
        </w:rPr>
        <w:t xml:space="preserve">. </w:t>
      </w:r>
      <w:r w:rsidRPr="00F550F3">
        <w:rPr>
          <w:rStyle w:val="StyleUnderline"/>
        </w:rPr>
        <w:t xml:space="preserve">On the other hand, </w:t>
      </w:r>
      <w:r w:rsidRPr="00473D2B">
        <w:rPr>
          <w:rStyle w:val="StyleUnderline"/>
        </w:rPr>
        <w:t xml:space="preserve">the best days of </w:t>
      </w:r>
      <w:proofErr w:type="gramStart"/>
      <w:r w:rsidRPr="00473D2B">
        <w:rPr>
          <w:rStyle w:val="StyleUnderline"/>
        </w:rPr>
        <w:t>the human race</w:t>
      </w:r>
      <w:proofErr w:type="gramEnd"/>
      <w:r w:rsidRPr="00473D2B">
        <w:rPr>
          <w:rStyle w:val="StyleUnderline"/>
        </w:rPr>
        <w:t xml:space="preserve"> could be just beginning. </w:t>
      </w:r>
      <w:r w:rsidRPr="001725C3">
        <w:rPr>
          <w:rStyle w:val="StyleUnderline"/>
          <w:highlight w:val="green"/>
        </w:rPr>
        <w:t xml:space="preserve">If we are smart </w:t>
      </w:r>
      <w:r w:rsidRPr="00F550F3">
        <w:rPr>
          <w:rStyle w:val="StyleUnderline"/>
        </w:rPr>
        <w:t xml:space="preserve">about how </w:t>
      </w:r>
      <w:r w:rsidRPr="001725C3">
        <w:rPr>
          <w:rStyle w:val="StyleUnderline"/>
          <w:highlight w:val="green"/>
        </w:rPr>
        <w:t>we</w:t>
      </w:r>
      <w:r w:rsidRPr="00F550F3">
        <w:rPr>
          <w:rStyle w:val="StyleUnderline"/>
        </w:rPr>
        <w:t xml:space="preserve"> go about discovering and using these riches in the skies and applying the best of our new technologies, it </w:t>
      </w:r>
      <w:r w:rsidRPr="001725C3">
        <w:rPr>
          <w:rStyle w:val="StyleUnderline"/>
          <w:highlight w:val="green"/>
        </w:rPr>
        <w:t>could</w:t>
      </w:r>
      <w:r w:rsidRPr="00F550F3">
        <w:rPr>
          <w:rStyle w:val="StyleUnderline"/>
        </w:rPr>
        <w:t xml:space="preserve"> be the </w:t>
      </w:r>
      <w:r w:rsidRPr="001725C3">
        <w:rPr>
          <w:rStyle w:val="StyleUnderline"/>
          <w:highlight w:val="green"/>
        </w:rPr>
        <w:t>start</w:t>
      </w:r>
      <w:r w:rsidRPr="00F550F3">
        <w:rPr>
          <w:rStyle w:val="StyleUnderline"/>
        </w:rPr>
        <w:t xml:space="preserve"> of </w:t>
      </w:r>
      <w:r w:rsidRPr="001725C3">
        <w:rPr>
          <w:rStyle w:val="StyleUnderline"/>
          <w:highlight w:val="green"/>
        </w:rPr>
        <w:t xml:space="preserve">a new beginning </w:t>
      </w:r>
      <w:r w:rsidRPr="00F550F3">
        <w:rPr>
          <w:rStyle w:val="StyleUnderline"/>
        </w:rPr>
        <w:t xml:space="preserve">for humanity. Konstantin </w:t>
      </w:r>
      <w:proofErr w:type="spellStart"/>
      <w:r w:rsidRPr="00F550F3">
        <w:rPr>
          <w:rStyle w:val="StyleUnderline"/>
        </w:rPr>
        <w:t>Tsiokovsky</w:t>
      </w:r>
      <w:proofErr w:type="spellEnd"/>
      <w:r w:rsidRPr="00F550F3">
        <w:rPr>
          <w:rStyle w:val="StyleUnderline"/>
        </w:rPr>
        <w:t xml:space="preserve">, the Russian astronautics pioneer, who fi </w:t>
      </w:r>
      <w:proofErr w:type="spellStart"/>
      <w:r w:rsidRPr="00F550F3">
        <w:rPr>
          <w:rStyle w:val="StyleUnderline"/>
        </w:rPr>
        <w:t>rst</w:t>
      </w:r>
      <w:proofErr w:type="spellEnd"/>
      <w:r w:rsidRPr="00F550F3">
        <w:rPr>
          <w:rStyle w:val="StyleUnderline"/>
        </w:rPr>
        <w:t xml:space="preserve"> conceived of practical designs for spaceships, famously said: “A planet is the cradle of mankind, but </w:t>
      </w:r>
      <w:r w:rsidRPr="001725C3">
        <w:rPr>
          <w:rStyle w:val="StyleUnderline"/>
          <w:highlight w:val="green"/>
        </w:rPr>
        <w:t>one cannot live in a cradle forever</w:t>
      </w:r>
      <w:r w:rsidRPr="00F550F3">
        <w:rPr>
          <w:rStyle w:val="StyleUnderline"/>
        </w:rPr>
        <w:t>.”</w:t>
      </w:r>
      <w:r w:rsidRPr="00374954">
        <w:rPr>
          <w:sz w:val="12"/>
          <w:szCs w:val="18"/>
        </w:rPr>
        <w:t xml:space="preserve"> Well before </w:t>
      </w:r>
      <w:proofErr w:type="spellStart"/>
      <w:r w:rsidRPr="00374954">
        <w:rPr>
          <w:sz w:val="12"/>
          <w:szCs w:val="18"/>
        </w:rPr>
        <w:t>Tsiokovsky</w:t>
      </w:r>
      <w:proofErr w:type="spellEnd"/>
      <w:r w:rsidRPr="00374954">
        <w:rPr>
          <w:sz w:val="12"/>
          <w:szCs w:val="18"/>
        </w:rPr>
        <w:t xml:space="preserve"> another genius, Leonardo da Vinci, said, quite poetically: “Once you have tasted </w:t>
      </w:r>
      <w:proofErr w:type="spellStart"/>
      <w:r w:rsidRPr="00374954">
        <w:rPr>
          <w:sz w:val="12"/>
          <w:szCs w:val="18"/>
        </w:rPr>
        <w:t>fl</w:t>
      </w:r>
      <w:proofErr w:type="spellEnd"/>
      <w:r w:rsidRPr="00374954">
        <w:rPr>
          <w:sz w:val="12"/>
          <w:szCs w:val="18"/>
        </w:rPr>
        <w:t xml:space="preserve"> </w:t>
      </w:r>
      <w:proofErr w:type="spellStart"/>
      <w:r w:rsidRPr="00374954">
        <w:rPr>
          <w:sz w:val="12"/>
          <w:szCs w:val="18"/>
        </w:rPr>
        <w:t>ight</w:t>
      </w:r>
      <w:proofErr w:type="spellEnd"/>
      <w:r w:rsidRPr="00374954">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374954">
        <w:rPr>
          <w:sz w:val="12"/>
          <w:szCs w:val="18"/>
        </w:rPr>
        <w:t>erent</w:t>
      </w:r>
      <w:proofErr w:type="spellEnd"/>
      <w:r w:rsidRPr="00374954">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374954">
        <w:rPr>
          <w:sz w:val="12"/>
          <w:szCs w:val="18"/>
        </w:rPr>
        <w:t>nanced</w:t>
      </w:r>
      <w:proofErr w:type="spellEnd"/>
      <w:r w:rsidRPr="00374954">
        <w:rPr>
          <w:sz w:val="12"/>
          <w:szCs w:val="18"/>
        </w:rPr>
        <w:t xml:space="preserve"> SpaceShipOne, the world’s fi </w:t>
      </w:r>
      <w:proofErr w:type="spellStart"/>
      <w:r w:rsidRPr="00374954">
        <w:rPr>
          <w:sz w:val="12"/>
          <w:szCs w:val="18"/>
        </w:rPr>
        <w:t>rst</w:t>
      </w:r>
      <w:proofErr w:type="spellEnd"/>
      <w:r w:rsidRPr="00374954">
        <w:rPr>
          <w:sz w:val="12"/>
          <w:szCs w:val="18"/>
        </w:rPr>
        <w:t xml:space="preserve"> successful spaceplane have all said the future will include a vibrant new space economy</w:t>
      </w:r>
      <w:r w:rsidRPr="00F550F3">
        <w:rPr>
          <w:rStyle w:val="StyleUnderline"/>
        </w:rPr>
        <w:t xml:space="preserve">. Th </w:t>
      </w:r>
      <w:proofErr w:type="spellStart"/>
      <w:r w:rsidRPr="00F550F3">
        <w:rPr>
          <w:rStyle w:val="StyleUnderline"/>
        </w:rPr>
        <w:t>ey</w:t>
      </w:r>
      <w:proofErr w:type="spellEnd"/>
      <w:r w:rsidRPr="00F550F3">
        <w:rPr>
          <w:rStyle w:val="StyleUnderline"/>
        </w:rPr>
        <w:t xml:space="preserve">, and others, have said that we can, we </w:t>
      </w:r>
      <w:proofErr w:type="gramStart"/>
      <w:r w:rsidRPr="00F550F3">
        <w:rPr>
          <w:rStyle w:val="StyleUnderline"/>
        </w:rPr>
        <w:t>should</w:t>
      </w:r>
      <w:proofErr w:type="gramEnd"/>
      <w:r w:rsidRPr="00F550F3">
        <w:rPr>
          <w:rStyle w:val="StyleUnderline"/>
        </w:rPr>
        <w:t xml:space="preserve"> and </w:t>
      </w:r>
      <w:r w:rsidRPr="001725C3">
        <w:rPr>
          <w:rStyle w:val="StyleUnderline"/>
          <w:highlight w:val="green"/>
        </w:rPr>
        <w:t xml:space="preserve">we </w:t>
      </w:r>
      <w:r w:rsidRPr="00F550F3">
        <w:rPr>
          <w:rStyle w:val="StyleUnderline"/>
        </w:rPr>
        <w:t xml:space="preserve">soon </w:t>
      </w:r>
      <w:r w:rsidRPr="001725C3">
        <w:rPr>
          <w:rStyle w:val="StyleUnderline"/>
          <w:highlight w:val="green"/>
        </w:rPr>
        <w:t>shall go into space</w:t>
      </w:r>
      <w:r w:rsidRPr="00F550F3">
        <w:rPr>
          <w:rStyle w:val="StyleUnderline"/>
        </w:rPr>
        <w:t xml:space="preserve"> and realize the bounty that it can off er to us. </w:t>
      </w:r>
      <w:r w:rsidRPr="001725C3">
        <w:rPr>
          <w:rStyle w:val="StyleUnderline"/>
          <w:highlight w:val="green"/>
        </w:rPr>
        <w:t>The</w:t>
      </w:r>
      <w:r w:rsidRPr="00F550F3">
        <w:rPr>
          <w:rStyle w:val="StyleUnderline"/>
        </w:rPr>
        <w:t xml:space="preserve"> New Space </w:t>
      </w:r>
      <w:r w:rsidRPr="001725C3">
        <w:rPr>
          <w:rStyle w:val="StyleUnderline"/>
          <w:highlight w:val="green"/>
        </w:rPr>
        <w:t>enterprise is</w:t>
      </w:r>
      <w:r w:rsidRPr="00F550F3">
        <w:rPr>
          <w:rStyle w:val="StyleUnderline"/>
        </w:rPr>
        <w:t xml:space="preserve"> today indeed being </w:t>
      </w:r>
      <w:r w:rsidRPr="001725C3">
        <w:rPr>
          <w:rStyle w:val="StyleUnderline"/>
          <w:highlight w:val="green"/>
        </w:rPr>
        <w:t>led by</w:t>
      </w:r>
      <w:r w:rsidRPr="00F550F3">
        <w:rPr>
          <w:rStyle w:val="StyleUnderline"/>
        </w:rPr>
        <w:t xml:space="preserve"> those so-called space </w:t>
      </w:r>
      <w:proofErr w:type="gramStart"/>
      <w:r w:rsidRPr="00F550F3">
        <w:rPr>
          <w:rStyle w:val="StyleUnderline"/>
        </w:rPr>
        <w:t>billionaires ,</w:t>
      </w:r>
      <w:proofErr w:type="gramEnd"/>
      <w:r w:rsidRPr="00F550F3">
        <w:rPr>
          <w:rStyle w:val="StyleUnderline"/>
        </w:rPr>
        <w:t xml:space="preserve"> who have an exciting vision of the future. Th </w:t>
      </w:r>
      <w:proofErr w:type="spellStart"/>
      <w:r w:rsidRPr="00F550F3">
        <w:rPr>
          <w:rStyle w:val="StyleUnderline"/>
        </w:rPr>
        <w:t>ey</w:t>
      </w:r>
      <w:proofErr w:type="spellEnd"/>
      <w:r w:rsidRPr="00F550F3">
        <w:rPr>
          <w:rStyle w:val="StyleUnderline"/>
        </w:rPr>
        <w:t xml:space="preserve"> and others in the </w:t>
      </w:r>
      <w:r w:rsidRPr="001725C3">
        <w:rPr>
          <w:rStyle w:val="StyleUnderline"/>
          <w:highlight w:val="green"/>
        </w:rPr>
        <w:t>commercial space</w:t>
      </w:r>
      <w:r w:rsidRPr="00F550F3">
        <w:rPr>
          <w:rStyle w:val="StyleUnderline"/>
        </w:rPr>
        <w:t xml:space="preserve"> economy believe that the </w:t>
      </w:r>
      <w:r w:rsidRPr="001725C3">
        <w:rPr>
          <w:rStyle w:val="StyleUnderline"/>
          <w:highlight w:val="green"/>
        </w:rPr>
        <w:t>exploitation</w:t>
      </w:r>
      <w:r w:rsidRPr="00F550F3">
        <w:rPr>
          <w:rStyle w:val="StyleUnderline"/>
        </w:rPr>
        <w:t xml:space="preserve"> of outer space </w:t>
      </w:r>
      <w:r w:rsidRPr="00EB6DC1">
        <w:rPr>
          <w:rStyle w:val="StyleUnderline"/>
        </w:rPr>
        <w:t xml:space="preserve">may </w:t>
      </w:r>
      <w:proofErr w:type="gramStart"/>
      <w:r w:rsidRPr="001725C3">
        <w:rPr>
          <w:rStyle w:val="StyleUnderline"/>
          <w:highlight w:val="green"/>
        </w:rPr>
        <w:t>open up</w:t>
      </w:r>
      <w:proofErr w:type="gramEnd"/>
      <w:r w:rsidRPr="001725C3">
        <w:rPr>
          <w:rStyle w:val="StyleUnderline"/>
          <w:highlight w:val="green"/>
        </w:rPr>
        <w:t xml:space="preserve"> a </w:t>
      </w:r>
      <w:r w:rsidRPr="00F550F3">
        <w:rPr>
          <w:rStyle w:val="StyleUnderline"/>
        </w:rPr>
        <w:t xml:space="preserve">new </w:t>
      </w:r>
      <w:r w:rsidRPr="001725C3">
        <w:rPr>
          <w:rStyle w:val="StyleUnderline"/>
          <w:highlight w:val="green"/>
        </w:rPr>
        <w:t xml:space="preserve">golden age </w:t>
      </w:r>
      <w:r w:rsidRPr="00F550F3">
        <w:rPr>
          <w:rStyle w:val="StyleUnderline"/>
        </w:rPr>
        <w:t xml:space="preserve">of astral abundance. Th </w:t>
      </w:r>
      <w:proofErr w:type="spellStart"/>
      <w:r w:rsidRPr="00F550F3">
        <w:rPr>
          <w:rStyle w:val="StyleUnderline"/>
        </w:rPr>
        <w:t>ey</w:t>
      </w:r>
      <w:proofErr w:type="spellEnd"/>
      <w:r w:rsidRPr="00F550F3">
        <w:rPr>
          <w:rStyle w:val="StyleUnderline"/>
        </w:rPr>
        <w:t xml:space="preserve"> see outer space as </w:t>
      </w:r>
      <w:r w:rsidRPr="00EB6DC1">
        <w:rPr>
          <w:rStyle w:val="StyleUnderline"/>
        </w:rPr>
        <w:t xml:space="preserve">a </w:t>
      </w:r>
      <w:r w:rsidRPr="001725C3">
        <w:rPr>
          <w:rStyle w:val="StyleUnderline"/>
          <w:highlight w:val="green"/>
        </w:rPr>
        <w:t>new</w:t>
      </w:r>
      <w:r w:rsidRPr="00F550F3">
        <w:rPr>
          <w:rStyle w:val="StyleUnderline"/>
        </w:rPr>
        <w:t xml:space="preserve"> frontier </w:t>
      </w:r>
      <w:r w:rsidRPr="00F550F3">
        <w:rPr>
          <w:rStyle w:val="StyleUnderline"/>
        </w:rPr>
        <w:lastRenderedPageBreak/>
        <w:t xml:space="preserve">that can be a great </w:t>
      </w:r>
      <w:r w:rsidRPr="00EB6DC1">
        <w:rPr>
          <w:rStyle w:val="StyleUnderline"/>
        </w:rPr>
        <w:t>source of</w:t>
      </w:r>
      <w:r w:rsidRPr="00F550F3">
        <w:rPr>
          <w:rStyle w:val="StyleUnderline"/>
        </w:rPr>
        <w:t xml:space="preserve"> new </w:t>
      </w:r>
      <w:r w:rsidRPr="001725C3">
        <w:rPr>
          <w:rStyle w:val="StyleUnderline"/>
          <w:highlight w:val="green"/>
        </w:rPr>
        <w:t xml:space="preserve">materials, </w:t>
      </w:r>
      <w:r w:rsidRPr="00EB6DC1">
        <w:rPr>
          <w:rStyle w:val="StyleUnderline"/>
        </w:rPr>
        <w:t>energy</w:t>
      </w:r>
      <w:r w:rsidRPr="00F550F3">
        <w:rPr>
          <w:rStyle w:val="StyleUnderline"/>
        </w:rPr>
        <w:t xml:space="preserve"> and various forms of new wealth </w:t>
      </w:r>
      <w:r w:rsidRPr="001725C3">
        <w:rPr>
          <w:rStyle w:val="StyleUnderline"/>
          <w:highlight w:val="green"/>
        </w:rPr>
        <w:t>that</w:t>
      </w:r>
      <w:r w:rsidRPr="00F550F3">
        <w:rPr>
          <w:rStyle w:val="StyleUnderline"/>
        </w:rPr>
        <w:t xml:space="preserve"> might even </w:t>
      </w:r>
      <w:r w:rsidRPr="001725C3">
        <w:rPr>
          <w:rStyle w:val="StyleUnderline"/>
          <w:highlight w:val="green"/>
        </w:rPr>
        <w:t xml:space="preserve">save us </w:t>
      </w:r>
      <w:r w:rsidRPr="00F550F3">
        <w:rPr>
          <w:rStyle w:val="StyleUnderline"/>
        </w:rPr>
        <w:t xml:space="preserve">from excesses of the past. Th is gold rush in the skies represents a new beginning. </w:t>
      </w:r>
      <w:r w:rsidRPr="00EB6DC1">
        <w:rPr>
          <w:rStyle w:val="StyleUnderline"/>
        </w:rPr>
        <w:t xml:space="preserve">We are </w:t>
      </w:r>
      <w:r w:rsidRPr="001725C3">
        <w:rPr>
          <w:rStyle w:val="StyleUnderline"/>
          <w:highlight w:val="green"/>
        </w:rPr>
        <w:t xml:space="preserve">not </w:t>
      </w:r>
      <w:r w:rsidRPr="00EB6DC1">
        <w:rPr>
          <w:rStyle w:val="StyleUnderline"/>
        </w:rPr>
        <w:t xml:space="preserve">talking about </w:t>
      </w:r>
      <w:r w:rsidRPr="001725C3">
        <w:rPr>
          <w:rStyle w:val="StyleUnderline"/>
          <w:highlight w:val="green"/>
        </w:rPr>
        <w:t>expensive</w:t>
      </w:r>
      <w:r w:rsidRPr="00163783">
        <w:rPr>
          <w:rStyle w:val="StyleUnderline"/>
        </w:rPr>
        <w:t xml:space="preserve"> new space </w:t>
      </w:r>
      <w:r w:rsidRPr="001725C3">
        <w:rPr>
          <w:rStyle w:val="StyleUnderline"/>
          <w:highlight w:val="green"/>
        </w:rPr>
        <w:t xml:space="preserve">ventures funded by NASA or other </w:t>
      </w:r>
      <w:r w:rsidRPr="00EB6DC1">
        <w:rPr>
          <w:rStyle w:val="StyleUnderline"/>
        </w:rPr>
        <w:t xml:space="preserve">space </w:t>
      </w:r>
      <w:r w:rsidRPr="001725C3">
        <w:rPr>
          <w:rStyle w:val="StyleUnderline"/>
          <w:highlight w:val="green"/>
        </w:rPr>
        <w:t xml:space="preserve">agencies </w:t>
      </w:r>
      <w:r w:rsidRPr="00163783">
        <w:rPr>
          <w:rStyle w:val="StyleUnderline"/>
        </w:rPr>
        <w:t>in Europe, Japan, China or India</w:t>
      </w:r>
      <w:r w:rsidRPr="00F550F3">
        <w:rPr>
          <w:u w:val="single"/>
        </w:rPr>
        <w:t xml:space="preserve">. </w:t>
      </w:r>
      <w:r w:rsidRPr="00F550F3">
        <w:rPr>
          <w:rStyle w:val="StyleUnderline"/>
        </w:rPr>
        <w:t xml:space="preserve">No, these </w:t>
      </w:r>
      <w:r w:rsidRPr="001725C3">
        <w:rPr>
          <w:rStyle w:val="StyleUnderline"/>
          <w:highlight w:val="green"/>
        </w:rPr>
        <w:t>efforts</w:t>
      </w:r>
      <w:r w:rsidRPr="00F550F3">
        <w:rPr>
          <w:rStyle w:val="StyleUnderline"/>
        </w:rPr>
        <w:t xml:space="preserve"> which we and others call New Space </w:t>
      </w:r>
      <w:r w:rsidRPr="001725C3">
        <w:rPr>
          <w:rStyle w:val="StyleUnderline"/>
          <w:highlight w:val="green"/>
        </w:rPr>
        <w:t>are</w:t>
      </w:r>
      <w:r w:rsidRPr="00F550F3">
        <w:rPr>
          <w:rStyle w:val="StyleUnderline"/>
        </w:rPr>
        <w:t xml:space="preserve"> today being </w:t>
      </w:r>
      <w:r w:rsidRPr="001725C3">
        <w:rPr>
          <w:rStyle w:val="StyleUnderline"/>
          <w:highlight w:val="green"/>
        </w:rPr>
        <w:t xml:space="preserve">forged by imaginative and resourceful </w:t>
      </w:r>
      <w:r w:rsidRPr="00EB6DC1">
        <w:rPr>
          <w:rStyle w:val="StyleUnderline"/>
        </w:rPr>
        <w:t xml:space="preserve">commercial </w:t>
      </w:r>
      <w:r w:rsidRPr="001725C3">
        <w:rPr>
          <w:rStyle w:val="StyleUnderline"/>
          <w:highlight w:val="green"/>
        </w:rPr>
        <w:t>entrepreneurs</w:t>
      </w:r>
      <w:r w:rsidRPr="00F550F3">
        <w:rPr>
          <w:rStyle w:val="StyleUnderline"/>
        </w:rPr>
        <w:t xml:space="preserve">. These twenty-fi </w:t>
      </w:r>
      <w:proofErr w:type="spellStart"/>
      <w:r w:rsidRPr="00F550F3">
        <w:rPr>
          <w:rStyle w:val="StyleUnderline"/>
        </w:rPr>
        <w:t>rst</w:t>
      </w:r>
      <w:proofErr w:type="spellEnd"/>
      <w:r w:rsidRPr="00F550F3">
        <w:rPr>
          <w:rStyle w:val="StyleUnderline"/>
        </w:rPr>
        <w:t xml:space="preserve"> century </w:t>
      </w:r>
      <w:r w:rsidRPr="00EB6DC1">
        <w:rPr>
          <w:rStyle w:val="StyleUnderline"/>
        </w:rPr>
        <w:t xml:space="preserve">visionaries </w:t>
      </w:r>
      <w:r w:rsidRPr="00473D2B">
        <w:rPr>
          <w:rStyle w:val="StyleUnderline"/>
        </w:rPr>
        <w:t xml:space="preserve">have </w:t>
      </w:r>
      <w:r w:rsidRPr="001725C3">
        <w:rPr>
          <w:rStyle w:val="StyleUnderline"/>
          <w:highlight w:val="green"/>
        </w:rPr>
        <w:t>the fortitude and zeal to</w:t>
      </w:r>
      <w:r w:rsidRPr="00F550F3">
        <w:rPr>
          <w:rStyle w:val="StyleUnderline"/>
        </w:rPr>
        <w:t xml:space="preserve"> look to the abundance above. New breakthroughs in technology and New Space enterprises may be able to </w:t>
      </w:r>
      <w:r w:rsidRPr="00473D2B">
        <w:rPr>
          <w:rStyle w:val="StyleUnderline"/>
        </w:rPr>
        <w:t xml:space="preserve">create an “astral life raft” </w:t>
      </w:r>
      <w:r w:rsidRPr="00EB6DC1">
        <w:rPr>
          <w:rStyle w:val="StyleUnderline"/>
        </w:rPr>
        <w:t>for humanity</w:t>
      </w:r>
      <w:r w:rsidRPr="00FC0A99">
        <w:rPr>
          <w:u w:val="single"/>
        </w:rPr>
        <w:t>.</w:t>
      </w:r>
      <w:r w:rsidRPr="00374954">
        <w:rPr>
          <w:sz w:val="12"/>
        </w:rPr>
        <w:t xml:space="preserve">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w:t>
      </w:r>
      <w:r w:rsidRPr="00FC0A99">
        <w:rPr>
          <w:u w:val="single"/>
        </w:rPr>
        <w:t xml:space="preserve">. </w:t>
      </w:r>
      <w:r w:rsidRPr="00F550F3">
        <w:rPr>
          <w:rStyle w:val="StyleUnderline"/>
        </w:rPr>
        <w:t xml:space="preserve">Th ese are the bright stars of an entirely new industry that are leading us into the age of New Space </w:t>
      </w:r>
      <w:proofErr w:type="gramStart"/>
      <w:r w:rsidRPr="00F550F3">
        <w:rPr>
          <w:rStyle w:val="StyleUnderline"/>
        </w:rPr>
        <w:t>commerce .</w:t>
      </w:r>
      <w:proofErr w:type="gramEnd"/>
      <w:r w:rsidRPr="00F550F3">
        <w:rPr>
          <w:rStyle w:val="StyleUnderline"/>
        </w:rPr>
        <w:t xml:space="preserve"> Th ese space billionaires, each in their own way, are proponents of a new age of astral abundance. Each of them is launching new commercial space industries. Th </w:t>
      </w:r>
      <w:proofErr w:type="spellStart"/>
      <w:r w:rsidRPr="00F550F3">
        <w:rPr>
          <w:rStyle w:val="StyleUnderline"/>
        </w:rPr>
        <w:t>ey</w:t>
      </w:r>
      <w:proofErr w:type="spellEnd"/>
      <w:r w:rsidRPr="00F550F3">
        <w:rPr>
          <w:rStyle w:val="StyleUnderline"/>
        </w:rPr>
        <w:t xml:space="preserve"> are </w:t>
      </w:r>
      <w:r w:rsidRPr="00EB6DC1">
        <w:rPr>
          <w:rStyle w:val="StyleUnderline"/>
        </w:rPr>
        <w:t xml:space="preserve">literally </w:t>
      </w:r>
      <w:r w:rsidRPr="001725C3">
        <w:rPr>
          <w:rStyle w:val="StyleUnderline"/>
          <w:highlight w:val="green"/>
        </w:rPr>
        <w:t>transform</w:t>
      </w:r>
      <w:r w:rsidRPr="00473D2B">
        <w:rPr>
          <w:rStyle w:val="StyleUnderline"/>
        </w:rPr>
        <w:t xml:space="preserve">ing </w:t>
      </w:r>
      <w:r w:rsidRPr="00F550F3">
        <w:rPr>
          <w:rStyle w:val="StyleUnderline"/>
        </w:rPr>
        <w:t xml:space="preserve">our vision of tomorrow. Th ese new types of entrepreneurial aerospace companies—the New Space enterprises—give new hope and new promise of transforming </w:t>
      </w:r>
      <w:r w:rsidRPr="001725C3">
        <w:rPr>
          <w:rStyle w:val="StyleUnderline"/>
          <w:highlight w:val="green"/>
        </w:rPr>
        <w:t>our world as we know it</w:t>
      </w:r>
      <w:r w:rsidRPr="00F550F3">
        <w:rPr>
          <w:rStyle w:val="StyleUnderline"/>
        </w:rPr>
        <w:t xml:space="preserve"> today.</w:t>
      </w:r>
      <w:r w:rsidRPr="00374954">
        <w:rPr>
          <w:sz w:val="12"/>
        </w:rPr>
        <w:t xml:space="preserve"> The New Space Frontier What happens in space in the next few decades, plus corresponding new information technologies and advanced robotics, will change our world forever</w:t>
      </w:r>
      <w:r w:rsidRPr="00FC0A99">
        <w:rPr>
          <w:u w:val="single"/>
        </w:rPr>
        <w:t xml:space="preserve">. </w:t>
      </w:r>
      <w:r w:rsidRPr="00F550F3">
        <w:rPr>
          <w:rStyle w:val="StyleUnderline"/>
        </w:rPr>
        <w:t xml:space="preserve">Th ese changes will redefine wealth, change our views of work and employment and upend almost everything we think we know about </w:t>
      </w:r>
      <w:r w:rsidRPr="00EB6DC1">
        <w:rPr>
          <w:rStyle w:val="StyleUnderline"/>
        </w:rPr>
        <w:t>economics, wealth, jobs, and politics.</w:t>
      </w:r>
      <w:r w:rsidRPr="00F550F3">
        <w:rPr>
          <w:rStyle w:val="StyleUnderline"/>
        </w:rPr>
        <w:t xml:space="preserve"> Th ese changes are about </w:t>
      </w:r>
      <w:r w:rsidRPr="001725C3">
        <w:rPr>
          <w:rStyle w:val="StyleUnderline"/>
          <w:highlight w:val="green"/>
        </w:rPr>
        <w:t>truly disruptive techn</w:t>
      </w:r>
      <w:r w:rsidRPr="00F550F3">
        <w:rPr>
          <w:rStyle w:val="StyleUnderline"/>
        </w:rPr>
        <w:t>ologies of the most fundamental kinds.</w:t>
      </w:r>
      <w:r w:rsidRPr="00FC0A99">
        <w:rPr>
          <w:u w:val="single"/>
        </w:rPr>
        <w:t xml:space="preserve"> </w:t>
      </w:r>
      <w:r w:rsidRPr="00374954">
        <w:rPr>
          <w:sz w:val="12"/>
        </w:rPr>
        <w:t xml:space="preserve">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w:t>
      </w:r>
      <w:r w:rsidRPr="00F550F3">
        <w:rPr>
          <w:rStyle w:val="StyleUnderline"/>
        </w:rPr>
        <w:t xml:space="preserve">Helium-3 </w:t>
      </w:r>
      <w:r w:rsidRPr="001725C3">
        <w:rPr>
          <w:rStyle w:val="StyleUnderline"/>
          <w:highlight w:val="green"/>
        </w:rPr>
        <w:t>isotopes</w:t>
      </w:r>
      <w:r w:rsidRPr="00F550F3">
        <w:rPr>
          <w:rStyle w:val="StyleUnderline"/>
        </w:rPr>
        <w:t xml:space="preserve"> accessible </w:t>
      </w:r>
      <w:r w:rsidRPr="00EB6DC1">
        <w:rPr>
          <w:rStyle w:val="StyleUnderline"/>
        </w:rPr>
        <w:t>in outer space</w:t>
      </w:r>
      <w:r w:rsidRPr="00F550F3">
        <w:rPr>
          <w:rStyle w:val="StyleUnderline"/>
        </w:rPr>
        <w:t xml:space="preserve"> could </w:t>
      </w:r>
      <w:r w:rsidRPr="001725C3">
        <w:rPr>
          <w:rStyle w:val="StyleUnderline"/>
          <w:highlight w:val="green"/>
        </w:rPr>
        <w:t xml:space="preserve">provide clean </w:t>
      </w:r>
      <w:r w:rsidRPr="00473D2B">
        <w:rPr>
          <w:rStyle w:val="StyleUnderline"/>
        </w:rPr>
        <w:t xml:space="preserve">and </w:t>
      </w:r>
      <w:r w:rsidRPr="001725C3">
        <w:rPr>
          <w:rStyle w:val="StyleUnderline"/>
          <w:highlight w:val="green"/>
        </w:rPr>
        <w:t>abundant energy</w:t>
      </w:r>
      <w:r w:rsidRPr="00F550F3">
        <w:rPr>
          <w:rStyle w:val="StyleUnderline"/>
        </w:rPr>
        <w:t xml:space="preserve">. There is far </w:t>
      </w:r>
      <w:r w:rsidRPr="00473D2B">
        <w:rPr>
          <w:rStyle w:val="StyleUnderline"/>
        </w:rPr>
        <w:t xml:space="preserve">more </w:t>
      </w:r>
      <w:r w:rsidRPr="001725C3">
        <w:rPr>
          <w:rStyle w:val="StyleUnderline"/>
          <w:highlight w:val="green"/>
        </w:rPr>
        <w:t xml:space="preserve">water </w:t>
      </w:r>
      <w:r w:rsidRPr="00F550F3">
        <w:rPr>
          <w:rStyle w:val="StyleUnderline"/>
        </w:rPr>
        <w:t>in outer space than is in our oceans.</w:t>
      </w:r>
      <w:r w:rsidRPr="00374954">
        <w:rPr>
          <w:sz w:val="12"/>
        </w:rPr>
        <w:t xml:space="preserve"> In the pages that follow we will explain the potential for a cosmic shift in our global economy, our ecology, and our commercial and legal systems. These can take place by the end of this century. And </w:t>
      </w:r>
      <w:r w:rsidRPr="001725C3">
        <w:rPr>
          <w:rStyle w:val="StyleUnderline"/>
          <w:highlight w:val="green"/>
        </w:rPr>
        <w:t>if</w:t>
      </w:r>
      <w:r w:rsidRPr="00374954">
        <w:rPr>
          <w:sz w:val="12"/>
        </w:rPr>
        <w:t xml:space="preserve"> these </w:t>
      </w:r>
      <w:r w:rsidRPr="001725C3">
        <w:rPr>
          <w:rStyle w:val="StyleUnderline"/>
          <w:highlight w:val="green"/>
        </w:rPr>
        <w:t>changes do not take place</w:t>
      </w:r>
      <w:r w:rsidRPr="0095009A">
        <w:rPr>
          <w:rStyle w:val="StyleUnderline"/>
        </w:rPr>
        <w:t xml:space="preserve"> we will be in trouble</w:t>
      </w:r>
      <w:r w:rsidRPr="00374954">
        <w:rPr>
          <w:sz w:val="12"/>
        </w:rPr>
        <w:t xml:space="preserve">. Our </w:t>
      </w:r>
      <w:r w:rsidRPr="001725C3">
        <w:rPr>
          <w:rStyle w:val="Emphasis"/>
          <w:highlight w:val="gree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1725C3">
        <w:rPr>
          <w:rStyle w:val="Emphasis"/>
          <w:highlight w:val="green"/>
        </w:rPr>
        <w:t>systems will fail</w:t>
      </w:r>
      <w:r w:rsidRPr="0095009A">
        <w:rPr>
          <w:rStyle w:val="StyleUnderline"/>
        </w:rPr>
        <w:t xml:space="preserve"> us</w:t>
      </w:r>
      <w:r w:rsidRPr="00374954">
        <w:rPr>
          <w:sz w:val="12"/>
        </w:rPr>
        <w:t xml:space="preserve"> economically </w:t>
      </w:r>
      <w:r w:rsidRPr="001725C3">
        <w:rPr>
          <w:rStyle w:val="StyleUnderline"/>
          <w:highlight w:val="green"/>
        </w:rPr>
        <w:t>and</w:t>
      </w:r>
      <w:r w:rsidRPr="00374954">
        <w:rPr>
          <w:sz w:val="12"/>
        </w:rPr>
        <w:t xml:space="preserve"> eventually </w:t>
      </w:r>
      <w:r w:rsidRPr="0095009A">
        <w:rPr>
          <w:rStyle w:val="StyleUnderline"/>
        </w:rPr>
        <w:t xml:space="preserve">blanket us with a hydrocarbon haze of smog that will </w:t>
      </w:r>
      <w:r w:rsidRPr="001725C3">
        <w:rPr>
          <w:rStyle w:val="Emphasis"/>
          <w:highlight w:val="green"/>
        </w:rPr>
        <w:t>threaten</w:t>
      </w:r>
      <w:r w:rsidRPr="00374954">
        <w:rPr>
          <w:sz w:val="12"/>
        </w:rPr>
        <w:t xml:space="preserve"> our </w:t>
      </w:r>
      <w:r w:rsidRPr="0095009A">
        <w:rPr>
          <w:rStyle w:val="StyleUnderline"/>
        </w:rPr>
        <w:t>health and</w:t>
      </w:r>
      <w:r w:rsidRPr="00374954">
        <w:rPr>
          <w:sz w:val="12"/>
        </w:rPr>
        <w:t xml:space="preserve"> our </w:t>
      </w:r>
      <w:r w:rsidRPr="00163783">
        <w:rPr>
          <w:rStyle w:val="StyleUnderline"/>
        </w:rPr>
        <w:t xml:space="preserve">very </w:t>
      </w:r>
      <w:r w:rsidRPr="001725C3">
        <w:rPr>
          <w:rStyle w:val="Emphasis"/>
          <w:highlight w:val="green"/>
        </w:rPr>
        <w:t>survival</w:t>
      </w:r>
      <w:r w:rsidRPr="00374954">
        <w:rPr>
          <w:sz w:val="12"/>
        </w:rPr>
        <w:t xml:space="preserve">. Our </w:t>
      </w:r>
      <w:r w:rsidRPr="0095009A">
        <w:rPr>
          <w:rStyle w:val="StyleUnderline"/>
        </w:rPr>
        <w:t>rare precious metals</w:t>
      </w:r>
      <w:r w:rsidRPr="00374954">
        <w:rPr>
          <w:sz w:val="12"/>
        </w:rPr>
        <w:t xml:space="preserve"> that we need for modern electronic appliances </w:t>
      </w:r>
      <w:r w:rsidRPr="0095009A">
        <w:rPr>
          <w:rStyle w:val="StyleUnderline"/>
        </w:rPr>
        <w:t>will skyrocket in price</w:t>
      </w:r>
      <w:r w:rsidRPr="00374954">
        <w:rPr>
          <w:sz w:val="12"/>
        </w:rPr>
        <w:t xml:space="preserve">, and the struggle between “haves” and “have nots” will grow increasingly ugly. </w:t>
      </w:r>
      <w:r w:rsidRPr="0095009A">
        <w:rPr>
          <w:rStyle w:val="StyleUnderline"/>
        </w:rPr>
        <w:t xml:space="preserve">A </w:t>
      </w:r>
      <w:r w:rsidRPr="001725C3">
        <w:rPr>
          <w:rStyle w:val="StyleUnderline"/>
          <w:highlight w:val="green"/>
        </w:rPr>
        <w:t>lack of</w:t>
      </w:r>
      <w:r w:rsidRPr="00374954">
        <w:rPr>
          <w:sz w:val="12"/>
        </w:rPr>
        <w:t xml:space="preserve"> affordable and readily </w:t>
      </w:r>
      <w:r w:rsidRPr="0095009A">
        <w:rPr>
          <w:rStyle w:val="StyleUnderline"/>
        </w:rPr>
        <w:t xml:space="preserve">available </w:t>
      </w:r>
      <w:r w:rsidRPr="001725C3">
        <w:rPr>
          <w:rStyle w:val="StyleUnderline"/>
          <w:highlight w:val="green"/>
        </w:rPr>
        <w:t>water</w:t>
      </w:r>
      <w:r w:rsidRPr="0095009A">
        <w:rPr>
          <w:rStyle w:val="StyleUnderline"/>
        </w:rPr>
        <w:t xml:space="preserve">, natural resources, </w:t>
      </w:r>
      <w:r w:rsidRPr="001725C3">
        <w:rPr>
          <w:rStyle w:val="StyleUnderline"/>
          <w:highlight w:val="green"/>
        </w:rPr>
        <w:t>food</w:t>
      </w:r>
      <w:r w:rsidRPr="0095009A">
        <w:rPr>
          <w:rStyle w:val="StyleUnderline"/>
        </w:rPr>
        <w:t xml:space="preserve">, health care and medical supplies, </w:t>
      </w:r>
      <w:r w:rsidRPr="001725C3">
        <w:rPr>
          <w:rStyle w:val="StyleUnderline"/>
          <w:highlight w:val="green"/>
        </w:rPr>
        <w:t>plus</w:t>
      </w:r>
      <w:r w:rsidRPr="0095009A">
        <w:rPr>
          <w:rStyle w:val="StyleUnderline"/>
        </w:rPr>
        <w:t xml:space="preserve"> </w:t>
      </w:r>
      <w:r w:rsidRPr="00163783">
        <w:rPr>
          <w:rStyle w:val="StyleUnderline"/>
        </w:rPr>
        <w:t>systematic threats</w:t>
      </w:r>
      <w:r w:rsidRPr="0095009A">
        <w:rPr>
          <w:rStyle w:val="StyleUnderline"/>
        </w:rPr>
        <w:t xml:space="preserve"> to urban security and </w:t>
      </w:r>
      <w:r w:rsidRPr="001725C3">
        <w:rPr>
          <w:rStyle w:val="StyleUnderline"/>
          <w:highlight w:val="green"/>
        </w:rPr>
        <w:t xml:space="preserve">systemic warfare are the alternatives </w:t>
      </w:r>
      <w:r w:rsidRPr="00735EC8">
        <w:rPr>
          <w:rStyle w:val="StyleUnderline"/>
        </w:rPr>
        <w:t>to astral abundance</w:t>
      </w:r>
      <w:r w:rsidRPr="00374954">
        <w:rPr>
          <w:sz w:val="12"/>
        </w:rPr>
        <w:t>. The choices between astral abundance and a downward spiral in global standards of living are stark. Within the next few decades these problems will be increasingly real. By then the world may almost be begging for new, out of- the-box thinking</w:t>
      </w:r>
      <w:r w:rsidRPr="005E332E">
        <w:rPr>
          <w:u w:val="single"/>
        </w:rPr>
        <w:t xml:space="preserve">. </w:t>
      </w:r>
      <w:r w:rsidRPr="00735EC8">
        <w:rPr>
          <w:rStyle w:val="StyleUnderline"/>
        </w:rPr>
        <w:t xml:space="preserve">International peace and security will be </w:t>
      </w:r>
      <w:r w:rsidRPr="001725C3">
        <w:rPr>
          <w:rStyle w:val="Emphasis"/>
          <w:highlight w:val="green"/>
        </w:rPr>
        <w:t>an indispensable prerequisite</w:t>
      </w:r>
      <w:r w:rsidRPr="001725C3">
        <w:rPr>
          <w:rStyle w:val="StyleUnderline"/>
          <w:highlight w:val="green"/>
        </w:rPr>
        <w:t xml:space="preserve"> for exploitation</w:t>
      </w:r>
      <w:r w:rsidRPr="00735EC8">
        <w:rPr>
          <w:rStyle w:val="StyleUnderline"/>
        </w:rPr>
        <w:t xml:space="preserve"> of astral abundance, as will </w:t>
      </w:r>
      <w:r w:rsidRPr="001725C3">
        <w:rPr>
          <w:rStyle w:val="StyleUnderline"/>
          <w:highlight w:val="green"/>
        </w:rPr>
        <w:t xml:space="preserve">good government </w:t>
      </w:r>
      <w:r w:rsidRPr="00735EC8">
        <w:rPr>
          <w:rStyle w:val="StyleUnderline"/>
        </w:rPr>
        <w:t>for all</w:t>
      </w:r>
      <w:r w:rsidRPr="005E332E">
        <w:rPr>
          <w:u w:val="single"/>
        </w:rPr>
        <w:t>.</w:t>
      </w:r>
      <w:r w:rsidRPr="00374954">
        <w:rPr>
          <w:sz w:val="12"/>
        </w:rPr>
        <w:t xml:space="preserve"> No one nation can be rich and secure when everyone else is poor and insecure. </w:t>
      </w:r>
      <w:r w:rsidRPr="001725C3">
        <w:rPr>
          <w:rStyle w:val="StyleUnderline"/>
          <w:highlight w:val="green"/>
        </w:rPr>
        <w:t>In short,</w:t>
      </w:r>
      <w:r w:rsidRPr="00735EC8">
        <w:rPr>
          <w:rStyle w:val="StyleUnderline"/>
        </w:rPr>
        <w:t xml:space="preserve"> global </w:t>
      </w:r>
      <w:r w:rsidRPr="001725C3">
        <w:rPr>
          <w:rStyle w:val="Emphasis"/>
          <w:highlight w:val="green"/>
        </w:rPr>
        <w:t>space</w:t>
      </w:r>
      <w:r w:rsidRPr="00735EC8">
        <w:rPr>
          <w:rStyle w:val="StyleUnderline"/>
        </w:rPr>
        <w:t xml:space="preserve"> security and strategic space defense, </w:t>
      </w:r>
      <w:r w:rsidRPr="001725C3">
        <w:rPr>
          <w:rStyle w:val="Emphasis"/>
          <w:highlight w:val="green"/>
        </w:rPr>
        <w:t>mediated by global</w:t>
      </w:r>
      <w:r w:rsidRPr="001725C3">
        <w:rPr>
          <w:rStyle w:val="StyleUnderline"/>
          <w:highlight w:val="green"/>
        </w:rPr>
        <w:t xml:space="preserve"> </w:t>
      </w:r>
      <w:r w:rsidRPr="00735EC8">
        <w:rPr>
          <w:rStyle w:val="StyleUnderline"/>
        </w:rPr>
        <w:t xml:space="preserve">space </w:t>
      </w:r>
      <w:r w:rsidRPr="001725C3">
        <w:rPr>
          <w:rStyle w:val="Emphasis"/>
          <w:highlight w:val="green"/>
        </w:rPr>
        <w:t>agreements, are</w:t>
      </w:r>
      <w:r w:rsidRPr="00735EC8">
        <w:rPr>
          <w:rStyle w:val="StyleUnderline"/>
        </w:rPr>
        <w:t xml:space="preserve"> part of </w:t>
      </w:r>
      <w:r w:rsidRPr="001725C3">
        <w:rPr>
          <w:rStyle w:val="Emphasis"/>
          <w:highlight w:val="green"/>
        </w:rPr>
        <w:t>this new pathway to the future.</w:t>
      </w:r>
    </w:p>
    <w:p w14:paraId="344490CF" w14:textId="7D09353F" w:rsidR="00191611" w:rsidRDefault="00D15869" w:rsidP="00191611">
      <w:pPr>
        <w:pStyle w:val="Heading4"/>
      </w:pPr>
      <w:r>
        <w:t>And it</w:t>
      </w:r>
      <w:r w:rsidR="00191611">
        <w:t xml:space="preserve"> creates a sustainable international order </w:t>
      </w:r>
      <w:r>
        <w:t>which</w:t>
      </w:r>
      <w:r w:rsidR="00191611">
        <w:t xml:space="preserve"> solves every impact</w:t>
      </w:r>
    </w:p>
    <w:p w14:paraId="45741E1B" w14:textId="77777777" w:rsidR="00191611" w:rsidRPr="00240D00" w:rsidRDefault="00191611" w:rsidP="00191611">
      <w:pPr>
        <w:rPr>
          <w:sz w:val="14"/>
        </w:rPr>
      </w:pPr>
      <w:r w:rsidRPr="00240D00">
        <w:rPr>
          <w:sz w:val="14"/>
        </w:rPr>
        <w:t xml:space="preserve">Dr. Nancy </w:t>
      </w:r>
      <w:r w:rsidRPr="00DA1A3C">
        <w:rPr>
          <w:rStyle w:val="Style13ptBold"/>
        </w:rPr>
        <w:t>Gallagher 13</w:t>
      </w:r>
      <w:r w:rsidRPr="00240D00">
        <w:rPr>
          <w:sz w:val="14"/>
        </w:rP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12B3C189" w14:textId="77777777" w:rsidR="00191611" w:rsidRPr="00374954" w:rsidRDefault="00191611" w:rsidP="00191611">
      <w:pPr>
        <w:rPr>
          <w:sz w:val="12"/>
        </w:rPr>
      </w:pPr>
      <w:r w:rsidRPr="004D1E6E">
        <w:rPr>
          <w:rStyle w:val="StyleUnderline"/>
        </w:rPr>
        <w:t>The</w:t>
      </w:r>
      <w:r w:rsidRPr="00374954">
        <w:rPr>
          <w:sz w:val="12"/>
        </w:rPr>
        <w:t xml:space="preserve"> </w:t>
      </w:r>
      <w:r w:rsidRPr="00163783">
        <w:rPr>
          <w:rStyle w:val="StyleUnderline"/>
        </w:rPr>
        <w:t>U</w:t>
      </w:r>
      <w:r w:rsidRPr="00374954">
        <w:rPr>
          <w:sz w:val="12"/>
        </w:rPr>
        <w:t xml:space="preserve">nited </w:t>
      </w:r>
      <w:r w:rsidRPr="00163783">
        <w:rPr>
          <w:rStyle w:val="StyleUnderline"/>
        </w:rPr>
        <w:t>S</w:t>
      </w:r>
      <w:r w:rsidRPr="00374954">
        <w:rPr>
          <w:sz w:val="12"/>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374954">
        <w:rPr>
          <w:sz w:val="12"/>
        </w:rPr>
        <w:t xml:space="preserve">n inspirational </w:t>
      </w:r>
      <w:r w:rsidRPr="00163783">
        <w:rPr>
          <w:rStyle w:val="StyleUnderline"/>
        </w:rPr>
        <w:t>vision</w:t>
      </w:r>
      <w:r w:rsidRPr="00374954">
        <w:rPr>
          <w:sz w:val="12"/>
        </w:rPr>
        <w:t xml:space="preserve"> </w:t>
      </w:r>
      <w:r w:rsidRPr="004D1E6E">
        <w:rPr>
          <w:rStyle w:val="StyleUnderline"/>
        </w:rPr>
        <w:t xml:space="preserve">to </w:t>
      </w:r>
      <w:r w:rsidRPr="00163783">
        <w:rPr>
          <w:rStyle w:val="StyleUnderline"/>
        </w:rPr>
        <w:t>mobilize and sustain</w:t>
      </w:r>
      <w:r w:rsidRPr="00374954">
        <w:rPr>
          <w:sz w:val="12"/>
        </w:rPr>
        <w:t xml:space="preserve"> the high levels of public </w:t>
      </w:r>
      <w:r w:rsidRPr="00163783">
        <w:rPr>
          <w:rStyle w:val="StyleUnderline"/>
        </w:rPr>
        <w:t>support</w:t>
      </w:r>
      <w:r w:rsidRPr="00374954">
        <w:rPr>
          <w:sz w:val="12"/>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374954">
        <w:rPr>
          <w:sz w:val="12"/>
        </w:rPr>
        <w:t xml:space="preserve"> and investment </w:t>
      </w:r>
      <w:r w:rsidRPr="004D1E6E">
        <w:rPr>
          <w:rStyle w:val="StyleUnderline"/>
        </w:rPr>
        <w:t xml:space="preserve">in </w:t>
      </w:r>
      <w:r w:rsidRPr="001725C3">
        <w:rPr>
          <w:rStyle w:val="StyleUnderline"/>
          <w:highlight w:val="green"/>
        </w:rPr>
        <w:t>space tech</w:t>
      </w:r>
      <w:r w:rsidRPr="00F33122">
        <w:rPr>
          <w:rStyle w:val="StyleUnderline"/>
        </w:rPr>
        <w:t>nologies</w:t>
      </w:r>
      <w:r w:rsidRPr="004D1E6E">
        <w:rPr>
          <w:rStyle w:val="StyleUnderline"/>
        </w:rPr>
        <w:t xml:space="preserve"> </w:t>
      </w:r>
      <w:r w:rsidRPr="00C4503A">
        <w:rPr>
          <w:rStyle w:val="StyleUnderline"/>
        </w:rPr>
        <w:t>could</w:t>
      </w:r>
      <w:r w:rsidRPr="00F037A6">
        <w:rPr>
          <w:rStyle w:val="StyleUnderline"/>
        </w:rPr>
        <w:t xml:space="preserve"> be leveraged to </w:t>
      </w:r>
      <w:r w:rsidRPr="001725C3">
        <w:rPr>
          <w:rStyle w:val="StyleUnderline"/>
          <w:highlight w:val="green"/>
        </w:rPr>
        <w:t>promote</w:t>
      </w:r>
      <w:r w:rsidRPr="001725C3">
        <w:rPr>
          <w:sz w:val="12"/>
          <w:highlight w:val="green"/>
        </w:rPr>
        <w:t xml:space="preserve"> </w:t>
      </w:r>
      <w:r w:rsidRPr="001725C3">
        <w:rPr>
          <w:rStyle w:val="StyleUnderline"/>
          <w:highlight w:val="green"/>
        </w:rPr>
        <w:t>sustainable development</w:t>
      </w:r>
      <w:r w:rsidRPr="00F037A6">
        <w:rPr>
          <w:rStyle w:val="StyleUnderline"/>
        </w:rPr>
        <w:t>, spread the benefits of global</w:t>
      </w:r>
      <w:r w:rsidRPr="00374954">
        <w:rPr>
          <w:sz w:val="12"/>
        </w:rPr>
        <w:t xml:space="preserve"> </w:t>
      </w:r>
      <w:r w:rsidRPr="00163783">
        <w:rPr>
          <w:rStyle w:val="StyleUnderline"/>
        </w:rPr>
        <w:t>comm</w:t>
      </w:r>
      <w:r w:rsidRPr="00F037A6">
        <w:rPr>
          <w:rStyle w:val="StyleUnderline"/>
        </w:rPr>
        <w:t>unication</w:t>
      </w:r>
      <w:r w:rsidRPr="00163783">
        <w:rPr>
          <w:rStyle w:val="StyleUnderline"/>
        </w:rPr>
        <w:t>s</w:t>
      </w:r>
      <w:r w:rsidRPr="00F037A6">
        <w:rPr>
          <w:rStyle w:val="StyleUnderline"/>
        </w:rPr>
        <w:t>, enhance</w:t>
      </w:r>
      <w:r w:rsidRPr="00374954">
        <w:rPr>
          <w:sz w:val="12"/>
        </w:rPr>
        <w:t xml:space="preserve"> </w:t>
      </w:r>
      <w:r w:rsidRPr="00163783">
        <w:rPr>
          <w:rStyle w:val="StyleUnderline"/>
        </w:rPr>
        <w:t>natural disaster</w:t>
      </w:r>
      <w:r w:rsidRPr="00F037A6">
        <w:rPr>
          <w:rStyle w:val="StyleUnderline"/>
        </w:rPr>
        <w:t xml:space="preserve">s </w:t>
      </w:r>
      <w:r w:rsidRPr="00163783">
        <w:rPr>
          <w:rStyle w:val="StyleUnderline"/>
        </w:rPr>
        <w:t>response</w:t>
      </w:r>
      <w:r w:rsidRPr="00F037A6">
        <w:rPr>
          <w:rStyle w:val="StyleUnderline"/>
        </w:rPr>
        <w:t>, and improve</w:t>
      </w:r>
      <w:r w:rsidRPr="00374954">
        <w:rPr>
          <w:sz w:val="12"/>
        </w:rPr>
        <w:t xml:space="preserve"> </w:t>
      </w:r>
      <w:r w:rsidRPr="00163783">
        <w:rPr>
          <w:rStyle w:val="StyleUnderline"/>
        </w:rPr>
        <w:t>health care</w:t>
      </w:r>
      <w:r w:rsidRPr="00374954">
        <w:rPr>
          <w:sz w:val="12"/>
        </w:rPr>
        <w:t xml:space="preserve"> </w:t>
      </w:r>
      <w:r w:rsidRPr="00F037A6">
        <w:rPr>
          <w:rStyle w:val="StyleUnderline"/>
        </w:rPr>
        <w:t>and</w:t>
      </w:r>
      <w:r w:rsidRPr="00374954">
        <w:rPr>
          <w:sz w:val="12"/>
        </w:rPr>
        <w:t xml:space="preserve"> </w:t>
      </w:r>
      <w:r w:rsidRPr="00163783">
        <w:rPr>
          <w:rStyle w:val="StyleUnderline"/>
        </w:rPr>
        <w:t>education</w:t>
      </w:r>
      <w:r w:rsidRPr="00374954">
        <w:rPr>
          <w:sz w:val="12"/>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 </w:t>
      </w:r>
    </w:p>
    <w:p w14:paraId="15146270" w14:textId="77777777" w:rsidR="00191611" w:rsidRPr="00374954" w:rsidRDefault="00191611" w:rsidP="00191611">
      <w:pPr>
        <w:rPr>
          <w:sz w:val="12"/>
        </w:rPr>
      </w:pPr>
      <w:r w:rsidRPr="00374954">
        <w:rPr>
          <w:sz w:val="12"/>
        </w:rPr>
        <w:lastRenderedPageBreak/>
        <w:t xml:space="preserve">The 2010 National Security Strategy makes passing references to U.S. dependence on </w:t>
      </w:r>
      <w:r w:rsidRPr="001725C3">
        <w:rPr>
          <w:rStyle w:val="StyleUnderline"/>
          <w:highlight w:val="green"/>
        </w:rPr>
        <w:t>space systems</w:t>
      </w:r>
      <w:r w:rsidRPr="00374954">
        <w:rPr>
          <w:sz w:val="12"/>
        </w:rPr>
        <w:t xml:space="preserve"> that </w:t>
      </w:r>
      <w:r w:rsidRPr="001725C3">
        <w:rPr>
          <w:rStyle w:val="StyleUnderline"/>
          <w:highlight w:val="green"/>
        </w:rPr>
        <w:t>are</w:t>
      </w:r>
      <w:r w:rsidRPr="001725C3">
        <w:rPr>
          <w:sz w:val="12"/>
          <w:highlight w:val="green"/>
        </w:rPr>
        <w:t xml:space="preserve"> </w:t>
      </w:r>
      <w:r w:rsidRPr="001725C3">
        <w:rPr>
          <w:rStyle w:val="StyleUnderline"/>
          <w:highlight w:val="green"/>
        </w:rPr>
        <w:t>vulnerable</w:t>
      </w:r>
      <w:r w:rsidRPr="00374954">
        <w:rPr>
          <w:sz w:val="12"/>
        </w:rPr>
        <w:t xml:space="preserve"> to disruption and attack, and to the </w:t>
      </w:r>
      <w:r w:rsidRPr="001725C3">
        <w:rPr>
          <w:rStyle w:val="StyleUnderline"/>
          <w:highlight w:val="green"/>
        </w:rPr>
        <w:t>need</w:t>
      </w:r>
      <w:r w:rsidRPr="00374954">
        <w:rPr>
          <w:sz w:val="12"/>
        </w:rPr>
        <w:t xml:space="preserve"> for </w:t>
      </w:r>
      <w:r w:rsidRPr="00473D2B">
        <w:rPr>
          <w:rStyle w:val="StyleUnderline"/>
        </w:rPr>
        <w:t>strong</w:t>
      </w:r>
      <w:r w:rsidRPr="00F037A6">
        <w:rPr>
          <w:rStyle w:val="StyleUnderline"/>
        </w:rPr>
        <w:t xml:space="preserve"> </w:t>
      </w:r>
      <w:r w:rsidRPr="001725C3">
        <w:rPr>
          <w:rStyle w:val="StyleUnderline"/>
          <w:highlight w:val="green"/>
        </w:rPr>
        <w:t xml:space="preserve">multilateral cooperation </w:t>
      </w:r>
      <w:r w:rsidRPr="00473D2B">
        <w:rPr>
          <w:rStyle w:val="StyleUnderline"/>
        </w:rPr>
        <w:t>to safeguard and optimize the use of space</w:t>
      </w:r>
      <w:r w:rsidRPr="00C0395D">
        <w:rPr>
          <w:rStyle w:val="StyleUnderline"/>
        </w:rPr>
        <w:t xml:space="preserve"> as a</w:t>
      </w:r>
      <w:r w:rsidRPr="00374954">
        <w:rPr>
          <w:sz w:val="12"/>
        </w:rPr>
        <w:t xml:space="preserve"> </w:t>
      </w:r>
      <w:proofErr w:type="gramStart"/>
      <w:r w:rsidRPr="00C0395D">
        <w:rPr>
          <w:rStyle w:val="StyleUnderline"/>
        </w:rPr>
        <w:t>global commons</w:t>
      </w:r>
      <w:proofErr w:type="gramEnd"/>
      <w:r w:rsidRPr="00F037A6">
        <w:rPr>
          <w:rStyle w:val="StyleUnderline"/>
        </w:rPr>
        <w:t xml:space="preserve">. But </w:t>
      </w:r>
      <w:r w:rsidRPr="001725C3">
        <w:rPr>
          <w:rStyle w:val="StyleUnderline"/>
          <w:highlight w:val="green"/>
        </w:rPr>
        <w:t>space cooperation could be</w:t>
      </w:r>
      <w:r w:rsidRPr="00F037A6">
        <w:rPr>
          <w:rStyle w:val="StyleUnderline"/>
        </w:rPr>
        <w:t xml:space="preserve"> used more ambitiously in the overall strategy if it were conceived as </w:t>
      </w:r>
      <w:r w:rsidRPr="001725C3">
        <w:rPr>
          <w:rStyle w:val="Emphasis"/>
          <w:highlight w:val="green"/>
        </w:rPr>
        <w:t>a leading opportunity to build</w:t>
      </w:r>
      <w:r w:rsidRPr="00374954">
        <w:rPr>
          <w:sz w:val="12"/>
        </w:rPr>
        <w:t xml:space="preserve"> the </w:t>
      </w:r>
      <w:r w:rsidRPr="001725C3">
        <w:rPr>
          <w:rStyle w:val="Emphasis"/>
          <w:highlight w:val="green"/>
        </w:rPr>
        <w:t>global governance</w:t>
      </w:r>
      <w:r w:rsidRPr="00163783">
        <w:rPr>
          <w:rStyle w:val="StyleUnderline"/>
        </w:rPr>
        <w:t xml:space="preserve"> institutions</w:t>
      </w:r>
      <w:r w:rsidRPr="00374954">
        <w:rPr>
          <w:sz w:val="12"/>
        </w:rPr>
        <w:t xml:space="preserve"> needed </w:t>
      </w:r>
      <w:r w:rsidRPr="00473D2B">
        <w:rPr>
          <w:rStyle w:val="StyleUnderline"/>
        </w:rPr>
        <w:t>to</w:t>
      </w:r>
      <w:r w:rsidRPr="00C0395D">
        <w:rPr>
          <w:rStyle w:val="StyleUnderline"/>
        </w:rPr>
        <w:t xml:space="preserve"> </w:t>
      </w:r>
      <w:r w:rsidRPr="001725C3">
        <w:rPr>
          <w:rStyle w:val="StyleUnderline"/>
          <w:highlight w:val="green"/>
        </w:rPr>
        <w:t>accomplish</w:t>
      </w:r>
      <w:r w:rsidRPr="00C0395D">
        <w:rPr>
          <w:rStyle w:val="StyleUnderline"/>
        </w:rPr>
        <w:t xml:space="preserve"> that</w:t>
      </w:r>
      <w:r w:rsidRPr="00374954">
        <w:rPr>
          <w:sz w:val="12"/>
        </w:rPr>
        <w:t xml:space="preserve"> strategy’s </w:t>
      </w:r>
      <w:r w:rsidRPr="00C0395D">
        <w:rPr>
          <w:rStyle w:val="StyleUnderline"/>
        </w:rPr>
        <w:t xml:space="preserve">goal of creating </w:t>
      </w:r>
      <w:r w:rsidRPr="001725C3">
        <w:rPr>
          <w:rStyle w:val="StyleUnderline"/>
          <w:highlight w:val="green"/>
        </w:rPr>
        <w:t>a</w:t>
      </w:r>
      <w:r w:rsidRPr="00374954">
        <w:rPr>
          <w:sz w:val="12"/>
        </w:rPr>
        <w:t xml:space="preserve"> “just and </w:t>
      </w:r>
      <w:r w:rsidRPr="001725C3">
        <w:rPr>
          <w:rStyle w:val="StyleUnderline"/>
          <w:highlight w:val="green"/>
        </w:rPr>
        <w:t xml:space="preserve">sustainable </w:t>
      </w:r>
      <w:r w:rsidRPr="00473D2B">
        <w:rPr>
          <w:rStyle w:val="StyleUnderline"/>
        </w:rPr>
        <w:t xml:space="preserve">international </w:t>
      </w:r>
      <w:r w:rsidRPr="001725C3">
        <w:rPr>
          <w:rStyle w:val="StyleUnderline"/>
          <w:highlight w:val="green"/>
        </w:rPr>
        <w:t xml:space="preserve">order </w:t>
      </w:r>
      <w:r w:rsidRPr="00EB6DC1">
        <w:rPr>
          <w:rStyle w:val="StyleUnderline"/>
        </w:rPr>
        <w:t xml:space="preserve">that can </w:t>
      </w:r>
      <w:r w:rsidRPr="001725C3">
        <w:rPr>
          <w:rStyle w:val="Emphasis"/>
          <w:highlight w:val="green"/>
        </w:rPr>
        <w:t>foster collective action to</w:t>
      </w:r>
      <w:r w:rsidRPr="001725C3">
        <w:rPr>
          <w:rStyle w:val="StyleUnderline"/>
          <w:highlight w:val="green"/>
        </w:rPr>
        <w:t xml:space="preserve"> </w:t>
      </w:r>
      <w:r w:rsidRPr="002865A9">
        <w:rPr>
          <w:rStyle w:val="StyleUnderline"/>
        </w:rPr>
        <w:t xml:space="preserve">confront </w:t>
      </w:r>
      <w:r w:rsidRPr="001725C3">
        <w:rPr>
          <w:rStyle w:val="Emphasis"/>
          <w:highlight w:val="green"/>
        </w:rPr>
        <w:t>common challenges</w:t>
      </w:r>
      <w:r w:rsidRPr="00374954">
        <w:rPr>
          <w:sz w:val="12"/>
        </w:rPr>
        <w:t xml:space="preserve">.”42 </w:t>
      </w:r>
    </w:p>
    <w:p w14:paraId="4A1128F8" w14:textId="77777777" w:rsidR="00191611" w:rsidRPr="00F037A6" w:rsidRDefault="00191611" w:rsidP="00191611">
      <w:pPr>
        <w:rPr>
          <w:rStyle w:val="StyleUnderline"/>
        </w:rPr>
      </w:pPr>
      <w:r w:rsidRPr="00F33122">
        <w:rPr>
          <w:rStyle w:val="StyleUnderline"/>
        </w:rPr>
        <w:t>The</w:t>
      </w:r>
      <w:r w:rsidRPr="00374954">
        <w:rPr>
          <w:sz w:val="12"/>
        </w:rPr>
        <w:t xml:space="preserve"> </w:t>
      </w:r>
      <w:r w:rsidRPr="00163783">
        <w:rPr>
          <w:rStyle w:val="StyleUnderline"/>
        </w:rPr>
        <w:t>central strategic challenge</w:t>
      </w:r>
      <w:r w:rsidRPr="00374954">
        <w:rPr>
          <w:sz w:val="12"/>
        </w:rPr>
        <w:t xml:space="preserve"> </w:t>
      </w:r>
      <w:r w:rsidRPr="00F33122">
        <w:rPr>
          <w:rStyle w:val="StyleUnderline"/>
        </w:rPr>
        <w:t>facing the</w:t>
      </w:r>
      <w:r w:rsidRPr="00374954">
        <w:rPr>
          <w:sz w:val="12"/>
        </w:rPr>
        <w:t xml:space="preserve"> </w:t>
      </w:r>
      <w:r w:rsidRPr="00163783">
        <w:rPr>
          <w:rStyle w:val="StyleUnderline"/>
        </w:rPr>
        <w:t>U</w:t>
      </w:r>
      <w:r w:rsidRPr="00374954">
        <w:rPr>
          <w:sz w:val="12"/>
        </w:rPr>
        <w:t xml:space="preserve">nited </w:t>
      </w:r>
      <w:r w:rsidRPr="00163783">
        <w:rPr>
          <w:rStyle w:val="StyleUnderline"/>
        </w:rPr>
        <w:t>S</w:t>
      </w:r>
      <w:r w:rsidRPr="00374954">
        <w:rPr>
          <w:sz w:val="12"/>
        </w:rPr>
        <w:t xml:space="preserve">tates </w:t>
      </w:r>
      <w:r w:rsidRPr="00F33122">
        <w:rPr>
          <w:rStyle w:val="StyleUnderline"/>
        </w:rPr>
        <w:t xml:space="preserve">is that </w:t>
      </w:r>
      <w:r w:rsidRPr="001725C3">
        <w:rPr>
          <w:rStyle w:val="StyleUnderline"/>
          <w:highlight w:val="green"/>
        </w:rPr>
        <w:t>the</w:t>
      </w:r>
      <w:r w:rsidRPr="004D1E6E">
        <w:rPr>
          <w:rStyle w:val="StyleUnderline"/>
        </w:rPr>
        <w:t xml:space="preserve"> very</w:t>
      </w:r>
      <w:r>
        <w:rPr>
          <w:rStyle w:val="StyleUnderline"/>
        </w:rPr>
        <w:t xml:space="preserve"> </w:t>
      </w:r>
      <w:r w:rsidRPr="001725C3">
        <w:rPr>
          <w:rStyle w:val="StyleUnderline"/>
          <w:highlight w:val="green"/>
        </w:rPr>
        <w:t xml:space="preserve">elements </w:t>
      </w:r>
      <w:r w:rsidRPr="001725C3">
        <w:rPr>
          <w:rStyle w:val="Emphasis"/>
          <w:highlight w:val="green"/>
        </w:rPr>
        <w:t>on which</w:t>
      </w:r>
      <w:r w:rsidRPr="00F33122">
        <w:rPr>
          <w:rStyle w:val="StyleUnderline"/>
        </w:rPr>
        <w:t xml:space="preserve"> its security, prosperity, and way of</w:t>
      </w:r>
      <w:r w:rsidRPr="004D1E6E">
        <w:rPr>
          <w:rStyle w:val="StyleUnderline"/>
        </w:rPr>
        <w:t xml:space="preserve"> </w:t>
      </w:r>
      <w:r w:rsidRPr="001725C3">
        <w:rPr>
          <w:rStyle w:val="Emphasis"/>
          <w:highlight w:val="green"/>
        </w:rPr>
        <w:t>life depend</w:t>
      </w:r>
      <w:r w:rsidRPr="00C0395D">
        <w:rPr>
          <w:rStyle w:val="StyleUnderline"/>
          <w:szCs w:val="26"/>
        </w:rPr>
        <w:t xml:space="preserve"> </w:t>
      </w:r>
      <w:r w:rsidRPr="004D1E6E">
        <w:rPr>
          <w:rStyle w:val="StyleUnderline"/>
        </w:rPr>
        <w:t>– rapid</w:t>
      </w:r>
      <w:r>
        <w:rPr>
          <w:rStyle w:val="StyleUnderline"/>
        </w:rPr>
        <w:t xml:space="preserve"> </w:t>
      </w:r>
      <w:r w:rsidRPr="00374954">
        <w:rPr>
          <w:sz w:val="12"/>
        </w:rPr>
        <w:t xml:space="preserve">technological </w:t>
      </w:r>
      <w:r w:rsidRPr="001725C3">
        <w:rPr>
          <w:rStyle w:val="StyleUnderline"/>
          <w:highlight w:val="green"/>
        </w:rPr>
        <w:t>innovation</w:t>
      </w:r>
      <w:r w:rsidRPr="004D1E6E">
        <w:rPr>
          <w:rStyle w:val="StyleUnderline"/>
        </w:rPr>
        <w:t>, a tightly</w:t>
      </w:r>
      <w:r w:rsidRPr="00374954">
        <w:rPr>
          <w:sz w:val="12"/>
        </w:rPr>
        <w:t xml:space="preserve"> inter</w:t>
      </w:r>
      <w:r w:rsidRPr="004D1E6E">
        <w:rPr>
          <w:rStyle w:val="StyleUnderline"/>
        </w:rPr>
        <w:t>connected</w:t>
      </w:r>
      <w:r w:rsidRPr="00374954">
        <w:rPr>
          <w:sz w:val="12"/>
        </w:rPr>
        <w:t xml:space="preserve"> </w:t>
      </w:r>
      <w:r w:rsidRPr="001725C3">
        <w:rPr>
          <w:rStyle w:val="StyleUnderline"/>
          <w:highlight w:val="green"/>
        </w:rPr>
        <w:t>global economy</w:t>
      </w:r>
      <w:r w:rsidRPr="00374954">
        <w:rPr>
          <w:sz w:val="12"/>
        </w:rPr>
        <w:t xml:space="preserve">, and the free flow of people, goods, services, and ideas across borders – </w:t>
      </w:r>
      <w:r w:rsidRPr="00F037A6">
        <w:rPr>
          <w:rStyle w:val="StyleUnderline"/>
        </w:rPr>
        <w:t xml:space="preserve">also </w:t>
      </w:r>
      <w:r w:rsidRPr="00C0395D">
        <w:rPr>
          <w:rStyle w:val="StyleUnderline"/>
        </w:rPr>
        <w:t>increase its</w:t>
      </w:r>
      <w:r w:rsidRPr="00374954">
        <w:rPr>
          <w:sz w:val="12"/>
        </w:rPr>
        <w:t xml:space="preserve"> </w:t>
      </w:r>
      <w:r w:rsidRPr="00163783">
        <w:rPr>
          <w:rStyle w:val="StyleUnderline"/>
        </w:rPr>
        <w:t>vulnerabilities</w:t>
      </w:r>
      <w:r w:rsidRPr="00374954">
        <w:rPr>
          <w:sz w:val="12"/>
        </w:rPr>
        <w:t xml:space="preserve"> both </w:t>
      </w:r>
      <w:r w:rsidRPr="00F037A6">
        <w:rPr>
          <w:rStyle w:val="StyleUnderline"/>
        </w:rPr>
        <w:t>to</w:t>
      </w:r>
      <w:r w:rsidRPr="00374954">
        <w:rPr>
          <w:sz w:val="12"/>
        </w:rPr>
        <w:t xml:space="preserve"> deliberate attack and to unintentional </w:t>
      </w:r>
      <w:r w:rsidRPr="00163783">
        <w:rPr>
          <w:rStyle w:val="StyleUnderline"/>
        </w:rPr>
        <w:t>dangers</w:t>
      </w:r>
      <w:r w:rsidRPr="004D1E6E">
        <w:rPr>
          <w:rStyle w:val="StyleUnderline"/>
        </w:rPr>
        <w:t>, such as</w:t>
      </w:r>
      <w:r w:rsidRPr="00374954">
        <w:rPr>
          <w:sz w:val="12"/>
        </w:rPr>
        <w:t xml:space="preserve"> a </w:t>
      </w:r>
      <w:r w:rsidRPr="004D1E6E">
        <w:rPr>
          <w:rStyle w:val="StyleUnderline"/>
        </w:rPr>
        <w:t xml:space="preserve">collapse </w:t>
      </w:r>
      <w:r w:rsidRPr="00F037A6">
        <w:rPr>
          <w:rStyle w:val="StyleUnderline"/>
        </w:rPr>
        <w:t xml:space="preserve">in financial </w:t>
      </w:r>
      <w:r w:rsidRPr="00473D2B">
        <w:rPr>
          <w:rStyle w:val="StyleUnderline"/>
        </w:rPr>
        <w:t xml:space="preserve">markets, </w:t>
      </w:r>
      <w:r w:rsidRPr="001725C3">
        <w:rPr>
          <w:rStyle w:val="StyleUnderline"/>
          <w:highlight w:val="gree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1725C3">
        <w:rPr>
          <w:rStyle w:val="StyleUnderline"/>
          <w:highlight w:val="green"/>
        </w:rPr>
        <w:t>or climate</w:t>
      </w:r>
      <w:r w:rsidRPr="00C0395D">
        <w:rPr>
          <w:rStyle w:val="StyleUnderline"/>
          <w:szCs w:val="26"/>
        </w:rPr>
        <w:t xml:space="preserve"> </w:t>
      </w:r>
      <w:r w:rsidRPr="00F037A6">
        <w:rPr>
          <w:rStyle w:val="StyleUnderline"/>
        </w:rPr>
        <w:t>change</w:t>
      </w:r>
      <w:r w:rsidRPr="00374954">
        <w:rPr>
          <w:sz w:val="12"/>
        </w:rPr>
        <w:t xml:space="preserve">. To promote the positive aspects of globalization while minimizing the risks, the National Security Strategy calls for using all elements of U.S. power to build </w:t>
      </w:r>
      <w:r w:rsidRPr="001725C3">
        <w:rPr>
          <w:rStyle w:val="StyleUnderline"/>
          <w:highlight w:val="green"/>
        </w:rPr>
        <w:t>a</w:t>
      </w:r>
      <w:r w:rsidRPr="00C0395D">
        <w:rPr>
          <w:rStyle w:val="StyleUnderline"/>
        </w:rPr>
        <w:t xml:space="preserve"> </w:t>
      </w:r>
      <w:r w:rsidRPr="001725C3">
        <w:rPr>
          <w:rStyle w:val="StyleUnderline"/>
          <w:highlight w:val="green"/>
        </w:rPr>
        <w:t xml:space="preserve">“rules-based </w:t>
      </w:r>
      <w:r w:rsidRPr="00CD1DF7">
        <w:rPr>
          <w:rStyle w:val="StyleUnderline"/>
        </w:rPr>
        <w:t xml:space="preserve">international </w:t>
      </w:r>
      <w:r w:rsidRPr="001725C3">
        <w:rPr>
          <w:rStyle w:val="StyleUnderline"/>
          <w:highlight w:val="green"/>
        </w:rPr>
        <w:t>system</w:t>
      </w:r>
      <w:r w:rsidRPr="00374954">
        <w:rPr>
          <w:sz w:val="12"/>
        </w:rPr>
        <w:t xml:space="preserve"> that </w:t>
      </w:r>
      <w:r w:rsidRPr="001725C3">
        <w:rPr>
          <w:rStyle w:val="StyleUnderline"/>
          <w:highlight w:val="green"/>
        </w:rPr>
        <w:t>can</w:t>
      </w:r>
      <w:r w:rsidRPr="00C0395D">
        <w:rPr>
          <w:rStyle w:val="StyleUnderline"/>
        </w:rPr>
        <w:t xml:space="preserve"> advance our own interests by </w:t>
      </w:r>
      <w:r w:rsidRPr="001725C3">
        <w:rPr>
          <w:rStyle w:val="StyleUnderline"/>
          <w:highlight w:val="green"/>
        </w:rPr>
        <w:t>serv</w:t>
      </w:r>
      <w:r w:rsidRPr="00C0395D">
        <w:rPr>
          <w:rStyle w:val="StyleUnderline"/>
        </w:rPr>
        <w:t xml:space="preserve">ing </w:t>
      </w:r>
      <w:r w:rsidRPr="001725C3">
        <w:rPr>
          <w:rStyle w:val="StyleUnderline"/>
          <w:highlight w:val="green"/>
        </w:rPr>
        <w:t>mutual interests</w:t>
      </w:r>
      <w:r w:rsidRPr="00C0395D">
        <w:rPr>
          <w:rStyle w:val="StyleUnderline"/>
        </w:rPr>
        <w:t xml:space="preserve">.” As the most powerful player in the system, the </w:t>
      </w:r>
      <w:r w:rsidRPr="00163783">
        <w:rPr>
          <w:rStyle w:val="StyleUnderline"/>
        </w:rPr>
        <w:t>U</w:t>
      </w:r>
      <w:r w:rsidRPr="00374954">
        <w:rPr>
          <w:sz w:val="12"/>
        </w:rPr>
        <w:t xml:space="preserve">nited </w:t>
      </w:r>
      <w:r w:rsidRPr="00163783">
        <w:rPr>
          <w:rStyle w:val="StyleUnderline"/>
        </w:rPr>
        <w:t>S</w:t>
      </w:r>
      <w:r w:rsidRPr="00374954">
        <w:rPr>
          <w:sz w:val="12"/>
        </w:rPr>
        <w:t xml:space="preserve">tates </w:t>
      </w:r>
      <w:r w:rsidRPr="00163783">
        <w:rPr>
          <w:rStyle w:val="StyleUnderline"/>
        </w:rPr>
        <w:t>wants</w:t>
      </w:r>
      <w:r w:rsidRPr="00C0395D">
        <w:rPr>
          <w:rStyle w:val="StyleUnderline"/>
        </w:rPr>
        <w:t xml:space="preserve"> rules to provide</w:t>
      </w:r>
      <w:r w:rsidRPr="00374954">
        <w:rPr>
          <w:sz w:val="12"/>
        </w:rPr>
        <w:t xml:space="preserve"> </w:t>
      </w:r>
      <w:r w:rsidRPr="00163783">
        <w:rPr>
          <w:rStyle w:val="StyleUnderline"/>
        </w:rPr>
        <w:t>reassur</w:t>
      </w:r>
      <w:r w:rsidRPr="00C0395D">
        <w:rPr>
          <w:rStyle w:val="StyleUnderline"/>
        </w:rPr>
        <w:t xml:space="preserve">ance that </w:t>
      </w:r>
      <w:r w:rsidRPr="00163783">
        <w:rPr>
          <w:rStyle w:val="StyleUnderline"/>
        </w:rPr>
        <w:t>weak</w:t>
      </w:r>
      <w:r w:rsidRPr="00C0395D">
        <w:rPr>
          <w:rStyle w:val="StyleUnderline"/>
        </w:rPr>
        <w:t xml:space="preserve">er players will not </w:t>
      </w:r>
      <w:r w:rsidRPr="00163783">
        <w:rPr>
          <w:rStyle w:val="StyleUnderline"/>
        </w:rPr>
        <w:t>exploit U.S. vulnerabilities</w:t>
      </w:r>
      <w:r w:rsidRPr="00374954">
        <w:rPr>
          <w:sz w:val="12"/>
        </w:rPr>
        <w:t xml:space="preserve"> </w:t>
      </w:r>
      <w:r w:rsidRPr="00C0395D">
        <w:rPr>
          <w:rStyle w:val="StyleUnderline"/>
        </w:rPr>
        <w:t>for</w:t>
      </w:r>
      <w:r w:rsidRPr="00374954">
        <w:rPr>
          <w:sz w:val="12"/>
        </w:rPr>
        <w:t xml:space="preserve"> </w:t>
      </w:r>
      <w:r w:rsidRPr="00163783">
        <w:rPr>
          <w:rStyle w:val="StyleUnderline"/>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1725C3">
        <w:rPr>
          <w:rStyle w:val="StyleUnderline"/>
          <w:highlight w:val="green"/>
        </w:rPr>
        <w:t xml:space="preserve">But </w:t>
      </w:r>
      <w:r w:rsidRPr="00EB6DC1">
        <w:rPr>
          <w:rStyle w:val="StyleUnderline"/>
        </w:rPr>
        <w:t xml:space="preserve">for </w:t>
      </w:r>
      <w:r w:rsidRPr="001725C3">
        <w:rPr>
          <w:rStyle w:val="StyleUnderline"/>
          <w:highlight w:val="green"/>
        </w:rPr>
        <w:t>this</w:t>
      </w:r>
      <w:r>
        <w:rPr>
          <w:rStyle w:val="StyleUnderline"/>
        </w:rPr>
        <w:t xml:space="preserve"> </w:t>
      </w:r>
      <w:r w:rsidRPr="004D1E6E">
        <w:rPr>
          <w:rStyle w:val="StyleUnderline"/>
        </w:rPr>
        <w:t>rule-based</w:t>
      </w:r>
      <w:r>
        <w:rPr>
          <w:rStyle w:val="StyleUnderline"/>
        </w:rPr>
        <w:t xml:space="preserve"> </w:t>
      </w:r>
      <w:r w:rsidRPr="001725C3">
        <w:rPr>
          <w:rStyle w:val="StyleUnderline"/>
          <w:highlight w:val="green"/>
        </w:rPr>
        <w:t xml:space="preserve">order </w:t>
      </w:r>
      <w:r w:rsidRPr="00EB6DC1">
        <w:rPr>
          <w:rStyle w:val="StyleUnderline"/>
        </w:rPr>
        <w:t>to attract widespread support</w:t>
      </w:r>
      <w:r w:rsidRPr="00374954">
        <w:rPr>
          <w:sz w:val="12"/>
        </w:rPr>
        <w:t xml:space="preserve"> and sustained compliance, </w:t>
      </w:r>
      <w:r w:rsidRPr="00C0395D">
        <w:rPr>
          <w:rStyle w:val="StyleUnderline"/>
        </w:rPr>
        <w:t xml:space="preserve">the </w:t>
      </w:r>
      <w:r w:rsidRPr="00163783">
        <w:rPr>
          <w:rStyle w:val="StyleUnderline"/>
        </w:rPr>
        <w:t>U</w:t>
      </w:r>
      <w:r w:rsidRPr="00374954">
        <w:rPr>
          <w:sz w:val="12"/>
        </w:rPr>
        <w:t xml:space="preserve">nited </w:t>
      </w:r>
      <w:r w:rsidRPr="00163783">
        <w:rPr>
          <w:rStyle w:val="StyleUnderline"/>
        </w:rPr>
        <w:t>S</w:t>
      </w:r>
      <w:r w:rsidRPr="00374954">
        <w:rPr>
          <w:sz w:val="12"/>
        </w:rPr>
        <w:t xml:space="preserve">tates </w:t>
      </w:r>
      <w:r w:rsidRPr="001725C3">
        <w:rPr>
          <w:rStyle w:val="StyleUnderline"/>
          <w:highlight w:val="green"/>
        </w:rPr>
        <w:t xml:space="preserve">must also provide credible reassurance </w:t>
      </w:r>
      <w:r w:rsidRPr="00EB6DC1">
        <w:rPr>
          <w:rStyle w:val="StyleUnderline"/>
        </w:rPr>
        <w:t>that it will follow the rules itself</w:t>
      </w:r>
      <w:r w:rsidRPr="00374954">
        <w:rPr>
          <w:sz w:val="12"/>
        </w:rPr>
        <w:t xml:space="preserve">, that it will not use its military and technological advantages in ways that harm others’ interests, </w:t>
      </w:r>
      <w:r w:rsidRPr="00EB6DC1">
        <w:rPr>
          <w:rStyle w:val="StyleUnderline"/>
        </w:rPr>
        <w:t>and that it will</w:t>
      </w:r>
      <w:r w:rsidRPr="00374954">
        <w:rPr>
          <w:sz w:val="12"/>
        </w:rPr>
        <w:t xml:space="preserve"> </w:t>
      </w:r>
      <w:r w:rsidRPr="00EB6DC1">
        <w:rPr>
          <w:rStyle w:val="StyleUnderline"/>
        </w:rPr>
        <w:t>support international governance</w:t>
      </w:r>
      <w:r w:rsidRPr="00F037A6">
        <w:rPr>
          <w:rStyle w:val="StyleUnderline"/>
        </w:rPr>
        <w:t xml:space="preserve"> arrangements that give others a meaningful voice in decisions that affect their security, prosperity, and way of life. </w:t>
      </w:r>
    </w:p>
    <w:p w14:paraId="0F5D9A79" w14:textId="77777777" w:rsidR="00191611" w:rsidRPr="00374954" w:rsidRDefault="00191611" w:rsidP="00191611">
      <w:pPr>
        <w:rPr>
          <w:sz w:val="12"/>
        </w:rPr>
      </w:pPr>
      <w:r w:rsidRPr="001725C3">
        <w:rPr>
          <w:rStyle w:val="Emphasis"/>
          <w:highlight w:val="green"/>
        </w:rPr>
        <w:t>Space epitomizes</w:t>
      </w:r>
      <w:r w:rsidRPr="001725C3">
        <w:rPr>
          <w:rStyle w:val="StyleUnderline"/>
          <w:highlight w:val="green"/>
        </w:rPr>
        <w:t xml:space="preserve"> </w:t>
      </w:r>
      <w:r w:rsidRPr="002865A9">
        <w:rPr>
          <w:rStyle w:val="StyleUnderline"/>
        </w:rPr>
        <w:t xml:space="preserve">these current </w:t>
      </w:r>
      <w:r w:rsidRPr="00EB6DC1">
        <w:rPr>
          <w:rStyle w:val="StyleUnderline"/>
        </w:rPr>
        <w:t xml:space="preserve">strategic </w:t>
      </w:r>
      <w:r w:rsidRPr="001725C3">
        <w:rPr>
          <w:rStyle w:val="Emphasis"/>
          <w:highlight w:val="green"/>
        </w:rPr>
        <w:t>challenges</w:t>
      </w:r>
      <w:r w:rsidRPr="001725C3">
        <w:rPr>
          <w:rStyle w:val="StyleUnderline"/>
          <w:highlight w:val="green"/>
        </w:rPr>
        <w:t>. It serves</w:t>
      </w:r>
      <w:r w:rsidRPr="00F33122">
        <w:rPr>
          <w:rStyle w:val="StyleUnderline"/>
        </w:rPr>
        <w:t xml:space="preserve"> functions of</w:t>
      </w:r>
      <w:r w:rsidRPr="00374954">
        <w:rPr>
          <w:sz w:val="12"/>
        </w:rPr>
        <w:t xml:space="preserve"> </w:t>
      </w:r>
      <w:r w:rsidRPr="001725C3">
        <w:rPr>
          <w:rStyle w:val="StyleUnderline"/>
          <w:highlight w:val="green"/>
        </w:rPr>
        <w:t>vital importance</w:t>
      </w:r>
      <w:r w:rsidRPr="001725C3">
        <w:rPr>
          <w:sz w:val="12"/>
          <w:highlight w:val="green"/>
        </w:rPr>
        <w:t xml:space="preserve"> </w:t>
      </w:r>
      <w:r w:rsidRPr="001725C3">
        <w:rPr>
          <w:rStyle w:val="StyleUnderline"/>
          <w:highlight w:val="green"/>
        </w:rPr>
        <w:t>for</w:t>
      </w:r>
      <w:r w:rsidRPr="00374954">
        <w:rPr>
          <w:sz w:val="12"/>
        </w:rPr>
        <w:t xml:space="preserve"> high-technology </w:t>
      </w:r>
      <w:r w:rsidRPr="001725C3">
        <w:rPr>
          <w:rStyle w:val="StyleUnderline"/>
          <w:highlight w:val="green"/>
        </w:rPr>
        <w:t>military</w:t>
      </w:r>
      <w:r w:rsidRPr="00374954">
        <w:rPr>
          <w:sz w:val="12"/>
        </w:rPr>
        <w:t xml:space="preserve"> </w:t>
      </w:r>
      <w:r w:rsidRPr="00F33122">
        <w:rPr>
          <w:rStyle w:val="StyleUnderline"/>
        </w:rPr>
        <w:t>operations, electronic</w:t>
      </w:r>
      <w:r w:rsidRPr="00374954">
        <w:rPr>
          <w:sz w:val="12"/>
        </w:rPr>
        <w:t xml:space="preserve"> </w:t>
      </w:r>
      <w:r w:rsidRPr="001725C3">
        <w:rPr>
          <w:rStyle w:val="StyleUnderline"/>
          <w:highlight w:val="green"/>
        </w:rPr>
        <w:t>financial</w:t>
      </w:r>
      <w:r w:rsidRPr="00374954">
        <w:rPr>
          <w:sz w:val="12"/>
        </w:rPr>
        <w:t xml:space="preserve"> </w:t>
      </w:r>
      <w:r w:rsidRPr="00F33122">
        <w:rPr>
          <w:rStyle w:val="StyleUnderline"/>
        </w:rPr>
        <w:t xml:space="preserve">transactions, </w:t>
      </w:r>
      <w:r w:rsidRPr="001725C3">
        <w:rPr>
          <w:rStyle w:val="StyleUnderline"/>
          <w:highlight w:val="green"/>
        </w:rPr>
        <w:t>power-grid</w:t>
      </w:r>
      <w:r w:rsidRPr="00374954">
        <w:rPr>
          <w:sz w:val="12"/>
        </w:rPr>
        <w:t xml:space="preserve"> </w:t>
      </w:r>
      <w:r w:rsidRPr="00F33122">
        <w:rPr>
          <w:rStyle w:val="StyleUnderline"/>
        </w:rPr>
        <w:t xml:space="preserve">operations, </w:t>
      </w:r>
      <w:r w:rsidRPr="001725C3">
        <w:rPr>
          <w:rStyle w:val="StyleUnderline"/>
          <w:highlight w:val="green"/>
        </w:rPr>
        <w:t>and countless</w:t>
      </w:r>
      <w:r w:rsidRPr="001725C3">
        <w:rPr>
          <w:sz w:val="12"/>
          <w:highlight w:val="green"/>
        </w:rPr>
        <w:t xml:space="preserve"> </w:t>
      </w:r>
      <w:r w:rsidRPr="001725C3">
        <w:rPr>
          <w:rStyle w:val="StyleUnderline"/>
          <w:highlight w:val="green"/>
        </w:rPr>
        <w:t xml:space="preserve">other aspects </w:t>
      </w:r>
      <w:r w:rsidRPr="00C4503A">
        <w:rPr>
          <w:rStyle w:val="StyleUnderline"/>
        </w:rPr>
        <w:t>of life in</w:t>
      </w:r>
      <w:r w:rsidRPr="00F33122">
        <w:rPr>
          <w:rStyle w:val="StyleUnderline"/>
        </w:rPr>
        <w:t xml:space="preserve"> the information age. Yet, the space </w:t>
      </w:r>
      <w:r w:rsidRPr="001725C3">
        <w:rPr>
          <w:rStyle w:val="StyleUnderline"/>
          <w:highlight w:val="green"/>
        </w:rPr>
        <w:t>tech</w:t>
      </w:r>
      <w:r w:rsidRPr="00C4503A">
        <w:rPr>
          <w:rStyle w:val="StyleUnderline"/>
        </w:rPr>
        <w:t>nologies</w:t>
      </w:r>
      <w:r w:rsidRPr="00F33122">
        <w:rPr>
          <w:rStyle w:val="StyleUnderline"/>
        </w:rPr>
        <w:t xml:space="preserve"> needed for these beneficial purposes </w:t>
      </w:r>
      <w:r w:rsidRPr="001725C3">
        <w:rPr>
          <w:rStyle w:val="StyleUnderline"/>
          <w:highlight w:val="green"/>
        </w:rPr>
        <w:t>can</w:t>
      </w:r>
      <w:r w:rsidRPr="00F33122">
        <w:rPr>
          <w:rStyle w:val="StyleUnderline"/>
        </w:rPr>
        <w:t xml:space="preserve"> also </w:t>
      </w:r>
      <w:r w:rsidRPr="001725C3">
        <w:rPr>
          <w:rStyle w:val="StyleUnderline"/>
          <w:highlight w:val="green"/>
        </w:rPr>
        <w:t>be</w:t>
      </w:r>
      <w:r w:rsidRPr="00F33122">
        <w:rPr>
          <w:rStyle w:val="StyleUnderline"/>
        </w:rPr>
        <w:t xml:space="preserve"> deliber</w:t>
      </w:r>
      <w:r w:rsidRPr="004D1E6E">
        <w:rPr>
          <w:rStyle w:val="StyleUnderline"/>
        </w:rPr>
        <w:t xml:space="preserve">ately or inadvertently </w:t>
      </w:r>
      <w:r w:rsidRPr="001725C3">
        <w:rPr>
          <w:rStyle w:val="StyleUnderline"/>
          <w:highlight w:val="green"/>
        </w:rPr>
        <w:t>misused</w:t>
      </w:r>
      <w:r w:rsidRPr="004D1E6E">
        <w:rPr>
          <w:rStyle w:val="StyleUnderline"/>
        </w:rPr>
        <w:t xml:space="preserve"> in</w:t>
      </w:r>
      <w:r>
        <w:rPr>
          <w:rStyle w:val="StyleUnderline"/>
        </w:rPr>
        <w:t xml:space="preserve"> </w:t>
      </w:r>
      <w:r w:rsidRPr="004D1E6E">
        <w:rPr>
          <w:rStyle w:val="StyleUnderline"/>
        </w:rPr>
        <w:t xml:space="preserve">ways that </w:t>
      </w:r>
      <w:r w:rsidRPr="001725C3">
        <w:rPr>
          <w:rStyle w:val="StyleUnderline"/>
          <w:highlight w:val="green"/>
        </w:rPr>
        <w:t>threaten</w:t>
      </w:r>
      <w:r w:rsidRPr="004D1E6E">
        <w:rPr>
          <w:rStyle w:val="StyleUnderline"/>
        </w:rPr>
        <w:t xml:space="preserve"> inherently vulnerable </w:t>
      </w:r>
      <w:r w:rsidRPr="001725C3">
        <w:rPr>
          <w:rStyle w:val="StyleUnderline"/>
          <w:highlight w:val="green"/>
        </w:rPr>
        <w:t>sat</w:t>
      </w:r>
      <w:r w:rsidRPr="004D1E6E">
        <w:rPr>
          <w:rStyle w:val="StyleUnderline"/>
        </w:rPr>
        <w:t>ellite</w:t>
      </w:r>
      <w:r w:rsidRPr="001725C3">
        <w:rPr>
          <w:rStyle w:val="StyleUnderline"/>
          <w:highlight w:val="green"/>
        </w:rPr>
        <w:t>s</w:t>
      </w:r>
      <w:r w:rsidRPr="00374954">
        <w:rPr>
          <w:sz w:val="12"/>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w:t>
      </w:r>
      <w:r w:rsidRPr="001725C3">
        <w:rPr>
          <w:rStyle w:val="StyleUnderline"/>
          <w:highlight w:val="green"/>
        </w:rPr>
        <w:t xml:space="preserve">Thus, there are </w:t>
      </w:r>
      <w:r w:rsidRPr="002865A9">
        <w:rPr>
          <w:rStyle w:val="StyleUnderline"/>
        </w:rPr>
        <w:t xml:space="preserve">both </w:t>
      </w:r>
      <w:r w:rsidRPr="001725C3">
        <w:rPr>
          <w:rStyle w:val="StyleUnderline"/>
          <w:highlight w:val="green"/>
        </w:rPr>
        <w:t xml:space="preserve">practical and symbolic reasons to choose space </w:t>
      </w:r>
      <w:r w:rsidRPr="002865A9">
        <w:rPr>
          <w:rStyle w:val="StyleUnderline"/>
        </w:rPr>
        <w:t xml:space="preserve">cooperation </w:t>
      </w:r>
      <w:r w:rsidRPr="001725C3">
        <w:rPr>
          <w:rStyle w:val="Emphasis"/>
          <w:highlight w:val="green"/>
        </w:rPr>
        <w:t>as a leading opportunity to provide mutual reassurance and</w:t>
      </w:r>
      <w:r w:rsidRPr="00C0395D">
        <w:rPr>
          <w:rStyle w:val="StyleUnderline"/>
        </w:rPr>
        <w:t xml:space="preserve"> to</w:t>
      </w:r>
      <w:r w:rsidRPr="004D1E6E">
        <w:rPr>
          <w:rStyle w:val="StyleUnderline"/>
        </w:rPr>
        <w:t xml:space="preserve"> </w:t>
      </w:r>
      <w:r w:rsidRPr="001725C3">
        <w:rPr>
          <w:rStyle w:val="StyleUnderline"/>
          <w:highlight w:val="green"/>
        </w:rPr>
        <w:t xml:space="preserve">build </w:t>
      </w:r>
      <w:r w:rsidRPr="00163783">
        <w:rPr>
          <w:rStyle w:val="StyleUnderline"/>
        </w:rPr>
        <w:t xml:space="preserve">effective </w:t>
      </w:r>
      <w:r w:rsidRPr="001725C3">
        <w:rPr>
          <w:rStyle w:val="StyleUnderline"/>
          <w:highlight w:val="green"/>
        </w:rPr>
        <w:t>global governance</w:t>
      </w:r>
      <w:r w:rsidRPr="00374954">
        <w:rPr>
          <w:sz w:val="12"/>
        </w:rPr>
        <w:t xml:space="preserve"> institutions.</w:t>
      </w:r>
    </w:p>
    <w:p w14:paraId="14FBC869" w14:textId="77777777" w:rsidR="00191611" w:rsidRPr="00D672D9" w:rsidRDefault="00191611" w:rsidP="00191611">
      <w:pPr>
        <w:rPr>
          <w:rStyle w:val="StyleUnderline"/>
        </w:rPr>
      </w:pPr>
    </w:p>
    <w:p w14:paraId="3543A038" w14:textId="447086C8" w:rsidR="002313B1" w:rsidRDefault="00506A8F" w:rsidP="00191611">
      <w:pPr>
        <w:pStyle w:val="Heading2"/>
      </w:pPr>
      <w:r>
        <w:lastRenderedPageBreak/>
        <w:t>Framing</w:t>
      </w:r>
    </w:p>
    <w:p w14:paraId="5F1A14C4" w14:textId="27C1898F" w:rsidR="00922B05" w:rsidRPr="00922B05" w:rsidRDefault="002313B1" w:rsidP="007375BD">
      <w:pPr>
        <w:pStyle w:val="Heading4"/>
      </w:pPr>
      <w:r w:rsidRPr="00922B05">
        <w:t>The standard is maximizing expected well-being</w:t>
      </w:r>
    </w:p>
    <w:p w14:paraId="74EA141D" w14:textId="7BDEFA44" w:rsidR="00835114" w:rsidRPr="00467FC5" w:rsidRDefault="00835114" w:rsidP="00922B05">
      <w:pPr>
        <w:pStyle w:val="Heading4"/>
      </w:pPr>
      <w:r w:rsidRPr="00467FC5">
        <w:t xml:space="preserve">Reducing existential risks is the top priority in any coherent moral theory </w:t>
      </w:r>
    </w:p>
    <w:p w14:paraId="07CF8F31" w14:textId="7B289161" w:rsidR="00835114" w:rsidRPr="00B57CDD" w:rsidRDefault="00835114" w:rsidP="00835114">
      <w:pPr>
        <w:rPr>
          <w:rFonts w:eastAsia="Calibri"/>
          <w:b/>
          <w:bCs/>
          <w:u w:val="single"/>
        </w:rPr>
      </w:pPr>
      <w:proofErr w:type="spellStart"/>
      <w:r w:rsidRPr="00467FC5">
        <w:rPr>
          <w:rFonts w:eastAsia="Calibri"/>
          <w:b/>
          <w:bCs/>
          <w:u w:val="single"/>
        </w:rPr>
        <w:t>Pummer</w:t>
      </w:r>
      <w:proofErr w:type="spellEnd"/>
      <w:r w:rsidRPr="00467FC5">
        <w:rPr>
          <w:rFonts w:eastAsia="Calibri"/>
          <w:b/>
          <w:bCs/>
          <w:u w:val="single"/>
        </w:rPr>
        <w:t>, PhD, 15</w:t>
      </w:r>
      <w:r w:rsidR="00B57CDD">
        <w:rPr>
          <w:rFonts w:eastAsia="Calibri"/>
          <w:b/>
          <w:bCs/>
          <w:u w:val="single"/>
        </w:rPr>
        <w:t xml:space="preserve"> </w:t>
      </w:r>
      <w:r w:rsidRPr="00467FC5">
        <w:rPr>
          <w:rFonts w:eastAsia="Calibri"/>
          <w:sz w:val="16"/>
        </w:rPr>
        <w:t>(Theron, Philosophy @St. Andrews http://blog.practicalethics.ox.ac.uk/2015/05/moral-agreement-on-saving-the-world/)</w:t>
      </w:r>
    </w:p>
    <w:p w14:paraId="40B50026" w14:textId="77777777" w:rsidR="00835114" w:rsidRPr="00374954" w:rsidRDefault="00835114" w:rsidP="00835114">
      <w:pPr>
        <w:rPr>
          <w:rFonts w:eastAsia="Calibri"/>
          <w:sz w:val="14"/>
        </w:rPr>
      </w:pPr>
      <w:r w:rsidRPr="00374954">
        <w:rPr>
          <w:rFonts w:eastAsia="Calibri"/>
          <w:sz w:val="14"/>
        </w:rPr>
        <w:t xml:space="preserve">There appears to be lot of disagreement in moral philosophy. Whether these many apparent disagreements are deep and irresolvable, I believe </w:t>
      </w:r>
      <w:r w:rsidRPr="00191611">
        <w:rPr>
          <w:rStyle w:val="StyleUnderline"/>
        </w:rPr>
        <w:t xml:space="preserve">there is at least one thing it is reasonable to agree on right now, </w:t>
      </w:r>
      <w:r w:rsidRPr="001725C3">
        <w:rPr>
          <w:rStyle w:val="StyleUnderline"/>
          <w:highlight w:val="green"/>
        </w:rPr>
        <w:t xml:space="preserve">whatever </w:t>
      </w:r>
      <w:r w:rsidRPr="00191611">
        <w:rPr>
          <w:rStyle w:val="StyleUnderline"/>
        </w:rPr>
        <w:t xml:space="preserve">general moral </w:t>
      </w:r>
      <w:r w:rsidRPr="001725C3">
        <w:rPr>
          <w:rStyle w:val="StyleUnderline"/>
          <w:highlight w:val="green"/>
        </w:rPr>
        <w:t xml:space="preserve">view </w:t>
      </w:r>
      <w:r w:rsidRPr="005F4B03">
        <w:rPr>
          <w:rStyle w:val="StyleUnderline"/>
        </w:rPr>
        <w:t>we adopt</w:t>
      </w:r>
      <w:r w:rsidRPr="00191611">
        <w:rPr>
          <w:rStyle w:val="StyleUnderline"/>
        </w:rPr>
        <w:t xml:space="preserve">: that </w:t>
      </w:r>
      <w:r w:rsidRPr="001725C3">
        <w:rPr>
          <w:rStyle w:val="StyleUnderline"/>
          <w:highlight w:val="green"/>
        </w:rPr>
        <w:t xml:space="preserve">it is </w:t>
      </w:r>
      <w:r w:rsidRPr="00191611">
        <w:rPr>
          <w:rStyle w:val="StyleUnderline"/>
        </w:rPr>
        <w:t xml:space="preserve">very </w:t>
      </w:r>
      <w:r w:rsidRPr="001725C3">
        <w:rPr>
          <w:rStyle w:val="StyleUnderline"/>
          <w:highlight w:val="green"/>
        </w:rPr>
        <w:t xml:space="preserve">important to reduce </w:t>
      </w:r>
      <w:r w:rsidRPr="00191611">
        <w:rPr>
          <w:rStyle w:val="StyleUnderline"/>
        </w:rPr>
        <w:t xml:space="preserve">the </w:t>
      </w:r>
      <w:r w:rsidRPr="001725C3">
        <w:rPr>
          <w:rStyle w:val="StyleUnderline"/>
          <w:highlight w:val="green"/>
        </w:rPr>
        <w:t xml:space="preserve">risk that </w:t>
      </w:r>
      <w:r w:rsidRPr="00191611">
        <w:rPr>
          <w:rStyle w:val="StyleUnderline"/>
        </w:rPr>
        <w:t xml:space="preserve">all intelligent </w:t>
      </w:r>
      <w:r w:rsidRPr="001725C3">
        <w:rPr>
          <w:rStyle w:val="StyleUnderline"/>
          <w:highlight w:val="green"/>
        </w:rPr>
        <w:t xml:space="preserve">beings </w:t>
      </w:r>
      <w:r w:rsidRPr="00191611">
        <w:rPr>
          <w:rStyle w:val="StyleUnderline"/>
        </w:rPr>
        <w:t xml:space="preserve">on this planet </w:t>
      </w:r>
      <w:r w:rsidRPr="001725C3">
        <w:rPr>
          <w:rStyle w:val="StyleUnderline"/>
          <w:highlight w:val="green"/>
        </w:rPr>
        <w:t xml:space="preserve">are eliminated by </w:t>
      </w:r>
      <w:r w:rsidRPr="00191611">
        <w:rPr>
          <w:rStyle w:val="StyleUnderline"/>
        </w:rPr>
        <w:t xml:space="preserve">an enormous </w:t>
      </w:r>
      <w:r w:rsidRPr="001725C3">
        <w:rPr>
          <w:rStyle w:val="StyleUnderline"/>
          <w:highlight w:val="green"/>
        </w:rPr>
        <w:t>catastrophe</w:t>
      </w:r>
      <w:r w:rsidRPr="00191611">
        <w:rPr>
          <w:rStyle w:val="StyleUnderline"/>
        </w:rPr>
        <w:t xml:space="preserve">, such as a nuclear war. How we might in fact try to reduce such existential risks is discussed elsewhere. My claim here is only that </w:t>
      </w:r>
      <w:r w:rsidRPr="001725C3">
        <w:rPr>
          <w:rStyle w:val="StyleUnderline"/>
          <w:highlight w:val="green"/>
        </w:rPr>
        <w:t xml:space="preserve">we </w:t>
      </w:r>
      <w:r w:rsidRPr="00191611">
        <w:rPr>
          <w:rStyle w:val="StyleUnderline"/>
        </w:rPr>
        <w:t xml:space="preserve">– whether we’re consequentialists, deontologists, or virtue ethicists – </w:t>
      </w:r>
      <w:r w:rsidRPr="001725C3">
        <w:rPr>
          <w:rStyle w:val="StyleUnderline"/>
          <w:highlight w:val="green"/>
        </w:rPr>
        <w:t xml:space="preserve">should all agree </w:t>
      </w:r>
      <w:r w:rsidRPr="005F4B03">
        <w:rPr>
          <w:rStyle w:val="StyleUnderline"/>
        </w:rPr>
        <w:t xml:space="preserve">that we should try </w:t>
      </w:r>
      <w:r w:rsidRPr="001725C3">
        <w:rPr>
          <w:rStyle w:val="StyleUnderline"/>
          <w:highlight w:val="green"/>
        </w:rPr>
        <w:t>to save the world</w:t>
      </w:r>
      <w:r w:rsidRPr="00191611">
        <w:rPr>
          <w:rStyle w:val="StyleUnderline"/>
        </w:rPr>
        <w:t>.</w:t>
      </w:r>
      <w:r w:rsidRPr="00374954">
        <w:rPr>
          <w:rFonts w:eastAsia="Calibri"/>
          <w:sz w:val="14"/>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91611">
        <w:rPr>
          <w:rStyle w:val="StyleUnderline"/>
        </w:rPr>
        <w:t xml:space="preserve">There are so many possible future people that </w:t>
      </w:r>
      <w:r w:rsidRPr="001725C3">
        <w:rPr>
          <w:rStyle w:val="StyleUnderline"/>
          <w:highlight w:val="green"/>
        </w:rPr>
        <w:t xml:space="preserve">reducing existential risk is </w:t>
      </w:r>
      <w:r w:rsidRPr="00191611">
        <w:rPr>
          <w:rStyle w:val="StyleUnderline"/>
        </w:rPr>
        <w:t xml:space="preserve">arguably </w:t>
      </w:r>
      <w:r w:rsidRPr="001725C3">
        <w:rPr>
          <w:rStyle w:val="StyleUnderline"/>
          <w:highlight w:val="green"/>
        </w:rPr>
        <w:t xml:space="preserve">the most important thing </w:t>
      </w:r>
      <w:r w:rsidRPr="005F4B03">
        <w:rPr>
          <w:rStyle w:val="StyleUnderline"/>
        </w:rPr>
        <w:t>in the world</w:t>
      </w:r>
      <w:r w:rsidRPr="00191611">
        <w:rPr>
          <w:rStyle w:val="StyleUnderline"/>
        </w:rPr>
        <w:t>,</w:t>
      </w:r>
      <w:r w:rsidRPr="00374954">
        <w:rPr>
          <w:rFonts w:eastAsia="Calibri"/>
          <w:sz w:val="14"/>
        </w:rPr>
        <w:t xml:space="preserve"> even if the well-being of these possible people were given only 0.001% as much weight as that of existing people. </w:t>
      </w:r>
      <w:r w:rsidRPr="00191611">
        <w:rPr>
          <w:rStyle w:val="StyleUnderline"/>
        </w:rPr>
        <w:t>Even on a wholly person-affecting view</w:t>
      </w:r>
      <w:r w:rsidRPr="00374954">
        <w:rPr>
          <w:rFonts w:eastAsia="Calibri"/>
          <w:sz w:val="14"/>
        </w:rPr>
        <w:t xml:space="preserve"> – according to which there’s nothing (apart from effects on existing people) to be said in favor of creating happy people – </w:t>
      </w:r>
      <w:r w:rsidRPr="00191611">
        <w:rPr>
          <w:rStyle w:val="StyleUnderline"/>
        </w:rPr>
        <w:t>the case for reducing existential risk is very strong</w:t>
      </w:r>
      <w:r w:rsidRPr="00374954">
        <w:rPr>
          <w:rFonts w:eastAsia="Calibri"/>
          <w:sz w:val="14"/>
        </w:rPr>
        <w:t xml:space="preserve">. As noted in this seminal paper, this case is strengthened by the fact that there’s a good chance that many existing people will, with the aid of life-extension technology, live very long and very </w:t>
      </w:r>
      <w:proofErr w:type="gramStart"/>
      <w:r w:rsidRPr="00374954">
        <w:rPr>
          <w:rFonts w:eastAsia="Calibri"/>
          <w:sz w:val="14"/>
        </w:rPr>
        <w:t>high quality</w:t>
      </w:r>
      <w:proofErr w:type="gramEnd"/>
      <w:r w:rsidRPr="00374954">
        <w:rPr>
          <w:rFonts w:eastAsia="Calibri"/>
          <w:sz w:val="14"/>
        </w:rPr>
        <w:t xml:space="preserve"> lives. </w:t>
      </w:r>
      <w:r w:rsidRPr="001725C3">
        <w:rPr>
          <w:rStyle w:val="StyleUnderline"/>
          <w:highlight w:val="green"/>
        </w:rPr>
        <w:t>You might think what I</w:t>
      </w:r>
      <w:r w:rsidRPr="00191611">
        <w:rPr>
          <w:rStyle w:val="StyleUnderline"/>
        </w:rPr>
        <w:t xml:space="preserve"> have just </w:t>
      </w:r>
      <w:r w:rsidRPr="001725C3">
        <w:rPr>
          <w:rStyle w:val="StyleUnderline"/>
          <w:highlight w:val="green"/>
        </w:rPr>
        <w:t>argued applies to consequentialists only</w:t>
      </w:r>
      <w:r w:rsidRPr="00191611">
        <w:rPr>
          <w:rStyle w:val="StyleUnderline"/>
        </w:rPr>
        <w:t>. There is a tendency to assume that, if an argument appeals to consequentialist considerations</w:t>
      </w:r>
      <w:r w:rsidRPr="00374954">
        <w:rPr>
          <w:rFonts w:eastAsia="Calibri"/>
          <w:sz w:val="14"/>
        </w:rPr>
        <w:t xml:space="preserve"> (the goodness of outcomes), </w:t>
      </w:r>
      <w:r w:rsidRPr="00191611">
        <w:rPr>
          <w:rStyle w:val="StyleUnderline"/>
        </w:rPr>
        <w:t xml:space="preserve">it is irrelevant to non-consequentialists. </w:t>
      </w:r>
      <w:r w:rsidRPr="005F4B03">
        <w:rPr>
          <w:rStyle w:val="StyleUnderline"/>
        </w:rPr>
        <w:t xml:space="preserve">But </w:t>
      </w:r>
      <w:r w:rsidRPr="001725C3">
        <w:rPr>
          <w:rStyle w:val="StyleUnderline"/>
          <w:highlight w:val="green"/>
        </w:rPr>
        <w:t>that is a huge mistake</w:t>
      </w:r>
      <w:r w:rsidRPr="00191611">
        <w:rPr>
          <w:rStyle w:val="StyleUnderline"/>
        </w:rPr>
        <w:t xml:space="preserve">. </w:t>
      </w:r>
      <w:r w:rsidRPr="001725C3">
        <w:rPr>
          <w:rStyle w:val="StyleUnderline"/>
          <w:highlight w:val="green"/>
        </w:rPr>
        <w:t xml:space="preserve">Non-consequentialism is the view that there’s more that determines rightness than </w:t>
      </w:r>
      <w:r w:rsidRPr="00191611">
        <w:rPr>
          <w:rStyle w:val="StyleUnderline"/>
        </w:rPr>
        <w:t xml:space="preserve">the goodness of </w:t>
      </w:r>
      <w:r w:rsidRPr="001725C3">
        <w:rPr>
          <w:rStyle w:val="StyleUnderline"/>
          <w:highlight w:val="green"/>
        </w:rPr>
        <w:t xml:space="preserve">consequences </w:t>
      </w:r>
      <w:r w:rsidRPr="00191611">
        <w:rPr>
          <w:rStyle w:val="StyleUnderline"/>
        </w:rPr>
        <w:t xml:space="preserve">or outcomes; it is </w:t>
      </w:r>
      <w:r w:rsidRPr="001725C3">
        <w:rPr>
          <w:rStyle w:val="StyleUnderline"/>
          <w:highlight w:val="green"/>
        </w:rPr>
        <w:t>not the view that the latter don’t matter</w:t>
      </w:r>
      <w:r w:rsidRPr="00191611">
        <w:rPr>
          <w:rStyle w:val="StyleUnderline"/>
        </w:rPr>
        <w:t xml:space="preserve">. Even John Rawls wrote, “All ethical doctrines worth our attention take consequences into account in judging rightness. One which did not would simply be irrational, crazy.” </w:t>
      </w:r>
      <w:r w:rsidRPr="001725C3">
        <w:rPr>
          <w:rStyle w:val="StyleUnderline"/>
          <w:highlight w:val="green"/>
        </w:rPr>
        <w:t xml:space="preserve">Minimally plausible versions of deontology </w:t>
      </w:r>
      <w:r w:rsidRPr="00191611">
        <w:rPr>
          <w:rStyle w:val="StyleUnderline"/>
        </w:rPr>
        <w:t xml:space="preserve">and virtue ethics </w:t>
      </w:r>
      <w:r w:rsidRPr="001725C3">
        <w:rPr>
          <w:rStyle w:val="StyleUnderline"/>
          <w:highlight w:val="green"/>
        </w:rPr>
        <w:t xml:space="preserve">must be concerned </w:t>
      </w:r>
      <w:r w:rsidRPr="00191611">
        <w:rPr>
          <w:rStyle w:val="StyleUnderline"/>
        </w:rPr>
        <w:t xml:space="preserve">in part </w:t>
      </w:r>
      <w:r w:rsidRPr="001725C3">
        <w:rPr>
          <w:rStyle w:val="StyleUnderline"/>
          <w:highlight w:val="green"/>
        </w:rPr>
        <w:t>with promoting the good</w:t>
      </w:r>
      <w:r w:rsidRPr="00191611">
        <w:rPr>
          <w:rStyle w:val="StyleUnderline"/>
        </w:rPr>
        <w:t>, from an impartial point of view. They’d thus imply very strong reasons to reduce existential risk</w:t>
      </w:r>
      <w:r w:rsidRPr="00374954">
        <w:rPr>
          <w:rFonts w:eastAsia="Calibr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91611">
        <w:rPr>
          <w:rStyle w:val="StyleUnderline"/>
        </w:rPr>
        <w:t>Even egoism</w:t>
      </w:r>
      <w:r w:rsidRPr="00374954">
        <w:rPr>
          <w:rFonts w:eastAsia="Calibri"/>
          <w:sz w:val="14"/>
        </w:rPr>
        <w:t xml:space="preserve">, the view that each agent should maximize her own good, </w:t>
      </w:r>
      <w:r w:rsidRPr="00191611">
        <w:rPr>
          <w:rStyle w:val="StyleUnderline"/>
        </w:rPr>
        <w:t>might imply strong reasons to reduce existential risk.</w:t>
      </w:r>
      <w:r w:rsidRPr="00467FC5">
        <w:rPr>
          <w:rFonts w:eastAsia="Calibri"/>
          <w:b/>
          <w:u w:val="single"/>
        </w:rPr>
        <w:t xml:space="preserve"> </w:t>
      </w:r>
      <w:r w:rsidRPr="00374954">
        <w:rPr>
          <w:rFonts w:eastAsia="Calibri"/>
          <w:sz w:val="14"/>
        </w:rPr>
        <w:t xml:space="preserve">It will depend, among other things, on what one’s own good </w:t>
      </w:r>
      <w:proofErr w:type="gramStart"/>
      <w:r w:rsidRPr="00374954">
        <w:rPr>
          <w:rFonts w:eastAsia="Calibri"/>
          <w:sz w:val="14"/>
        </w:rPr>
        <w:t>consists</w:t>
      </w:r>
      <w:proofErr w:type="gramEnd"/>
      <w:r w:rsidRPr="00374954">
        <w:rPr>
          <w:rFonts w:eastAsia="Calibri"/>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74954">
        <w:rPr>
          <w:rFonts w:eastAsia="Calibri"/>
          <w:sz w:val="14"/>
        </w:rPr>
        <w:t>actually desires</w:t>
      </w:r>
      <w:proofErr w:type="gramEnd"/>
      <w:r w:rsidRPr="00374954">
        <w:rPr>
          <w:rFonts w:eastAsia="Calibri"/>
          <w:sz w:val="14"/>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374954">
        <w:rPr>
          <w:rFonts w:eastAsia="Calibri"/>
          <w:sz w:val="14"/>
        </w:rPr>
        <w:t>all of</w:t>
      </w:r>
      <w:proofErr w:type="gramEnd"/>
      <w:r w:rsidRPr="00374954">
        <w:rPr>
          <w:rFonts w:eastAsia="Calibri"/>
          <w:sz w:val="14"/>
        </w:rPr>
        <w:t xml:space="preserve"> this Samuel Scheffler’s recent intriguing arguments (quick podcast version available here) that </w:t>
      </w:r>
      <w:r w:rsidRPr="00191611">
        <w:rPr>
          <w:rStyle w:val="StyleUnderline"/>
        </w:rPr>
        <w:t>most of what makes our lives go well would be undermined if there were no future generations</w:t>
      </w:r>
      <w:r w:rsidRPr="00374954">
        <w:rPr>
          <w:rFonts w:eastAsia="Calibri"/>
          <w:sz w:val="14"/>
        </w:rPr>
        <w:t xml:space="preserve"> of intelligent persons. On his view, my life would contain vastly less well-being if (say) a year after my death the world came to an end. </w:t>
      </w:r>
      <w:r w:rsidRPr="00191611">
        <w:rPr>
          <w:rStyle w:val="StyleUnderline"/>
        </w:rPr>
        <w:t xml:space="preserve">So obviously if Scheffler were right I’d have very strong reason to reduce existential risk. </w:t>
      </w:r>
      <w:r w:rsidRPr="005F4B03">
        <w:rPr>
          <w:rStyle w:val="StyleUnderline"/>
        </w:rPr>
        <w:t xml:space="preserve">We should also </w:t>
      </w:r>
      <w:proofErr w:type="gramStart"/>
      <w:r w:rsidRPr="001725C3">
        <w:rPr>
          <w:rStyle w:val="StyleUnderline"/>
          <w:highlight w:val="green"/>
        </w:rPr>
        <w:t>take into account</w:t>
      </w:r>
      <w:proofErr w:type="gramEnd"/>
      <w:r w:rsidRPr="001725C3">
        <w:rPr>
          <w:rStyle w:val="StyleUnderline"/>
          <w:highlight w:val="green"/>
        </w:rPr>
        <w:t xml:space="preserve"> moral uncertainty</w:t>
      </w:r>
      <w:r w:rsidRPr="00374954">
        <w:rPr>
          <w:sz w:val="14"/>
        </w:rPr>
        <w:t>.</w:t>
      </w:r>
      <w:r w:rsidRPr="00374954">
        <w:rPr>
          <w:rFonts w:eastAsia="Calibri"/>
          <w:sz w:val="14"/>
        </w:rPr>
        <w:t xml:space="preserve"> </w:t>
      </w:r>
      <w:r w:rsidRPr="003D026D">
        <w:rPr>
          <w:rStyle w:val="StyleUnderline"/>
        </w:rPr>
        <w:t>What is it reasonable for one to do, when one is uncertain not (only) about</w:t>
      </w:r>
      <w:r w:rsidRPr="00374954">
        <w:rPr>
          <w:rFonts w:eastAsia="Calibri"/>
          <w:sz w:val="14"/>
        </w:rPr>
        <w:t xml:space="preserve"> the empirical facts, but also about the </w:t>
      </w:r>
      <w:r w:rsidRPr="003D026D">
        <w:rPr>
          <w:rStyle w:val="StyleUnderline"/>
        </w:rPr>
        <w:t>moral facts?</w:t>
      </w:r>
      <w:r w:rsidRPr="00374954">
        <w:rPr>
          <w:rFonts w:eastAsia="Calibri"/>
          <w:sz w:val="14"/>
        </w:rPr>
        <w:t xml:space="preserve"> I’ve just argued that there’s agreement among minimally plausible ethical views that we have strong reason to reduce existential risk – not only consequentialists, but also deontologists, virtue </w:t>
      </w:r>
      <w:r w:rsidRPr="00374954">
        <w:rPr>
          <w:rFonts w:eastAsia="Calibri"/>
          <w:sz w:val="14"/>
        </w:rPr>
        <w:lastRenderedPageBreak/>
        <w:t xml:space="preserve">ethicists, and sophisticated egoists should agree. But even </w:t>
      </w:r>
      <w:r w:rsidRPr="001725C3">
        <w:rPr>
          <w:rStyle w:val="StyleUnderline"/>
          <w:highlight w:val="green"/>
        </w:rPr>
        <w:t xml:space="preserve">those </w:t>
      </w:r>
      <w:r w:rsidRPr="003D026D">
        <w:rPr>
          <w:rStyle w:val="StyleUnderline"/>
        </w:rPr>
        <w:t xml:space="preserve">(hedonistic egoists) </w:t>
      </w:r>
      <w:r w:rsidRPr="001725C3">
        <w:rPr>
          <w:rStyle w:val="StyleUnderline"/>
          <w:highlight w:val="green"/>
        </w:rPr>
        <w:t>who disagree should have a significant level of confidence that they are mistaken</w:t>
      </w:r>
      <w:r w:rsidRPr="003D026D">
        <w:rPr>
          <w:rStyle w:val="StyleUnderline"/>
        </w:rPr>
        <w:t>,</w:t>
      </w:r>
      <w:r w:rsidRPr="00374954">
        <w:rPr>
          <w:rFonts w:eastAsia="Calibri"/>
          <w:sz w:val="14"/>
        </w:rPr>
        <w:t xml:space="preserve"> and that one of the above views is correct. </w:t>
      </w:r>
      <w:r w:rsidRPr="003D026D">
        <w:rPr>
          <w:rStyle w:val="StyleUnderline"/>
        </w:rPr>
        <w:t>Even if they were 90% sure that their view is the correct one</w:t>
      </w:r>
      <w:r w:rsidRPr="00374954">
        <w:rPr>
          <w:rFonts w:eastAsia="Calibri"/>
          <w:sz w:val="14"/>
        </w:rPr>
        <w:t xml:space="preserve"> (and 10% sure that one of these other ones is correct), </w:t>
      </w:r>
      <w:r w:rsidRPr="003D026D">
        <w:rPr>
          <w:rStyle w:val="StyleUnderline"/>
        </w:rPr>
        <w:t xml:space="preserve">they would have </w:t>
      </w:r>
      <w:proofErr w:type="gramStart"/>
      <w:r w:rsidRPr="003D026D">
        <w:rPr>
          <w:rStyle w:val="StyleUnderline"/>
        </w:rPr>
        <w:t>pretty strong</w:t>
      </w:r>
      <w:proofErr w:type="gramEnd"/>
      <w:r w:rsidRPr="003D026D">
        <w:rPr>
          <w:rStyle w:val="StyleUnderline"/>
        </w:rPr>
        <w:t xml:space="preserve"> reason, from the standpoint of moral uncertainty, to reduce existential risk</w:t>
      </w:r>
      <w:r w:rsidRPr="00374954">
        <w:rPr>
          <w:rFonts w:eastAsia="Calibri"/>
          <w:sz w:val="14"/>
        </w:rPr>
        <w:t xml:space="preserve">. Perhaps most disturbingly still, </w:t>
      </w:r>
      <w:r w:rsidRPr="001725C3">
        <w:rPr>
          <w:rStyle w:val="StyleUnderline"/>
          <w:highlight w:val="green"/>
        </w:rPr>
        <w:t xml:space="preserve">even if we are only 1% sure that </w:t>
      </w:r>
      <w:r w:rsidRPr="003D026D">
        <w:rPr>
          <w:rStyle w:val="StyleUnderline"/>
        </w:rPr>
        <w:t xml:space="preserve">the well-being of possible </w:t>
      </w:r>
      <w:r w:rsidRPr="001725C3">
        <w:rPr>
          <w:rStyle w:val="StyleUnderline"/>
          <w:highlight w:val="green"/>
        </w:rPr>
        <w:t>future people matters</w:t>
      </w:r>
      <w:r w:rsidRPr="003D026D">
        <w:rPr>
          <w:rStyle w:val="StyleUnderline"/>
        </w:rPr>
        <w:t>,</w:t>
      </w:r>
      <w:r w:rsidRPr="00374954">
        <w:rPr>
          <w:rFonts w:eastAsia="Calibri"/>
          <w:sz w:val="14"/>
        </w:rPr>
        <w:t xml:space="preserve"> it is at least arguable that, from the standpoint of moral uncertainty, </w:t>
      </w:r>
      <w:r w:rsidRPr="001725C3">
        <w:rPr>
          <w:rStyle w:val="StyleUnderline"/>
          <w:highlight w:val="green"/>
        </w:rPr>
        <w:t xml:space="preserve">reducing existential risk is the most important </w:t>
      </w:r>
      <w:r w:rsidRPr="005F4B03">
        <w:rPr>
          <w:rStyle w:val="StyleUnderline"/>
        </w:rPr>
        <w:t>thing in the world</w:t>
      </w:r>
      <w:r w:rsidRPr="00374954">
        <w:rPr>
          <w:rFonts w:eastAsia="Calibri"/>
          <w:sz w:val="14"/>
        </w:rPr>
        <w:t xml:space="preserve">. Again, this is largely </w:t>
      </w:r>
      <w:proofErr w:type="gramStart"/>
      <w:r w:rsidRPr="003D026D">
        <w:rPr>
          <w:rStyle w:val="StyleUnderline"/>
        </w:rPr>
        <w:t>for the reason that</w:t>
      </w:r>
      <w:proofErr w:type="gramEnd"/>
      <w:r w:rsidRPr="003D026D">
        <w:rPr>
          <w:rStyle w:val="StyleUnderline"/>
        </w:rPr>
        <w:t xml:space="preserve"> </w:t>
      </w:r>
      <w:r w:rsidRPr="005F4B03">
        <w:rPr>
          <w:rStyle w:val="StyleUnderline"/>
        </w:rPr>
        <w:t xml:space="preserve">there are </w:t>
      </w:r>
      <w:r w:rsidRPr="001725C3">
        <w:rPr>
          <w:rStyle w:val="StyleUnderline"/>
          <w:highlight w:val="green"/>
        </w:rPr>
        <w:t xml:space="preserve">so many people who could exist </w:t>
      </w:r>
      <w:r w:rsidRPr="005F4B03">
        <w:rPr>
          <w:rStyle w:val="StyleUnderline"/>
        </w:rPr>
        <w:t>in the future</w:t>
      </w:r>
      <w:r w:rsidRPr="003D026D">
        <w:rPr>
          <w:rStyle w:val="StyleUnderline"/>
        </w:rPr>
        <w:t xml:space="preserve"> –</w:t>
      </w:r>
      <w:r w:rsidRPr="00374954">
        <w:rPr>
          <w:rFonts w:eastAsia="Calibri"/>
          <w:sz w:val="14"/>
        </w:rPr>
        <w:t xml:space="preserve"> there are trillions upon trillions… upon trillions. (For more on this and other related issues, see this excellent dissertation</w:t>
      </w:r>
      <w:r w:rsidRPr="00467FC5">
        <w:rPr>
          <w:rFonts w:eastAsia="Calibri"/>
          <w:b/>
          <w:u w:val="single"/>
        </w:rPr>
        <w:t xml:space="preserve">). </w:t>
      </w:r>
      <w:r w:rsidRPr="003D026D">
        <w:rPr>
          <w:rStyle w:val="StyleUnderline"/>
        </w:rPr>
        <w:t>Of course, it is uncertain whether these untold trillions would, in general, have good lives</w:t>
      </w:r>
      <w:r w:rsidRPr="00374954">
        <w:rPr>
          <w:rFonts w:eastAsia="Calibri"/>
          <w:sz w:val="14"/>
        </w:rPr>
        <w:t>. It’s possible they’ll be miserable</w:t>
      </w:r>
      <w:r w:rsidRPr="003D026D">
        <w:rPr>
          <w:rStyle w:val="StyleUnderline"/>
        </w:rPr>
        <w:t>. It is enough</w:t>
      </w:r>
      <w:r w:rsidRPr="00374954">
        <w:rPr>
          <w:rFonts w:eastAsia="Calibri"/>
          <w:sz w:val="14"/>
        </w:rPr>
        <w:t xml:space="preserve"> for my claim </w:t>
      </w:r>
      <w:r w:rsidRPr="003D026D">
        <w:rPr>
          <w:rStyle w:val="StyleUnderline"/>
        </w:rPr>
        <w:t xml:space="preserve">that there is moral agreement in the relevant sense if, at least given certain empirical claims about what future lives would most likely be like, </w:t>
      </w:r>
      <w:r w:rsidRPr="001725C3">
        <w:rPr>
          <w:rStyle w:val="StyleUnderline"/>
          <w:highlight w:val="green"/>
        </w:rPr>
        <w:t xml:space="preserve">all </w:t>
      </w:r>
      <w:r w:rsidRPr="005F4B03">
        <w:rPr>
          <w:rStyle w:val="StyleUnderline"/>
        </w:rPr>
        <w:t xml:space="preserve">minimally plausible </w:t>
      </w:r>
      <w:r w:rsidRPr="001725C3">
        <w:rPr>
          <w:rStyle w:val="StyleUnderline"/>
          <w:highlight w:val="green"/>
        </w:rPr>
        <w:t xml:space="preserve">moral views </w:t>
      </w:r>
      <w:r w:rsidRPr="005F4B03">
        <w:rPr>
          <w:rStyle w:val="StyleUnderline"/>
        </w:rPr>
        <w:t xml:space="preserve">would </w:t>
      </w:r>
      <w:r w:rsidRPr="001725C3">
        <w:rPr>
          <w:rStyle w:val="StyleUnderline"/>
          <w:highlight w:val="green"/>
        </w:rPr>
        <w:t xml:space="preserve">converge on the conclusion </w:t>
      </w:r>
      <w:r w:rsidRPr="005F4B03">
        <w:rPr>
          <w:rStyle w:val="StyleUnderline"/>
        </w:rPr>
        <w:t xml:space="preserve">that </w:t>
      </w:r>
      <w:r w:rsidRPr="001725C3">
        <w:rPr>
          <w:rStyle w:val="StyleUnderline"/>
          <w:highlight w:val="green"/>
        </w:rPr>
        <w:t>we should try to save the world</w:t>
      </w:r>
      <w:r w:rsidRPr="003D026D">
        <w:rPr>
          <w:rStyle w:val="StyleUnderline"/>
        </w:rPr>
        <w:t>.</w:t>
      </w:r>
      <w:r w:rsidRPr="00374954">
        <w:rPr>
          <w:rFonts w:eastAsia="Calibri"/>
          <w:sz w:val="14"/>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374954">
        <w:rPr>
          <w:rFonts w:eastAsia="Calibri"/>
          <w:sz w:val="14"/>
        </w:rPr>
        <w:t>fairly implausible</w:t>
      </w:r>
      <w:proofErr w:type="gramEnd"/>
      <w:r w:rsidRPr="00374954">
        <w:rPr>
          <w:rFonts w:eastAsia="Calibri"/>
          <w:sz w:val="14"/>
        </w:rPr>
        <w:t xml:space="preserve"> views. And </w:t>
      </w:r>
      <w:r w:rsidRPr="003D026D">
        <w:rPr>
          <w:rStyle w:val="StyleUnderline"/>
        </w:rPr>
        <w:t>even if things did not go well for our ancestors, I am optimistic that they will overall go fantastically well for our descendants, if we allow them to.</w:t>
      </w:r>
      <w:r w:rsidRPr="00374954">
        <w:rPr>
          <w:rFonts w:eastAsia="Calibri"/>
          <w:sz w:val="14"/>
        </w:rPr>
        <w:t xml:space="preserve"> I suspect that </w:t>
      </w:r>
      <w:r w:rsidRPr="003D026D">
        <w:rPr>
          <w:rStyle w:val="StyleUnderline"/>
        </w:rPr>
        <w:t>most of us alive today</w:t>
      </w:r>
      <w:r w:rsidRPr="00374954">
        <w:rPr>
          <w:rFonts w:eastAsia="Calibri"/>
          <w:sz w:val="14"/>
        </w:rPr>
        <w:t xml:space="preserve"> – at least those of us not suffering from extreme illness or poverty – </w:t>
      </w:r>
      <w:r w:rsidRPr="003D026D">
        <w:rPr>
          <w:rStyle w:val="StyleUnderline"/>
        </w:rPr>
        <w:t>have lives that are well worth living, and that things will continue to improve</w:t>
      </w:r>
      <w:r w:rsidRPr="00374954">
        <w:rPr>
          <w:rFonts w:eastAsia="Calibri"/>
          <w:sz w:val="14"/>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FE1D8D2" w14:textId="34340561" w:rsidR="00506A8F" w:rsidRPr="00B35DA5" w:rsidRDefault="00506A8F" w:rsidP="00835114">
      <w:pPr>
        <w:pStyle w:val="Heading4"/>
      </w:pPr>
      <w:r>
        <w:t xml:space="preserve">Non util ethics are </w:t>
      </w:r>
      <w:r w:rsidRPr="006F09EE">
        <w:t>impossible</w:t>
      </w:r>
      <w:r>
        <w:t xml:space="preserve">, science proves util is inescapable </w:t>
      </w:r>
      <w:r w:rsidR="003A1610">
        <w:t>and captures their offense</w:t>
      </w:r>
    </w:p>
    <w:p w14:paraId="4F2FD6F9" w14:textId="17D86272" w:rsidR="00506A8F" w:rsidRPr="00B57CDD" w:rsidRDefault="00506A8F" w:rsidP="00506A8F">
      <w:pPr>
        <w:rPr>
          <w:sz w:val="16"/>
        </w:rPr>
      </w:pPr>
      <w:r w:rsidRPr="00C648B7">
        <w:rPr>
          <w:rStyle w:val="Style13ptBold"/>
        </w:rPr>
        <w:t>Greene 10</w:t>
      </w:r>
      <w:r w:rsidRPr="00B57CDD">
        <w:rPr>
          <w:sz w:val="16"/>
        </w:rPr>
        <w:t xml:space="preserve"> – Joshua, Associate Professor of Social science in the Department of Psychology at Harvard </w:t>
      </w:r>
      <w:proofErr w:type="gramStart"/>
      <w:r w:rsidRPr="00B57CDD">
        <w:rPr>
          <w:sz w:val="16"/>
        </w:rPr>
        <w:t xml:space="preserve">University </w:t>
      </w:r>
      <w:r w:rsidR="00B57CDD" w:rsidRPr="00B57CDD">
        <w:rPr>
          <w:sz w:val="16"/>
        </w:rPr>
        <w:t xml:space="preserve"> </w:t>
      </w:r>
      <w:r w:rsidRPr="00B57CDD">
        <w:rPr>
          <w:sz w:val="16"/>
        </w:rPr>
        <w:t>(</w:t>
      </w:r>
      <w:proofErr w:type="gramEnd"/>
      <w:r w:rsidRPr="00B57CDD">
        <w:rPr>
          <w:sz w:val="16"/>
        </w:rPr>
        <w:t>The Secret Joke of Kant’s Soul published in Moral Psychology: Historical and Contemporary Readings, accessed: www.fed.cuhk.edu.hk/~lchang/material/Evolutionary/Developmental/Greene-KantSoul.pdf)</w:t>
      </w:r>
    </w:p>
    <w:p w14:paraId="171415BB" w14:textId="77777777" w:rsidR="00326355" w:rsidRDefault="00506A8F" w:rsidP="00506A8F">
      <w:pPr>
        <w:rPr>
          <w:rStyle w:val="StyleUnderline"/>
        </w:rPr>
      </w:pPr>
      <w:r w:rsidRPr="00D93229">
        <w:rPr>
          <w:rStyle w:val="StyleUnderline"/>
        </w:rPr>
        <w:t xml:space="preserve">What turn-of-the-millennium </w:t>
      </w:r>
      <w:r w:rsidRPr="001725C3">
        <w:rPr>
          <w:rStyle w:val="StyleUnderline"/>
          <w:highlight w:val="green"/>
        </w:rPr>
        <w:t>science is telling us</w:t>
      </w:r>
      <w:r w:rsidRPr="00D93229">
        <w:rPr>
          <w:rStyle w:val="StyleUnderline"/>
        </w:rPr>
        <w:t xml:space="preserve"> is that </w:t>
      </w:r>
      <w:r w:rsidRPr="001725C3">
        <w:rPr>
          <w:rStyle w:val="StyleUnderline"/>
          <w:highlight w:val="green"/>
        </w:rPr>
        <w:t xml:space="preserve">human moral judgment is not </w:t>
      </w:r>
      <w:r w:rsidRPr="00BD4184">
        <w:rPr>
          <w:rStyle w:val="StyleUnderline"/>
        </w:rPr>
        <w:t xml:space="preserve">a </w:t>
      </w:r>
      <w:r w:rsidRPr="001725C3">
        <w:rPr>
          <w:rStyle w:val="StyleUnderline"/>
          <w:highlight w:val="green"/>
        </w:rPr>
        <w:t xml:space="preserve">pristine rational </w:t>
      </w:r>
      <w:r w:rsidRPr="00BD4184">
        <w:rPr>
          <w:rStyle w:val="StyleUnderline"/>
        </w:rPr>
        <w:t>enterprise</w:t>
      </w:r>
      <w:r w:rsidRPr="00374954">
        <w:rPr>
          <w:sz w:val="14"/>
        </w:rPr>
        <w:t xml:space="preserve">, that our </w:t>
      </w:r>
      <w:r w:rsidRPr="00EB4FCB">
        <w:rPr>
          <w:rStyle w:val="StyleUnderline"/>
        </w:rPr>
        <w:t xml:space="preserve">moral </w:t>
      </w:r>
      <w:r w:rsidRPr="001725C3">
        <w:rPr>
          <w:rStyle w:val="StyleUnderline"/>
          <w:highlight w:val="green"/>
        </w:rPr>
        <w:t xml:space="preserve">judgments </w:t>
      </w:r>
      <w:r w:rsidRPr="005F4B03">
        <w:rPr>
          <w:rStyle w:val="StyleUnderline"/>
        </w:rPr>
        <w:t xml:space="preserve">are </w:t>
      </w:r>
      <w:r w:rsidRPr="001725C3">
        <w:rPr>
          <w:rStyle w:val="StyleUnderline"/>
          <w:highlight w:val="green"/>
        </w:rPr>
        <w:t>driven by a hodgepodge of emotional dispositions</w:t>
      </w:r>
      <w:r w:rsidRPr="00EB4FCB">
        <w:rPr>
          <w:rStyle w:val="StyleUnderline"/>
        </w:rPr>
        <w:t xml:space="preserve">, which themselves were </w:t>
      </w:r>
      <w:r w:rsidRPr="00BD4184">
        <w:rPr>
          <w:rStyle w:val="StyleUnderline"/>
        </w:rPr>
        <w:t xml:space="preserve">shaped by a hodgepodge of </w:t>
      </w:r>
      <w:r w:rsidRPr="001725C3">
        <w:rPr>
          <w:rStyle w:val="StyleUnderline"/>
          <w:highlight w:val="green"/>
        </w:rPr>
        <w:t>evolutionary forces,</w:t>
      </w:r>
      <w:r w:rsidRPr="00EB4FCB">
        <w:rPr>
          <w:rStyle w:val="StyleUnderline"/>
        </w:rPr>
        <w:t xml:space="preserve"> both </w:t>
      </w:r>
      <w:r w:rsidRPr="001725C3">
        <w:rPr>
          <w:rStyle w:val="StyleUnderline"/>
          <w:highlight w:val="green"/>
        </w:rPr>
        <w:t>biological and cultural</w:t>
      </w:r>
      <w:r w:rsidRPr="00EB4FCB">
        <w:rPr>
          <w:rStyle w:val="StyleUnderline"/>
        </w:rPr>
        <w:t xml:space="preserve">. Because of this, </w:t>
      </w:r>
      <w:r w:rsidRPr="001725C3">
        <w:rPr>
          <w:rStyle w:val="StyleUnderline"/>
          <w:highlight w:val="green"/>
        </w:rPr>
        <w:t>it is exceedingly unlikely</w:t>
      </w:r>
      <w:r w:rsidRPr="00EB4FCB">
        <w:rPr>
          <w:rStyle w:val="StyleUnderline"/>
        </w:rPr>
        <w:t xml:space="preserve"> that </w:t>
      </w:r>
      <w:r w:rsidRPr="001725C3">
        <w:rPr>
          <w:rStyle w:val="StyleUnderline"/>
          <w:highlight w:val="green"/>
        </w:rPr>
        <w:t>there is any</w:t>
      </w:r>
      <w:r w:rsidRPr="00EB4FCB">
        <w:rPr>
          <w:rStyle w:val="StyleUnderline"/>
        </w:rPr>
        <w:t xml:space="preserve"> rationally </w:t>
      </w:r>
      <w:r w:rsidRPr="001725C3">
        <w:rPr>
          <w:rStyle w:val="StyleUnderline"/>
          <w:highlight w:val="green"/>
        </w:rPr>
        <w:t>coherent normative moral theory that can accommodate our moral intuitions</w:t>
      </w:r>
      <w:r w:rsidRPr="00374954">
        <w:rPr>
          <w:sz w:val="14"/>
        </w:rPr>
        <w:t xml:space="preserve">. Moreover, </w:t>
      </w:r>
      <w:r w:rsidRPr="00EB4FCB">
        <w:rPr>
          <w:rStyle w:val="StyleUnderline"/>
        </w:rPr>
        <w:t>anyone who claims to have such a theory</w:t>
      </w:r>
      <w:r w:rsidRPr="00374954">
        <w:rPr>
          <w:sz w:val="14"/>
        </w:rPr>
        <w:t xml:space="preserve">, or even part of one, </w:t>
      </w:r>
      <w:r w:rsidRPr="00EB4FCB">
        <w:rPr>
          <w:rStyle w:val="StyleUnderline"/>
        </w:rPr>
        <w:t>almost certainly doesn't</w:t>
      </w:r>
      <w:r w:rsidRPr="00374954">
        <w:rPr>
          <w:sz w:val="14"/>
        </w:rPr>
        <w:t xml:space="preserve">. Instead, what that person probably has is a moral rationalization. </w:t>
      </w:r>
      <w:r w:rsidRPr="00374954">
        <w:rPr>
          <w:sz w:val="14"/>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374954">
        <w:rPr>
          <w:sz w:val="14"/>
          <w:szCs w:val="14"/>
        </w:rPr>
        <w:t>on the basis of</w:t>
      </w:r>
      <w:proofErr w:type="gramEnd"/>
      <w:r w:rsidRPr="00374954">
        <w:rPr>
          <w:sz w:val="14"/>
          <w:szCs w:val="14"/>
        </w:rPr>
        <w:t xml:space="preserve"> the available evidence that the phenomenon of rationalist deontological philosophy is best explained as a rationalization of evolved emotional intuition (Harman, 1977). </w:t>
      </w:r>
      <w:r w:rsidRPr="00374954">
        <w:rPr>
          <w:sz w:val="14"/>
        </w:rPr>
        <w:t xml:space="preserve">Missing the Deontological </w:t>
      </w:r>
      <w:proofErr w:type="gramStart"/>
      <w:r w:rsidRPr="00374954">
        <w:rPr>
          <w:sz w:val="14"/>
        </w:rPr>
        <w:t>Point</w:t>
      </w:r>
      <w:proofErr w:type="gramEnd"/>
      <w:r w:rsidRPr="00374954">
        <w:rPr>
          <w:sz w:val="14"/>
        </w:rPr>
        <w:t xml:space="preserve"> I suspect that </w:t>
      </w:r>
      <w:r w:rsidRPr="00EB4FCB">
        <w:rPr>
          <w:rStyle w:val="StyleUnderline"/>
        </w:rPr>
        <w:t xml:space="preserve">rationalist </w:t>
      </w:r>
      <w:r w:rsidRPr="001725C3">
        <w:rPr>
          <w:rStyle w:val="StyleUnderline"/>
          <w:highlight w:val="green"/>
        </w:rPr>
        <w:t>deontologists</w:t>
      </w:r>
      <w:r w:rsidRPr="00EB4FCB">
        <w:rPr>
          <w:rStyle w:val="StyleUnderline"/>
        </w:rPr>
        <w:t xml:space="preserve"> will remain unmoved by the arguments presented here</w:t>
      </w:r>
      <w:r w:rsidRPr="00374954">
        <w:rPr>
          <w:sz w:val="14"/>
        </w:rPr>
        <w:t xml:space="preserve">. Instead, I suspect, </w:t>
      </w:r>
      <w:r w:rsidRPr="00EB4FCB">
        <w:rPr>
          <w:rStyle w:val="StyleUnderline"/>
        </w:rPr>
        <w:t xml:space="preserve">they will </w:t>
      </w:r>
      <w:r w:rsidRPr="001725C3">
        <w:rPr>
          <w:rStyle w:val="StyleUnderline"/>
          <w:highlight w:val="green"/>
        </w:rPr>
        <w:t>insist</w:t>
      </w:r>
      <w:r w:rsidRPr="00EB4FCB">
        <w:rPr>
          <w:rStyle w:val="StyleUnderline"/>
        </w:rPr>
        <w:t xml:space="preserve"> that </w:t>
      </w:r>
      <w:r w:rsidRPr="001725C3">
        <w:rPr>
          <w:rStyle w:val="StyleUnderline"/>
          <w:highlight w:val="green"/>
        </w:rPr>
        <w:t>I have</w:t>
      </w:r>
      <w:r w:rsidRPr="00EB4FCB">
        <w:rPr>
          <w:rStyle w:val="StyleUnderline"/>
        </w:rPr>
        <w:t xml:space="preserve"> simply </w:t>
      </w:r>
      <w:r w:rsidRPr="001725C3">
        <w:rPr>
          <w:rStyle w:val="StyleUnderline"/>
          <w:highlight w:val="green"/>
        </w:rPr>
        <w:t>misunderstood</w:t>
      </w:r>
      <w:r w:rsidRPr="00EB4FCB">
        <w:rPr>
          <w:rStyle w:val="StyleUnderline"/>
        </w:rPr>
        <w:t xml:space="preserve"> what</w:t>
      </w:r>
      <w:r w:rsidRPr="00374954">
        <w:rPr>
          <w:sz w:val="14"/>
        </w:rPr>
        <w:t xml:space="preserve"> Kant and like-minded </w:t>
      </w:r>
      <w:r w:rsidRPr="00EB4FCB">
        <w:rPr>
          <w:rStyle w:val="StyleUnderline"/>
        </w:rPr>
        <w:t>deontologists are all about. Deontology, they will say, isn't about this intuition or that intuition</w:t>
      </w:r>
      <w:r w:rsidRPr="00374954">
        <w:rPr>
          <w:sz w:val="14"/>
        </w:rPr>
        <w:t xml:space="preserve">. It's not defined by its normative differences with consequentialism. </w:t>
      </w:r>
      <w:r w:rsidRPr="00EB4FCB">
        <w:rPr>
          <w:rStyle w:val="StyleUnderline"/>
        </w:rPr>
        <w:t>Rather, deontology is about taking humanity seriously</w:t>
      </w:r>
      <w:r w:rsidRPr="00374954">
        <w:rPr>
          <w:sz w:val="14"/>
        </w:rPr>
        <w:t>. Above all else, it's about respect for persons. It's about treating others as fellow rational creatures rather than as mere objects, about acting for reasons rational beings can share. And so on (</w:t>
      </w:r>
      <w:proofErr w:type="spellStart"/>
      <w:r w:rsidRPr="00374954">
        <w:rPr>
          <w:sz w:val="14"/>
        </w:rPr>
        <w:t>Korsgaard</w:t>
      </w:r>
      <w:proofErr w:type="spellEnd"/>
      <w:r w:rsidRPr="00374954">
        <w:rPr>
          <w:sz w:val="14"/>
        </w:rPr>
        <w:t xml:space="preserve">, 1996a; </w:t>
      </w:r>
      <w:proofErr w:type="spellStart"/>
      <w:r w:rsidRPr="00374954">
        <w:rPr>
          <w:sz w:val="14"/>
        </w:rPr>
        <w:t>Korsgaard</w:t>
      </w:r>
      <w:proofErr w:type="spellEnd"/>
      <w:r w:rsidRPr="00374954">
        <w:rPr>
          <w:sz w:val="14"/>
        </w:rPr>
        <w:t xml:space="preserve">, 1996b). </w:t>
      </w:r>
      <w:r w:rsidRPr="00EB4FCB">
        <w:rPr>
          <w:rStyle w:val="StyleUnderline"/>
        </w:rPr>
        <w:t xml:space="preserve">This is, no doubt, how many </w:t>
      </w:r>
      <w:r w:rsidRPr="001725C3">
        <w:rPr>
          <w:rStyle w:val="StyleUnderline"/>
          <w:highlight w:val="green"/>
        </w:rPr>
        <w:t>deontologists</w:t>
      </w:r>
      <w:r w:rsidRPr="00EB4FCB">
        <w:rPr>
          <w:rStyle w:val="StyleUnderline"/>
        </w:rPr>
        <w:t xml:space="preserve"> see deontology. But this </w:t>
      </w:r>
      <w:r w:rsidRPr="001725C3">
        <w:rPr>
          <w:rStyle w:val="StyleUnderline"/>
          <w:highlight w:val="green"/>
        </w:rPr>
        <w:t>insider's view</w:t>
      </w:r>
      <w:r w:rsidRPr="00374954">
        <w:rPr>
          <w:sz w:val="14"/>
        </w:rPr>
        <w:t xml:space="preserve">, as I've suggested, </w:t>
      </w:r>
      <w:r w:rsidRPr="005F4B03">
        <w:rPr>
          <w:rStyle w:val="StyleUnderline"/>
        </w:rPr>
        <w:t xml:space="preserve">may be </w:t>
      </w:r>
      <w:r w:rsidRPr="001725C3">
        <w:rPr>
          <w:rStyle w:val="StyleUnderline"/>
          <w:highlight w:val="green"/>
        </w:rPr>
        <w:t>misleading</w:t>
      </w:r>
      <w:r w:rsidRPr="00EB4FCB">
        <w:rPr>
          <w:rStyle w:val="StyleUnderline"/>
        </w:rPr>
        <w:t>. The problem</w:t>
      </w:r>
      <w:r w:rsidRPr="00374954">
        <w:rPr>
          <w:sz w:val="14"/>
        </w:rPr>
        <w:t xml:space="preserve">, more specifically, </w:t>
      </w:r>
      <w:r w:rsidRPr="00BD4184">
        <w:rPr>
          <w:rStyle w:val="StyleUnderline"/>
        </w:rPr>
        <w:t xml:space="preserve">is that </w:t>
      </w:r>
      <w:r w:rsidRPr="005F4B03">
        <w:rPr>
          <w:rStyle w:val="StyleUnderline"/>
        </w:rPr>
        <w:t xml:space="preserve">it </w:t>
      </w:r>
      <w:r w:rsidRPr="001725C3">
        <w:rPr>
          <w:rStyle w:val="StyleUnderline"/>
          <w:highlight w:val="green"/>
        </w:rPr>
        <w:t xml:space="preserve">defines deontology in </w:t>
      </w:r>
      <w:r w:rsidRPr="005F4B03">
        <w:rPr>
          <w:rStyle w:val="StyleUnderline"/>
        </w:rPr>
        <w:t xml:space="preserve">terms of </w:t>
      </w:r>
      <w:r w:rsidRPr="001725C3">
        <w:rPr>
          <w:rStyle w:val="StyleUnderline"/>
          <w:highlight w:val="green"/>
        </w:rPr>
        <w:t xml:space="preserve">values </w:t>
      </w:r>
      <w:r w:rsidRPr="005F4B03">
        <w:rPr>
          <w:rStyle w:val="StyleUnderline"/>
        </w:rPr>
        <w:t xml:space="preserve">that are </w:t>
      </w:r>
      <w:r w:rsidRPr="001725C3">
        <w:rPr>
          <w:rStyle w:val="StyleUnderline"/>
          <w:highlight w:val="green"/>
        </w:rPr>
        <w:t>not distinctively deontological</w:t>
      </w:r>
      <w:r w:rsidRPr="00BD4184">
        <w:rPr>
          <w:rStyle w:val="StyleUnderline"/>
        </w:rPr>
        <w:t>,</w:t>
      </w:r>
      <w:r w:rsidRPr="00374954">
        <w:rPr>
          <w:sz w:val="14"/>
        </w:rPr>
        <w:t xml:space="preserve"> though they may appear to be from the inside. </w:t>
      </w:r>
      <w:r w:rsidRPr="00EB4FCB">
        <w:rPr>
          <w:rStyle w:val="StyleUnderline"/>
        </w:rPr>
        <w:t>Consider the following analogy with religion. When one asks a religious person to explain the essence of his religion, one often gets an answer like this: "It's about love</w:t>
      </w:r>
      <w:r w:rsidRPr="00374954">
        <w:rPr>
          <w:sz w:val="14"/>
        </w:rPr>
        <w:t xml:space="preserve">, really. It's about looking out for other people, looking beyond oneself. It's about community, being part of something larger than oneself." </w:t>
      </w:r>
      <w:r w:rsidRPr="00EB4FCB">
        <w:rPr>
          <w:rStyle w:val="StyleUnderline"/>
        </w:rPr>
        <w:t xml:space="preserve">This sort of answer accurately captures the phenomenology of many people's religion, but it's nevertheless </w:t>
      </w:r>
      <w:r w:rsidRPr="00EB4FCB">
        <w:rPr>
          <w:rStyle w:val="StyleUnderline"/>
        </w:rPr>
        <w:lastRenderedPageBreak/>
        <w:t>inadequate for distinguishing religion from other things</w:t>
      </w:r>
      <w:r w:rsidRPr="00374954">
        <w:rPr>
          <w:sz w:val="14"/>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w:t>
      </w:r>
      <w:r w:rsidRPr="00EB4FCB">
        <w:rPr>
          <w:rStyle w:val="StyleUnderline"/>
        </w:rPr>
        <w:t xml:space="preserve">of the standard </w:t>
      </w:r>
      <w:r w:rsidRPr="005F4B03">
        <w:rPr>
          <w:rStyle w:val="StyleUnderline"/>
        </w:rPr>
        <w:t>deontological/</w:t>
      </w:r>
      <w:r w:rsidRPr="00EB4FCB">
        <w:rPr>
          <w:rStyle w:val="StyleUnderline"/>
        </w:rPr>
        <w:t xml:space="preserve">Kantian </w:t>
      </w:r>
      <w:r w:rsidRPr="001725C3">
        <w:rPr>
          <w:rStyle w:val="StyleUnderline"/>
          <w:highlight w:val="green"/>
        </w:rPr>
        <w:t>self-</w:t>
      </w:r>
      <w:proofErr w:type="spellStart"/>
      <w:r w:rsidRPr="001725C3">
        <w:rPr>
          <w:rStyle w:val="StyleUnderline"/>
          <w:highlight w:val="green"/>
        </w:rPr>
        <w:t>characterizatons</w:t>
      </w:r>
      <w:proofErr w:type="spellEnd"/>
      <w:r w:rsidRPr="001725C3">
        <w:rPr>
          <w:rStyle w:val="StyleUnderline"/>
          <w:highlight w:val="green"/>
        </w:rPr>
        <w:t xml:space="preserve"> fail to distinguish </w:t>
      </w:r>
      <w:r w:rsidRPr="005F4B03">
        <w:rPr>
          <w:rStyle w:val="StyleUnderline"/>
        </w:rPr>
        <w:t xml:space="preserve">deontology </w:t>
      </w:r>
      <w:r w:rsidRPr="001725C3">
        <w:rPr>
          <w:rStyle w:val="StyleUnderline"/>
          <w:highlight w:val="green"/>
        </w:rPr>
        <w:t xml:space="preserve">from other </w:t>
      </w:r>
      <w:r w:rsidRPr="005F4B03">
        <w:rPr>
          <w:rStyle w:val="StyleUnderline"/>
        </w:rPr>
        <w:t xml:space="preserve">approaches to </w:t>
      </w:r>
      <w:r w:rsidRPr="001725C3">
        <w:rPr>
          <w:rStyle w:val="StyleUnderline"/>
          <w:highlight w:val="green"/>
        </w:rPr>
        <w:t>ethics</w:t>
      </w:r>
      <w:r w:rsidRPr="00374954">
        <w:rPr>
          <w:sz w:val="14"/>
        </w:rPr>
        <w:t xml:space="preserve">. (See also Kagan (Kagan, 1997, pp. 70-78.) on the difficulty of defining deontology.) It seems to me that </w:t>
      </w:r>
      <w:r w:rsidRPr="001725C3">
        <w:rPr>
          <w:rStyle w:val="StyleUnderline"/>
          <w:highlight w:val="green"/>
        </w:rPr>
        <w:t>consequentialists,</w:t>
      </w:r>
      <w:r w:rsidRPr="00374954">
        <w:rPr>
          <w:sz w:val="14"/>
        </w:rPr>
        <w:t xml:space="preserve"> as much as anyone else, </w:t>
      </w:r>
      <w:r w:rsidRPr="00EB4FCB">
        <w:rPr>
          <w:rStyle w:val="StyleUnderline"/>
        </w:rPr>
        <w:t xml:space="preserve">have respect for persons, </w:t>
      </w:r>
      <w:r w:rsidRPr="005F4B03">
        <w:rPr>
          <w:rStyle w:val="StyleUnderline"/>
        </w:rPr>
        <w:t xml:space="preserve">are </w:t>
      </w:r>
      <w:r w:rsidRPr="001725C3">
        <w:rPr>
          <w:rStyle w:val="StyleUnderline"/>
          <w:highlight w:val="green"/>
        </w:rPr>
        <w:t>against treating people as mere objects</w:t>
      </w:r>
      <w:r w:rsidRPr="00EB4FCB">
        <w:rPr>
          <w:rStyle w:val="StyleUnderline"/>
        </w:rPr>
        <w:t xml:space="preserve">, wish to act for reasons that rational creatures can share, etc. </w:t>
      </w:r>
      <w:r w:rsidRPr="005F4B03">
        <w:rPr>
          <w:rStyle w:val="StyleUnderline"/>
        </w:rPr>
        <w:t xml:space="preserve">A </w:t>
      </w:r>
      <w:proofErr w:type="gramStart"/>
      <w:r w:rsidRPr="005F4B03">
        <w:rPr>
          <w:rStyle w:val="StyleUnderline"/>
        </w:rPr>
        <w:t>consequentialist respects other persons</w:t>
      </w:r>
      <w:proofErr w:type="gramEnd"/>
      <w:r w:rsidRPr="005F4B03">
        <w:rPr>
          <w:rStyle w:val="StyleUnderline"/>
        </w:rPr>
        <w:t>, and refrains from treating them as mere objects</w:t>
      </w:r>
      <w:r w:rsidRPr="001725C3">
        <w:rPr>
          <w:rStyle w:val="StyleUnderline"/>
          <w:highlight w:val="green"/>
        </w:rPr>
        <w:t xml:space="preserve">, by counting every person's well-being in the </w:t>
      </w:r>
      <w:r w:rsidRPr="005F4B03">
        <w:rPr>
          <w:rStyle w:val="StyleUnderline"/>
        </w:rPr>
        <w:t>decision-making</w:t>
      </w:r>
      <w:r w:rsidRPr="001725C3">
        <w:rPr>
          <w:rStyle w:val="StyleUnderline"/>
          <w:highlight w:val="green"/>
        </w:rPr>
        <w:t xml:space="preserve"> process</w:t>
      </w:r>
      <w:r w:rsidRPr="00EB4FCB">
        <w:rPr>
          <w:rStyle w:val="StyleUnderline"/>
        </w:rPr>
        <w:t xml:space="preserve">. Likewise, a </w:t>
      </w:r>
      <w:proofErr w:type="gramStart"/>
      <w:r w:rsidRPr="00EB4FCB">
        <w:rPr>
          <w:rStyle w:val="StyleUnderline"/>
        </w:rPr>
        <w:t>consequentialist attempts</w:t>
      </w:r>
      <w:proofErr w:type="gramEnd"/>
      <w:r w:rsidRPr="00EB4FCB">
        <w:rPr>
          <w:rStyle w:val="StyleUnderline"/>
        </w:rPr>
        <w:t xml:space="preserve"> to act according to reasons that rational creatures can share by acting according to principles that give equal weight to everyone's interests, i.e. that are impartial</w:t>
      </w:r>
      <w:r w:rsidRPr="00374954">
        <w:rPr>
          <w:sz w:val="14"/>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EB4FCB">
        <w:rPr>
          <w:rStyle w:val="StyleUnderline"/>
        </w:rPr>
        <w:t xml:space="preserve">If you ask a </w:t>
      </w:r>
      <w:r w:rsidRPr="001725C3">
        <w:rPr>
          <w:rStyle w:val="StyleUnderline"/>
          <w:highlight w:val="green"/>
        </w:rPr>
        <w:t>deontologicall</w:t>
      </w:r>
      <w:r w:rsidRPr="00EB4FCB">
        <w:rPr>
          <w:rStyle w:val="StyleUnderline"/>
        </w:rPr>
        <w:t>y-minded person why it's wrong to push someone in front of speeding trolley in order to save five others, you will get</w:t>
      </w:r>
      <w:r w:rsidRPr="00374954">
        <w:rPr>
          <w:sz w:val="14"/>
        </w:rPr>
        <w:t xml:space="preserve"> characteristically deontological </w:t>
      </w:r>
      <w:r w:rsidRPr="001725C3">
        <w:rPr>
          <w:rStyle w:val="StyleUnderline"/>
          <w:highlight w:val="green"/>
        </w:rPr>
        <w:t>answers</w:t>
      </w:r>
      <w:r w:rsidRPr="00374954">
        <w:rPr>
          <w:sz w:val="14"/>
        </w:rPr>
        <w:t xml:space="preserve">. Some </w:t>
      </w:r>
      <w:r w:rsidRPr="005F4B03">
        <w:rPr>
          <w:rStyle w:val="StyleUnderline"/>
        </w:rPr>
        <w:t xml:space="preserve">will be </w:t>
      </w:r>
      <w:r w:rsidRPr="001725C3">
        <w:rPr>
          <w:rStyle w:val="StyleUnderline"/>
          <w:highlight w:val="green"/>
        </w:rPr>
        <w:t>tautological</w:t>
      </w:r>
      <w:r w:rsidRPr="00EB4FCB">
        <w:rPr>
          <w:rStyle w:val="StyleUnderline"/>
        </w:rPr>
        <w:t>: "Because it's murder!" Others will be more sophisticated: "The ends don't justify the means</w:t>
      </w:r>
      <w:r w:rsidRPr="00374954">
        <w:rPr>
          <w:sz w:val="14"/>
        </w:rPr>
        <w:t xml:space="preserve">." "You have to respect people's rights." </w:t>
      </w:r>
      <w:r w:rsidRPr="00EB4FCB">
        <w:rPr>
          <w:rStyle w:val="StyleUnderline"/>
        </w:rPr>
        <w:t>But</w:t>
      </w:r>
      <w:r w:rsidRPr="00374954">
        <w:rPr>
          <w:sz w:val="14"/>
        </w:rPr>
        <w:t xml:space="preserve">, as we know, </w:t>
      </w:r>
      <w:r w:rsidRPr="005F4B03">
        <w:rPr>
          <w:rStyle w:val="StyleUnderline"/>
        </w:rPr>
        <w:t xml:space="preserve">these answers </w:t>
      </w:r>
      <w:r w:rsidRPr="001725C3">
        <w:rPr>
          <w:rStyle w:val="StyleUnderline"/>
          <w:highlight w:val="green"/>
        </w:rPr>
        <w:t>don't really explain anything</w:t>
      </w:r>
    </w:p>
    <w:p w14:paraId="24C81B9B" w14:textId="77777777" w:rsidR="00326355" w:rsidRDefault="00326355" w:rsidP="00506A8F">
      <w:pPr>
        <w:rPr>
          <w:rStyle w:val="StyleUnderline"/>
        </w:rPr>
      </w:pPr>
    </w:p>
    <w:p w14:paraId="13B3802B" w14:textId="77777777" w:rsidR="00326355" w:rsidRDefault="00326355" w:rsidP="00506A8F">
      <w:pPr>
        <w:rPr>
          <w:rStyle w:val="StyleUnderline"/>
        </w:rPr>
      </w:pPr>
    </w:p>
    <w:p w14:paraId="7956F04F" w14:textId="2BD7DFDA" w:rsidR="00506A8F" w:rsidRPr="00EB4FCB" w:rsidRDefault="00506A8F" w:rsidP="00506A8F">
      <w:pPr>
        <w:rPr>
          <w:rStyle w:val="StyleUnderline"/>
        </w:rPr>
      </w:pPr>
      <w:r w:rsidRPr="00374954">
        <w:rPr>
          <w:sz w:val="14"/>
        </w:rPr>
        <w:t xml:space="preserve">, because </w:t>
      </w:r>
      <w:r w:rsidRPr="00EB4FCB">
        <w:rPr>
          <w:rStyle w:val="StyleUnderline"/>
        </w:rPr>
        <w:t>if you give the same people</w:t>
      </w:r>
      <w:r w:rsidRPr="00374954">
        <w:rPr>
          <w:sz w:val="14"/>
        </w:rPr>
        <w:t xml:space="preserve"> (on different occasions) </w:t>
      </w:r>
      <w:r w:rsidRPr="00EB4FCB">
        <w:rPr>
          <w:rStyle w:val="StyleUnderline"/>
        </w:rPr>
        <w:t>the trolley case</w:t>
      </w:r>
      <w:r w:rsidRPr="00374954">
        <w:rPr>
          <w:sz w:val="14"/>
        </w:rPr>
        <w:t xml:space="preserve"> or the loop case (See above), </w:t>
      </w:r>
      <w:r w:rsidRPr="00EB4FCB">
        <w:rPr>
          <w:rStyle w:val="StyleUnderline"/>
        </w:rPr>
        <w:t>they'll make the opposite judgment</w:t>
      </w:r>
      <w:r w:rsidRPr="00374954">
        <w:rPr>
          <w:sz w:val="14"/>
        </w:rPr>
        <w:t xml:space="preserve">, even though their initial explanation concerning the footbridge case applies equally well to one or </w:t>
      </w:r>
      <w:proofErr w:type="gramStart"/>
      <w:r w:rsidRPr="00374954">
        <w:rPr>
          <w:sz w:val="14"/>
        </w:rPr>
        <w:t>both of these</w:t>
      </w:r>
      <w:proofErr w:type="gramEnd"/>
      <w:r w:rsidRPr="00374954">
        <w:rPr>
          <w:sz w:val="14"/>
        </w:rPr>
        <w:t xml:space="preserve"> cases. </w:t>
      </w:r>
      <w:r w:rsidRPr="00EB4FCB">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374954">
        <w:rPr>
          <w:sz w:val="14"/>
        </w:rPr>
        <w:t xml:space="preserve">. Although these explanations are inevitably incomplete, </w:t>
      </w:r>
      <w:r w:rsidRPr="001725C3">
        <w:rPr>
          <w:rStyle w:val="StyleUnderline"/>
          <w:highlight w:val="green"/>
        </w:rPr>
        <w:t>there seems to be "something deeply right" about</w:t>
      </w:r>
      <w:r w:rsidRPr="00EB4FCB">
        <w:rPr>
          <w:rStyle w:val="StyleUnderline"/>
        </w:rPr>
        <w:t xml:space="preserve"> them because they give voice to </w:t>
      </w:r>
      <w:r w:rsidRPr="001725C3">
        <w:rPr>
          <w:rStyle w:val="StyleUnderline"/>
          <w:highlight w:val="green"/>
        </w:rPr>
        <w:t>powerful moral emotions</w:t>
      </w:r>
      <w:r w:rsidRPr="00EB4FCB">
        <w:rPr>
          <w:rStyle w:val="StyleUnderline"/>
        </w:rPr>
        <w:t xml:space="preserve">. But, as with many religious people's accounts of what's essential to religion, they don't really explain what's distinctive about the philosophy in question. </w:t>
      </w:r>
    </w:p>
    <w:p w14:paraId="402521A8" w14:textId="77777777" w:rsidR="00F4577F" w:rsidRDefault="00F4577F" w:rsidP="00506A8F">
      <w:pPr>
        <w:rPr>
          <w:sz w:val="16"/>
        </w:rPr>
      </w:pPr>
    </w:p>
    <w:sectPr w:rsidR="00F4577F" w:rsidSect="00072718">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1872D" w14:textId="77777777" w:rsidR="00D56311" w:rsidRDefault="00D56311" w:rsidP="0024485B">
      <w:r>
        <w:separator/>
      </w:r>
    </w:p>
  </w:endnote>
  <w:endnote w:type="continuationSeparator" w:id="0">
    <w:p w14:paraId="416A8AEC" w14:textId="77777777" w:rsidR="00D56311" w:rsidRDefault="00D56311" w:rsidP="00244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Droid Sans Fallback">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Arial"/>
    <w:panose1 w:val="00000000000000000000"/>
    <w:charset w:val="00"/>
    <w:family w:val="auto"/>
    <w:notTrueType/>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04492" w14:textId="77777777" w:rsidR="00D56311" w:rsidRDefault="00D56311" w:rsidP="0024485B">
      <w:r>
        <w:separator/>
      </w:r>
    </w:p>
  </w:footnote>
  <w:footnote w:type="continuationSeparator" w:id="0">
    <w:p w14:paraId="08CC1AF2" w14:textId="77777777" w:rsidR="00D56311" w:rsidRDefault="00D56311" w:rsidP="00244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FC47E" w14:textId="77777777" w:rsidR="0024485B" w:rsidRDefault="0024485B" w:rsidP="0024485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31346B"/>
    <w:multiLevelType w:val="hybridMultilevel"/>
    <w:tmpl w:val="1152B9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55211E1"/>
    <w:multiLevelType w:val="hybridMultilevel"/>
    <w:tmpl w:val="8E46B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DB8378B"/>
    <w:multiLevelType w:val="hybridMultilevel"/>
    <w:tmpl w:val="0CF47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BD16C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610794"/>
    <w:multiLevelType w:val="hybridMultilevel"/>
    <w:tmpl w:val="5888AF9E"/>
    <w:lvl w:ilvl="0" w:tplc="A942EE08">
      <w:start w:val="1"/>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31"/>
  </w:num>
  <w:num w:numId="14">
    <w:abstractNumId w:val="11"/>
  </w:num>
  <w:num w:numId="15">
    <w:abstractNumId w:val="16"/>
  </w:num>
  <w:num w:numId="16">
    <w:abstractNumId w:val="28"/>
  </w:num>
  <w:num w:numId="17">
    <w:abstractNumId w:val="36"/>
  </w:num>
  <w:num w:numId="18">
    <w:abstractNumId w:val="25"/>
  </w:num>
  <w:num w:numId="19">
    <w:abstractNumId w:val="32"/>
  </w:num>
  <w:num w:numId="20">
    <w:abstractNumId w:val="20"/>
  </w:num>
  <w:num w:numId="21">
    <w:abstractNumId w:val="27"/>
  </w:num>
  <w:num w:numId="22">
    <w:abstractNumId w:val="17"/>
  </w:num>
  <w:num w:numId="23">
    <w:abstractNumId w:val="35"/>
  </w:num>
  <w:num w:numId="24">
    <w:abstractNumId w:val="30"/>
  </w:num>
  <w:num w:numId="25">
    <w:abstractNumId w:val="26"/>
  </w:num>
  <w:num w:numId="26">
    <w:abstractNumId w:val="33"/>
  </w:num>
  <w:num w:numId="27">
    <w:abstractNumId w:val="19"/>
  </w:num>
  <w:num w:numId="28">
    <w:abstractNumId w:val="13"/>
  </w:num>
  <w:num w:numId="29">
    <w:abstractNumId w:val="15"/>
  </w:num>
  <w:num w:numId="30">
    <w:abstractNumId w:val="37"/>
  </w:num>
  <w:num w:numId="31">
    <w:abstractNumId w:val="12"/>
  </w:num>
  <w:num w:numId="32">
    <w:abstractNumId w:val="23"/>
  </w:num>
  <w:num w:numId="33">
    <w:abstractNumId w:val="24"/>
  </w:num>
  <w:num w:numId="34">
    <w:abstractNumId w:val="29"/>
  </w:num>
  <w:num w:numId="35">
    <w:abstractNumId w:val="34"/>
  </w:num>
  <w:num w:numId="36">
    <w:abstractNumId w:val="21"/>
  </w:num>
  <w:num w:numId="37">
    <w:abstractNumId w:val="14"/>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927736362544"/>
    <w:docVar w:name="VerbatimMac" w:val="True"/>
    <w:docVar w:name="VerbatimVersion" w:val="5.0"/>
  </w:docVars>
  <w:rsids>
    <w:rsidRoot w:val="002313B1"/>
    <w:rsid w:val="00001F8A"/>
    <w:rsid w:val="000029E3"/>
    <w:rsid w:val="000029E8"/>
    <w:rsid w:val="00004225"/>
    <w:rsid w:val="000066CA"/>
    <w:rsid w:val="00007264"/>
    <w:rsid w:val="000076A9"/>
    <w:rsid w:val="00012F42"/>
    <w:rsid w:val="00014FAD"/>
    <w:rsid w:val="00015D2A"/>
    <w:rsid w:val="00016D3F"/>
    <w:rsid w:val="0002490B"/>
    <w:rsid w:val="00026465"/>
    <w:rsid w:val="00030204"/>
    <w:rsid w:val="000308DA"/>
    <w:rsid w:val="000312A0"/>
    <w:rsid w:val="0003396C"/>
    <w:rsid w:val="00034FC4"/>
    <w:rsid w:val="00035337"/>
    <w:rsid w:val="00036E35"/>
    <w:rsid w:val="000421D5"/>
    <w:rsid w:val="00052FB1"/>
    <w:rsid w:val="00054276"/>
    <w:rsid w:val="000547B1"/>
    <w:rsid w:val="00057E8C"/>
    <w:rsid w:val="0006091E"/>
    <w:rsid w:val="0006218E"/>
    <w:rsid w:val="000638C1"/>
    <w:rsid w:val="00065FEE"/>
    <w:rsid w:val="00066E3C"/>
    <w:rsid w:val="00071FE0"/>
    <w:rsid w:val="00072718"/>
    <w:rsid w:val="0007381E"/>
    <w:rsid w:val="00076094"/>
    <w:rsid w:val="0008785F"/>
    <w:rsid w:val="00090CBE"/>
    <w:rsid w:val="000944CC"/>
    <w:rsid w:val="00094DEC"/>
    <w:rsid w:val="000970C4"/>
    <w:rsid w:val="00097669"/>
    <w:rsid w:val="000A2D8A"/>
    <w:rsid w:val="000C07E0"/>
    <w:rsid w:val="000D26A6"/>
    <w:rsid w:val="000D2B90"/>
    <w:rsid w:val="000D32D1"/>
    <w:rsid w:val="000D6ED8"/>
    <w:rsid w:val="000D717B"/>
    <w:rsid w:val="00100B28"/>
    <w:rsid w:val="0010135C"/>
    <w:rsid w:val="00115A0B"/>
    <w:rsid w:val="00117316"/>
    <w:rsid w:val="00117EC2"/>
    <w:rsid w:val="001209B4"/>
    <w:rsid w:val="0012249E"/>
    <w:rsid w:val="001725C3"/>
    <w:rsid w:val="001761FC"/>
    <w:rsid w:val="00182655"/>
    <w:rsid w:val="001840F2"/>
    <w:rsid w:val="00185134"/>
    <w:rsid w:val="001856C6"/>
    <w:rsid w:val="00191611"/>
    <w:rsid w:val="00191B5F"/>
    <w:rsid w:val="00192487"/>
    <w:rsid w:val="001931CB"/>
    <w:rsid w:val="00193416"/>
    <w:rsid w:val="00195073"/>
    <w:rsid w:val="0019668D"/>
    <w:rsid w:val="001A25FD"/>
    <w:rsid w:val="001A5371"/>
    <w:rsid w:val="001A72C7"/>
    <w:rsid w:val="001B73E3"/>
    <w:rsid w:val="001B7734"/>
    <w:rsid w:val="001C1E98"/>
    <w:rsid w:val="001C316D"/>
    <w:rsid w:val="001C6EAC"/>
    <w:rsid w:val="001D1A0D"/>
    <w:rsid w:val="001D36BF"/>
    <w:rsid w:val="001D4C28"/>
    <w:rsid w:val="001D761B"/>
    <w:rsid w:val="001E0B1F"/>
    <w:rsid w:val="001E0C0F"/>
    <w:rsid w:val="001E1E0B"/>
    <w:rsid w:val="001F1173"/>
    <w:rsid w:val="002005A8"/>
    <w:rsid w:val="002013BC"/>
    <w:rsid w:val="00203DD8"/>
    <w:rsid w:val="00204E1D"/>
    <w:rsid w:val="00205750"/>
    <w:rsid w:val="002059BD"/>
    <w:rsid w:val="00207FD8"/>
    <w:rsid w:val="00210FAF"/>
    <w:rsid w:val="00213B1E"/>
    <w:rsid w:val="00215284"/>
    <w:rsid w:val="002168F2"/>
    <w:rsid w:val="00220709"/>
    <w:rsid w:val="0022589F"/>
    <w:rsid w:val="002313B1"/>
    <w:rsid w:val="002343FE"/>
    <w:rsid w:val="00235F30"/>
    <w:rsid w:val="00235F7B"/>
    <w:rsid w:val="00236CA7"/>
    <w:rsid w:val="0024485B"/>
    <w:rsid w:val="00244CD8"/>
    <w:rsid w:val="002502CF"/>
    <w:rsid w:val="00250E31"/>
    <w:rsid w:val="0025506A"/>
    <w:rsid w:val="00267294"/>
    <w:rsid w:val="00267EBB"/>
    <w:rsid w:val="0027023B"/>
    <w:rsid w:val="0027034B"/>
    <w:rsid w:val="00272F3F"/>
    <w:rsid w:val="00274EDB"/>
    <w:rsid w:val="0027729E"/>
    <w:rsid w:val="00280C7D"/>
    <w:rsid w:val="0028179D"/>
    <w:rsid w:val="002843B2"/>
    <w:rsid w:val="00284ED6"/>
    <w:rsid w:val="002865A9"/>
    <w:rsid w:val="00290C5A"/>
    <w:rsid w:val="00290C92"/>
    <w:rsid w:val="002916A7"/>
    <w:rsid w:val="00293B3C"/>
    <w:rsid w:val="0029647A"/>
    <w:rsid w:val="00296504"/>
    <w:rsid w:val="002A12C7"/>
    <w:rsid w:val="002B5511"/>
    <w:rsid w:val="002B7ACF"/>
    <w:rsid w:val="002D3206"/>
    <w:rsid w:val="002E0643"/>
    <w:rsid w:val="002E29D9"/>
    <w:rsid w:val="002E392E"/>
    <w:rsid w:val="002E4823"/>
    <w:rsid w:val="002E6BBC"/>
    <w:rsid w:val="002F1BA9"/>
    <w:rsid w:val="002F5CE2"/>
    <w:rsid w:val="002F6E74"/>
    <w:rsid w:val="003000B2"/>
    <w:rsid w:val="003106B3"/>
    <w:rsid w:val="0031385D"/>
    <w:rsid w:val="00316D00"/>
    <w:rsid w:val="003171AB"/>
    <w:rsid w:val="003223B2"/>
    <w:rsid w:val="00322A67"/>
    <w:rsid w:val="003246B4"/>
    <w:rsid w:val="00326355"/>
    <w:rsid w:val="00330D88"/>
    <w:rsid w:val="00330E13"/>
    <w:rsid w:val="00335A23"/>
    <w:rsid w:val="00337FB9"/>
    <w:rsid w:val="00340707"/>
    <w:rsid w:val="00341C61"/>
    <w:rsid w:val="00341D87"/>
    <w:rsid w:val="00351841"/>
    <w:rsid w:val="003624A6"/>
    <w:rsid w:val="00364ADF"/>
    <w:rsid w:val="00365C8D"/>
    <w:rsid w:val="003670D9"/>
    <w:rsid w:val="00370B41"/>
    <w:rsid w:val="00371B27"/>
    <w:rsid w:val="003726C3"/>
    <w:rsid w:val="00374954"/>
    <w:rsid w:val="00375D2E"/>
    <w:rsid w:val="0038246A"/>
    <w:rsid w:val="0038263E"/>
    <w:rsid w:val="00383071"/>
    <w:rsid w:val="00383B19"/>
    <w:rsid w:val="00384CBC"/>
    <w:rsid w:val="003933F9"/>
    <w:rsid w:val="00395864"/>
    <w:rsid w:val="00396557"/>
    <w:rsid w:val="00397316"/>
    <w:rsid w:val="003A1610"/>
    <w:rsid w:val="003A248F"/>
    <w:rsid w:val="003A4D9C"/>
    <w:rsid w:val="003B1216"/>
    <w:rsid w:val="003B1668"/>
    <w:rsid w:val="003C5F4C"/>
    <w:rsid w:val="003D026D"/>
    <w:rsid w:val="003D5EA8"/>
    <w:rsid w:val="003D7B28"/>
    <w:rsid w:val="003E305E"/>
    <w:rsid w:val="003E31DE"/>
    <w:rsid w:val="003E34DB"/>
    <w:rsid w:val="003E5302"/>
    <w:rsid w:val="003E5BF1"/>
    <w:rsid w:val="003E5EFA"/>
    <w:rsid w:val="003F2452"/>
    <w:rsid w:val="003F41EA"/>
    <w:rsid w:val="003F6088"/>
    <w:rsid w:val="003F7DF0"/>
    <w:rsid w:val="004007BC"/>
    <w:rsid w:val="004039AF"/>
    <w:rsid w:val="00407AFF"/>
    <w:rsid w:val="0041155D"/>
    <w:rsid w:val="004143B7"/>
    <w:rsid w:val="00414638"/>
    <w:rsid w:val="004170BF"/>
    <w:rsid w:val="004179BF"/>
    <w:rsid w:val="00423F6D"/>
    <w:rsid w:val="004244CC"/>
    <w:rsid w:val="004270E3"/>
    <w:rsid w:val="00433157"/>
    <w:rsid w:val="004348DC"/>
    <w:rsid w:val="00434921"/>
    <w:rsid w:val="00442018"/>
    <w:rsid w:val="00446567"/>
    <w:rsid w:val="00447B10"/>
    <w:rsid w:val="0045029F"/>
    <w:rsid w:val="00452EE4"/>
    <w:rsid w:val="00452F0B"/>
    <w:rsid w:val="004536D6"/>
    <w:rsid w:val="00454816"/>
    <w:rsid w:val="004560C7"/>
    <w:rsid w:val="004563B7"/>
    <w:rsid w:val="00457224"/>
    <w:rsid w:val="00473D2B"/>
    <w:rsid w:val="0047482C"/>
    <w:rsid w:val="00475436"/>
    <w:rsid w:val="0048047E"/>
    <w:rsid w:val="004809C3"/>
    <w:rsid w:val="00482AF9"/>
    <w:rsid w:val="00486051"/>
    <w:rsid w:val="00491CA5"/>
    <w:rsid w:val="00496BB2"/>
    <w:rsid w:val="004A45BE"/>
    <w:rsid w:val="004A5E4F"/>
    <w:rsid w:val="004B0D0B"/>
    <w:rsid w:val="004B3717"/>
    <w:rsid w:val="004B37B4"/>
    <w:rsid w:val="004B53F0"/>
    <w:rsid w:val="004B72B4"/>
    <w:rsid w:val="004C0314"/>
    <w:rsid w:val="004C0D3D"/>
    <w:rsid w:val="004C213E"/>
    <w:rsid w:val="004C376C"/>
    <w:rsid w:val="004C657F"/>
    <w:rsid w:val="004C7009"/>
    <w:rsid w:val="004C7416"/>
    <w:rsid w:val="004D17D8"/>
    <w:rsid w:val="004D2D1E"/>
    <w:rsid w:val="004D52D8"/>
    <w:rsid w:val="004D5F8B"/>
    <w:rsid w:val="004E355B"/>
    <w:rsid w:val="004E7D33"/>
    <w:rsid w:val="004F2988"/>
    <w:rsid w:val="004F514F"/>
    <w:rsid w:val="004F79AB"/>
    <w:rsid w:val="005028E5"/>
    <w:rsid w:val="00503735"/>
    <w:rsid w:val="00506A8F"/>
    <w:rsid w:val="005150B7"/>
    <w:rsid w:val="00515ACC"/>
    <w:rsid w:val="00516A88"/>
    <w:rsid w:val="0052084E"/>
    <w:rsid w:val="00522065"/>
    <w:rsid w:val="005224F2"/>
    <w:rsid w:val="00525BCB"/>
    <w:rsid w:val="00526BDA"/>
    <w:rsid w:val="00533F1C"/>
    <w:rsid w:val="00536D8B"/>
    <w:rsid w:val="005379C3"/>
    <w:rsid w:val="005472AE"/>
    <w:rsid w:val="005519C2"/>
    <w:rsid w:val="005523E0"/>
    <w:rsid w:val="0055320F"/>
    <w:rsid w:val="0055699B"/>
    <w:rsid w:val="005574DE"/>
    <w:rsid w:val="0056020A"/>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0502"/>
    <w:rsid w:val="005B21FA"/>
    <w:rsid w:val="005B3244"/>
    <w:rsid w:val="005B4DAD"/>
    <w:rsid w:val="005B6EE8"/>
    <w:rsid w:val="005B7731"/>
    <w:rsid w:val="005B7D07"/>
    <w:rsid w:val="005C4515"/>
    <w:rsid w:val="005C5602"/>
    <w:rsid w:val="005C74A6"/>
    <w:rsid w:val="005D334A"/>
    <w:rsid w:val="005D3B4D"/>
    <w:rsid w:val="005D615C"/>
    <w:rsid w:val="005E1860"/>
    <w:rsid w:val="005E31F1"/>
    <w:rsid w:val="005E3C5F"/>
    <w:rsid w:val="005E4E40"/>
    <w:rsid w:val="005E674D"/>
    <w:rsid w:val="005F063B"/>
    <w:rsid w:val="005F192D"/>
    <w:rsid w:val="005F24C8"/>
    <w:rsid w:val="005F26AF"/>
    <w:rsid w:val="005F4B03"/>
    <w:rsid w:val="00607D6C"/>
    <w:rsid w:val="0061383D"/>
    <w:rsid w:val="00614D69"/>
    <w:rsid w:val="00617030"/>
    <w:rsid w:val="00621301"/>
    <w:rsid w:val="0062173F"/>
    <w:rsid w:val="00622BFF"/>
    <w:rsid w:val="006235FB"/>
    <w:rsid w:val="00626A15"/>
    <w:rsid w:val="00632E39"/>
    <w:rsid w:val="00635428"/>
    <w:rsid w:val="006379E9"/>
    <w:rsid w:val="006438CB"/>
    <w:rsid w:val="006529B9"/>
    <w:rsid w:val="00654695"/>
    <w:rsid w:val="0065500A"/>
    <w:rsid w:val="00655217"/>
    <w:rsid w:val="0065727C"/>
    <w:rsid w:val="00661AA1"/>
    <w:rsid w:val="00663143"/>
    <w:rsid w:val="00674A78"/>
    <w:rsid w:val="00681B5E"/>
    <w:rsid w:val="00683FE0"/>
    <w:rsid w:val="00694B52"/>
    <w:rsid w:val="00696A16"/>
    <w:rsid w:val="006A38CD"/>
    <w:rsid w:val="006A4840"/>
    <w:rsid w:val="006A52A0"/>
    <w:rsid w:val="006A7E1D"/>
    <w:rsid w:val="006B335A"/>
    <w:rsid w:val="006C3A56"/>
    <w:rsid w:val="006D13F4"/>
    <w:rsid w:val="006D1640"/>
    <w:rsid w:val="006D6AED"/>
    <w:rsid w:val="006E6D0B"/>
    <w:rsid w:val="006E6D43"/>
    <w:rsid w:val="006E6DD1"/>
    <w:rsid w:val="006F09EE"/>
    <w:rsid w:val="006F126E"/>
    <w:rsid w:val="006F1703"/>
    <w:rsid w:val="006F32C9"/>
    <w:rsid w:val="006F3834"/>
    <w:rsid w:val="006F5693"/>
    <w:rsid w:val="006F5D4C"/>
    <w:rsid w:val="0070572C"/>
    <w:rsid w:val="00712914"/>
    <w:rsid w:val="0071415E"/>
    <w:rsid w:val="00717B01"/>
    <w:rsid w:val="007227D9"/>
    <w:rsid w:val="00724711"/>
    <w:rsid w:val="0072491F"/>
    <w:rsid w:val="00724987"/>
    <w:rsid w:val="00725598"/>
    <w:rsid w:val="007304D5"/>
    <w:rsid w:val="00730BC0"/>
    <w:rsid w:val="00733FB4"/>
    <w:rsid w:val="007374A1"/>
    <w:rsid w:val="007375BD"/>
    <w:rsid w:val="00752712"/>
    <w:rsid w:val="00753A84"/>
    <w:rsid w:val="007611F5"/>
    <w:rsid w:val="007619E4"/>
    <w:rsid w:val="00761E75"/>
    <w:rsid w:val="0076495E"/>
    <w:rsid w:val="00765FC8"/>
    <w:rsid w:val="00775694"/>
    <w:rsid w:val="00776430"/>
    <w:rsid w:val="00780F1E"/>
    <w:rsid w:val="00793F46"/>
    <w:rsid w:val="007A1325"/>
    <w:rsid w:val="007A1A18"/>
    <w:rsid w:val="007A3BAF"/>
    <w:rsid w:val="007A7C93"/>
    <w:rsid w:val="007B46D2"/>
    <w:rsid w:val="007B53D8"/>
    <w:rsid w:val="007C22C5"/>
    <w:rsid w:val="007C33D2"/>
    <w:rsid w:val="007C57E1"/>
    <w:rsid w:val="007C5811"/>
    <w:rsid w:val="007C6F87"/>
    <w:rsid w:val="007D2DF5"/>
    <w:rsid w:val="007D451A"/>
    <w:rsid w:val="007D5E3E"/>
    <w:rsid w:val="007D7596"/>
    <w:rsid w:val="007E19D7"/>
    <w:rsid w:val="007E242C"/>
    <w:rsid w:val="007E6631"/>
    <w:rsid w:val="0080234B"/>
    <w:rsid w:val="00803A12"/>
    <w:rsid w:val="00805417"/>
    <w:rsid w:val="008266F9"/>
    <w:rsid w:val="008267E2"/>
    <w:rsid w:val="00826A9B"/>
    <w:rsid w:val="00834842"/>
    <w:rsid w:val="00835114"/>
    <w:rsid w:val="008353AE"/>
    <w:rsid w:val="00840E7B"/>
    <w:rsid w:val="0085345E"/>
    <w:rsid w:val="008536AF"/>
    <w:rsid w:val="00853D40"/>
    <w:rsid w:val="008564FC"/>
    <w:rsid w:val="008600B0"/>
    <w:rsid w:val="00864E76"/>
    <w:rsid w:val="0087019C"/>
    <w:rsid w:val="008720DE"/>
    <w:rsid w:val="00872581"/>
    <w:rsid w:val="008738AB"/>
    <w:rsid w:val="0087459D"/>
    <w:rsid w:val="0087680F"/>
    <w:rsid w:val="00876D81"/>
    <w:rsid w:val="0088061F"/>
    <w:rsid w:val="008807A1"/>
    <w:rsid w:val="00881D86"/>
    <w:rsid w:val="00883306"/>
    <w:rsid w:val="008904F9"/>
    <w:rsid w:val="00890E4C"/>
    <w:rsid w:val="00890E74"/>
    <w:rsid w:val="00892798"/>
    <w:rsid w:val="0089418F"/>
    <w:rsid w:val="00897C29"/>
    <w:rsid w:val="008A1A9C"/>
    <w:rsid w:val="008A29D6"/>
    <w:rsid w:val="008A4633"/>
    <w:rsid w:val="008B032E"/>
    <w:rsid w:val="008B040A"/>
    <w:rsid w:val="008C0FA2"/>
    <w:rsid w:val="008C2342"/>
    <w:rsid w:val="008C4938"/>
    <w:rsid w:val="008C77B6"/>
    <w:rsid w:val="008D1B91"/>
    <w:rsid w:val="008D49F3"/>
    <w:rsid w:val="008D724A"/>
    <w:rsid w:val="008E7A3E"/>
    <w:rsid w:val="008F41FD"/>
    <w:rsid w:val="008F4479"/>
    <w:rsid w:val="008F4BA0"/>
    <w:rsid w:val="008F5222"/>
    <w:rsid w:val="00901726"/>
    <w:rsid w:val="00915B88"/>
    <w:rsid w:val="00920E6A"/>
    <w:rsid w:val="00922B05"/>
    <w:rsid w:val="00931816"/>
    <w:rsid w:val="00932C71"/>
    <w:rsid w:val="00941AF6"/>
    <w:rsid w:val="00947C3E"/>
    <w:rsid w:val="009502D0"/>
    <w:rsid w:val="009509D5"/>
    <w:rsid w:val="0095155C"/>
    <w:rsid w:val="009538F5"/>
    <w:rsid w:val="0095422A"/>
    <w:rsid w:val="00957187"/>
    <w:rsid w:val="00960255"/>
    <w:rsid w:val="009603E1"/>
    <w:rsid w:val="00961C9D"/>
    <w:rsid w:val="00963065"/>
    <w:rsid w:val="0097151F"/>
    <w:rsid w:val="00973777"/>
    <w:rsid w:val="00976E78"/>
    <w:rsid w:val="009775C0"/>
    <w:rsid w:val="00981F23"/>
    <w:rsid w:val="009862D2"/>
    <w:rsid w:val="00990634"/>
    <w:rsid w:val="00991733"/>
    <w:rsid w:val="00992078"/>
    <w:rsid w:val="00992BE3"/>
    <w:rsid w:val="009A1467"/>
    <w:rsid w:val="009A6464"/>
    <w:rsid w:val="009B69F5"/>
    <w:rsid w:val="009C5A8E"/>
    <w:rsid w:val="009C5B7E"/>
    <w:rsid w:val="009C5FF7"/>
    <w:rsid w:val="009C6292"/>
    <w:rsid w:val="009D15DB"/>
    <w:rsid w:val="009D3133"/>
    <w:rsid w:val="009D7E80"/>
    <w:rsid w:val="009E160D"/>
    <w:rsid w:val="009E657F"/>
    <w:rsid w:val="009F0093"/>
    <w:rsid w:val="009F1CBB"/>
    <w:rsid w:val="009F3305"/>
    <w:rsid w:val="009F65DD"/>
    <w:rsid w:val="009F6FB2"/>
    <w:rsid w:val="009F72B6"/>
    <w:rsid w:val="00A071C0"/>
    <w:rsid w:val="00A22670"/>
    <w:rsid w:val="00A24B35"/>
    <w:rsid w:val="00A271BA"/>
    <w:rsid w:val="00A27F86"/>
    <w:rsid w:val="00A31BC4"/>
    <w:rsid w:val="00A42EEE"/>
    <w:rsid w:val="00A431C6"/>
    <w:rsid w:val="00A53A68"/>
    <w:rsid w:val="00A54315"/>
    <w:rsid w:val="00A60FBC"/>
    <w:rsid w:val="00A6192D"/>
    <w:rsid w:val="00A65C0B"/>
    <w:rsid w:val="00A66094"/>
    <w:rsid w:val="00A70C5A"/>
    <w:rsid w:val="00A776BA"/>
    <w:rsid w:val="00A81FD2"/>
    <w:rsid w:val="00A8441A"/>
    <w:rsid w:val="00A8674A"/>
    <w:rsid w:val="00A9069C"/>
    <w:rsid w:val="00A96E24"/>
    <w:rsid w:val="00AA6F6E"/>
    <w:rsid w:val="00AB091E"/>
    <w:rsid w:val="00AB122B"/>
    <w:rsid w:val="00AB21B0"/>
    <w:rsid w:val="00AB48D3"/>
    <w:rsid w:val="00AB68F5"/>
    <w:rsid w:val="00AC7761"/>
    <w:rsid w:val="00AD231A"/>
    <w:rsid w:val="00AE0243"/>
    <w:rsid w:val="00AE1BAD"/>
    <w:rsid w:val="00AE2124"/>
    <w:rsid w:val="00AE24BC"/>
    <w:rsid w:val="00AE382D"/>
    <w:rsid w:val="00AE3E3F"/>
    <w:rsid w:val="00AF2516"/>
    <w:rsid w:val="00AF4760"/>
    <w:rsid w:val="00AF55D4"/>
    <w:rsid w:val="00B0505F"/>
    <w:rsid w:val="00B05C2D"/>
    <w:rsid w:val="00B12933"/>
    <w:rsid w:val="00B12B88"/>
    <w:rsid w:val="00B137E0"/>
    <w:rsid w:val="00B13BC8"/>
    <w:rsid w:val="00B21A8D"/>
    <w:rsid w:val="00B24662"/>
    <w:rsid w:val="00B2587D"/>
    <w:rsid w:val="00B25952"/>
    <w:rsid w:val="00B30C28"/>
    <w:rsid w:val="00B31542"/>
    <w:rsid w:val="00B3569C"/>
    <w:rsid w:val="00B36173"/>
    <w:rsid w:val="00B3783F"/>
    <w:rsid w:val="00B41DFC"/>
    <w:rsid w:val="00B43676"/>
    <w:rsid w:val="00B50AA2"/>
    <w:rsid w:val="00B53328"/>
    <w:rsid w:val="00B5602D"/>
    <w:rsid w:val="00B57CDD"/>
    <w:rsid w:val="00B60125"/>
    <w:rsid w:val="00B6656B"/>
    <w:rsid w:val="00B71625"/>
    <w:rsid w:val="00B75C54"/>
    <w:rsid w:val="00B8710E"/>
    <w:rsid w:val="00B92A93"/>
    <w:rsid w:val="00BA17A8"/>
    <w:rsid w:val="00BA3C33"/>
    <w:rsid w:val="00BA5C1F"/>
    <w:rsid w:val="00BB0878"/>
    <w:rsid w:val="00BB1879"/>
    <w:rsid w:val="00BB3457"/>
    <w:rsid w:val="00BB6A1E"/>
    <w:rsid w:val="00BC0ABE"/>
    <w:rsid w:val="00BC30DB"/>
    <w:rsid w:val="00BC4108"/>
    <w:rsid w:val="00BC64FF"/>
    <w:rsid w:val="00BC7C37"/>
    <w:rsid w:val="00BD2244"/>
    <w:rsid w:val="00BD4184"/>
    <w:rsid w:val="00BE6472"/>
    <w:rsid w:val="00BE75BC"/>
    <w:rsid w:val="00BF29B8"/>
    <w:rsid w:val="00BF31D3"/>
    <w:rsid w:val="00BF46EA"/>
    <w:rsid w:val="00C07769"/>
    <w:rsid w:val="00C07D05"/>
    <w:rsid w:val="00C10856"/>
    <w:rsid w:val="00C203FA"/>
    <w:rsid w:val="00C244F5"/>
    <w:rsid w:val="00C3164F"/>
    <w:rsid w:val="00C31B5E"/>
    <w:rsid w:val="00C34D3E"/>
    <w:rsid w:val="00C35B37"/>
    <w:rsid w:val="00C3747A"/>
    <w:rsid w:val="00C37F29"/>
    <w:rsid w:val="00C45C20"/>
    <w:rsid w:val="00C47088"/>
    <w:rsid w:val="00C50116"/>
    <w:rsid w:val="00C55D07"/>
    <w:rsid w:val="00C56DCC"/>
    <w:rsid w:val="00C57075"/>
    <w:rsid w:val="00C637C2"/>
    <w:rsid w:val="00C72AFE"/>
    <w:rsid w:val="00C81619"/>
    <w:rsid w:val="00C91360"/>
    <w:rsid w:val="00C927D0"/>
    <w:rsid w:val="00C93926"/>
    <w:rsid w:val="00CA013C"/>
    <w:rsid w:val="00CA6D6D"/>
    <w:rsid w:val="00CB78AD"/>
    <w:rsid w:val="00CC19E8"/>
    <w:rsid w:val="00CC3D5D"/>
    <w:rsid w:val="00CC7A4E"/>
    <w:rsid w:val="00CD1359"/>
    <w:rsid w:val="00CD4C83"/>
    <w:rsid w:val="00CE5772"/>
    <w:rsid w:val="00D01EDC"/>
    <w:rsid w:val="00D078AA"/>
    <w:rsid w:val="00D10058"/>
    <w:rsid w:val="00D11978"/>
    <w:rsid w:val="00D14C91"/>
    <w:rsid w:val="00D15869"/>
    <w:rsid w:val="00D15E30"/>
    <w:rsid w:val="00D16129"/>
    <w:rsid w:val="00D25DBD"/>
    <w:rsid w:val="00D26929"/>
    <w:rsid w:val="00D30CBD"/>
    <w:rsid w:val="00D30D9E"/>
    <w:rsid w:val="00D33908"/>
    <w:rsid w:val="00D354F2"/>
    <w:rsid w:val="00D36823"/>
    <w:rsid w:val="00D36C30"/>
    <w:rsid w:val="00D37C90"/>
    <w:rsid w:val="00D43A8C"/>
    <w:rsid w:val="00D53072"/>
    <w:rsid w:val="00D56311"/>
    <w:rsid w:val="00D61A4E"/>
    <w:rsid w:val="00D634EA"/>
    <w:rsid w:val="00D713A1"/>
    <w:rsid w:val="00D72CC9"/>
    <w:rsid w:val="00D73123"/>
    <w:rsid w:val="00D7664E"/>
    <w:rsid w:val="00D77437"/>
    <w:rsid w:val="00D77956"/>
    <w:rsid w:val="00D80F0C"/>
    <w:rsid w:val="00D92077"/>
    <w:rsid w:val="00D93229"/>
    <w:rsid w:val="00D951E2"/>
    <w:rsid w:val="00D9565A"/>
    <w:rsid w:val="00DA059F"/>
    <w:rsid w:val="00DA1722"/>
    <w:rsid w:val="00DA5E50"/>
    <w:rsid w:val="00DB0B6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C5A"/>
    <w:rsid w:val="00E01DAD"/>
    <w:rsid w:val="00E021DC"/>
    <w:rsid w:val="00E03F91"/>
    <w:rsid w:val="00E0417C"/>
    <w:rsid w:val="00E064EF"/>
    <w:rsid w:val="00E064F2"/>
    <w:rsid w:val="00E0717B"/>
    <w:rsid w:val="00E07BC5"/>
    <w:rsid w:val="00E15598"/>
    <w:rsid w:val="00E20D65"/>
    <w:rsid w:val="00E235E2"/>
    <w:rsid w:val="00E353A2"/>
    <w:rsid w:val="00E36881"/>
    <w:rsid w:val="00E423EE"/>
    <w:rsid w:val="00E42E4C"/>
    <w:rsid w:val="00E448E7"/>
    <w:rsid w:val="00E47013"/>
    <w:rsid w:val="00E541F9"/>
    <w:rsid w:val="00E57B79"/>
    <w:rsid w:val="00E63419"/>
    <w:rsid w:val="00E64496"/>
    <w:rsid w:val="00E72115"/>
    <w:rsid w:val="00E8322E"/>
    <w:rsid w:val="00E84E12"/>
    <w:rsid w:val="00E86B3A"/>
    <w:rsid w:val="00E903E0"/>
    <w:rsid w:val="00E95CF0"/>
    <w:rsid w:val="00EA0DF2"/>
    <w:rsid w:val="00EA0FEC"/>
    <w:rsid w:val="00EA1115"/>
    <w:rsid w:val="00EA39EB"/>
    <w:rsid w:val="00EA58CE"/>
    <w:rsid w:val="00EB1A7F"/>
    <w:rsid w:val="00EB33FF"/>
    <w:rsid w:val="00EB3D1A"/>
    <w:rsid w:val="00EB48F3"/>
    <w:rsid w:val="00EB4FCB"/>
    <w:rsid w:val="00EB6DC1"/>
    <w:rsid w:val="00EB72A5"/>
    <w:rsid w:val="00EC2759"/>
    <w:rsid w:val="00EC671F"/>
    <w:rsid w:val="00EC7106"/>
    <w:rsid w:val="00ED0120"/>
    <w:rsid w:val="00ED25BD"/>
    <w:rsid w:val="00ED3BBA"/>
    <w:rsid w:val="00ED4E12"/>
    <w:rsid w:val="00ED780F"/>
    <w:rsid w:val="00EE051B"/>
    <w:rsid w:val="00EE54B4"/>
    <w:rsid w:val="00EF1AD8"/>
    <w:rsid w:val="00EF2B5C"/>
    <w:rsid w:val="00EF7794"/>
    <w:rsid w:val="00EF7D32"/>
    <w:rsid w:val="00F02046"/>
    <w:rsid w:val="00F04FA8"/>
    <w:rsid w:val="00F053D8"/>
    <w:rsid w:val="00F07888"/>
    <w:rsid w:val="00F1286F"/>
    <w:rsid w:val="00F1313D"/>
    <w:rsid w:val="00F201E7"/>
    <w:rsid w:val="00F204E0"/>
    <w:rsid w:val="00F20B16"/>
    <w:rsid w:val="00F21283"/>
    <w:rsid w:val="00F21C79"/>
    <w:rsid w:val="00F238C9"/>
    <w:rsid w:val="00F23CA5"/>
    <w:rsid w:val="00F277AA"/>
    <w:rsid w:val="00F31955"/>
    <w:rsid w:val="00F34C06"/>
    <w:rsid w:val="00F421CB"/>
    <w:rsid w:val="00F42966"/>
    <w:rsid w:val="00F43EA3"/>
    <w:rsid w:val="00F4577F"/>
    <w:rsid w:val="00F50C55"/>
    <w:rsid w:val="00F57FFB"/>
    <w:rsid w:val="00F601E6"/>
    <w:rsid w:val="00F71FB2"/>
    <w:rsid w:val="00F72E3C"/>
    <w:rsid w:val="00F73954"/>
    <w:rsid w:val="00F73DA8"/>
    <w:rsid w:val="00F761AC"/>
    <w:rsid w:val="00F83FCC"/>
    <w:rsid w:val="00F92797"/>
    <w:rsid w:val="00F94060"/>
    <w:rsid w:val="00F95832"/>
    <w:rsid w:val="00F96B54"/>
    <w:rsid w:val="00FA56F6"/>
    <w:rsid w:val="00FB329D"/>
    <w:rsid w:val="00FC27E3"/>
    <w:rsid w:val="00FC74C7"/>
    <w:rsid w:val="00FD0CDD"/>
    <w:rsid w:val="00FD3BAC"/>
    <w:rsid w:val="00FD451D"/>
    <w:rsid w:val="00FD5B22"/>
    <w:rsid w:val="00FE0DAC"/>
    <w:rsid w:val="00FE1B01"/>
    <w:rsid w:val="00FE5814"/>
    <w:rsid w:val="00FE6A85"/>
    <w:rsid w:val="00FF2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736C38"/>
  <w14:defaultImageDpi w14:val="300"/>
  <w15:docId w15:val="{D471E5F6-CA05-2B46-88C2-0255D2CF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7D33"/>
    <w:rPr>
      <w:rFonts w:ascii="Georgia" w:eastAsiaTheme="minorHAnsi" w:hAnsi="Georgia"/>
      <w:sz w:val="22"/>
      <w:szCs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4E7D3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4E7D3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o"/>
    <w:basedOn w:val="Normal"/>
    <w:next w:val="Normal"/>
    <w:link w:val="Heading3Char"/>
    <w:uiPriority w:val="2"/>
    <w:unhideWhenUsed/>
    <w:qFormat/>
    <w:rsid w:val="004E7D3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4E7D33"/>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nhideWhenUsed/>
    <w:qFormat/>
    <w:rsid w:val="004809C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4809C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809C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809C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809C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4E7D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7D33"/>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4E7D33"/>
    <w:rPr>
      <w:rFonts w:ascii="Georgia" w:eastAsiaTheme="majorEastAsia" w:hAnsi="Georgia" w:cstheme="majorBidi"/>
      <w:b/>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1"/>
    <w:rsid w:val="004E7D33"/>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4E7D33"/>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4E7D33"/>
    <w:rPr>
      <w:rFonts w:ascii="Georgia" w:eastAsiaTheme="majorEastAsia" w:hAnsi="Georg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E7D33"/>
    <w:rPr>
      <w:b/>
      <w:bCs/>
      <w:sz w:val="26"/>
      <w:u w:val="singl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4E7D33"/>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4E7D33"/>
    <w:rPr>
      <w:rFonts w:ascii="Georgia" w:hAnsi="Georgia"/>
      <w:b/>
      <w:i w:val="0"/>
      <w:iCs/>
      <w:sz w:val="22"/>
      <w:u w:val="single"/>
      <w:bdr w:val="none" w:sz="0" w:space="0" w:color="auto"/>
    </w:rPr>
  </w:style>
  <w:style w:type="character" w:styleId="FollowedHyperlink">
    <w:name w:val="FollowedHyperlink"/>
    <w:basedOn w:val="DefaultParagraphFont"/>
    <w:uiPriority w:val="99"/>
    <w:unhideWhenUsed/>
    <w:rsid w:val="004E7D3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4E7D33"/>
    <w:rPr>
      <w:color w:val="auto"/>
      <w:u w:val="none"/>
    </w:rPr>
  </w:style>
  <w:style w:type="paragraph" w:styleId="DocumentMap">
    <w:name w:val="Document Map"/>
    <w:basedOn w:val="Normal"/>
    <w:link w:val="DocumentMapChar"/>
    <w:uiPriority w:val="99"/>
    <w:unhideWhenUsed/>
    <w:rsid w:val="007C6F87"/>
    <w:rPr>
      <w:rFonts w:ascii="Lucida Grande" w:hAnsi="Lucida Grande" w:cs="Lucida Grande"/>
    </w:rPr>
  </w:style>
  <w:style w:type="character" w:customStyle="1" w:styleId="DocumentMapChar">
    <w:name w:val="Document Map Char"/>
    <w:basedOn w:val="DefaultParagraphFont"/>
    <w:link w:val="DocumentMap"/>
    <w:uiPriority w:val="99"/>
    <w:rsid w:val="007C6F87"/>
    <w:rPr>
      <w:rFonts w:ascii="Lucida Grande" w:hAnsi="Lucida Grande" w:cs="Lucida Grande"/>
      <w:sz w:val="26"/>
    </w:rPr>
  </w:style>
  <w:style w:type="paragraph" w:customStyle="1" w:styleId="Emphasis1">
    <w:name w:val="Emphasis1"/>
    <w:basedOn w:val="Normal"/>
    <w:link w:val="Emphasis"/>
    <w:uiPriority w:val="7"/>
    <w:qFormat/>
    <w:rsid w:val="002313B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textbold">
    <w:name w:val="text bold"/>
    <w:basedOn w:val="Normal"/>
    <w:autoRedefine/>
    <w:uiPriority w:val="7"/>
    <w:qFormat/>
    <w:rsid w:val="002313B1"/>
    <w:rPr>
      <w:b/>
      <w:iCs/>
      <w:u w:val="single"/>
    </w:rPr>
  </w:style>
  <w:style w:type="paragraph" w:styleId="ListParagraph">
    <w:name w:val="List Paragraph"/>
    <w:aliases w:val="6 font"/>
    <w:basedOn w:val="Normal"/>
    <w:uiPriority w:val="99"/>
    <w:unhideWhenUsed/>
    <w:qFormat/>
    <w:rsid w:val="002313B1"/>
    <w:pPr>
      <w:ind w:left="720"/>
      <w:contextualSpacing/>
    </w:pPr>
  </w:style>
  <w:style w:type="paragraph" w:customStyle="1" w:styleId="UnderlinePara">
    <w:name w:val="Underline Para"/>
    <w:basedOn w:val="Normal"/>
    <w:autoRedefine/>
    <w:uiPriority w:val="6"/>
    <w:qFormat/>
    <w:rsid w:val="009F65DD"/>
    <w:pPr>
      <w:widowControl w:val="0"/>
      <w:suppressAutoHyphens/>
      <w:spacing w:after="200" w:line="256" w:lineRule="auto"/>
      <w:contextualSpacing/>
    </w:pPr>
    <w:rPr>
      <w:rFonts w:asciiTheme="minorHAnsi" w:hAnsiTheme="minorHAnsi"/>
      <w:u w:val="single"/>
    </w:rPr>
  </w:style>
  <w:style w:type="character" w:customStyle="1" w:styleId="underline">
    <w:name w:val="underline"/>
    <w:qFormat/>
    <w:rsid w:val="009F65DD"/>
    <w:rPr>
      <w:rFonts w:ascii="Times New Roman" w:hAnsi="Times New Roman" w:cs="Times New Roman"/>
      <w:u w:val="single"/>
    </w:rPr>
  </w:style>
  <w:style w:type="paragraph" w:customStyle="1" w:styleId="card">
    <w:name w:val="card"/>
    <w:aliases w:val="Medium Grid 21,nonunderlined"/>
    <w:basedOn w:val="Normal"/>
    <w:link w:val="cardChar"/>
    <w:qFormat/>
    <w:rsid w:val="009F65DD"/>
    <w:pPr>
      <w:ind w:left="288" w:right="288"/>
    </w:pPr>
  </w:style>
  <w:style w:type="character" w:customStyle="1" w:styleId="cardChar">
    <w:name w:val="card Char"/>
    <w:aliases w:val="Bold Cite Char Char,Speed Cite Char"/>
    <w:basedOn w:val="DefaultParagraphFont"/>
    <w:link w:val="card"/>
    <w:qFormat/>
    <w:rsid w:val="009F65DD"/>
    <w:rPr>
      <w:rFonts w:ascii="Georgia" w:hAnsi="Georgia"/>
      <w:sz w:val="22"/>
    </w:rPr>
  </w:style>
  <w:style w:type="paragraph" w:styleId="Revision">
    <w:name w:val="Revision"/>
    <w:hidden/>
    <w:uiPriority w:val="99"/>
    <w:semiHidden/>
    <w:rsid w:val="008738AB"/>
    <w:rPr>
      <w:rFonts w:ascii="Georgia" w:hAnsi="Georgia" w:cs="Calibri"/>
      <w:sz w:val="22"/>
    </w:rPr>
  </w:style>
  <w:style w:type="character" w:customStyle="1" w:styleId="Heading5Char">
    <w:name w:val="Heading 5 Char"/>
    <w:basedOn w:val="DefaultParagraphFont"/>
    <w:link w:val="Heading5"/>
    <w:uiPriority w:val="99"/>
    <w:rsid w:val="004809C3"/>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4809C3"/>
    <w:rPr>
      <w:rFonts w:ascii="Cambria" w:eastAsia="Times New Roman" w:hAnsi="Cambria" w:cs="Times New Roman"/>
      <w:b/>
      <w:bCs/>
      <w:i/>
      <w:iCs/>
      <w:sz w:val="20"/>
      <w:lang w:bidi="en-US"/>
    </w:rPr>
  </w:style>
  <w:style w:type="character" w:customStyle="1" w:styleId="Heading7Char">
    <w:name w:val="Heading 7 Char"/>
    <w:basedOn w:val="DefaultParagraphFont"/>
    <w:link w:val="Heading7"/>
    <w:rsid w:val="004809C3"/>
    <w:rPr>
      <w:rFonts w:ascii="Cambria" w:eastAsia="Times New Roman" w:hAnsi="Cambria" w:cs="Times New Roman"/>
      <w:b/>
      <w:bCs/>
      <w:i/>
      <w:iCs/>
      <w:sz w:val="20"/>
      <w:szCs w:val="20"/>
      <w:lang w:bidi="en-US"/>
    </w:rPr>
  </w:style>
  <w:style w:type="character" w:customStyle="1" w:styleId="Heading8Char">
    <w:name w:val="Heading 8 Char"/>
    <w:basedOn w:val="DefaultParagraphFont"/>
    <w:link w:val="Heading8"/>
    <w:rsid w:val="004809C3"/>
    <w:rPr>
      <w:rFonts w:ascii="Cambria" w:eastAsia="Times New Roman" w:hAnsi="Cambria" w:cs="Times New Roman"/>
      <w:b/>
      <w:bCs/>
      <w:i/>
      <w:iCs/>
      <w:sz w:val="18"/>
      <w:szCs w:val="18"/>
      <w:lang w:bidi="en-US"/>
    </w:rPr>
  </w:style>
  <w:style w:type="character" w:customStyle="1" w:styleId="Heading9Char">
    <w:name w:val="Heading 9 Char"/>
    <w:basedOn w:val="DefaultParagraphFont"/>
    <w:link w:val="Heading9"/>
    <w:rsid w:val="004809C3"/>
    <w:rPr>
      <w:rFonts w:ascii="Cambria" w:eastAsia="Times New Roman" w:hAnsi="Cambria" w:cs="Times New Roman"/>
      <w:i/>
      <w:iCs/>
      <w:sz w:val="18"/>
      <w:szCs w:val="18"/>
      <w:lang w:bidi="en-US"/>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4809C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809C3"/>
    <w:rPr>
      <w:sz w:val="22"/>
      <w:u w:val="single"/>
    </w:rPr>
  </w:style>
  <w:style w:type="character" w:styleId="UnresolvedMention">
    <w:name w:val="Unresolved Mention"/>
    <w:basedOn w:val="DefaultParagraphFont"/>
    <w:uiPriority w:val="99"/>
    <w:semiHidden/>
    <w:unhideWhenUsed/>
    <w:rsid w:val="004809C3"/>
    <w:rPr>
      <w:color w:val="605E5C"/>
      <w:shd w:val="clear" w:color="auto" w:fill="E1DFDD"/>
    </w:rPr>
  </w:style>
  <w:style w:type="paragraph" w:styleId="BalloonText">
    <w:name w:val="Balloon Text"/>
    <w:basedOn w:val="Normal"/>
    <w:link w:val="BalloonTextChar"/>
    <w:uiPriority w:val="99"/>
    <w:unhideWhenUsed/>
    <w:qFormat/>
    <w:rsid w:val="004809C3"/>
    <w:rPr>
      <w:sz w:val="18"/>
      <w:szCs w:val="18"/>
    </w:rPr>
  </w:style>
  <w:style w:type="character" w:customStyle="1" w:styleId="BalloonTextChar">
    <w:name w:val="Balloon Text Char"/>
    <w:basedOn w:val="DefaultParagraphFont"/>
    <w:link w:val="BalloonText"/>
    <w:uiPriority w:val="99"/>
    <w:qFormat/>
    <w:rsid w:val="004809C3"/>
    <w:rPr>
      <w:rFonts w:ascii="Times New Roman" w:hAnsi="Times New Roman" w:cs="Times New Roman"/>
      <w:sz w:val="18"/>
      <w:szCs w:val="18"/>
    </w:rPr>
  </w:style>
  <w:style w:type="paragraph" w:customStyle="1" w:styleId="Analytic">
    <w:name w:val="Analytic"/>
    <w:basedOn w:val="Heading4"/>
    <w:link w:val="AnalyticChar"/>
    <w:uiPriority w:val="4"/>
    <w:qFormat/>
    <w:rsid w:val="004809C3"/>
    <w:pPr>
      <w:outlineLvl w:val="9"/>
    </w:pPr>
  </w:style>
  <w:style w:type="character" w:customStyle="1" w:styleId="AnalyticChar">
    <w:name w:val="Analytic Char"/>
    <w:basedOn w:val="DefaultParagraphFont"/>
    <w:link w:val="Analytic"/>
    <w:uiPriority w:val="4"/>
    <w:rsid w:val="004809C3"/>
    <w:rPr>
      <w:rFonts w:ascii="Times New Roman" w:eastAsiaTheme="majorEastAsia" w:hAnsi="Times New Roman" w:cstheme="majorBidi"/>
      <w:b/>
      <w:bCs/>
      <w:sz w:val="28"/>
      <w:szCs w:val="26"/>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4809C3"/>
    <w:rPr>
      <w:sz w:val="20"/>
      <w:u w:val="single"/>
    </w:rPr>
  </w:style>
  <w:style w:type="paragraph" w:styleId="Title">
    <w:name w:val="Title"/>
    <w:aliases w:val="UNDERLINE,Bold Underlined,Cites and Cards,title,Block Heading,Read This"/>
    <w:basedOn w:val="Normal"/>
    <w:next w:val="Normal"/>
    <w:link w:val="TitleChar"/>
    <w:uiPriority w:val="6"/>
    <w:qFormat/>
    <w:rsid w:val="004809C3"/>
    <w:pPr>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809C3"/>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4809C3"/>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809C3"/>
    <w:rPr>
      <w:rFonts w:ascii="Calibri" w:hAnsi="Calibri"/>
      <w:b/>
      <w:sz w:val="26"/>
    </w:rPr>
  </w:style>
  <w:style w:type="character" w:customStyle="1" w:styleId="Heading4Char3">
    <w:name w:val="Heading 4 Char3"/>
    <w:aliases w:val="Tag Char3,heading 2 Char3,Heading 2 Char2 Char Char1,Heading 2 Char1 Char Char Char1,ta Char"/>
    <w:rsid w:val="004809C3"/>
    <w:rPr>
      <w:rFonts w:ascii="Calibri" w:hAnsi="Calibri"/>
      <w:b/>
      <w:sz w:val="26"/>
    </w:rPr>
  </w:style>
  <w:style w:type="character" w:customStyle="1" w:styleId="UnderlineBold">
    <w:name w:val="Underline + Bold"/>
    <w:uiPriority w:val="1"/>
    <w:qFormat/>
    <w:rsid w:val="004809C3"/>
    <w:rPr>
      <w:rFonts w:ascii="Georgia" w:hAnsi="Georgia"/>
      <w:b w:val="0"/>
      <w:bCs w:val="0"/>
      <w:sz w:val="22"/>
      <w:u w:val="single"/>
    </w:rPr>
  </w:style>
  <w:style w:type="paragraph" w:customStyle="1" w:styleId="underlined">
    <w:name w:val="underlined"/>
    <w:next w:val="Normal"/>
    <w:link w:val="underlinedChar"/>
    <w:autoRedefine/>
    <w:qFormat/>
    <w:rsid w:val="004809C3"/>
    <w:pPr>
      <w:contextualSpacing/>
    </w:pPr>
    <w:rPr>
      <w:rFonts w:ascii="Times New Roman" w:eastAsia="Malgun Gothic" w:hAnsi="Times New Roman" w:cs="Times New Roman"/>
      <w:u w:val="single"/>
    </w:rPr>
  </w:style>
  <w:style w:type="character" w:customStyle="1" w:styleId="underlinedChar">
    <w:name w:val="underlined Char"/>
    <w:link w:val="underlined"/>
    <w:rsid w:val="004809C3"/>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809C3"/>
    <w:pPr>
      <w:spacing w:before="100" w:beforeAutospacing="1" w:after="100" w:afterAutospacing="1"/>
    </w:pPr>
    <w:rPr>
      <w:rFonts w:ascii="Times" w:eastAsia="MS Mincho" w:hAnsi="Times"/>
      <w:sz w:val="20"/>
      <w:szCs w:val="20"/>
    </w:rPr>
  </w:style>
  <w:style w:type="paragraph" w:customStyle="1" w:styleId="Style4">
    <w:name w:val="Style4"/>
    <w:basedOn w:val="Normal"/>
    <w:link w:val="Style4Char"/>
    <w:qFormat/>
    <w:rsid w:val="004809C3"/>
    <w:rPr>
      <w:rFonts w:eastAsia="Calibri"/>
      <w:sz w:val="24"/>
      <w:u w:val="single"/>
      <w:lang w:val="x-none"/>
    </w:rPr>
  </w:style>
  <w:style w:type="character" w:customStyle="1" w:styleId="Style4Char">
    <w:name w:val="Style4 Char"/>
    <w:link w:val="Style4"/>
    <w:qFormat/>
    <w:rsid w:val="004809C3"/>
    <w:rPr>
      <w:rFonts w:ascii="Times New Roman" w:eastAsia="Calibri" w:hAnsi="Times New Roman" w:cs="Times New Roman"/>
      <w:u w:val="single"/>
      <w:lang w:val="x-none"/>
    </w:rPr>
  </w:style>
  <w:style w:type="paragraph" w:customStyle="1" w:styleId="Analytics">
    <w:name w:val="Analytics"/>
    <w:basedOn w:val="Heading4"/>
    <w:link w:val="AnalyticsChar"/>
    <w:qFormat/>
    <w:rsid w:val="004809C3"/>
    <w:rPr>
      <w:bCs/>
    </w:rPr>
  </w:style>
  <w:style w:type="character" w:customStyle="1" w:styleId="AnalyticsChar">
    <w:name w:val="Analytics Char"/>
    <w:basedOn w:val="DefaultParagraphFont"/>
    <w:link w:val="Analytics"/>
    <w:rsid w:val="004809C3"/>
    <w:rPr>
      <w:rFonts w:ascii="Times New Roman" w:eastAsiaTheme="majorEastAsia" w:hAnsi="Times New Roman" w:cstheme="majorBidi"/>
      <w:b/>
      <w:sz w:val="28"/>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4809C3"/>
    <w:rPr>
      <w:rFonts w:cs="Arial"/>
      <w:b/>
      <w:bCs/>
      <w:iCs/>
      <w:szCs w:val="28"/>
      <w:lang w:val="en-US" w:eastAsia="en-US" w:bidi="ar-SA"/>
    </w:rPr>
  </w:style>
  <w:style w:type="numbering" w:customStyle="1" w:styleId="NoList1">
    <w:name w:val="No List1"/>
    <w:next w:val="NoList"/>
    <w:semiHidden/>
    <w:unhideWhenUsed/>
    <w:rsid w:val="004809C3"/>
  </w:style>
  <w:style w:type="character" w:customStyle="1" w:styleId="Style11ptUnderline">
    <w:name w:val="Style 11 pt Underline"/>
    <w:basedOn w:val="DefaultParagraphFont"/>
    <w:qFormat/>
    <w:rsid w:val="004809C3"/>
    <w:rPr>
      <w:sz w:val="20"/>
      <w:u w:val="single"/>
    </w:rPr>
  </w:style>
  <w:style w:type="character" w:customStyle="1" w:styleId="Style11pt">
    <w:name w:val="Style 11 pt"/>
    <w:basedOn w:val="DefaultParagraphFont"/>
    <w:qFormat/>
    <w:rsid w:val="004809C3"/>
    <w:rPr>
      <w:sz w:val="20"/>
    </w:rPr>
  </w:style>
  <w:style w:type="character" w:customStyle="1" w:styleId="Style1Char1">
    <w:name w:val="Style1 Char1"/>
    <w:basedOn w:val="DefaultParagraphFont"/>
    <w:qFormat/>
    <w:rsid w:val="004809C3"/>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809C3"/>
    <w:rPr>
      <w:sz w:val="18"/>
      <w:szCs w:val="18"/>
    </w:rPr>
  </w:style>
  <w:style w:type="paragraph" w:styleId="CommentText">
    <w:name w:val="annotation text"/>
    <w:basedOn w:val="Normal"/>
    <w:link w:val="CommentTextChar"/>
    <w:uiPriority w:val="99"/>
    <w:unhideWhenUsed/>
    <w:rsid w:val="004809C3"/>
    <w:rPr>
      <w:sz w:val="24"/>
    </w:rPr>
  </w:style>
  <w:style w:type="character" w:customStyle="1" w:styleId="CommentTextChar">
    <w:name w:val="Comment Text Char"/>
    <w:basedOn w:val="DefaultParagraphFont"/>
    <w:link w:val="CommentText"/>
    <w:uiPriority w:val="99"/>
    <w:rsid w:val="004809C3"/>
    <w:rPr>
      <w:rFonts w:ascii="Times New Roman" w:hAnsi="Times New Roman" w:cs="Times New Roman"/>
    </w:rPr>
  </w:style>
  <w:style w:type="paragraph" w:styleId="CommentSubject">
    <w:name w:val="annotation subject"/>
    <w:basedOn w:val="CommentText"/>
    <w:next w:val="CommentText"/>
    <w:link w:val="CommentSubjectChar"/>
    <w:unhideWhenUsed/>
    <w:rsid w:val="004809C3"/>
    <w:rPr>
      <w:b/>
      <w:bCs/>
      <w:sz w:val="20"/>
      <w:szCs w:val="20"/>
    </w:rPr>
  </w:style>
  <w:style w:type="character" w:customStyle="1" w:styleId="CommentSubjectChar">
    <w:name w:val="Comment Subject Char"/>
    <w:basedOn w:val="CommentTextChar"/>
    <w:link w:val="CommentSubject"/>
    <w:rsid w:val="004809C3"/>
    <w:rPr>
      <w:rFonts w:ascii="Times New Roman" w:hAnsi="Times New Roman" w:cs="Times New Roman"/>
      <w:b/>
      <w:bCs/>
      <w:sz w:val="20"/>
      <w:szCs w:val="20"/>
    </w:rPr>
  </w:style>
  <w:style w:type="character" w:customStyle="1" w:styleId="StyleDate">
    <w:name w:val="Style Date"/>
    <w:aliases w:val="Author"/>
    <w:qFormat/>
    <w:rsid w:val="004809C3"/>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4809C3"/>
    <w:rPr>
      <w:b/>
      <w:bCs/>
    </w:rPr>
  </w:style>
  <w:style w:type="character" w:customStyle="1" w:styleId="apple-converted-space">
    <w:name w:val="apple-converted-space"/>
    <w:basedOn w:val="DefaultParagraphFont"/>
    <w:qFormat/>
    <w:rsid w:val="004809C3"/>
  </w:style>
  <w:style w:type="character" w:customStyle="1" w:styleId="st">
    <w:name w:val="st"/>
    <w:rsid w:val="004809C3"/>
  </w:style>
  <w:style w:type="character" w:customStyle="1" w:styleId="CharChar11">
    <w:name w:val="Char Char11"/>
    <w:rsid w:val="004809C3"/>
    <w:rPr>
      <w:rFonts w:cs="Arial"/>
      <w:bCs/>
      <w:szCs w:val="26"/>
      <w:u w:val="single"/>
      <w:lang w:val="en-US" w:eastAsia="en-US" w:bidi="ar-SA"/>
    </w:rPr>
  </w:style>
  <w:style w:type="character" w:customStyle="1" w:styleId="DebateHighlighted">
    <w:name w:val="Debate Highlighted"/>
    <w:basedOn w:val="DefaultParagraphFont"/>
    <w:qFormat/>
    <w:rsid w:val="004809C3"/>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4809C3"/>
    <w:rPr>
      <w:rFonts w:ascii="Times New Roman" w:eastAsia="MS Mincho" w:hAnsi="Times New Roman" w:cs="Times New Roman"/>
      <w:sz w:val="16"/>
    </w:rPr>
  </w:style>
  <w:style w:type="character" w:customStyle="1" w:styleId="Highlightedunderline">
    <w:name w:val="Highlighted underline"/>
    <w:qFormat/>
    <w:rsid w:val="004809C3"/>
    <w:rPr>
      <w:rFonts w:ascii="Times New Roman" w:hAnsi="Times New Roman"/>
      <w:sz w:val="20"/>
      <w:shd w:val="clear" w:color="auto" w:fill="C0C0C0"/>
    </w:rPr>
  </w:style>
  <w:style w:type="paragraph" w:customStyle="1" w:styleId="CITE">
    <w:name w:val="CITE"/>
    <w:basedOn w:val="Normal"/>
    <w:next w:val="Normal"/>
    <w:link w:val="CITEChar"/>
    <w:qFormat/>
    <w:rsid w:val="004809C3"/>
    <w:pPr>
      <w:suppressAutoHyphens/>
    </w:pPr>
    <w:rPr>
      <w:rFonts w:ascii="Liberation Sans" w:eastAsia="Droid Sans Fallback" w:hAnsi="Liberation Sans"/>
      <w:b/>
      <w:i/>
      <w:color w:val="00000A"/>
      <w:sz w:val="21"/>
    </w:rPr>
  </w:style>
  <w:style w:type="character" w:customStyle="1" w:styleId="DebateUnderline">
    <w:name w:val="Debate Underline"/>
    <w:qFormat/>
    <w:rsid w:val="004809C3"/>
    <w:rPr>
      <w:rFonts w:ascii="Liberation Sans" w:hAnsi="Liberation Sans" w:cs="Georgia"/>
      <w:sz w:val="20"/>
      <w:szCs w:val="20"/>
      <w:u w:val="single"/>
    </w:rPr>
  </w:style>
  <w:style w:type="paragraph" w:customStyle="1" w:styleId="cardtext">
    <w:name w:val="card text"/>
    <w:basedOn w:val="Normal"/>
    <w:link w:val="cardtextChar"/>
    <w:qFormat/>
    <w:rsid w:val="004809C3"/>
    <w:pPr>
      <w:widowControl w:val="0"/>
      <w:ind w:left="288" w:right="288"/>
    </w:pPr>
    <w:rPr>
      <w:rFonts w:eastAsia="Calibri"/>
      <w:sz w:val="24"/>
    </w:rPr>
  </w:style>
  <w:style w:type="character" w:customStyle="1" w:styleId="cardtextChar">
    <w:name w:val="card text Char"/>
    <w:basedOn w:val="DefaultParagraphFont"/>
    <w:link w:val="cardtext"/>
    <w:rsid w:val="004809C3"/>
    <w:rPr>
      <w:rFonts w:ascii="Georgia" w:eastAsia="Calibri" w:hAnsi="Georgia" w:cs="Times New Roman"/>
    </w:rPr>
  </w:style>
  <w:style w:type="character" w:customStyle="1" w:styleId="UnderlineBold0">
    <w:name w:val="Underline Bold"/>
    <w:basedOn w:val="DefaultParagraphFont"/>
    <w:uiPriority w:val="6"/>
    <w:qFormat/>
    <w:rsid w:val="004809C3"/>
    <w:rPr>
      <w:b/>
      <w:sz w:val="20"/>
      <w:u w:val="single"/>
    </w:rPr>
  </w:style>
  <w:style w:type="paragraph" w:styleId="BodyText">
    <w:name w:val="Body Text"/>
    <w:basedOn w:val="Normal"/>
    <w:link w:val="BodyTextChar"/>
    <w:uiPriority w:val="99"/>
    <w:unhideWhenUsed/>
    <w:qFormat/>
    <w:rsid w:val="004809C3"/>
    <w:pPr>
      <w:spacing w:after="120"/>
    </w:pPr>
  </w:style>
  <w:style w:type="character" w:customStyle="1" w:styleId="BodyTextChar">
    <w:name w:val="Body Text Char"/>
    <w:basedOn w:val="DefaultParagraphFont"/>
    <w:link w:val="BodyText"/>
    <w:uiPriority w:val="99"/>
    <w:qFormat/>
    <w:rsid w:val="004809C3"/>
    <w:rPr>
      <w:rFonts w:ascii="Times New Roman" w:hAnsi="Times New Roman" w:cs="Times New Roman"/>
      <w:sz w:val="22"/>
    </w:rPr>
  </w:style>
  <w:style w:type="character" w:customStyle="1" w:styleId="titlechar0">
    <w:name w:val="titlechar"/>
    <w:basedOn w:val="DefaultParagraphFont"/>
    <w:rsid w:val="004809C3"/>
  </w:style>
  <w:style w:type="paragraph" w:customStyle="1" w:styleId="tiny">
    <w:name w:val="tiny"/>
    <w:next w:val="Normal"/>
    <w:link w:val="tinyChar"/>
    <w:autoRedefine/>
    <w:qFormat/>
    <w:rsid w:val="004809C3"/>
    <w:pPr>
      <w:contextualSpacing/>
    </w:pPr>
    <w:rPr>
      <w:rFonts w:ascii="Times New Roman" w:eastAsia="Malgun Gothic" w:hAnsi="Times New Roman" w:cs="Times New Roman"/>
      <w:sz w:val="12"/>
    </w:rPr>
  </w:style>
  <w:style w:type="character" w:customStyle="1" w:styleId="tinyChar">
    <w:name w:val="tiny Char"/>
    <w:link w:val="tiny"/>
    <w:rsid w:val="004809C3"/>
    <w:rPr>
      <w:rFonts w:ascii="Times New Roman" w:eastAsia="Malgun Gothic" w:hAnsi="Times New Roman" w:cs="Times New Roman"/>
      <w:sz w:val="12"/>
    </w:rPr>
  </w:style>
  <w:style w:type="character" w:customStyle="1" w:styleId="DocumentMapChar1">
    <w:name w:val="Document Map Char1"/>
    <w:basedOn w:val="DefaultParagraphFont"/>
    <w:uiPriority w:val="99"/>
    <w:rsid w:val="004809C3"/>
    <w:rPr>
      <w:rFonts w:ascii="Segoe UI" w:hAnsi="Segoe UI" w:cs="Segoe UI"/>
      <w:sz w:val="16"/>
      <w:szCs w:val="16"/>
    </w:rPr>
  </w:style>
  <w:style w:type="character" w:customStyle="1" w:styleId="CommentSubjectChar1">
    <w:name w:val="Comment Subject Char1"/>
    <w:basedOn w:val="CommentTextChar"/>
    <w:uiPriority w:val="99"/>
    <w:semiHidden/>
    <w:rsid w:val="004809C3"/>
    <w:rPr>
      <w:rFonts w:ascii="Times New Roman" w:eastAsiaTheme="minorHAnsi" w:hAnsi="Times New Roman" w:cs="Arial"/>
      <w:b/>
      <w:bCs/>
      <w:sz w:val="24"/>
      <w:szCs w:val="22"/>
    </w:rPr>
  </w:style>
  <w:style w:type="character" w:customStyle="1" w:styleId="BalloonTextChar1">
    <w:name w:val="Balloon Text Char1"/>
    <w:basedOn w:val="DefaultParagraphFont"/>
    <w:uiPriority w:val="99"/>
    <w:rsid w:val="004809C3"/>
    <w:rPr>
      <w:rFonts w:ascii="Lucida Grande" w:eastAsiaTheme="minorHAnsi" w:hAnsi="Lucida Grande" w:cs="Lucida Grande"/>
      <w:sz w:val="18"/>
      <w:szCs w:val="18"/>
    </w:rPr>
  </w:style>
  <w:style w:type="character" w:customStyle="1" w:styleId="Style1Char">
    <w:name w:val="Style1 Char"/>
    <w:basedOn w:val="DefaultParagraphFont"/>
    <w:qFormat/>
    <w:rsid w:val="004809C3"/>
    <w:rPr>
      <w:rFonts w:eastAsia="SimSun"/>
      <w:sz w:val="20"/>
      <w:szCs w:val="24"/>
      <w:u w:val="single"/>
      <w:lang w:val="en-US" w:eastAsia="zh-CN" w:bidi="ar-SA"/>
    </w:rPr>
  </w:style>
  <w:style w:type="paragraph" w:customStyle="1" w:styleId="Tag2">
    <w:name w:val="Tag2"/>
    <w:basedOn w:val="Normal"/>
    <w:autoRedefine/>
    <w:qFormat/>
    <w:rsid w:val="004809C3"/>
    <w:rPr>
      <w:rFonts w:eastAsia="Calibri"/>
      <w:b/>
    </w:rPr>
  </w:style>
  <w:style w:type="character" w:customStyle="1" w:styleId="CommentTextChar1">
    <w:name w:val="Comment Text Char1"/>
    <w:basedOn w:val="DefaultParagraphFont"/>
    <w:uiPriority w:val="99"/>
    <w:rsid w:val="004809C3"/>
    <w:rPr>
      <w:rFonts w:ascii="Calibri" w:hAnsi="Calibri"/>
    </w:rPr>
  </w:style>
  <w:style w:type="character" w:customStyle="1" w:styleId="apple-style-span">
    <w:name w:val="apple-style-span"/>
    <w:basedOn w:val="DefaultParagraphFont"/>
    <w:qFormat/>
    <w:rsid w:val="004809C3"/>
  </w:style>
  <w:style w:type="character" w:customStyle="1" w:styleId="FootnoteTextChar">
    <w:name w:val="Footnote Text Char"/>
    <w:basedOn w:val="DefaultParagraphFont"/>
    <w:link w:val="FootnoteText"/>
    <w:rsid w:val="004809C3"/>
    <w:rPr>
      <w:rFonts w:ascii="Calibri" w:hAnsi="Calibri"/>
    </w:rPr>
  </w:style>
  <w:style w:type="paragraph" w:styleId="FootnoteText">
    <w:name w:val="footnote text"/>
    <w:basedOn w:val="Normal"/>
    <w:link w:val="FootnoteTextChar"/>
    <w:unhideWhenUsed/>
    <w:qFormat/>
    <w:rsid w:val="004809C3"/>
    <w:rPr>
      <w:rFonts w:ascii="Calibri" w:hAnsi="Calibri"/>
      <w:sz w:val="24"/>
    </w:rPr>
  </w:style>
  <w:style w:type="character" w:customStyle="1" w:styleId="FootnoteTextChar1">
    <w:name w:val="Footnote Text Char1"/>
    <w:basedOn w:val="DefaultParagraphFont"/>
    <w:rsid w:val="004809C3"/>
    <w:rPr>
      <w:rFonts w:ascii="Times New Roman" w:hAnsi="Times New Roman" w:cs="Times New Roman"/>
      <w:sz w:val="20"/>
      <w:szCs w:val="20"/>
    </w:rPr>
  </w:style>
  <w:style w:type="paragraph" w:customStyle="1" w:styleId="p">
    <w:name w:val="p"/>
    <w:basedOn w:val="Normal"/>
    <w:rsid w:val="004809C3"/>
    <w:pPr>
      <w:spacing w:before="100" w:beforeAutospacing="1" w:after="100" w:afterAutospacing="1"/>
    </w:pPr>
    <w:rPr>
      <w:rFonts w:ascii="Times" w:hAnsi="Times"/>
      <w:sz w:val="20"/>
      <w:szCs w:val="20"/>
    </w:rPr>
  </w:style>
  <w:style w:type="paragraph" w:customStyle="1" w:styleId="style40">
    <w:name w:val="style4"/>
    <w:basedOn w:val="Normal"/>
    <w:uiPriority w:val="99"/>
    <w:qFormat/>
    <w:rsid w:val="004809C3"/>
    <w:pPr>
      <w:spacing w:before="100" w:beforeAutospacing="1" w:after="100" w:afterAutospacing="1"/>
    </w:pPr>
    <w:rPr>
      <w:rFonts w:ascii="Times" w:hAnsi="Times"/>
      <w:sz w:val="20"/>
      <w:szCs w:val="20"/>
    </w:rPr>
  </w:style>
  <w:style w:type="paragraph" w:customStyle="1" w:styleId="story-body-text">
    <w:name w:val="story-body-text"/>
    <w:basedOn w:val="Normal"/>
    <w:uiPriority w:val="99"/>
    <w:qFormat/>
    <w:rsid w:val="004809C3"/>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4809C3"/>
    <w:rPr>
      <w:vertAlign w:val="superscript"/>
    </w:rPr>
  </w:style>
  <w:style w:type="paragraph" w:customStyle="1" w:styleId="para">
    <w:name w:val="para"/>
    <w:basedOn w:val="Normal"/>
    <w:rsid w:val="004809C3"/>
    <w:pPr>
      <w:spacing w:before="100" w:beforeAutospacing="1" w:after="100" w:afterAutospacing="1"/>
    </w:pPr>
  </w:style>
  <w:style w:type="paragraph" w:customStyle="1" w:styleId="selectionshareable">
    <w:name w:val="selectionshareable"/>
    <w:basedOn w:val="Normal"/>
    <w:uiPriority w:val="99"/>
    <w:qFormat/>
    <w:rsid w:val="004809C3"/>
    <w:pPr>
      <w:spacing w:before="100" w:beforeAutospacing="1" w:after="100" w:afterAutospacing="1"/>
    </w:pPr>
  </w:style>
  <w:style w:type="character" w:customStyle="1" w:styleId="vm-hook">
    <w:name w:val="vm-hook"/>
    <w:basedOn w:val="DefaultParagraphFont"/>
    <w:rsid w:val="004809C3"/>
  </w:style>
  <w:style w:type="character" w:customStyle="1" w:styleId="dfm-title">
    <w:name w:val="dfm-title"/>
    <w:basedOn w:val="DefaultParagraphFont"/>
    <w:rsid w:val="004809C3"/>
  </w:style>
  <w:style w:type="paragraph" w:customStyle="1" w:styleId="evidencetext">
    <w:name w:val="evidence text"/>
    <w:basedOn w:val="Normal"/>
    <w:link w:val="evidencetextChar1"/>
    <w:qFormat/>
    <w:rsid w:val="004809C3"/>
    <w:pPr>
      <w:ind w:left="432" w:right="432"/>
    </w:pPr>
    <w:rPr>
      <w:color w:val="000000"/>
      <w:lang w:val="x-none" w:eastAsia="x-none"/>
    </w:rPr>
  </w:style>
  <w:style w:type="character" w:customStyle="1" w:styleId="evidencetextChar1">
    <w:name w:val="evidence text Char1"/>
    <w:link w:val="evidencetext"/>
    <w:rsid w:val="004809C3"/>
    <w:rPr>
      <w:rFonts w:ascii="Times New Roman" w:hAnsi="Times New Roman" w:cs="Times New Roman"/>
      <w:color w:val="000000"/>
      <w:sz w:val="22"/>
      <w:lang w:val="x-none" w:eastAsia="x-none"/>
    </w:rPr>
  </w:style>
  <w:style w:type="paragraph" w:customStyle="1" w:styleId="CardIndented">
    <w:name w:val="Card (Indented)"/>
    <w:basedOn w:val="Normal"/>
    <w:link w:val="CardIndentedChar"/>
    <w:qFormat/>
    <w:rsid w:val="004809C3"/>
    <w:pPr>
      <w:ind w:left="288"/>
    </w:pPr>
  </w:style>
  <w:style w:type="paragraph" w:customStyle="1" w:styleId="Emphasize">
    <w:name w:val="Emphasize"/>
    <w:basedOn w:val="Normal"/>
    <w:uiPriority w:val="7"/>
    <w:qFormat/>
    <w:rsid w:val="004809C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4809C3"/>
    <w:rPr>
      <w:rFonts w:asciiTheme="minorHAnsi" w:hAnsiTheme="minorHAnsi"/>
      <w:sz w:val="22"/>
    </w:rPr>
  </w:style>
  <w:style w:type="character" w:customStyle="1" w:styleId="UnresolvedMention1">
    <w:name w:val="Unresolved Mention1"/>
    <w:basedOn w:val="DefaultParagraphFont"/>
    <w:uiPriority w:val="99"/>
    <w:unhideWhenUsed/>
    <w:rsid w:val="004809C3"/>
    <w:rPr>
      <w:color w:val="808080"/>
      <w:shd w:val="clear" w:color="auto" w:fill="E6E6E6"/>
    </w:rPr>
  </w:style>
  <w:style w:type="character" w:customStyle="1" w:styleId="BodyTextChar1">
    <w:name w:val="Body Text Char1"/>
    <w:aliases w:val="Very Small Text Char1"/>
    <w:basedOn w:val="DefaultParagraphFont"/>
    <w:uiPriority w:val="99"/>
    <w:rsid w:val="004809C3"/>
    <w:rPr>
      <w:rFonts w:ascii="Times New Roman" w:hAnsi="Times New Roman"/>
      <w:sz w:val="24"/>
    </w:rPr>
  </w:style>
  <w:style w:type="character" w:customStyle="1" w:styleId="UnresolvedMention2">
    <w:name w:val="Unresolved Mention2"/>
    <w:basedOn w:val="DefaultParagraphFont"/>
    <w:uiPriority w:val="99"/>
    <w:unhideWhenUsed/>
    <w:rsid w:val="004809C3"/>
    <w:rPr>
      <w:color w:val="808080"/>
      <w:shd w:val="clear" w:color="auto" w:fill="E6E6E6"/>
    </w:rPr>
  </w:style>
  <w:style w:type="character" w:customStyle="1" w:styleId="Author-Date">
    <w:name w:val="Author-Date"/>
    <w:qFormat/>
    <w:rsid w:val="004809C3"/>
    <w:rPr>
      <w:b/>
      <w:sz w:val="24"/>
    </w:rPr>
  </w:style>
  <w:style w:type="character" w:customStyle="1" w:styleId="ListLabel12">
    <w:name w:val="ListLabel 12"/>
    <w:qFormat/>
    <w:rsid w:val="004809C3"/>
    <w:rPr>
      <w:strike w:val="0"/>
      <w:dstrike w:val="0"/>
      <w:color w:val="000000"/>
      <w:spacing w:val="0"/>
      <w:w w:val="100"/>
      <w:sz w:val="16"/>
      <w:lang w:val="en-US"/>
    </w:rPr>
  </w:style>
  <w:style w:type="character" w:customStyle="1" w:styleId="ListLabel11">
    <w:name w:val="ListLabel 11"/>
    <w:qFormat/>
    <w:rsid w:val="004809C3"/>
    <w:rPr>
      <w:strike w:val="0"/>
      <w:dstrike w:val="0"/>
      <w:color w:val="000000"/>
      <w:spacing w:val="70"/>
      <w:w w:val="100"/>
      <w:sz w:val="16"/>
      <w:lang w:val="en-US"/>
    </w:rPr>
  </w:style>
  <w:style w:type="character" w:customStyle="1" w:styleId="ListLabel10">
    <w:name w:val="ListLabel 10"/>
    <w:qFormat/>
    <w:rsid w:val="004809C3"/>
    <w:rPr>
      <w:strike w:val="0"/>
      <w:dstrike w:val="0"/>
      <w:color w:val="000000"/>
      <w:spacing w:val="0"/>
      <w:w w:val="100"/>
      <w:sz w:val="18"/>
      <w:lang w:val="en-US"/>
    </w:rPr>
  </w:style>
  <w:style w:type="character" w:customStyle="1" w:styleId="ListLabel9">
    <w:name w:val="ListLabel 9"/>
    <w:qFormat/>
    <w:rsid w:val="004809C3"/>
    <w:rPr>
      <w:strike w:val="0"/>
      <w:dstrike w:val="0"/>
      <w:color w:val="000000"/>
      <w:spacing w:val="0"/>
      <w:w w:val="100"/>
      <w:sz w:val="21"/>
      <w:lang w:val="en-US"/>
    </w:rPr>
  </w:style>
  <w:style w:type="character" w:customStyle="1" w:styleId="ListLabel8">
    <w:name w:val="ListLabel 8"/>
    <w:qFormat/>
    <w:rsid w:val="004809C3"/>
    <w:rPr>
      <w:strike w:val="0"/>
      <w:dstrike w:val="0"/>
      <w:color w:val="000000"/>
      <w:spacing w:val="0"/>
      <w:w w:val="100"/>
      <w:sz w:val="20"/>
      <w:lang w:val="en-US"/>
    </w:rPr>
  </w:style>
  <w:style w:type="character" w:customStyle="1" w:styleId="ListLabel7">
    <w:name w:val="ListLabel 7"/>
    <w:qFormat/>
    <w:rsid w:val="004809C3"/>
    <w:rPr>
      <w:strike w:val="0"/>
      <w:dstrike w:val="0"/>
      <w:color w:val="000000"/>
      <w:spacing w:val="0"/>
      <w:w w:val="100"/>
      <w:sz w:val="20"/>
      <w:lang w:val="en-US"/>
    </w:rPr>
  </w:style>
  <w:style w:type="character" w:customStyle="1" w:styleId="ListLabel6">
    <w:name w:val="ListLabel 6"/>
    <w:qFormat/>
    <w:rsid w:val="004809C3"/>
    <w:rPr>
      <w:i/>
      <w:strike w:val="0"/>
      <w:dstrike w:val="0"/>
      <w:color w:val="000000"/>
      <w:spacing w:val="0"/>
      <w:w w:val="100"/>
      <w:sz w:val="20"/>
      <w:lang w:val="en-US"/>
    </w:rPr>
  </w:style>
  <w:style w:type="character" w:customStyle="1" w:styleId="ListLabel5">
    <w:name w:val="ListLabel 5"/>
    <w:qFormat/>
    <w:rsid w:val="004809C3"/>
    <w:rPr>
      <w:strike w:val="0"/>
      <w:dstrike w:val="0"/>
      <w:color w:val="000000"/>
      <w:spacing w:val="0"/>
      <w:w w:val="100"/>
      <w:sz w:val="20"/>
      <w:lang w:val="en-US"/>
    </w:rPr>
  </w:style>
  <w:style w:type="character" w:customStyle="1" w:styleId="ListLabel4">
    <w:name w:val="ListLabel 4"/>
    <w:qFormat/>
    <w:rsid w:val="004809C3"/>
    <w:rPr>
      <w:strike w:val="0"/>
      <w:dstrike w:val="0"/>
      <w:color w:val="000000"/>
      <w:spacing w:val="0"/>
      <w:w w:val="100"/>
      <w:sz w:val="19"/>
      <w:lang w:val="en-US"/>
    </w:rPr>
  </w:style>
  <w:style w:type="character" w:customStyle="1" w:styleId="ListLabel3">
    <w:name w:val="ListLabel 3"/>
    <w:qFormat/>
    <w:rsid w:val="004809C3"/>
    <w:rPr>
      <w:i/>
      <w:strike w:val="0"/>
      <w:dstrike w:val="0"/>
      <w:color w:val="000000"/>
      <w:spacing w:val="0"/>
      <w:w w:val="100"/>
      <w:sz w:val="20"/>
      <w:lang w:val="en-US"/>
    </w:rPr>
  </w:style>
  <w:style w:type="character" w:customStyle="1" w:styleId="ListLabel2">
    <w:name w:val="ListLabel 2"/>
    <w:qFormat/>
    <w:rsid w:val="004809C3"/>
    <w:rPr>
      <w:strike w:val="0"/>
      <w:dstrike w:val="0"/>
      <w:color w:val="000000"/>
      <w:spacing w:val="0"/>
      <w:w w:val="100"/>
      <w:sz w:val="20"/>
      <w:lang w:val="en-US"/>
    </w:rPr>
  </w:style>
  <w:style w:type="character" w:customStyle="1" w:styleId="ListLabel1">
    <w:name w:val="ListLabel 1"/>
    <w:qFormat/>
    <w:rsid w:val="004809C3"/>
    <w:rPr>
      <w:i/>
      <w:strike w:val="0"/>
      <w:dstrike w:val="0"/>
      <w:color w:val="000000"/>
      <w:spacing w:val="0"/>
      <w:w w:val="100"/>
      <w:sz w:val="18"/>
      <w:lang w:val="en-US"/>
    </w:rPr>
  </w:style>
  <w:style w:type="character" w:customStyle="1" w:styleId="verdana">
    <w:name w:val="verdana"/>
    <w:basedOn w:val="DefaultParagraphFont"/>
    <w:qFormat/>
    <w:rsid w:val="004809C3"/>
    <w:rPr>
      <w:rFonts w:cs="Times New Roman"/>
    </w:rPr>
  </w:style>
  <w:style w:type="character" w:customStyle="1" w:styleId="italic">
    <w:name w:val="italic"/>
    <w:basedOn w:val="DefaultParagraphFont"/>
    <w:qFormat/>
    <w:rsid w:val="004809C3"/>
    <w:rPr>
      <w:rFonts w:cs="Times New Roman"/>
    </w:rPr>
  </w:style>
  <w:style w:type="character" w:customStyle="1" w:styleId="hit">
    <w:name w:val="hit"/>
    <w:basedOn w:val="DefaultParagraphFont"/>
    <w:qFormat/>
    <w:rsid w:val="004809C3"/>
    <w:rPr>
      <w:rFonts w:cs="Times New Roman"/>
    </w:rPr>
  </w:style>
  <w:style w:type="character" w:customStyle="1" w:styleId="blue">
    <w:name w:val="blue"/>
    <w:basedOn w:val="DefaultParagraphFont"/>
    <w:qFormat/>
    <w:rsid w:val="004809C3"/>
    <w:rPr>
      <w:rFonts w:cs="Times New Roman"/>
    </w:rPr>
  </w:style>
  <w:style w:type="character" w:customStyle="1" w:styleId="copyrightdescription">
    <w:name w:val="copyrightdescription"/>
    <w:basedOn w:val="DefaultParagraphFont"/>
    <w:qFormat/>
    <w:rsid w:val="004809C3"/>
    <w:rPr>
      <w:rFonts w:cs="Times New Roman"/>
    </w:rPr>
  </w:style>
  <w:style w:type="character" w:customStyle="1" w:styleId="tabtitle">
    <w:name w:val="tabtitle"/>
    <w:basedOn w:val="DefaultParagraphFont"/>
    <w:qFormat/>
    <w:rsid w:val="004809C3"/>
    <w:rPr>
      <w:rFonts w:cs="Times New Roman"/>
    </w:rPr>
  </w:style>
  <w:style w:type="character" w:customStyle="1" w:styleId="resultbodyblack">
    <w:name w:val="resultbodyblack"/>
    <w:basedOn w:val="DefaultParagraphFont"/>
    <w:qFormat/>
    <w:rsid w:val="004809C3"/>
    <w:rPr>
      <w:rFonts w:cs="Times New Roman"/>
    </w:rPr>
  </w:style>
  <w:style w:type="character" w:customStyle="1" w:styleId="resultbody">
    <w:name w:val="resultbody"/>
    <w:basedOn w:val="DefaultParagraphFont"/>
    <w:qFormat/>
    <w:rsid w:val="004809C3"/>
    <w:rPr>
      <w:rFonts w:cs="Times New Roman"/>
    </w:rPr>
  </w:style>
  <w:style w:type="character" w:customStyle="1" w:styleId="resultbodysmallitalic">
    <w:name w:val="resultbodysmallitalic"/>
    <w:basedOn w:val="DefaultParagraphFont"/>
    <w:qFormat/>
    <w:rsid w:val="004809C3"/>
    <w:rPr>
      <w:rFonts w:cs="Times New Roman"/>
    </w:rPr>
  </w:style>
  <w:style w:type="character" w:customStyle="1" w:styleId="resultpron">
    <w:name w:val="resultpron"/>
    <w:basedOn w:val="DefaultParagraphFont"/>
    <w:qFormat/>
    <w:rsid w:val="004809C3"/>
    <w:rPr>
      <w:rFonts w:cs="Times New Roman"/>
    </w:rPr>
  </w:style>
  <w:style w:type="character" w:customStyle="1" w:styleId="NumberingSymbols">
    <w:name w:val="Numbering Symbols"/>
    <w:qFormat/>
    <w:rsid w:val="004809C3"/>
  </w:style>
  <w:style w:type="character" w:customStyle="1" w:styleId="StrongEmphasis">
    <w:name w:val="Strong Emphasis"/>
    <w:qFormat/>
    <w:rsid w:val="004809C3"/>
    <w:rPr>
      <w:b/>
      <w:bCs/>
    </w:rPr>
  </w:style>
  <w:style w:type="character" w:customStyle="1" w:styleId="Emphasis2">
    <w:name w:val="Emphasis2"/>
    <w:basedOn w:val="DefaultParagraphFont"/>
    <w:qFormat/>
    <w:rsid w:val="004809C3"/>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809C3"/>
    <w:rPr>
      <w:rFonts w:ascii="Times New Roman" w:hAnsi="Times New Roman"/>
      <w:sz w:val="20"/>
      <w:szCs w:val="24"/>
      <w:u w:val="single"/>
      <w:lang w:val="en-US" w:eastAsia="en-US" w:bidi="ar-SA"/>
    </w:rPr>
  </w:style>
  <w:style w:type="character" w:customStyle="1" w:styleId="pg">
    <w:name w:val="pg"/>
    <w:basedOn w:val="DefaultParagraphFont"/>
    <w:qFormat/>
    <w:rsid w:val="004809C3"/>
  </w:style>
  <w:style w:type="character" w:customStyle="1" w:styleId="ital-inline">
    <w:name w:val="ital-inline"/>
    <w:basedOn w:val="DefaultParagraphFont"/>
    <w:qFormat/>
    <w:rsid w:val="004809C3"/>
  </w:style>
  <w:style w:type="character" w:customStyle="1" w:styleId="senselabelstart">
    <w:name w:val="sense_label start"/>
    <w:basedOn w:val="DefaultParagraphFont"/>
    <w:qFormat/>
    <w:rsid w:val="004809C3"/>
  </w:style>
  <w:style w:type="character" w:customStyle="1" w:styleId="sensecontent">
    <w:name w:val="sense_content"/>
    <w:basedOn w:val="DefaultParagraphFont"/>
    <w:qFormat/>
    <w:rsid w:val="004809C3"/>
  </w:style>
  <w:style w:type="character" w:customStyle="1" w:styleId="vi">
    <w:name w:val="vi"/>
    <w:basedOn w:val="DefaultParagraphFont"/>
    <w:qFormat/>
    <w:rsid w:val="004809C3"/>
  </w:style>
  <w:style w:type="character" w:customStyle="1" w:styleId="senselabel">
    <w:name w:val="sense_label"/>
    <w:basedOn w:val="DefaultParagraphFont"/>
    <w:qFormat/>
    <w:rsid w:val="004809C3"/>
  </w:style>
  <w:style w:type="character" w:customStyle="1" w:styleId="Style11ptItalicUnderline">
    <w:name w:val="Style 11 pt Italic Underline"/>
    <w:basedOn w:val="DefaultParagraphFont"/>
    <w:qFormat/>
    <w:rsid w:val="004809C3"/>
    <w:rPr>
      <w:i/>
      <w:iCs/>
      <w:sz w:val="20"/>
      <w:u w:val="single"/>
    </w:rPr>
  </w:style>
  <w:style w:type="character" w:customStyle="1" w:styleId="Style11ptBoldUnderline">
    <w:name w:val="Style 11 pt Bold Underline"/>
    <w:basedOn w:val="DefaultParagraphFont"/>
    <w:qFormat/>
    <w:rsid w:val="004809C3"/>
    <w:rPr>
      <w:b/>
      <w:bCs/>
      <w:sz w:val="20"/>
      <w:u w:val="single"/>
    </w:rPr>
  </w:style>
  <w:style w:type="character" w:customStyle="1" w:styleId="StyleStyle4CharTimesNewRoman11ptItalic">
    <w:name w:val="Style Style4 Char + Times New Roman 11 pt Italic"/>
    <w:basedOn w:val="DefaultParagraphFont"/>
    <w:qFormat/>
    <w:rsid w:val="004809C3"/>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809C3"/>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809C3"/>
    <w:rPr>
      <w:color w:val="000000"/>
      <w:sz w:val="20"/>
    </w:rPr>
  </w:style>
  <w:style w:type="character" w:customStyle="1" w:styleId="Style11ptBlackUnderline">
    <w:name w:val="Style 11 pt Black Underline"/>
    <w:basedOn w:val="DefaultParagraphFont"/>
    <w:qFormat/>
    <w:rsid w:val="004809C3"/>
    <w:rPr>
      <w:color w:val="000000"/>
      <w:sz w:val="20"/>
      <w:u w:val="single"/>
    </w:rPr>
  </w:style>
  <w:style w:type="character" w:customStyle="1" w:styleId="pmterms1">
    <w:name w:val="pmterms1"/>
    <w:basedOn w:val="DefaultParagraphFont"/>
    <w:qFormat/>
    <w:rsid w:val="004809C3"/>
  </w:style>
  <w:style w:type="character" w:customStyle="1" w:styleId="HTMLTypewriter3">
    <w:name w:val="HTML Typewriter3"/>
    <w:basedOn w:val="DefaultParagraphFont"/>
    <w:qFormat/>
    <w:rsid w:val="004809C3"/>
    <w:rPr>
      <w:rFonts w:ascii="Courier New" w:eastAsia="SimSun" w:hAnsi="Courier New" w:cs="Courier New"/>
      <w:sz w:val="20"/>
      <w:szCs w:val="20"/>
    </w:rPr>
  </w:style>
  <w:style w:type="character" w:customStyle="1" w:styleId="CardsChar">
    <w:name w:val="Cards Char"/>
    <w:basedOn w:val="DefaultParagraphFont"/>
    <w:qFormat/>
    <w:rsid w:val="004809C3"/>
    <w:rPr>
      <w:rFonts w:ascii="Times New Roman" w:hAnsi="Times New Roman" w:cs="Times New Roman"/>
      <w:lang w:val="en-US" w:bidi="ar-SA"/>
    </w:rPr>
  </w:style>
  <w:style w:type="character" w:customStyle="1" w:styleId="CardsFont12pt0">
    <w:name w:val="Cards + Font 12pt"/>
    <w:basedOn w:val="CardsChar"/>
    <w:qFormat/>
    <w:rsid w:val="004809C3"/>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809C3"/>
    <w:rPr>
      <w:rFonts w:ascii="Times New Roman" w:hAnsi="Times New Roman" w:cs="Times New Roman"/>
      <w:b/>
      <w:sz w:val="24"/>
      <w:u w:val="single"/>
      <w:lang w:val="en-US" w:bidi="ar-SA"/>
    </w:rPr>
  </w:style>
  <w:style w:type="character" w:styleId="HTMLCite">
    <w:name w:val="HTML Cite"/>
    <w:basedOn w:val="DefaultParagraphFont"/>
    <w:uiPriority w:val="99"/>
    <w:qFormat/>
    <w:rsid w:val="004809C3"/>
    <w:rPr>
      <w:rFonts w:cs="Times New Roman"/>
      <w:i/>
    </w:rPr>
  </w:style>
  <w:style w:type="character" w:customStyle="1" w:styleId="VisitedInternetLink">
    <w:name w:val="Visited Internet Link"/>
    <w:basedOn w:val="DefaultParagraphFont"/>
    <w:rsid w:val="004809C3"/>
    <w:rPr>
      <w:color w:val="800080"/>
      <w:u w:val="single"/>
    </w:rPr>
  </w:style>
  <w:style w:type="character" w:customStyle="1" w:styleId="CitesChar">
    <w:name w:val="Cites Char"/>
    <w:basedOn w:val="DefaultParagraphFont"/>
    <w:qFormat/>
    <w:rsid w:val="004809C3"/>
    <w:rPr>
      <w:szCs w:val="24"/>
      <w:lang w:val="en-US" w:bidi="ar-SA"/>
    </w:rPr>
  </w:style>
  <w:style w:type="character" w:customStyle="1" w:styleId="loose">
    <w:name w:val="loose"/>
    <w:qFormat/>
    <w:rsid w:val="004809C3"/>
  </w:style>
  <w:style w:type="character" w:customStyle="1" w:styleId="domtooltips">
    <w:name w:val="domtooltips"/>
    <w:basedOn w:val="DefaultParagraphFont"/>
    <w:qFormat/>
    <w:rsid w:val="004809C3"/>
  </w:style>
  <w:style w:type="character" w:customStyle="1" w:styleId="caps">
    <w:name w:val="caps"/>
    <w:basedOn w:val="DefaultParagraphFont"/>
    <w:qFormat/>
    <w:rsid w:val="004809C3"/>
  </w:style>
  <w:style w:type="character" w:customStyle="1" w:styleId="Style11ptUnderlineBorderSinglesolidlineAuto05pt">
    <w:name w:val="Style 11 pt Underline Border: : (Single solid line Auto  0.5 pt..."/>
    <w:basedOn w:val="DefaultParagraphFont"/>
    <w:qFormat/>
    <w:rsid w:val="004809C3"/>
    <w:rPr>
      <w:sz w:val="20"/>
      <w:u w:val="single"/>
      <w:bdr w:val="single" w:sz="4" w:space="0" w:color="00000A"/>
    </w:rPr>
  </w:style>
  <w:style w:type="character" w:customStyle="1" w:styleId="StyleUnderlineChar11pt">
    <w:name w:val="Style Underline Char + 11 pt"/>
    <w:basedOn w:val="DefaultParagraphFont"/>
    <w:qFormat/>
    <w:rsid w:val="004809C3"/>
    <w:rPr>
      <w:rFonts w:ascii="Times New Roman" w:hAnsi="Times New Roman"/>
      <w:sz w:val="20"/>
      <w:szCs w:val="24"/>
      <w:u w:val="single"/>
      <w:lang w:val="en-US" w:eastAsia="en-US" w:bidi="ar-SA"/>
    </w:rPr>
  </w:style>
  <w:style w:type="paragraph" w:styleId="List">
    <w:name w:val="List"/>
    <w:basedOn w:val="BodyText"/>
    <w:uiPriority w:val="99"/>
    <w:rsid w:val="004809C3"/>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809C3"/>
    <w:pPr>
      <w:suppressLineNumbers/>
      <w:suppressAutoHyphens/>
      <w:overflowPunct w:val="0"/>
      <w:spacing w:before="120" w:after="120"/>
    </w:pPr>
    <w:rPr>
      <w:rFonts w:ascii="Liberation Sans" w:eastAsia="Droid Sans Fallback" w:hAnsi="Liberation Sans" w:cs="FreeSans"/>
      <w:i/>
      <w:iCs/>
      <w:color w:val="00000A"/>
    </w:rPr>
  </w:style>
  <w:style w:type="paragraph" w:customStyle="1" w:styleId="Index">
    <w:name w:val="Index"/>
    <w:basedOn w:val="Normal"/>
    <w:qFormat/>
    <w:rsid w:val="004809C3"/>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4809C3"/>
    <w:pPr>
      <w:suppressAutoHyphens/>
      <w:overflowPunct w:val="0"/>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4809C3"/>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809C3"/>
    <w:rPr>
      <w:rFonts w:cs="Times New Roman"/>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809C3"/>
    <w:pPr>
      <w:suppressAutoHyphens/>
      <w:overflowPunct w:val="0"/>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4809C3"/>
    <w:rPr>
      <w:rFonts w:ascii="Liberation Sans" w:eastAsia="Droid Sans Fallback" w:hAnsi="Liberation Sans" w:cs="Times New Roman"/>
      <w:color w:val="00000A"/>
      <w:sz w:val="22"/>
    </w:rPr>
  </w:style>
  <w:style w:type="paragraph" w:customStyle="1" w:styleId="FrameContents">
    <w:name w:val="Frame Contents"/>
    <w:basedOn w:val="Normal"/>
    <w:qFormat/>
    <w:rsid w:val="004809C3"/>
    <w:pPr>
      <w:suppressAutoHyphens/>
      <w:overflowPunct w:val="0"/>
    </w:pPr>
    <w:rPr>
      <w:rFonts w:ascii="Liberation Sans" w:eastAsia="Droid Sans Fallback" w:hAnsi="Liberation Sans"/>
      <w:color w:val="00000A"/>
    </w:rPr>
  </w:style>
  <w:style w:type="paragraph" w:customStyle="1" w:styleId="Nothing">
    <w:name w:val="Nothing"/>
    <w:link w:val="NothingChar"/>
    <w:qFormat/>
    <w:rsid w:val="004809C3"/>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4809C3"/>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color w:val="00000A"/>
      <w:sz w:val="32"/>
      <w:u w:val="single"/>
    </w:rPr>
  </w:style>
  <w:style w:type="paragraph" w:customStyle="1" w:styleId="Cites">
    <w:name w:val="Cites"/>
    <w:link w:val="CitesChar2"/>
    <w:qFormat/>
    <w:rsid w:val="004809C3"/>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4809C3"/>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4809C3"/>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4809C3"/>
    <w:pPr>
      <w:suppressAutoHyphens/>
      <w:overflowPunct w:val="0"/>
      <w:spacing w:before="60" w:after="60"/>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4809C3"/>
    <w:pPr>
      <w:suppressAutoHyphens/>
      <w:overflowPunct w:val="0"/>
    </w:pPr>
    <w:rPr>
      <w:rFonts w:ascii="Liberation Sans" w:eastAsia="Droid Sans Fallback" w:hAnsi="Liberation Sans"/>
      <w:caps/>
      <w:color w:val="00000A"/>
    </w:rPr>
  </w:style>
  <w:style w:type="paragraph" w:customStyle="1" w:styleId="TAGLINE0">
    <w:name w:val="TAG LINE"/>
    <w:next w:val="Normal"/>
    <w:qFormat/>
    <w:rsid w:val="004809C3"/>
    <w:rPr>
      <w:rFonts w:ascii="Times New Roman" w:eastAsia="Times New Roman" w:hAnsi="Times New Roman" w:cs="Arial"/>
      <w:bCs/>
      <w:caps/>
      <w:color w:val="00000A"/>
      <w:sz w:val="20"/>
      <w:szCs w:val="20"/>
    </w:rPr>
  </w:style>
  <w:style w:type="character" w:customStyle="1" w:styleId="Heading3Char1">
    <w:name w:val="Heading 3 Char1"/>
    <w:qFormat/>
    <w:rsid w:val="004809C3"/>
    <w:rPr>
      <w:rFonts w:cs="Arial"/>
      <w:bCs/>
      <w:szCs w:val="26"/>
      <w:u w:val="single"/>
      <w:lang w:val="en-US" w:eastAsia="en-US" w:bidi="ar-SA"/>
    </w:rPr>
  </w:style>
  <w:style w:type="paragraph" w:customStyle="1" w:styleId="Smalltext">
    <w:name w:val="Small text"/>
    <w:aliases w:val="Quote1,Quote11"/>
    <w:basedOn w:val="Normal"/>
    <w:link w:val="SmalltextChar"/>
    <w:qFormat/>
    <w:rsid w:val="004809C3"/>
    <w:rPr>
      <w:rFonts w:eastAsia="MS Mincho"/>
      <w:sz w:val="16"/>
    </w:rPr>
  </w:style>
  <w:style w:type="character" w:customStyle="1" w:styleId="BoldUnderlineChar">
    <w:name w:val="Bold Underline Char"/>
    <w:basedOn w:val="DefaultParagraphFont"/>
    <w:locked/>
    <w:rsid w:val="004809C3"/>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4809C3"/>
    <w:rPr>
      <w:b w:val="0"/>
      <w:bCs w:val="0"/>
      <w:sz w:val="22"/>
      <w:u w:val="single"/>
    </w:rPr>
  </w:style>
  <w:style w:type="character" w:customStyle="1" w:styleId="StyleGaramond">
    <w:name w:val="Style Garamond"/>
    <w:qFormat/>
    <w:rsid w:val="004809C3"/>
    <w:rPr>
      <w:rFonts w:ascii="Garamond" w:hAnsi="Garamond" w:cs="Garamond"/>
    </w:rPr>
  </w:style>
  <w:style w:type="character" w:customStyle="1" w:styleId="StyletagGaramondChar">
    <w:name w:val="Style tag + Garamond Char"/>
    <w:qFormat/>
    <w:rsid w:val="004809C3"/>
    <w:rPr>
      <w:rFonts w:ascii="Garamond" w:hAnsi="Garamond" w:cs="Garamond"/>
      <w:b/>
      <w:bCs/>
      <w:sz w:val="24"/>
      <w:szCs w:val="24"/>
      <w:lang w:val="en-US" w:bidi="ar-SA"/>
    </w:rPr>
  </w:style>
  <w:style w:type="character" w:customStyle="1" w:styleId="StylecardGaramond12ptUnderlineChar">
    <w:name w:val="Style card + Garamond 12 pt Underline Char"/>
    <w:qFormat/>
    <w:rsid w:val="004809C3"/>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809C3"/>
    <w:rPr>
      <w:rFonts w:ascii="Arial" w:hAnsi="Arial"/>
      <w:b/>
      <w:sz w:val="20"/>
      <w:u w:val="single"/>
    </w:rPr>
  </w:style>
  <w:style w:type="character" w:customStyle="1" w:styleId="WW8Num2z0">
    <w:name w:val="WW8Num2z0"/>
    <w:qFormat/>
    <w:rsid w:val="004809C3"/>
  </w:style>
  <w:style w:type="character" w:customStyle="1" w:styleId="WW8Num2z1">
    <w:name w:val="WW8Num2z1"/>
    <w:qFormat/>
    <w:rsid w:val="004809C3"/>
  </w:style>
  <w:style w:type="character" w:customStyle="1" w:styleId="WW8Num2z2">
    <w:name w:val="WW8Num2z2"/>
    <w:qFormat/>
    <w:rsid w:val="004809C3"/>
  </w:style>
  <w:style w:type="character" w:customStyle="1" w:styleId="WW8Num2z3">
    <w:name w:val="WW8Num2z3"/>
    <w:qFormat/>
    <w:rsid w:val="004809C3"/>
  </w:style>
  <w:style w:type="character" w:customStyle="1" w:styleId="WW8Num2z4">
    <w:name w:val="WW8Num2z4"/>
    <w:qFormat/>
    <w:rsid w:val="004809C3"/>
  </w:style>
  <w:style w:type="character" w:customStyle="1" w:styleId="WW8Num2z5">
    <w:name w:val="WW8Num2z5"/>
    <w:qFormat/>
    <w:rsid w:val="004809C3"/>
  </w:style>
  <w:style w:type="character" w:customStyle="1" w:styleId="WW8Num2z6">
    <w:name w:val="WW8Num2z6"/>
    <w:qFormat/>
    <w:rsid w:val="004809C3"/>
  </w:style>
  <w:style w:type="character" w:customStyle="1" w:styleId="WW8Num2z7">
    <w:name w:val="WW8Num2z7"/>
    <w:qFormat/>
    <w:rsid w:val="004809C3"/>
  </w:style>
  <w:style w:type="character" w:customStyle="1" w:styleId="WW8Num2z8">
    <w:name w:val="WW8Num2z8"/>
    <w:qFormat/>
    <w:rsid w:val="004809C3"/>
  </w:style>
  <w:style w:type="character" w:customStyle="1" w:styleId="WW8Num5z0">
    <w:name w:val="WW8Num5z0"/>
    <w:qFormat/>
    <w:rsid w:val="004809C3"/>
  </w:style>
  <w:style w:type="character" w:customStyle="1" w:styleId="WW8Num5z1">
    <w:name w:val="WW8Num5z1"/>
    <w:qFormat/>
    <w:rsid w:val="004809C3"/>
  </w:style>
  <w:style w:type="character" w:customStyle="1" w:styleId="WW8Num5z2">
    <w:name w:val="WW8Num5z2"/>
    <w:qFormat/>
    <w:rsid w:val="004809C3"/>
  </w:style>
  <w:style w:type="character" w:customStyle="1" w:styleId="WW8Num5z3">
    <w:name w:val="WW8Num5z3"/>
    <w:qFormat/>
    <w:rsid w:val="004809C3"/>
  </w:style>
  <w:style w:type="character" w:customStyle="1" w:styleId="WW8Num5z4">
    <w:name w:val="WW8Num5z4"/>
    <w:qFormat/>
    <w:rsid w:val="004809C3"/>
  </w:style>
  <w:style w:type="character" w:customStyle="1" w:styleId="WW8Num5z5">
    <w:name w:val="WW8Num5z5"/>
    <w:qFormat/>
    <w:rsid w:val="004809C3"/>
  </w:style>
  <w:style w:type="character" w:customStyle="1" w:styleId="WW8Num5z6">
    <w:name w:val="WW8Num5z6"/>
    <w:qFormat/>
    <w:rsid w:val="004809C3"/>
  </w:style>
  <w:style w:type="character" w:customStyle="1" w:styleId="WW8Num5z7">
    <w:name w:val="WW8Num5z7"/>
    <w:qFormat/>
    <w:rsid w:val="004809C3"/>
  </w:style>
  <w:style w:type="character" w:customStyle="1" w:styleId="WW8Num5z8">
    <w:name w:val="WW8Num5z8"/>
    <w:qFormat/>
    <w:rsid w:val="004809C3"/>
  </w:style>
  <w:style w:type="character" w:customStyle="1" w:styleId="CiteChar0">
    <w:name w:val="Cite Char"/>
    <w:aliases w:val="cite_tag Char,Char Char Char Char1 Char Char1,Char Char Char Char1 Char,Taglines Char Char, Cha"/>
    <w:basedOn w:val="DefaultParagraphFont"/>
    <w:qFormat/>
    <w:rsid w:val="004809C3"/>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809C3"/>
    <w:rPr>
      <w:rFonts w:ascii="Times New Roman" w:eastAsia="Times New Roman" w:hAnsi="Times New Roman" w:cs="Times New Roman"/>
      <w:u w:val="thick"/>
    </w:rPr>
  </w:style>
  <w:style w:type="character" w:customStyle="1" w:styleId="ListLabel19">
    <w:name w:val="ListLabel 19"/>
    <w:qFormat/>
    <w:rsid w:val="004809C3"/>
    <w:rPr>
      <w:b/>
      <w:i/>
      <w:strike w:val="0"/>
      <w:dstrike w:val="0"/>
      <w:spacing w:val="0"/>
      <w:w w:val="100"/>
      <w:sz w:val="26"/>
    </w:rPr>
  </w:style>
  <w:style w:type="paragraph" w:styleId="Footer">
    <w:name w:val="footer"/>
    <w:basedOn w:val="Normal"/>
    <w:link w:val="FooterChar"/>
    <w:uiPriority w:val="99"/>
    <w:rsid w:val="004809C3"/>
  </w:style>
  <w:style w:type="character" w:customStyle="1" w:styleId="FooterChar">
    <w:name w:val="Footer Char"/>
    <w:basedOn w:val="DefaultParagraphFont"/>
    <w:link w:val="Footer"/>
    <w:uiPriority w:val="99"/>
    <w:rsid w:val="004809C3"/>
    <w:rPr>
      <w:rFonts w:ascii="Times New Roman" w:hAnsi="Times New Roman" w:cs="Times New Roman"/>
      <w:sz w:val="22"/>
    </w:rPr>
  </w:style>
  <w:style w:type="paragraph" w:customStyle="1" w:styleId="TagCite">
    <w:name w:val="Tag/Cite"/>
    <w:basedOn w:val="Normal"/>
    <w:qFormat/>
    <w:rsid w:val="004809C3"/>
    <w:rPr>
      <w:rFonts w:eastAsia="Times New Roman"/>
      <w:b/>
    </w:rPr>
  </w:style>
  <w:style w:type="paragraph" w:customStyle="1" w:styleId="NormalText">
    <w:name w:val="Normal Text"/>
    <w:basedOn w:val="Normal"/>
    <w:link w:val="NormalTextChar"/>
    <w:qFormat/>
    <w:rsid w:val="004809C3"/>
    <w:pPr>
      <w:jc w:val="both"/>
    </w:pPr>
    <w:rPr>
      <w:sz w:val="20"/>
      <w:szCs w:val="26"/>
    </w:rPr>
  </w:style>
  <w:style w:type="paragraph" w:customStyle="1" w:styleId="CardsFont6pt">
    <w:name w:val="Cards + Font: 6 pt"/>
    <w:basedOn w:val="Normal"/>
    <w:link w:val="CardsFont6ptChar1"/>
    <w:qFormat/>
    <w:rsid w:val="004809C3"/>
    <w:pPr>
      <w:ind w:left="432" w:right="432"/>
      <w:jc w:val="both"/>
    </w:pPr>
    <w:rPr>
      <w:rFonts w:eastAsia="Times New Roman"/>
      <w:sz w:val="12"/>
      <w:szCs w:val="20"/>
    </w:rPr>
  </w:style>
  <w:style w:type="paragraph" w:customStyle="1" w:styleId="Small">
    <w:name w:val="Small"/>
    <w:basedOn w:val="Normal"/>
    <w:uiPriority w:val="99"/>
    <w:qFormat/>
    <w:rsid w:val="004809C3"/>
    <w:rPr>
      <w:sz w:val="14"/>
    </w:rPr>
  </w:style>
  <w:style w:type="paragraph" w:customStyle="1" w:styleId="NotUnderlined">
    <w:name w:val="Not Underlined"/>
    <w:basedOn w:val="Normal"/>
    <w:uiPriority w:val="99"/>
    <w:qFormat/>
    <w:rsid w:val="004809C3"/>
  </w:style>
  <w:style w:type="numbering" w:customStyle="1" w:styleId="WW8Num2">
    <w:name w:val="WW8Num2"/>
    <w:qFormat/>
    <w:rsid w:val="004809C3"/>
  </w:style>
  <w:style w:type="numbering" w:customStyle="1" w:styleId="WW8Num5">
    <w:name w:val="WW8Num5"/>
    <w:qFormat/>
    <w:rsid w:val="004809C3"/>
  </w:style>
  <w:style w:type="paragraph" w:customStyle="1" w:styleId="citenon-bold">
    <w:name w:val="cite non-bold"/>
    <w:basedOn w:val="Normal"/>
    <w:link w:val="citenon-boldChar"/>
    <w:qFormat/>
    <w:rsid w:val="004809C3"/>
    <w:rPr>
      <w:rFonts w:eastAsia="Calibri"/>
    </w:rPr>
  </w:style>
  <w:style w:type="character" w:customStyle="1" w:styleId="citenon-boldChar">
    <w:name w:val="cite non-bold Char"/>
    <w:link w:val="citenon-bold"/>
    <w:rsid w:val="004809C3"/>
    <w:rPr>
      <w:rFonts w:ascii="Georgia" w:eastAsia="Calibri" w:hAnsi="Georgia" w:cs="Times New Roman"/>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809C3"/>
    <w:rPr>
      <w:rFonts w:ascii="Times" w:eastAsia="MS Mincho" w:hAnsi="Times" w:cs="Times New Roman"/>
      <w:sz w:val="20"/>
      <w:szCs w:val="20"/>
    </w:rPr>
  </w:style>
  <w:style w:type="paragraph" w:customStyle="1" w:styleId="NewDebate">
    <w:name w:val="New Debate"/>
    <w:basedOn w:val="Heading4"/>
    <w:link w:val="NewDebateChar"/>
    <w:uiPriority w:val="4"/>
    <w:qFormat/>
    <w:rsid w:val="004809C3"/>
  </w:style>
  <w:style w:type="character" w:customStyle="1" w:styleId="NewDebateChar">
    <w:name w:val="New Debate Char"/>
    <w:basedOn w:val="DefaultParagraphFont"/>
    <w:link w:val="NewDebate"/>
    <w:uiPriority w:val="4"/>
    <w:rsid w:val="004809C3"/>
    <w:rPr>
      <w:rFonts w:ascii="Times New Roman" w:eastAsiaTheme="majorEastAsia" w:hAnsi="Times New Roman" w:cstheme="majorBidi"/>
      <w:b/>
      <w:bCs/>
      <w:sz w:val="28"/>
      <w:szCs w:val="22"/>
    </w:rPr>
  </w:style>
  <w:style w:type="paragraph" w:customStyle="1" w:styleId="Reallyfuckingsmall">
    <w:name w:val="Really fucking small"/>
    <w:basedOn w:val="Normal"/>
    <w:link w:val="ReallyfuckingsmallChar"/>
    <w:qFormat/>
    <w:rsid w:val="004809C3"/>
    <w:rPr>
      <w:rFonts w:eastAsia="Calibri"/>
      <w:sz w:val="10"/>
    </w:rPr>
  </w:style>
  <w:style w:type="character" w:customStyle="1" w:styleId="ReallyfuckingsmallChar">
    <w:name w:val="Really fucking small Char"/>
    <w:basedOn w:val="DefaultParagraphFont"/>
    <w:link w:val="Reallyfuckingsmall"/>
    <w:rsid w:val="004809C3"/>
    <w:rPr>
      <w:rFonts w:ascii="Times New Roman" w:eastAsia="Calibri" w:hAnsi="Times New Roman" w:cs="Times New Roman"/>
      <w:sz w:val="10"/>
    </w:rPr>
  </w:style>
  <w:style w:type="character" w:customStyle="1" w:styleId="NothingChar">
    <w:name w:val="Nothing Char"/>
    <w:link w:val="Nothing"/>
    <w:rsid w:val="004809C3"/>
    <w:rPr>
      <w:rFonts w:ascii="Times New Roman" w:eastAsia="Times New Roman" w:hAnsi="Times New Roman" w:cs="Times New Roman"/>
      <w:color w:val="00000A"/>
      <w:sz w:val="20"/>
    </w:rPr>
  </w:style>
  <w:style w:type="character" w:customStyle="1" w:styleId="Footnote2Char">
    <w:name w:val="Footnote2 Char"/>
    <w:link w:val="Footnote2"/>
    <w:locked/>
    <w:rsid w:val="004809C3"/>
  </w:style>
  <w:style w:type="paragraph" w:customStyle="1" w:styleId="Footnote2">
    <w:name w:val="Footnote2"/>
    <w:basedOn w:val="Normal"/>
    <w:next w:val="Normal"/>
    <w:link w:val="Footnote2Char"/>
    <w:autoRedefine/>
    <w:qFormat/>
    <w:rsid w:val="004809C3"/>
    <w:pPr>
      <w:spacing w:after="120" w:line="480" w:lineRule="auto"/>
    </w:pPr>
    <w:rPr>
      <w:rFonts w:asciiTheme="minorHAnsi" w:hAnsiTheme="minorHAnsi"/>
      <w:sz w:val="24"/>
    </w:rPr>
  </w:style>
  <w:style w:type="character" w:customStyle="1" w:styleId="UnderlineCharChar">
    <w:name w:val="Underline Char Char"/>
    <w:basedOn w:val="DefaultParagraphFont"/>
    <w:rsid w:val="004809C3"/>
    <w:rPr>
      <w:noProof w:val="0"/>
      <w:u w:val="single"/>
      <w:lang w:val="en-US" w:eastAsia="en-US" w:bidi="ar-SA"/>
    </w:rPr>
  </w:style>
  <w:style w:type="character" w:customStyle="1" w:styleId="UnderlinesCharChar">
    <w:name w:val="Underlines Char Char"/>
    <w:basedOn w:val="DefaultParagraphFont"/>
    <w:rsid w:val="004809C3"/>
    <w:rPr>
      <w:rFonts w:cs="Arial"/>
      <w:b/>
      <w:bCs/>
      <w:noProof w:val="0"/>
      <w:sz w:val="22"/>
      <w:szCs w:val="26"/>
      <w:u w:val="single"/>
      <w:lang w:val="en-US" w:eastAsia="en-US" w:bidi="ar-SA"/>
    </w:rPr>
  </w:style>
  <w:style w:type="paragraph" w:customStyle="1" w:styleId="Style3">
    <w:name w:val="Style3"/>
    <w:basedOn w:val="Normal"/>
    <w:link w:val="Style3Char"/>
    <w:qFormat/>
    <w:rsid w:val="004809C3"/>
    <w:rPr>
      <w:rFonts w:ascii="Arial Narrow" w:eastAsia="Times New Roman" w:hAnsi="Arial Narrow"/>
      <w:b/>
      <w:sz w:val="20"/>
    </w:rPr>
  </w:style>
  <w:style w:type="character" w:customStyle="1" w:styleId="Style3Char">
    <w:name w:val="Style3 Char"/>
    <w:basedOn w:val="DefaultParagraphFont"/>
    <w:link w:val="Style3"/>
    <w:rsid w:val="004809C3"/>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809C3"/>
    <w:rPr>
      <w:rFonts w:eastAsia="Times New Roman"/>
      <w:sz w:val="20"/>
      <w:u w:val="single"/>
    </w:rPr>
  </w:style>
  <w:style w:type="character" w:customStyle="1" w:styleId="StyleStyle411ptChar">
    <w:name w:val="Style Style4 + 11 pt Char"/>
    <w:link w:val="StyleStyle411pt"/>
    <w:rsid w:val="004809C3"/>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4809C3"/>
    <w:rPr>
      <w:b/>
      <w:bCs/>
      <w:sz w:val="20"/>
      <w:u w:val="single"/>
    </w:rPr>
  </w:style>
  <w:style w:type="character" w:customStyle="1" w:styleId="StyleStyle411ptBoldChar">
    <w:name w:val="Style Style4 + 11 pt Bold Char"/>
    <w:link w:val="StyleStyle411ptBold"/>
    <w:rsid w:val="004809C3"/>
    <w:rPr>
      <w:rFonts w:ascii="Times New Roman" w:hAnsi="Times New Roman" w:cs="Times New Roman"/>
      <w:b/>
      <w:bCs/>
      <w:sz w:val="20"/>
      <w:u w:val="single"/>
    </w:rPr>
  </w:style>
  <w:style w:type="paragraph" w:customStyle="1" w:styleId="Underlining">
    <w:name w:val="Underlining"/>
    <w:basedOn w:val="Normal"/>
    <w:link w:val="UnderliningChar"/>
    <w:qFormat/>
    <w:rsid w:val="004809C3"/>
    <w:rPr>
      <w:rFonts w:eastAsia="Times New Roman"/>
      <w:sz w:val="20"/>
      <w:u w:val="single"/>
    </w:rPr>
  </w:style>
  <w:style w:type="character" w:customStyle="1" w:styleId="UnderliningChar">
    <w:name w:val="Underlining Char"/>
    <w:basedOn w:val="DefaultParagraphFont"/>
    <w:link w:val="Underlining"/>
    <w:rsid w:val="004809C3"/>
    <w:rPr>
      <w:rFonts w:ascii="Times New Roman" w:eastAsia="Times New Roman" w:hAnsi="Times New Roman" w:cs="Times New Roman"/>
      <w:sz w:val="20"/>
      <w:u w:val="single"/>
    </w:rPr>
  </w:style>
  <w:style w:type="character" w:customStyle="1" w:styleId="StyleTimesNewRoman12ptBold">
    <w:name w:val="Style Times New Roman 12 pt Bold"/>
    <w:rsid w:val="004809C3"/>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4809C3"/>
    <w:rPr>
      <w:rFonts w:ascii="Century Gothic" w:hAnsi="Century Gothic"/>
      <w:sz w:val="24"/>
      <w:u w:val="thick"/>
    </w:rPr>
  </w:style>
  <w:style w:type="paragraph" w:customStyle="1" w:styleId="Cardstyle">
    <w:name w:val="Cardstyle"/>
    <w:basedOn w:val="Normal"/>
    <w:next w:val="Normal"/>
    <w:qFormat/>
    <w:rsid w:val="004809C3"/>
    <w:rPr>
      <w:rFonts w:eastAsia="Times New Roman"/>
      <w:sz w:val="20"/>
    </w:rPr>
  </w:style>
  <w:style w:type="character" w:customStyle="1" w:styleId="Style8pt1">
    <w:name w:val="Style 8 pt1"/>
    <w:basedOn w:val="DefaultParagraphFont"/>
    <w:rsid w:val="004809C3"/>
    <w:rPr>
      <w:rFonts w:ascii="Georgia" w:hAnsi="Georgia"/>
      <w:sz w:val="16"/>
    </w:rPr>
  </w:style>
  <w:style w:type="character" w:customStyle="1" w:styleId="Style8pt">
    <w:name w:val="Style 8 pt"/>
    <w:basedOn w:val="DefaultParagraphFont"/>
    <w:rsid w:val="004809C3"/>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809C3"/>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809C3"/>
    <w:rPr>
      <w:rFonts w:ascii="Times New Roman" w:eastAsia="Times New Roman" w:hAnsi="Times New Roman" w:cs="Times New Roman"/>
      <w:sz w:val="22"/>
      <w:u w:val="single"/>
      <w:bdr w:val="single" w:sz="4" w:space="0" w:color="auto"/>
    </w:rPr>
  </w:style>
  <w:style w:type="character" w:customStyle="1" w:styleId="StyleUnderlineChar11ptChar">
    <w:name w:val="Style Underline Char + 11 pt Char"/>
    <w:rsid w:val="004809C3"/>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809C3"/>
    <w:rPr>
      <w:rFonts w:eastAsia="Times New Roman"/>
      <w:b/>
      <w:bCs/>
      <w:sz w:val="20"/>
      <w:u w:val="single"/>
    </w:rPr>
  </w:style>
  <w:style w:type="character" w:customStyle="1" w:styleId="StyleUnderlineChar11ptBoldChar">
    <w:name w:val="Style Underline Char + 11 pt Bold Char"/>
    <w:link w:val="StyleUnderlineChar11ptBold"/>
    <w:rsid w:val="004809C3"/>
    <w:rPr>
      <w:rFonts w:ascii="Times New Roman" w:eastAsia="Times New Roman" w:hAnsi="Times New Roman" w:cs="Times New Roman"/>
      <w:b/>
      <w:bCs/>
      <w:sz w:val="20"/>
      <w:u w:val="single"/>
    </w:rPr>
  </w:style>
  <w:style w:type="character" w:customStyle="1" w:styleId="NormalTextChar">
    <w:name w:val="Normal Text Char"/>
    <w:link w:val="NormalText"/>
    <w:rsid w:val="004809C3"/>
    <w:rPr>
      <w:rFonts w:ascii="Times New Roman" w:hAnsi="Times New Roman" w:cs="Times New Roman"/>
      <w:sz w:val="20"/>
      <w:szCs w:val="26"/>
    </w:rPr>
  </w:style>
  <w:style w:type="character" w:customStyle="1" w:styleId="ShrinkChar">
    <w:name w:val="Shrink Char"/>
    <w:link w:val="Shrink"/>
    <w:rsid w:val="004809C3"/>
    <w:rPr>
      <w:rFonts w:ascii="Garamond" w:hAnsi="Garamond"/>
      <w:sz w:val="12"/>
    </w:rPr>
  </w:style>
  <w:style w:type="paragraph" w:customStyle="1" w:styleId="Shrink">
    <w:name w:val="Shrink"/>
    <w:link w:val="ShrinkChar"/>
    <w:qFormat/>
    <w:rsid w:val="004809C3"/>
    <w:pPr>
      <w:ind w:left="288" w:right="288"/>
    </w:pPr>
    <w:rPr>
      <w:rFonts w:ascii="Garamond" w:hAnsi="Garamond"/>
      <w:sz w:val="12"/>
    </w:rPr>
  </w:style>
  <w:style w:type="paragraph" w:customStyle="1" w:styleId="cites0">
    <w:name w:val="cites"/>
    <w:link w:val="citesChar0"/>
    <w:autoRedefine/>
    <w:qFormat/>
    <w:rsid w:val="004809C3"/>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4809C3"/>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4809C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809C3"/>
    <w:rPr>
      <w:rFonts w:eastAsia="Times New Roman"/>
      <w:strike/>
      <w:sz w:val="20"/>
    </w:rPr>
  </w:style>
  <w:style w:type="character" w:customStyle="1" w:styleId="CardsHighlight">
    <w:name w:val="Cards Highlight"/>
    <w:basedOn w:val="DefaultParagraphFont"/>
    <w:uiPriority w:val="1"/>
    <w:rsid w:val="004809C3"/>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809C3"/>
  </w:style>
  <w:style w:type="character" w:customStyle="1" w:styleId="CardsChar1">
    <w:name w:val="Cards Char1"/>
    <w:rsid w:val="004809C3"/>
    <w:rPr>
      <w:rFonts w:ascii="Times New Roman" w:hAnsi="Times New Roman" w:cs="Times New Roman"/>
      <w:sz w:val="20"/>
      <w:szCs w:val="20"/>
    </w:rPr>
  </w:style>
  <w:style w:type="character" w:customStyle="1" w:styleId="AuthorYear">
    <w:name w:val="AuthorYear"/>
    <w:uiPriority w:val="1"/>
    <w:qFormat/>
    <w:rsid w:val="004809C3"/>
    <w:rPr>
      <w:rFonts w:ascii="Georgia" w:hAnsi="Georgia"/>
      <w:b/>
      <w:sz w:val="24"/>
    </w:rPr>
  </w:style>
  <w:style w:type="paragraph" w:customStyle="1" w:styleId="Shrink8">
    <w:name w:val="Shrink8"/>
    <w:basedOn w:val="Normal"/>
    <w:qFormat/>
    <w:rsid w:val="004809C3"/>
    <w:rPr>
      <w:sz w:val="16"/>
    </w:rPr>
  </w:style>
  <w:style w:type="paragraph" w:customStyle="1" w:styleId="Normal1">
    <w:name w:val="Normal1"/>
    <w:qFormat/>
    <w:rsid w:val="004809C3"/>
    <w:rPr>
      <w:rFonts w:ascii="Calibri" w:eastAsia="Calibri" w:hAnsi="Calibri" w:cs="Calibri"/>
      <w:color w:val="000000"/>
      <w:sz w:val="22"/>
      <w:szCs w:val="20"/>
      <w:lang w:val="es-US" w:eastAsia="es-US"/>
    </w:rPr>
  </w:style>
  <w:style w:type="character" w:customStyle="1" w:styleId="highlight2">
    <w:name w:val="highlight2"/>
    <w:rsid w:val="004809C3"/>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4809C3"/>
    <w:rPr>
      <w:rFonts w:eastAsia="SimSun" w:cs="Times New Roman"/>
      <w:color w:val="00000A"/>
      <w:sz w:val="20"/>
      <w:lang w:eastAsia="zh-CN"/>
    </w:rPr>
  </w:style>
  <w:style w:type="character" w:customStyle="1" w:styleId="Stylecard11ptChar">
    <w:name w:val="Style card + 11 pt Char"/>
    <w:basedOn w:val="cardChar"/>
    <w:link w:val="Stylecard11pt"/>
    <w:rsid w:val="004809C3"/>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4809C3"/>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4809C3"/>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4809C3"/>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4809C3"/>
    <w:rPr>
      <w:rFonts w:cs="Arial"/>
      <w:b/>
      <w:bCs/>
      <w:kern w:val="32"/>
      <w:sz w:val="32"/>
      <w:szCs w:val="32"/>
      <w:u w:val="single"/>
      <w:lang w:val="en-US" w:eastAsia="en-US" w:bidi="ar-SA"/>
    </w:rPr>
  </w:style>
  <w:style w:type="character" w:customStyle="1" w:styleId="UNDERLINECharChar0">
    <w:name w:val="UNDERLINE Char Char"/>
    <w:basedOn w:val="DefaultParagraphFont"/>
    <w:rsid w:val="004809C3"/>
    <w:rPr>
      <w:bCs/>
      <w:kern w:val="28"/>
      <w:szCs w:val="32"/>
      <w:u w:val="single"/>
    </w:rPr>
  </w:style>
  <w:style w:type="character" w:customStyle="1" w:styleId="term">
    <w:name w:val="term"/>
    <w:basedOn w:val="DefaultParagraphFont"/>
    <w:rsid w:val="004809C3"/>
  </w:style>
  <w:style w:type="character" w:customStyle="1" w:styleId="SmallFontCharCharCharChar">
    <w:name w:val="Small Font Char Char Char Char"/>
    <w:basedOn w:val="DefaultParagraphFont"/>
    <w:rsid w:val="004809C3"/>
    <w:rPr>
      <w:rFonts w:ascii="Arial" w:hAnsi="Arial"/>
      <w:sz w:val="12"/>
      <w:szCs w:val="24"/>
    </w:rPr>
  </w:style>
  <w:style w:type="character" w:customStyle="1" w:styleId="vitstoryheadline">
    <w:name w:val="vitstoryheadline"/>
    <w:basedOn w:val="DefaultParagraphFont"/>
    <w:rsid w:val="004809C3"/>
  </w:style>
  <w:style w:type="character" w:customStyle="1" w:styleId="regtext">
    <w:name w:val="regtext"/>
    <w:basedOn w:val="DefaultParagraphFont"/>
    <w:rsid w:val="004809C3"/>
  </w:style>
  <w:style w:type="character" w:customStyle="1" w:styleId="bps-topic-ident">
    <w:name w:val="bps-topic-ident"/>
    <w:basedOn w:val="DefaultParagraphFont"/>
    <w:rsid w:val="004809C3"/>
  </w:style>
  <w:style w:type="character" w:customStyle="1" w:styleId="CharChar4">
    <w:name w:val="Char Char4"/>
    <w:basedOn w:val="DefaultParagraphFont"/>
    <w:rsid w:val="004809C3"/>
    <w:rPr>
      <w:b/>
      <w:bCs/>
      <w:sz w:val="28"/>
      <w:szCs w:val="28"/>
    </w:rPr>
  </w:style>
  <w:style w:type="character" w:customStyle="1" w:styleId="CharChar5">
    <w:name w:val="Char Char5"/>
    <w:basedOn w:val="DefaultParagraphFont"/>
    <w:rsid w:val="004809C3"/>
    <w:rPr>
      <w:rFonts w:ascii="Arial" w:hAnsi="Arial" w:cs="Arial"/>
      <w:b/>
      <w:bCs/>
      <w:sz w:val="26"/>
      <w:szCs w:val="26"/>
    </w:rPr>
  </w:style>
  <w:style w:type="paragraph" w:customStyle="1" w:styleId="tagcite0">
    <w:name w:val="tagcite"/>
    <w:basedOn w:val="Normal"/>
    <w:qFormat/>
    <w:rsid w:val="004809C3"/>
    <w:rPr>
      <w:rFonts w:eastAsia="Times New Roman"/>
      <w:b/>
    </w:rPr>
  </w:style>
  <w:style w:type="paragraph" w:customStyle="1" w:styleId="Regular">
    <w:name w:val="Regular"/>
    <w:link w:val="RegularChar"/>
    <w:rsid w:val="004809C3"/>
    <w:rPr>
      <w:rFonts w:ascii="Garamond" w:eastAsia="Times New Roman" w:hAnsi="Garamond" w:cs="Arial"/>
      <w:bCs/>
      <w:kern w:val="20"/>
      <w:sz w:val="20"/>
      <w:szCs w:val="32"/>
    </w:rPr>
  </w:style>
  <w:style w:type="paragraph" w:customStyle="1" w:styleId="Boldunderline0">
    <w:name w:val="Bold underline"/>
    <w:basedOn w:val="Normal"/>
    <w:rsid w:val="004809C3"/>
    <w:rPr>
      <w:rFonts w:eastAsia="Times New Roman"/>
      <w:b/>
      <w:bCs/>
      <w:kern w:val="20"/>
      <w:sz w:val="20"/>
      <w:szCs w:val="32"/>
      <w:u w:val="single"/>
    </w:rPr>
  </w:style>
  <w:style w:type="character" w:customStyle="1" w:styleId="BoldunderlineChar0">
    <w:name w:val="Bold underline Char"/>
    <w:basedOn w:val="DefaultParagraphFont"/>
    <w:rsid w:val="004809C3"/>
    <w:rPr>
      <w:rFonts w:ascii="Garamond" w:hAnsi="Garamond" w:cs="Arial"/>
      <w:b/>
      <w:bCs/>
      <w:kern w:val="20"/>
      <w:szCs w:val="32"/>
      <w:u w:val="single"/>
      <w:lang w:val="en-US" w:eastAsia="en-US" w:bidi="ar-SA"/>
    </w:rPr>
  </w:style>
  <w:style w:type="paragraph" w:customStyle="1" w:styleId="tag1">
    <w:name w:val="tag1"/>
    <w:basedOn w:val="Normal"/>
    <w:qFormat/>
    <w:rsid w:val="004809C3"/>
    <w:rPr>
      <w:rFonts w:eastAsia="Times New Roman"/>
      <w:b/>
      <w:szCs w:val="20"/>
    </w:rPr>
  </w:style>
  <w:style w:type="character" w:customStyle="1" w:styleId="byline">
    <w:name w:val="byline"/>
    <w:basedOn w:val="DefaultParagraphFont"/>
    <w:rsid w:val="004809C3"/>
  </w:style>
  <w:style w:type="character" w:customStyle="1" w:styleId="7TimesNewRoman">
    <w:name w:val="7 Times New Roman"/>
    <w:rsid w:val="004809C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809C3"/>
    <w:rPr>
      <w:rFonts w:ascii="Cambria" w:eastAsia="Times New Roman" w:hAnsi="Cambria"/>
      <w:sz w:val="18"/>
      <w:szCs w:val="20"/>
    </w:rPr>
  </w:style>
  <w:style w:type="character" w:customStyle="1" w:styleId="Boxed">
    <w:name w:val="Boxed"/>
    <w:qFormat/>
    <w:rsid w:val="004809C3"/>
    <w:rPr>
      <w:rFonts w:ascii="Garamond" w:hAnsi="Garamond"/>
      <w:sz w:val="20"/>
      <w:bdr w:val="single" w:sz="6" w:space="0" w:color="auto"/>
    </w:rPr>
  </w:style>
  <w:style w:type="character" w:customStyle="1" w:styleId="CardtextChar0">
    <w:name w:val="Card text Char"/>
    <w:basedOn w:val="DefaultParagraphFont"/>
    <w:link w:val="Cardtext0"/>
    <w:rsid w:val="004809C3"/>
    <w:rPr>
      <w:rFonts w:ascii="Garamond" w:hAnsi="Garamond"/>
      <w:u w:val="single"/>
    </w:rPr>
  </w:style>
  <w:style w:type="paragraph" w:styleId="Date">
    <w:name w:val="Date"/>
    <w:aliases w:val="date"/>
    <w:basedOn w:val="Normal"/>
    <w:next w:val="Normal"/>
    <w:link w:val="DateChar"/>
    <w:uiPriority w:val="99"/>
    <w:rsid w:val="004809C3"/>
    <w:rPr>
      <w:rFonts w:eastAsia="Times New Roman"/>
      <w:sz w:val="16"/>
    </w:rPr>
  </w:style>
  <w:style w:type="character" w:customStyle="1" w:styleId="DateChar">
    <w:name w:val="Date Char"/>
    <w:aliases w:val="date Char"/>
    <w:basedOn w:val="DefaultParagraphFont"/>
    <w:link w:val="Date"/>
    <w:uiPriority w:val="99"/>
    <w:rsid w:val="004809C3"/>
    <w:rPr>
      <w:rFonts w:ascii="Times New Roman" w:eastAsia="Times New Roman" w:hAnsi="Times New Roman" w:cs="Times New Roman"/>
      <w:sz w:val="16"/>
    </w:rPr>
  </w:style>
  <w:style w:type="paragraph" w:customStyle="1" w:styleId="DebateCardSmall">
    <w:name w:val="Debate Card Small"/>
    <w:basedOn w:val="Normal"/>
    <w:link w:val="DebateCardSmallChar"/>
    <w:qFormat/>
    <w:rsid w:val="004809C3"/>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4809C3"/>
    <w:rPr>
      <w:rFonts w:ascii="Times New Roman" w:eastAsia="Times New Roman" w:hAnsi="Times New Roman" w:cs="Times New Roman"/>
      <w:sz w:val="16"/>
      <w:szCs w:val="16"/>
      <w:lang w:val="x-none" w:eastAsia="x-none"/>
    </w:rPr>
  </w:style>
  <w:style w:type="character" w:customStyle="1" w:styleId="reduce2">
    <w:name w:val="reduce2"/>
    <w:rsid w:val="004809C3"/>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809C3"/>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809C3"/>
    <w:rPr>
      <w:rFonts w:ascii="Times New Roman" w:eastAsia="Times New Roman" w:hAnsi="Times New Roman" w:cs="Times New Roman"/>
      <w:sz w:val="20"/>
      <w:szCs w:val="20"/>
      <w:u w:val="single"/>
      <w:lang w:val="x-none" w:eastAsia="x-none"/>
    </w:rPr>
  </w:style>
  <w:style w:type="character" w:customStyle="1" w:styleId="asset-metabar-time">
    <w:name w:val="asset-metabar-time"/>
    <w:basedOn w:val="DefaultParagraphFont"/>
    <w:rsid w:val="004809C3"/>
  </w:style>
  <w:style w:type="character" w:customStyle="1" w:styleId="Style1CharChar">
    <w:name w:val="Style1 Char Char"/>
    <w:basedOn w:val="DefaultParagraphFont"/>
    <w:rsid w:val="004809C3"/>
    <w:rPr>
      <w:sz w:val="16"/>
      <w:szCs w:val="16"/>
      <w:lang w:val="en-US" w:eastAsia="en-US" w:bidi="ar-SA"/>
    </w:rPr>
  </w:style>
  <w:style w:type="character" w:customStyle="1" w:styleId="Style2CharChar">
    <w:name w:val="Style2 Char Char"/>
    <w:basedOn w:val="DefaultParagraphFont"/>
    <w:rsid w:val="004809C3"/>
    <w:rPr>
      <w:u w:val="thick"/>
      <w:lang w:val="en-US" w:eastAsia="en-US" w:bidi="ar-SA"/>
    </w:rPr>
  </w:style>
  <w:style w:type="character" w:customStyle="1" w:styleId="dateline">
    <w:name w:val="dateline"/>
    <w:basedOn w:val="DefaultParagraphFont"/>
    <w:rsid w:val="004809C3"/>
  </w:style>
  <w:style w:type="character" w:customStyle="1" w:styleId="date-display-single">
    <w:name w:val="date-display-single"/>
    <w:basedOn w:val="DefaultParagraphFont"/>
    <w:rsid w:val="004809C3"/>
  </w:style>
  <w:style w:type="character" w:customStyle="1" w:styleId="wikigeneratedlinkcontent">
    <w:name w:val="wikigeneratedlinkcontent"/>
    <w:basedOn w:val="DefaultParagraphFont"/>
    <w:rsid w:val="004809C3"/>
  </w:style>
  <w:style w:type="character" w:customStyle="1" w:styleId="Heading3CharCharChar3">
    <w:name w:val="Heading 3 Char Char Char3"/>
    <w:aliases w:val=" Char Char Char3,Char Char Char3,Heading 3 Char Char Char2, Char Char Char2,Char Char Char2"/>
    <w:basedOn w:val="DefaultParagraphFont"/>
    <w:rsid w:val="004809C3"/>
    <w:rPr>
      <w:rFonts w:cs="Arial"/>
      <w:bCs/>
      <w:szCs w:val="26"/>
      <w:u w:val="single"/>
      <w:lang w:val="en-US" w:eastAsia="en-US" w:bidi="ar-SA"/>
    </w:rPr>
  </w:style>
  <w:style w:type="character" w:customStyle="1" w:styleId="aqj">
    <w:name w:val="aqj"/>
    <w:rsid w:val="004809C3"/>
  </w:style>
  <w:style w:type="character" w:customStyle="1" w:styleId="CardTextChar1">
    <w:name w:val="CardText Char"/>
    <w:basedOn w:val="DefaultParagraphFont"/>
    <w:link w:val="CardText1"/>
    <w:locked/>
    <w:rsid w:val="004809C3"/>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4809C3"/>
    <w:pPr>
      <w:ind w:left="288" w:right="288"/>
    </w:pPr>
    <w:rPr>
      <w:rFonts w:eastAsia="Times New Roman"/>
      <w:sz w:val="16"/>
    </w:rPr>
  </w:style>
  <w:style w:type="character" w:customStyle="1" w:styleId="ilad">
    <w:name w:val="il_ad"/>
    <w:rsid w:val="004809C3"/>
  </w:style>
  <w:style w:type="character" w:customStyle="1" w:styleId="CardsUnderlined">
    <w:name w:val="Cards Underlined"/>
    <w:qFormat/>
    <w:rsid w:val="004809C3"/>
    <w:rPr>
      <w:rFonts w:ascii="Helvetica" w:hAnsi="Helvetica"/>
      <w:sz w:val="22"/>
      <w:szCs w:val="24"/>
      <w:u w:val="thick"/>
    </w:rPr>
  </w:style>
  <w:style w:type="paragraph" w:customStyle="1" w:styleId="BBCite">
    <w:name w:val="BB Cite"/>
    <w:basedOn w:val="Normal"/>
    <w:autoRedefine/>
    <w:rsid w:val="004809C3"/>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4809C3"/>
  </w:style>
  <w:style w:type="character" w:customStyle="1" w:styleId="StyleStyleUnderline411pt">
    <w:name w:val="Style Style Underline4 + 11 pt"/>
    <w:basedOn w:val="DefaultParagraphFont"/>
    <w:rsid w:val="004809C3"/>
    <w:rPr>
      <w:sz w:val="20"/>
      <w:u w:val="single"/>
    </w:rPr>
  </w:style>
  <w:style w:type="character" w:customStyle="1" w:styleId="StyleStyleUnderline411ptBold">
    <w:name w:val="Style Style Underline4 + 11 pt Bold"/>
    <w:basedOn w:val="DefaultParagraphFont"/>
    <w:rsid w:val="004809C3"/>
    <w:rPr>
      <w:b/>
      <w:bCs/>
      <w:sz w:val="20"/>
      <w:u w:val="single"/>
    </w:rPr>
  </w:style>
  <w:style w:type="character" w:customStyle="1" w:styleId="StyleStyleUnderline311pt">
    <w:name w:val="Style Style Underline3 + 11 pt"/>
    <w:basedOn w:val="DefaultParagraphFont"/>
    <w:rsid w:val="004809C3"/>
    <w:rPr>
      <w:sz w:val="20"/>
      <w:u w:val="single"/>
    </w:rPr>
  </w:style>
  <w:style w:type="character" w:customStyle="1" w:styleId="StyleStyleUnderline311ptBold">
    <w:name w:val="Style Style Underline3 + 11 pt Bold"/>
    <w:basedOn w:val="DefaultParagraphFont"/>
    <w:rsid w:val="004809C3"/>
    <w:rPr>
      <w:b/>
      <w:bCs/>
      <w:sz w:val="20"/>
      <w:u w:val="single"/>
    </w:rPr>
  </w:style>
  <w:style w:type="character" w:customStyle="1" w:styleId="red-subtitle">
    <w:name w:val="red-subtitle"/>
    <w:basedOn w:val="DefaultParagraphFont"/>
    <w:rsid w:val="004809C3"/>
  </w:style>
  <w:style w:type="character" w:styleId="PageNumber">
    <w:name w:val="page number"/>
    <w:aliases w:val="card ununderlined"/>
    <w:basedOn w:val="DefaultParagraphFont"/>
    <w:uiPriority w:val="99"/>
    <w:unhideWhenUsed/>
    <w:rsid w:val="004809C3"/>
  </w:style>
  <w:style w:type="character" w:customStyle="1" w:styleId="ft1">
    <w:name w:val="ft1"/>
    <w:basedOn w:val="DefaultParagraphFont"/>
    <w:rsid w:val="004809C3"/>
  </w:style>
  <w:style w:type="character" w:customStyle="1" w:styleId="dropcap">
    <w:name w:val="dropcap"/>
    <w:basedOn w:val="DefaultParagraphFont"/>
    <w:rsid w:val="004809C3"/>
  </w:style>
  <w:style w:type="paragraph" w:customStyle="1" w:styleId="TagText">
    <w:name w:val="TagText"/>
    <w:basedOn w:val="Normal"/>
    <w:uiPriority w:val="99"/>
    <w:qFormat/>
    <w:rsid w:val="004809C3"/>
    <w:pPr>
      <w:spacing w:before="200"/>
    </w:pPr>
    <w:rPr>
      <w:rFonts w:eastAsia="Calibri"/>
      <w:b/>
      <w:sz w:val="24"/>
    </w:rPr>
  </w:style>
  <w:style w:type="paragraph" w:customStyle="1" w:styleId="BreakTag">
    <w:name w:val="Break Tag"/>
    <w:basedOn w:val="Normal"/>
    <w:autoRedefine/>
    <w:uiPriority w:val="4"/>
    <w:qFormat/>
    <w:rsid w:val="004809C3"/>
    <w:pPr>
      <w:spacing w:before="240"/>
    </w:pPr>
    <w:rPr>
      <w:b/>
    </w:rPr>
  </w:style>
  <w:style w:type="paragraph" w:customStyle="1" w:styleId="BreakBlock">
    <w:name w:val="Break Block"/>
    <w:basedOn w:val="Normal"/>
    <w:link w:val="BreakBlockChar"/>
    <w:autoRedefine/>
    <w:qFormat/>
    <w:rsid w:val="004809C3"/>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809C3"/>
    <w:rPr>
      <w:rFonts w:ascii="Arial Bold" w:hAnsi="Arial Bold" w:cs="Times New Roman"/>
      <w:b/>
      <w:caps/>
      <w:sz w:val="32"/>
      <w:u w:val="single"/>
    </w:rPr>
  </w:style>
  <w:style w:type="character" w:customStyle="1" w:styleId="m4841727538114946087gmail-styleunderline">
    <w:name w:val="m_4841727538114946087gmail-styleunderline"/>
    <w:basedOn w:val="DefaultParagraphFont"/>
    <w:rsid w:val="004809C3"/>
  </w:style>
  <w:style w:type="character" w:customStyle="1" w:styleId="Mention1">
    <w:name w:val="Mention1"/>
    <w:basedOn w:val="DefaultParagraphFont"/>
    <w:uiPriority w:val="99"/>
    <w:semiHidden/>
    <w:unhideWhenUsed/>
    <w:rsid w:val="004809C3"/>
    <w:rPr>
      <w:color w:val="2B579A"/>
      <w:shd w:val="clear" w:color="auto" w:fill="E6E6E6"/>
    </w:rPr>
  </w:style>
  <w:style w:type="character" w:customStyle="1" w:styleId="Styleunderline11pt">
    <w:name w:val="Style underline + 11 pt"/>
    <w:rsid w:val="004809C3"/>
    <w:rPr>
      <w:rFonts w:ascii="Times New Roman" w:hAnsi="Times New Roman"/>
      <w:sz w:val="20"/>
      <w:u w:val="single"/>
    </w:rPr>
  </w:style>
  <w:style w:type="paragraph" w:customStyle="1" w:styleId="Minimize">
    <w:name w:val="Minimize"/>
    <w:basedOn w:val="card"/>
    <w:next w:val="Normal"/>
    <w:link w:val="MinimizeChar"/>
    <w:qFormat/>
    <w:rsid w:val="004809C3"/>
    <w:pPr>
      <w:widowControl w:val="0"/>
      <w:autoSpaceDE w:val="0"/>
      <w:autoSpaceDN w:val="0"/>
      <w:adjustRightInd w:val="0"/>
      <w:spacing w:after="200" w:line="276" w:lineRule="auto"/>
    </w:pPr>
    <w:rPr>
      <w:rFonts w:cs="Times New Roman"/>
      <w:bCs/>
      <w:color w:val="000000"/>
      <w:sz w:val="12"/>
      <w:szCs w:val="20"/>
    </w:rPr>
  </w:style>
  <w:style w:type="character" w:customStyle="1" w:styleId="MinimizeChar">
    <w:name w:val="Minimize Char"/>
    <w:link w:val="Minimize"/>
    <w:rsid w:val="004809C3"/>
    <w:rPr>
      <w:rFonts w:ascii="Georgia" w:hAnsi="Georgia" w:cs="Times New Roman"/>
      <w:bCs/>
      <w:color w:val="000000"/>
      <w:sz w:val="12"/>
      <w:szCs w:val="20"/>
    </w:rPr>
  </w:style>
  <w:style w:type="character" w:customStyle="1" w:styleId="hilite1">
    <w:name w:val="hilite1"/>
    <w:basedOn w:val="DefaultParagraphFont"/>
    <w:rsid w:val="004809C3"/>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4809C3"/>
    <w:rPr>
      <w:rFonts w:eastAsia="Times New Roman"/>
      <w:b/>
      <w:szCs w:val="20"/>
    </w:rPr>
  </w:style>
  <w:style w:type="character" w:customStyle="1" w:styleId="NormaltagChar">
    <w:name w:val="Normal tag Char"/>
    <w:basedOn w:val="DefaultParagraphFont"/>
    <w:link w:val="Normaltag"/>
    <w:uiPriority w:val="99"/>
    <w:locked/>
    <w:rsid w:val="004809C3"/>
    <w:rPr>
      <w:rFonts w:ascii="Times New Roman" w:eastAsia="Times New Roman" w:hAnsi="Times New Roman" w:cs="Times New Roman"/>
      <w:b/>
      <w:sz w:val="22"/>
      <w:szCs w:val="20"/>
    </w:rPr>
  </w:style>
  <w:style w:type="character" w:customStyle="1" w:styleId="CitesChar2">
    <w:name w:val="Cites Char2"/>
    <w:link w:val="Cites"/>
    <w:rsid w:val="004809C3"/>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4809C3"/>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809C3"/>
    <w:pPr>
      <w:spacing w:before="120" w:after="120"/>
    </w:pPr>
    <w:rPr>
      <w:rFonts w:eastAsia="Times New Roman"/>
      <w:b/>
      <w:u w:val="single"/>
      <w:lang w:bidi="en-US"/>
    </w:rPr>
  </w:style>
  <w:style w:type="paragraph" w:styleId="TOC9">
    <w:name w:val="toc 9"/>
    <w:basedOn w:val="Normal"/>
    <w:next w:val="Normal"/>
    <w:autoRedefine/>
    <w:rsid w:val="004809C3"/>
    <w:pPr>
      <w:ind w:left="1600"/>
    </w:pPr>
    <w:rPr>
      <w:rFonts w:eastAsia="Times New Roman"/>
      <w:sz w:val="20"/>
      <w:lang w:bidi="en-US"/>
    </w:rPr>
  </w:style>
  <w:style w:type="paragraph" w:customStyle="1" w:styleId="TxBrp1">
    <w:name w:val="TxBr_p1"/>
    <w:basedOn w:val="Normal"/>
    <w:qFormat/>
    <w:rsid w:val="004809C3"/>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809C3"/>
    <w:pPr>
      <w:spacing w:before="100" w:beforeAutospacing="1" w:after="100" w:afterAutospacing="1"/>
    </w:pPr>
    <w:rPr>
      <w:rFonts w:eastAsia="Times New Roman"/>
      <w:lang w:bidi="en-US"/>
    </w:rPr>
  </w:style>
  <w:style w:type="character" w:customStyle="1" w:styleId="standardcontent">
    <w:name w:val="standardcontent"/>
    <w:basedOn w:val="DefaultParagraphFont"/>
    <w:rsid w:val="004809C3"/>
  </w:style>
  <w:style w:type="paragraph" w:customStyle="1" w:styleId="hat">
    <w:name w:val="hat"/>
    <w:basedOn w:val="Normal"/>
    <w:next w:val="Normal"/>
    <w:link w:val="hatChar"/>
    <w:qFormat/>
    <w:rsid w:val="004809C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809C3"/>
  </w:style>
  <w:style w:type="paragraph" w:customStyle="1" w:styleId="HotRouteChar">
    <w:name w:val="Hot Route! Char"/>
    <w:basedOn w:val="Normal"/>
    <w:qFormat/>
    <w:rsid w:val="004809C3"/>
    <w:pPr>
      <w:ind w:left="144"/>
    </w:pPr>
    <w:rPr>
      <w:rFonts w:eastAsia="Times New Roman"/>
      <w:sz w:val="20"/>
      <w:lang w:bidi="en-US"/>
    </w:rPr>
  </w:style>
  <w:style w:type="paragraph" w:customStyle="1" w:styleId="Default">
    <w:name w:val="Default"/>
    <w:qFormat/>
    <w:rsid w:val="004809C3"/>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4809C3"/>
    <w:rPr>
      <w:rFonts w:ascii="Cambria" w:hAnsi="Cambria" w:cs="Times New Roman"/>
      <w:b/>
      <w:bCs/>
      <w:sz w:val="26"/>
      <w:szCs w:val="26"/>
    </w:rPr>
  </w:style>
  <w:style w:type="character" w:customStyle="1" w:styleId="CardCharChar1">
    <w:name w:val="Card Char Char1"/>
    <w:basedOn w:val="DefaultParagraphFont"/>
    <w:rsid w:val="004809C3"/>
    <w:rPr>
      <w:rFonts w:cs="Times New Roman"/>
      <w:b/>
      <w:bCs/>
      <w:sz w:val="28"/>
      <w:szCs w:val="28"/>
    </w:rPr>
  </w:style>
  <w:style w:type="paragraph" w:customStyle="1" w:styleId="SmallFont">
    <w:name w:val="Small Font"/>
    <w:basedOn w:val="Normal"/>
    <w:link w:val="SmallFontChar"/>
    <w:qFormat/>
    <w:rsid w:val="004809C3"/>
    <w:pPr>
      <w:spacing w:after="200"/>
      <w:jc w:val="both"/>
    </w:pPr>
    <w:rPr>
      <w:rFonts w:eastAsia="Calibri"/>
      <w:szCs w:val="18"/>
    </w:rPr>
  </w:style>
  <w:style w:type="character" w:customStyle="1" w:styleId="SmallFontChar">
    <w:name w:val="Small Font Char"/>
    <w:basedOn w:val="DefaultParagraphFont"/>
    <w:link w:val="SmallFont"/>
    <w:locked/>
    <w:rsid w:val="004809C3"/>
    <w:rPr>
      <w:rFonts w:ascii="Times New Roman" w:eastAsia="Calibri" w:hAnsi="Times New Roman" w:cs="Times New Roman"/>
      <w:sz w:val="22"/>
      <w:szCs w:val="18"/>
    </w:rPr>
  </w:style>
  <w:style w:type="character" w:customStyle="1" w:styleId="CircleChar1">
    <w:name w:val="Circle Char1"/>
    <w:basedOn w:val="DefaultParagraphFont"/>
    <w:rsid w:val="004809C3"/>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809C3"/>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4809C3"/>
    <w:rPr>
      <w:rFonts w:ascii="Times New Roman" w:eastAsia="Times New Roman" w:hAnsi="Times New Roman" w:cs="Times New Roman"/>
      <w:b/>
      <w:sz w:val="20"/>
      <w:szCs w:val="20"/>
    </w:rPr>
  </w:style>
  <w:style w:type="character" w:customStyle="1" w:styleId="hit1">
    <w:name w:val="hit1"/>
    <w:basedOn w:val="DefaultParagraphFont"/>
    <w:rsid w:val="004809C3"/>
    <w:rPr>
      <w:b/>
      <w:bCs/>
      <w:color w:val="CC0033"/>
    </w:rPr>
  </w:style>
  <w:style w:type="character" w:customStyle="1" w:styleId="upper">
    <w:name w:val="upper"/>
    <w:basedOn w:val="DefaultParagraphFont"/>
    <w:rsid w:val="004809C3"/>
  </w:style>
  <w:style w:type="character" w:customStyle="1" w:styleId="SmallFont7pt">
    <w:name w:val="Small Font (7 pt)"/>
    <w:basedOn w:val="DefaultParagraphFont"/>
    <w:qFormat/>
    <w:rsid w:val="004809C3"/>
    <w:rPr>
      <w:sz w:val="14"/>
    </w:rPr>
  </w:style>
  <w:style w:type="paragraph" w:customStyle="1" w:styleId="UnderlinedText">
    <w:name w:val="Underlined Text"/>
    <w:basedOn w:val="Normal"/>
    <w:qFormat/>
    <w:rsid w:val="004809C3"/>
    <w:rPr>
      <w:rFonts w:eastAsia="Times New Roman"/>
      <w:b/>
      <w:szCs w:val="20"/>
    </w:rPr>
  </w:style>
  <w:style w:type="character" w:customStyle="1" w:styleId="SmallText-New">
    <w:name w:val="Small Text - New"/>
    <w:basedOn w:val="DefaultParagraphFont"/>
    <w:rsid w:val="004809C3"/>
    <w:rPr>
      <w:rFonts w:ascii="Arial Narrow" w:hAnsi="Arial Narrow"/>
      <w:sz w:val="14"/>
    </w:rPr>
  </w:style>
  <w:style w:type="character" w:customStyle="1" w:styleId="Underlined-New">
    <w:name w:val="Underlined - New"/>
    <w:basedOn w:val="DefaultParagraphFont"/>
    <w:rsid w:val="004809C3"/>
    <w:rPr>
      <w:rFonts w:ascii="Arial Narrow" w:hAnsi="Arial Narrow"/>
      <w:sz w:val="16"/>
      <w:u w:val="single"/>
    </w:rPr>
  </w:style>
  <w:style w:type="paragraph" w:styleId="TOC2">
    <w:name w:val="toc 2"/>
    <w:basedOn w:val="Normal"/>
    <w:next w:val="Normal"/>
    <w:autoRedefine/>
    <w:uiPriority w:val="39"/>
    <w:qFormat/>
    <w:rsid w:val="004809C3"/>
    <w:pPr>
      <w:ind w:left="200"/>
    </w:pPr>
    <w:rPr>
      <w:rFonts w:eastAsia="Times New Roman"/>
      <w:sz w:val="20"/>
      <w:lang w:bidi="en-US"/>
    </w:rPr>
  </w:style>
  <w:style w:type="paragraph" w:styleId="TOCHeading">
    <w:name w:val="TOC Heading"/>
    <w:basedOn w:val="Heading1"/>
    <w:next w:val="Normal"/>
    <w:uiPriority w:val="39"/>
    <w:qFormat/>
    <w:rsid w:val="004809C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809C3"/>
    <w:rPr>
      <w:rFonts w:ascii="Arial Narrow" w:hAnsi="Arial Narrow"/>
      <w:dstrike w:val="0"/>
      <w:sz w:val="20"/>
      <w:bdr w:val="single" w:sz="2" w:space="0" w:color="auto"/>
      <w:vertAlign w:val="baseline"/>
    </w:rPr>
  </w:style>
  <w:style w:type="character" w:customStyle="1" w:styleId="style65">
    <w:name w:val="style65"/>
    <w:basedOn w:val="DefaultParagraphFont"/>
    <w:rsid w:val="004809C3"/>
    <w:rPr>
      <w:rFonts w:cs="Times New Roman"/>
    </w:rPr>
  </w:style>
  <w:style w:type="character" w:customStyle="1" w:styleId="qlabel">
    <w:name w:val="q_label"/>
    <w:basedOn w:val="DefaultParagraphFont"/>
    <w:rsid w:val="004809C3"/>
  </w:style>
  <w:style w:type="character" w:customStyle="1" w:styleId="alabel">
    <w:name w:val="a_label"/>
    <w:basedOn w:val="DefaultParagraphFont"/>
    <w:rsid w:val="004809C3"/>
  </w:style>
  <w:style w:type="character" w:customStyle="1" w:styleId="BoldandUnderlineCharChar">
    <w:name w:val="Bold and Underline Char Char"/>
    <w:basedOn w:val="DefaultParagraphFont"/>
    <w:rsid w:val="004809C3"/>
    <w:rPr>
      <w:rFonts w:eastAsia="MS Mincho"/>
      <w:b/>
      <w:u w:val="single"/>
      <w:lang w:val="en-US" w:eastAsia="en-US" w:bidi="ar-SA"/>
    </w:rPr>
  </w:style>
  <w:style w:type="character" w:customStyle="1" w:styleId="CardTextChar2">
    <w:name w:val="Card Text Char"/>
    <w:basedOn w:val="DefaultParagraphFont"/>
    <w:rsid w:val="004809C3"/>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4809C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809C3"/>
    <w:rPr>
      <w:rFonts w:cs="Arial"/>
      <w:bCs/>
      <w:szCs w:val="26"/>
      <w:u w:val="single"/>
      <w:lang w:val="en-US" w:eastAsia="en-US" w:bidi="ar-SA"/>
    </w:rPr>
  </w:style>
  <w:style w:type="paragraph" w:customStyle="1" w:styleId="evidencetextChar">
    <w:name w:val="evidence text Char"/>
    <w:basedOn w:val="Normal"/>
    <w:qFormat/>
    <w:rsid w:val="004809C3"/>
    <w:pPr>
      <w:ind w:left="1728" w:right="1008"/>
    </w:pPr>
    <w:rPr>
      <w:rFonts w:eastAsia="Times New Roman"/>
      <w:color w:val="000000"/>
      <w:sz w:val="18"/>
    </w:rPr>
  </w:style>
  <w:style w:type="character" w:customStyle="1" w:styleId="underline2">
    <w:name w:val="underline2"/>
    <w:basedOn w:val="DefaultParagraphFont"/>
    <w:rsid w:val="004809C3"/>
    <w:rPr>
      <w:u w:val="single"/>
    </w:rPr>
  </w:style>
  <w:style w:type="character" w:customStyle="1" w:styleId="UnderlineChar4Char">
    <w:name w:val="Underline Char4 Char"/>
    <w:basedOn w:val="DefaultParagraphFont"/>
    <w:link w:val="UnderlineChar4"/>
    <w:rsid w:val="004809C3"/>
    <w:rPr>
      <w:u w:val="single"/>
    </w:rPr>
  </w:style>
  <w:style w:type="paragraph" w:customStyle="1" w:styleId="UnderlineChar4">
    <w:name w:val="Underline Char4"/>
    <w:basedOn w:val="Normal"/>
    <w:link w:val="UnderlineChar4Char"/>
    <w:qFormat/>
    <w:rsid w:val="004809C3"/>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4809C3"/>
    <w:rPr>
      <w:b/>
      <w:u w:val="single"/>
    </w:rPr>
  </w:style>
  <w:style w:type="paragraph" w:customStyle="1" w:styleId="BoldandUnderlineChar3">
    <w:name w:val="Bold and Underline Char3"/>
    <w:basedOn w:val="Normal"/>
    <w:link w:val="BoldandUnderlineChar3Char2"/>
    <w:qFormat/>
    <w:rsid w:val="004809C3"/>
    <w:rPr>
      <w:rFonts w:asciiTheme="minorHAnsi" w:hAnsiTheme="minorHAnsi"/>
      <w:b/>
      <w:sz w:val="24"/>
      <w:u w:val="single"/>
    </w:rPr>
  </w:style>
  <w:style w:type="character" w:customStyle="1" w:styleId="inside-head">
    <w:name w:val="inside-head"/>
    <w:basedOn w:val="DefaultParagraphFont"/>
    <w:rsid w:val="004809C3"/>
  </w:style>
  <w:style w:type="character" w:customStyle="1" w:styleId="officialstitle-">
    <w:name w:val="official_s_title-"/>
    <w:basedOn w:val="DefaultParagraphFont"/>
    <w:rsid w:val="004809C3"/>
  </w:style>
  <w:style w:type="character" w:customStyle="1" w:styleId="officialsbureau">
    <w:name w:val="official_s_bureau"/>
    <w:basedOn w:val="DefaultParagraphFont"/>
    <w:rsid w:val="004809C3"/>
  </w:style>
  <w:style w:type="paragraph" w:customStyle="1" w:styleId="Stylecard11ptBoldUnderline">
    <w:name w:val="Style card + 11 pt Bold Underline"/>
    <w:basedOn w:val="card"/>
    <w:link w:val="Stylecard11ptBoldUnderlineChar"/>
    <w:qFormat/>
    <w:rsid w:val="004809C3"/>
    <w:rPr>
      <w:rFonts w:eastAsia="SimSun" w:cs="Times New Roman"/>
      <w:b/>
      <w:sz w:val="16"/>
      <w:lang w:eastAsia="zh-CN"/>
    </w:rPr>
  </w:style>
  <w:style w:type="character" w:customStyle="1" w:styleId="Stylecard11ptBoldUnderlineChar">
    <w:name w:val="Style card + 11 pt Bold Underline Char"/>
    <w:link w:val="Stylecard11ptBoldUnderline"/>
    <w:rsid w:val="004809C3"/>
    <w:rPr>
      <w:rFonts w:ascii="Georgia" w:eastAsia="SimSun" w:hAnsi="Georgia" w:cs="Times New Roman"/>
      <w:b/>
      <w:sz w:val="16"/>
      <w:lang w:eastAsia="zh-CN"/>
    </w:rPr>
  </w:style>
  <w:style w:type="character" w:customStyle="1" w:styleId="StyleStyle11ptBoldUnderlineBorderSinglesolidlineAuto">
    <w:name w:val="Style Style 11 pt Bold Underline Border: : (Single solid line Auto ..."/>
    <w:basedOn w:val="DefaultParagraphFont"/>
    <w:rsid w:val="004809C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4809C3"/>
    <w:rPr>
      <w:rFonts w:eastAsia="SimSun" w:cs="Times New Roman"/>
      <w:bCs/>
      <w:sz w:val="16"/>
      <w:lang w:eastAsia="zh-CN"/>
    </w:rPr>
  </w:style>
  <w:style w:type="character" w:customStyle="1" w:styleId="StylecardLatinVerdana-BoldUnderlineChar">
    <w:name w:val="Style card + (Latin) Verdana-Bold Underline Char"/>
    <w:basedOn w:val="cardChar"/>
    <w:link w:val="StylecardLatinVerdana-BoldUnderline"/>
    <w:rsid w:val="004809C3"/>
    <w:rPr>
      <w:rFonts w:ascii="Georgia" w:eastAsia="SimSun" w:hAnsi="Georgia" w:cs="Times New Roman"/>
      <w:bCs/>
      <w:sz w:val="16"/>
      <w:lang w:eastAsia="zh-CN"/>
    </w:rPr>
  </w:style>
  <w:style w:type="paragraph" w:styleId="HTMLPreformatted">
    <w:name w:val="HTML Preformatted"/>
    <w:basedOn w:val="Normal"/>
    <w:link w:val="HTMLPreformattedChar"/>
    <w:rsid w:val="00480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809C3"/>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4809C3"/>
    <w:rPr>
      <w:u w:val="single"/>
    </w:rPr>
  </w:style>
  <w:style w:type="character" w:customStyle="1" w:styleId="StyleUnderlining11ptChar">
    <w:name w:val="Style Underlining + 11 pt Char"/>
    <w:basedOn w:val="DefaultParagraphFont"/>
    <w:link w:val="StyleUnderlining11pt"/>
    <w:rsid w:val="004809C3"/>
    <w:rPr>
      <w:rFonts w:ascii="Times New Roman" w:hAnsi="Times New Roman" w:cs="Times New Roman"/>
      <w:sz w:val="22"/>
      <w:u w:val="single"/>
    </w:rPr>
  </w:style>
  <w:style w:type="paragraph" w:customStyle="1" w:styleId="StyleCardText9pt">
    <w:name w:val="Style Card Text + 9 pt"/>
    <w:basedOn w:val="Normal"/>
    <w:link w:val="StyleCardText9ptChar"/>
    <w:qFormat/>
    <w:rsid w:val="004809C3"/>
    <w:pPr>
      <w:spacing w:after="200"/>
      <w:contextualSpacing/>
    </w:pPr>
    <w:rPr>
      <w:rFonts w:eastAsia="Calibri"/>
    </w:rPr>
  </w:style>
  <w:style w:type="character" w:customStyle="1" w:styleId="StyleCardText9ptChar">
    <w:name w:val="Style Card Text + 9 pt Char"/>
    <w:basedOn w:val="DefaultParagraphFont"/>
    <w:link w:val="StyleCardText9pt"/>
    <w:rsid w:val="004809C3"/>
    <w:rPr>
      <w:rFonts w:ascii="Times New Roman" w:eastAsia="Calibri" w:hAnsi="Times New Roman" w:cs="Times New Roman"/>
      <w:sz w:val="22"/>
    </w:rPr>
  </w:style>
  <w:style w:type="paragraph" w:styleId="Quote">
    <w:name w:val="Quote"/>
    <w:basedOn w:val="Normal"/>
    <w:next w:val="Normal"/>
    <w:link w:val="QuoteChar"/>
    <w:uiPriority w:val="29"/>
    <w:qFormat/>
    <w:rsid w:val="004809C3"/>
    <w:pPr>
      <w:widowControl w:val="0"/>
    </w:pPr>
    <w:rPr>
      <w:rFonts w:eastAsia="Times New Roman"/>
      <w:iCs/>
      <w:color w:val="000000"/>
      <w:lang w:bidi="en-US"/>
    </w:rPr>
  </w:style>
  <w:style w:type="character" w:customStyle="1" w:styleId="QuoteChar">
    <w:name w:val="Quote Char"/>
    <w:basedOn w:val="DefaultParagraphFont"/>
    <w:link w:val="Quote"/>
    <w:uiPriority w:val="29"/>
    <w:rsid w:val="004809C3"/>
    <w:rPr>
      <w:rFonts w:ascii="Times New Roman" w:eastAsia="Times New Roman" w:hAnsi="Times New Roman" w:cs="Times New Roman"/>
      <w:iCs/>
      <w:color w:val="000000"/>
      <w:sz w:val="22"/>
      <w:lang w:bidi="en-US"/>
    </w:rPr>
  </w:style>
  <w:style w:type="character" w:customStyle="1" w:styleId="underlineChar">
    <w:name w:val="underline Char"/>
    <w:basedOn w:val="DefaultParagraphFont"/>
    <w:rsid w:val="004809C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809C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809C3"/>
    <w:rPr>
      <w:sz w:val="20"/>
      <w:u w:val="single"/>
    </w:rPr>
  </w:style>
  <w:style w:type="paragraph" w:styleId="BodyTextIndent2">
    <w:name w:val="Body Text Indent 2"/>
    <w:basedOn w:val="Normal"/>
    <w:link w:val="BodyTextIndent2Char"/>
    <w:unhideWhenUsed/>
    <w:rsid w:val="004809C3"/>
    <w:pPr>
      <w:spacing w:after="120" w:line="480" w:lineRule="auto"/>
      <w:ind w:left="360"/>
    </w:pPr>
  </w:style>
  <w:style w:type="character" w:customStyle="1" w:styleId="BodyTextIndent2Char">
    <w:name w:val="Body Text Indent 2 Char"/>
    <w:basedOn w:val="DefaultParagraphFont"/>
    <w:link w:val="BodyTextIndent2"/>
    <w:rsid w:val="004809C3"/>
    <w:rPr>
      <w:rFonts w:ascii="Times New Roman" w:hAnsi="Times New Roman" w:cs="Times New Roman"/>
      <w:sz w:val="22"/>
    </w:rPr>
  </w:style>
  <w:style w:type="paragraph" w:styleId="BodyTextIndent3">
    <w:name w:val="Body Text Indent 3"/>
    <w:basedOn w:val="Normal"/>
    <w:link w:val="BodyTextIndent3Char"/>
    <w:uiPriority w:val="99"/>
    <w:unhideWhenUsed/>
    <w:rsid w:val="004809C3"/>
    <w:pPr>
      <w:spacing w:after="120"/>
      <w:ind w:left="360"/>
    </w:pPr>
    <w:rPr>
      <w:szCs w:val="16"/>
    </w:rPr>
  </w:style>
  <w:style w:type="character" w:customStyle="1" w:styleId="BodyTextIndent3Char">
    <w:name w:val="Body Text Indent 3 Char"/>
    <w:basedOn w:val="DefaultParagraphFont"/>
    <w:link w:val="BodyTextIndent3"/>
    <w:uiPriority w:val="99"/>
    <w:rsid w:val="004809C3"/>
    <w:rPr>
      <w:rFonts w:ascii="Times New Roman" w:hAnsi="Times New Roman" w:cs="Times New Roman"/>
      <w:sz w:val="22"/>
      <w:szCs w:val="16"/>
    </w:rPr>
  </w:style>
  <w:style w:type="paragraph" w:styleId="BodyText2">
    <w:name w:val="Body Text 2"/>
    <w:basedOn w:val="Normal"/>
    <w:link w:val="BodyText2Char"/>
    <w:unhideWhenUsed/>
    <w:rsid w:val="004809C3"/>
    <w:pPr>
      <w:spacing w:after="120" w:line="480" w:lineRule="auto"/>
    </w:pPr>
  </w:style>
  <w:style w:type="character" w:customStyle="1" w:styleId="BodyText2Char">
    <w:name w:val="Body Text 2 Char"/>
    <w:basedOn w:val="DefaultParagraphFont"/>
    <w:link w:val="BodyText2"/>
    <w:rsid w:val="004809C3"/>
    <w:rPr>
      <w:rFonts w:ascii="Times New Roman" w:hAnsi="Times New Roman" w:cs="Times New Roman"/>
      <w:sz w:val="22"/>
    </w:rPr>
  </w:style>
  <w:style w:type="paragraph" w:styleId="BodyTextIndent">
    <w:name w:val="Body Text Indent"/>
    <w:basedOn w:val="Normal"/>
    <w:link w:val="BodyTextIndentChar"/>
    <w:uiPriority w:val="99"/>
    <w:unhideWhenUsed/>
    <w:rsid w:val="004809C3"/>
    <w:pPr>
      <w:spacing w:after="120"/>
      <w:ind w:left="360"/>
    </w:pPr>
  </w:style>
  <w:style w:type="character" w:customStyle="1" w:styleId="BodyTextIndentChar">
    <w:name w:val="Body Text Indent Char"/>
    <w:basedOn w:val="DefaultParagraphFont"/>
    <w:link w:val="BodyTextIndent"/>
    <w:uiPriority w:val="99"/>
    <w:rsid w:val="004809C3"/>
    <w:rPr>
      <w:rFonts w:ascii="Times New Roman" w:hAnsi="Times New Roman" w:cs="Times New Roman"/>
      <w:sz w:val="22"/>
    </w:rPr>
  </w:style>
  <w:style w:type="paragraph" w:styleId="BodyText3">
    <w:name w:val="Body Text 3"/>
    <w:basedOn w:val="Normal"/>
    <w:link w:val="BodyText3Char"/>
    <w:unhideWhenUsed/>
    <w:rsid w:val="004809C3"/>
    <w:pPr>
      <w:spacing w:after="120"/>
    </w:pPr>
    <w:rPr>
      <w:szCs w:val="16"/>
    </w:rPr>
  </w:style>
  <w:style w:type="character" w:customStyle="1" w:styleId="BodyText3Char">
    <w:name w:val="Body Text 3 Char"/>
    <w:basedOn w:val="DefaultParagraphFont"/>
    <w:link w:val="BodyText3"/>
    <w:rsid w:val="004809C3"/>
    <w:rPr>
      <w:rFonts w:ascii="Times New Roman" w:hAnsi="Times New Roman" w:cs="Times New Roman"/>
      <w:sz w:val="22"/>
      <w:szCs w:val="16"/>
    </w:rPr>
  </w:style>
  <w:style w:type="character" w:customStyle="1" w:styleId="StyleBold">
    <w:name w:val="Style Bold"/>
    <w:basedOn w:val="DefaultParagraphFont"/>
    <w:uiPriority w:val="9"/>
    <w:semiHidden/>
    <w:rsid w:val="004809C3"/>
    <w:rPr>
      <w:b/>
      <w:bCs/>
    </w:rPr>
  </w:style>
  <w:style w:type="character" w:customStyle="1" w:styleId="body-text">
    <w:name w:val="body-text"/>
    <w:basedOn w:val="DefaultParagraphFont"/>
    <w:rsid w:val="004809C3"/>
  </w:style>
  <w:style w:type="paragraph" w:customStyle="1" w:styleId="StyleStyle411ptBoldBorderSinglesolidlineAuto0">
    <w:name w:val="Style Style4 + 11 pt Bold Border: : (Single solid line Auto  0...."/>
    <w:basedOn w:val="Normal"/>
    <w:link w:val="StyleStyle411ptBoldBorderSinglesolidlineAuto0Char"/>
    <w:qFormat/>
    <w:rsid w:val="004809C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809C3"/>
    <w:rPr>
      <w:rFonts w:ascii="Times New Roman" w:eastAsia="Times New Roman" w:hAnsi="Times New Roman" w:cs="Times New Roman"/>
      <w:b/>
      <w:bCs/>
      <w:sz w:val="22"/>
      <w:u w:val="single"/>
      <w:bdr w:val="single" w:sz="4" w:space="0" w:color="auto"/>
    </w:rPr>
  </w:style>
  <w:style w:type="character" w:customStyle="1" w:styleId="globalcontentbody">
    <w:name w:val="globalcontentbody"/>
    <w:basedOn w:val="DefaultParagraphFont"/>
    <w:rsid w:val="004809C3"/>
  </w:style>
  <w:style w:type="paragraph" w:customStyle="1" w:styleId="StyleStyle112pt">
    <w:name w:val="Style Style1 + 12 pt"/>
    <w:basedOn w:val="Normal"/>
    <w:link w:val="StyleStyle112ptChar"/>
    <w:qFormat/>
    <w:rsid w:val="004809C3"/>
    <w:rPr>
      <w:rFonts w:eastAsia="SimSun"/>
      <w:u w:val="single"/>
      <w:lang w:eastAsia="zh-CN"/>
    </w:rPr>
  </w:style>
  <w:style w:type="character" w:customStyle="1" w:styleId="StyleStyle112ptChar">
    <w:name w:val="Style Style1 + 12 pt Char"/>
    <w:basedOn w:val="DefaultParagraphFont"/>
    <w:link w:val="StyleStyle112pt"/>
    <w:rsid w:val="004809C3"/>
    <w:rPr>
      <w:rFonts w:ascii="Times New Roman" w:eastAsia="SimSun" w:hAnsi="Times New Roman" w:cs="Times New Roman"/>
      <w:sz w:val="22"/>
      <w:u w:val="single"/>
      <w:lang w:eastAsia="zh-CN"/>
    </w:rPr>
  </w:style>
  <w:style w:type="paragraph" w:customStyle="1" w:styleId="MinimizedText">
    <w:name w:val="Minimized Text"/>
    <w:basedOn w:val="Normal"/>
    <w:link w:val="MinimizedTextChar"/>
    <w:qFormat/>
    <w:rsid w:val="004809C3"/>
    <w:rPr>
      <w:rFonts w:eastAsia="Times New Roman"/>
    </w:rPr>
  </w:style>
  <w:style w:type="character" w:customStyle="1" w:styleId="MinimizedTextChar">
    <w:name w:val="Minimized Text Char"/>
    <w:basedOn w:val="DefaultParagraphFont"/>
    <w:link w:val="MinimizedText"/>
    <w:rsid w:val="004809C3"/>
    <w:rPr>
      <w:rFonts w:ascii="Times New Roman" w:eastAsia="Times New Roman" w:hAnsi="Times New Roman" w:cs="Times New Roman"/>
      <w:sz w:val="22"/>
    </w:rPr>
  </w:style>
  <w:style w:type="character" w:customStyle="1" w:styleId="term1">
    <w:name w:val="term1"/>
    <w:basedOn w:val="DefaultParagraphFont"/>
    <w:rsid w:val="004809C3"/>
    <w:rPr>
      <w:b/>
      <w:bCs/>
    </w:rPr>
  </w:style>
  <w:style w:type="character" w:customStyle="1" w:styleId="Styleterm111ptUnderline">
    <w:name w:val="Style term1 + 11 pt Underline"/>
    <w:basedOn w:val="term1"/>
    <w:rsid w:val="004809C3"/>
    <w:rPr>
      <w:b/>
      <w:bCs/>
      <w:sz w:val="20"/>
      <w:u w:val="single"/>
    </w:rPr>
  </w:style>
  <w:style w:type="paragraph" w:customStyle="1" w:styleId="StyleMinimizedTextArialNarrow10pt">
    <w:name w:val="Style Minimized Text + Arial Narrow 10 pt"/>
    <w:basedOn w:val="MinimizedText"/>
    <w:link w:val="StyleMinimizedTextArialNarrow10ptChar"/>
    <w:qFormat/>
    <w:rsid w:val="004809C3"/>
    <w:rPr>
      <w:sz w:val="20"/>
    </w:rPr>
  </w:style>
  <w:style w:type="character" w:customStyle="1" w:styleId="StyleMinimizedTextArialNarrow10ptChar">
    <w:name w:val="Style Minimized Text + Arial Narrow 10 pt Char"/>
    <w:basedOn w:val="MinimizedTextChar"/>
    <w:link w:val="StyleMinimizedTextArialNarrow10pt"/>
    <w:rsid w:val="004809C3"/>
    <w:rPr>
      <w:rFonts w:ascii="Times New Roman" w:eastAsia="Times New Roman" w:hAnsi="Times New Roman" w:cs="Times New Roman"/>
      <w:sz w:val="20"/>
    </w:rPr>
  </w:style>
  <w:style w:type="character" w:customStyle="1" w:styleId="Styleunderline11ptBold">
    <w:name w:val="Style underline + 11 pt Bold"/>
    <w:basedOn w:val="underline"/>
    <w:rsid w:val="004809C3"/>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809C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809C3"/>
    <w:rPr>
      <w:rFonts w:ascii="Times New Roman" w:eastAsia="Times New Roman" w:hAnsi="Times New Roman" w:cs="Times New Roman"/>
      <w:sz w:val="22"/>
      <w:u w:val="single"/>
      <w:bdr w:val="single" w:sz="4" w:space="0" w:color="auto"/>
    </w:rPr>
  </w:style>
  <w:style w:type="character" w:customStyle="1" w:styleId="Style9pt">
    <w:name w:val="Style 9 pt"/>
    <w:basedOn w:val="DefaultParagraphFont"/>
    <w:rsid w:val="004809C3"/>
    <w:rPr>
      <w:rFonts w:ascii="Times New Roman" w:hAnsi="Times New Roman"/>
      <w:sz w:val="20"/>
    </w:rPr>
  </w:style>
  <w:style w:type="paragraph" w:customStyle="1" w:styleId="StyleStyle49pt3">
    <w:name w:val="Style Style4 + 9 pt3"/>
    <w:basedOn w:val="Style4"/>
    <w:link w:val="StyleStyle49pt3Char"/>
    <w:qFormat/>
    <w:rsid w:val="004809C3"/>
    <w:pPr>
      <w:spacing w:after="160" w:line="259" w:lineRule="auto"/>
    </w:pPr>
    <w:rPr>
      <w:rFonts w:ascii="Calibri" w:eastAsia="Times New Roman" w:hAnsi="Calibri"/>
    </w:rPr>
  </w:style>
  <w:style w:type="character" w:customStyle="1" w:styleId="StyleStyle49pt3Char">
    <w:name w:val="Style Style4 + 9 pt3 Char"/>
    <w:basedOn w:val="Style4Char"/>
    <w:link w:val="StyleStyle49pt3"/>
    <w:rsid w:val="004809C3"/>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4809C3"/>
    <w:pPr>
      <w:spacing w:after="160" w:line="259" w:lineRule="auto"/>
    </w:pPr>
    <w:rPr>
      <w:rFonts w:ascii="Calibri" w:eastAsia="Times New Roman" w:hAnsi="Calibri"/>
      <w:b/>
      <w:bCs/>
    </w:rPr>
  </w:style>
  <w:style w:type="character" w:customStyle="1" w:styleId="StyleStyle4BoldChar">
    <w:name w:val="Style Style4 + Bold Char"/>
    <w:basedOn w:val="Style4Char"/>
    <w:link w:val="StyleStyle4Bold"/>
    <w:rsid w:val="004809C3"/>
    <w:rPr>
      <w:rFonts w:ascii="Calibri" w:eastAsia="Times New Roman" w:hAnsi="Calibri" w:cs="Times New Roman"/>
      <w:b/>
      <w:bCs/>
      <w:u w:val="single"/>
      <w:lang w:val="x-none"/>
    </w:rPr>
  </w:style>
  <w:style w:type="character" w:customStyle="1" w:styleId="authorbio">
    <w:name w:val="authorbio"/>
    <w:basedOn w:val="DefaultParagraphFont"/>
    <w:rsid w:val="004809C3"/>
  </w:style>
  <w:style w:type="character" w:customStyle="1" w:styleId="a">
    <w:name w:val="a"/>
    <w:basedOn w:val="DefaultParagraphFont"/>
    <w:rsid w:val="004809C3"/>
  </w:style>
  <w:style w:type="character" w:customStyle="1" w:styleId="StyleUnderline3">
    <w:name w:val="Style Underline3"/>
    <w:basedOn w:val="DefaultParagraphFont"/>
    <w:rsid w:val="004809C3"/>
    <w:rPr>
      <w:u w:val="single"/>
    </w:rPr>
  </w:style>
  <w:style w:type="paragraph" w:customStyle="1" w:styleId="StyleStyle111ptBorderSinglesolidlineAuto05ptL">
    <w:name w:val="Style Style1 + 11 pt Border: : (Single solid line Auto  0.5 pt L..."/>
    <w:link w:val="StyleStyle111ptBorderSinglesolidlineAuto05ptLChar"/>
    <w:qFormat/>
    <w:rsid w:val="004809C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809C3"/>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809C3"/>
    <w:rPr>
      <w:u w:val="single"/>
    </w:rPr>
  </w:style>
  <w:style w:type="paragraph" w:customStyle="1" w:styleId="Circled">
    <w:name w:val="Circled"/>
    <w:link w:val="CircledChar"/>
    <w:qFormat/>
    <w:rsid w:val="004809C3"/>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4809C3"/>
    <w:rPr>
      <w:rFonts w:ascii="Times New Roman" w:eastAsia="MS Mincho" w:hAnsi="Times New Roman" w:cs="Times New Roman"/>
      <w:b/>
      <w:sz w:val="22"/>
      <w:szCs w:val="20"/>
      <w:u w:val="single"/>
      <w:lang w:eastAsia="ja-JP"/>
    </w:rPr>
  </w:style>
  <w:style w:type="character" w:customStyle="1" w:styleId="base">
    <w:name w:val="base"/>
    <w:basedOn w:val="DefaultParagraphFont"/>
    <w:rsid w:val="004809C3"/>
  </w:style>
  <w:style w:type="character" w:customStyle="1" w:styleId="part-of-speech">
    <w:name w:val="part-of-speech"/>
    <w:basedOn w:val="DefaultParagraphFont"/>
    <w:rsid w:val="004809C3"/>
  </w:style>
  <w:style w:type="character" w:customStyle="1" w:styleId="sep">
    <w:name w:val="sep"/>
    <w:basedOn w:val="DefaultParagraphFont"/>
    <w:rsid w:val="004809C3"/>
  </w:style>
  <w:style w:type="character" w:customStyle="1" w:styleId="pron">
    <w:name w:val="pron"/>
    <w:basedOn w:val="DefaultParagraphFont"/>
    <w:rsid w:val="004809C3"/>
  </w:style>
  <w:style w:type="paragraph" w:customStyle="1" w:styleId="StyleStyle4LatinTimesNewRomanAsianSimSun">
    <w:name w:val="Style Style4 + (Latin) Times New Roman (Asian) SimSun"/>
    <w:basedOn w:val="Normal"/>
    <w:link w:val="StyleStyle4LatinTimesNewRomanAsianSimSunChar"/>
    <w:qFormat/>
    <w:rsid w:val="004809C3"/>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809C3"/>
    <w:rPr>
      <w:rFonts w:ascii="Times New Roman" w:eastAsia="SimSun" w:hAnsi="Times New Roman" w:cs="Times New Roman"/>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809C3"/>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809C3"/>
    <w:rPr>
      <w:rFonts w:ascii="Times New Roman" w:eastAsia="SimSun" w:hAnsi="Times New Roman" w:cs="Times New Roman"/>
      <w:b/>
      <w:bCs/>
      <w:sz w:val="22"/>
      <w:u w:val="single"/>
    </w:rPr>
  </w:style>
  <w:style w:type="character" w:customStyle="1" w:styleId="CharChar3">
    <w:name w:val="Char Char3"/>
    <w:basedOn w:val="DefaultParagraphFont"/>
    <w:rsid w:val="004809C3"/>
    <w:rPr>
      <w:rFonts w:cs="Arial"/>
      <w:b/>
      <w:bCs/>
      <w:iCs/>
      <w:lang w:val="en-US" w:eastAsia="en-US" w:bidi="ar-SA"/>
    </w:rPr>
  </w:style>
  <w:style w:type="character" w:customStyle="1" w:styleId="SubtitleChar1">
    <w:name w:val="Subtitle Char1"/>
    <w:aliases w:val="Underlined card text Char1"/>
    <w:basedOn w:val="DefaultParagraphFont"/>
    <w:rsid w:val="004809C3"/>
    <w:rPr>
      <w:color w:val="5A5A5A" w:themeColor="text1" w:themeTint="A5"/>
      <w:spacing w:val="15"/>
      <w:sz w:val="22"/>
      <w:szCs w:val="22"/>
    </w:rPr>
  </w:style>
  <w:style w:type="paragraph" w:customStyle="1" w:styleId="StyleStyle411pt1">
    <w:name w:val="Style Style4 + 11 pt1"/>
    <w:basedOn w:val="Style4"/>
    <w:link w:val="StyleStyle411pt1Char"/>
    <w:qFormat/>
    <w:rsid w:val="004809C3"/>
    <w:pPr>
      <w:spacing w:after="160" w:line="259" w:lineRule="auto"/>
    </w:pPr>
    <w:rPr>
      <w:rFonts w:ascii="Calibri" w:eastAsia="Times New Roman" w:hAnsi="Calibri"/>
    </w:rPr>
  </w:style>
  <w:style w:type="character" w:customStyle="1" w:styleId="StyleStyle411pt1Char">
    <w:name w:val="Style Style4 + 11 pt1 Char"/>
    <w:basedOn w:val="Style4Char"/>
    <w:link w:val="StyleStyle411pt1"/>
    <w:rsid w:val="004809C3"/>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4809C3"/>
    <w:rPr>
      <w:b/>
      <w:u w:val="single"/>
      <w:lang w:val="en-US" w:eastAsia="en-US" w:bidi="ar-SA"/>
    </w:rPr>
  </w:style>
  <w:style w:type="character" w:customStyle="1" w:styleId="StyleUnderlineCharChar111pt">
    <w:name w:val="Style Underline Char Char1 + 11 pt"/>
    <w:basedOn w:val="DefaultParagraphFont"/>
    <w:rsid w:val="004809C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809C3"/>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4809C3"/>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4809C3"/>
    <w:rPr>
      <w:sz w:val="22"/>
      <w:u w:val="single"/>
    </w:rPr>
  </w:style>
  <w:style w:type="paragraph" w:customStyle="1" w:styleId="StyleMinimizedTextArialNarrow9pt">
    <w:name w:val="Style Minimized Text + Arial Narrow 9 pt"/>
    <w:basedOn w:val="Normal"/>
    <w:link w:val="StyleMinimizedTextArialNarrow9ptChar"/>
    <w:qFormat/>
    <w:rsid w:val="004809C3"/>
    <w:rPr>
      <w:rFonts w:eastAsia="Times New Roman"/>
    </w:rPr>
  </w:style>
  <w:style w:type="character" w:customStyle="1" w:styleId="StyleMinimizedTextArialNarrow9ptChar">
    <w:name w:val="Style Minimized Text + Arial Narrow 9 pt Char"/>
    <w:basedOn w:val="DefaultParagraphFont"/>
    <w:link w:val="StyleMinimizedTextArialNarrow9pt"/>
    <w:rsid w:val="004809C3"/>
    <w:rPr>
      <w:rFonts w:ascii="Times New Roman" w:eastAsia="Times New Roman" w:hAnsi="Times New Roman" w:cs="Times New Roman"/>
      <w:sz w:val="22"/>
    </w:rPr>
  </w:style>
  <w:style w:type="paragraph" w:customStyle="1" w:styleId="StyleBoldandUnderlineChar11ptNotBold">
    <w:name w:val="Style Bold and Underline Char + 11 pt Not Bold"/>
    <w:link w:val="StyleBoldandUnderlineChar11ptNotBoldChar"/>
    <w:qFormat/>
    <w:rsid w:val="004809C3"/>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809C3"/>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809C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809C3"/>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4809C3"/>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809C3"/>
    <w:rPr>
      <w:b w:val="0"/>
      <w:bCs/>
      <w:sz w:val="20"/>
      <w:u w:val="single"/>
      <w:lang w:val="en-US" w:eastAsia="en-US" w:bidi="ar-SA"/>
    </w:rPr>
  </w:style>
  <w:style w:type="character" w:customStyle="1" w:styleId="Styleunderline9pt">
    <w:name w:val="Style underline + 9 pt"/>
    <w:basedOn w:val="underline"/>
    <w:rsid w:val="004809C3"/>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809C3"/>
    <w:rPr>
      <w:rFonts w:ascii="Times New Roman" w:hAnsi="Times New Roman"/>
      <w:sz w:val="20"/>
    </w:rPr>
  </w:style>
  <w:style w:type="character" w:customStyle="1" w:styleId="Styleunderline9pt1">
    <w:name w:val="Style underline + 9 pt1"/>
    <w:basedOn w:val="underline"/>
    <w:rsid w:val="004809C3"/>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809C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809C3"/>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809C3"/>
    <w:rPr>
      <w:b/>
      <w:bCs/>
      <w:noProof w:val="0"/>
      <w:sz w:val="20"/>
      <w:u w:val="single"/>
      <w:lang w:val="en-US" w:eastAsia="en-US" w:bidi="ar-SA"/>
    </w:rPr>
  </w:style>
  <w:style w:type="character" w:customStyle="1" w:styleId="Hyperlink23">
    <w:name w:val="Hyperlink23"/>
    <w:basedOn w:val="DefaultParagraphFont"/>
    <w:rsid w:val="004809C3"/>
    <w:rPr>
      <w:color w:val="3300CC"/>
      <w:u w:val="single"/>
    </w:rPr>
  </w:style>
  <w:style w:type="paragraph" w:customStyle="1" w:styleId="cardCharChar">
    <w:name w:val="card Char Char"/>
    <w:basedOn w:val="Normal"/>
    <w:link w:val="cardCharCharChar"/>
    <w:qFormat/>
    <w:rsid w:val="004809C3"/>
    <w:pPr>
      <w:ind w:left="288" w:right="288"/>
    </w:pPr>
    <w:rPr>
      <w:rFonts w:eastAsia="Times New Roman"/>
      <w:szCs w:val="20"/>
    </w:rPr>
  </w:style>
  <w:style w:type="character" w:customStyle="1" w:styleId="cardCharCharChar">
    <w:name w:val="card Char Char Char"/>
    <w:basedOn w:val="DefaultParagraphFont"/>
    <w:link w:val="cardCharChar"/>
    <w:rsid w:val="004809C3"/>
    <w:rPr>
      <w:rFonts w:ascii="Times New Roman" w:eastAsia="Times New Roman" w:hAnsi="Times New Roman" w:cs="Times New Roman"/>
      <w:sz w:val="22"/>
      <w:szCs w:val="20"/>
    </w:rPr>
  </w:style>
  <w:style w:type="character" w:customStyle="1" w:styleId="StyleunderlineArialNarrow9ptBold">
    <w:name w:val="Style underline + Arial Narrow 9 pt Bold"/>
    <w:basedOn w:val="underline"/>
    <w:rsid w:val="004809C3"/>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809C3"/>
  </w:style>
  <w:style w:type="character" w:customStyle="1" w:styleId="StylecardCharCharArialNarrow9ptChar">
    <w:name w:val="Style card Char Char + Arial Narrow 9 pt Char"/>
    <w:basedOn w:val="cardCharCharChar"/>
    <w:link w:val="StylecardCharCharArialNarrow9pt"/>
    <w:rsid w:val="004809C3"/>
    <w:rPr>
      <w:rFonts w:ascii="Times New Roman" w:eastAsia="Times New Roman" w:hAnsi="Times New Roman" w:cs="Times New Roman"/>
      <w:sz w:val="22"/>
      <w:szCs w:val="20"/>
    </w:rPr>
  </w:style>
  <w:style w:type="character" w:customStyle="1" w:styleId="CardTextChar10">
    <w:name w:val="Card Text Char1"/>
    <w:basedOn w:val="DefaultParagraphFont"/>
    <w:rsid w:val="004809C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809C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4809C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809C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809C3"/>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4809C3"/>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809C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4809C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809C3"/>
    <w:rPr>
      <w:rFonts w:eastAsia="Times New Roman"/>
    </w:rPr>
  </w:style>
  <w:style w:type="character" w:customStyle="1" w:styleId="TextsmallChar">
    <w:name w:val="Textsmall Char"/>
    <w:basedOn w:val="DefaultParagraphFont"/>
    <w:link w:val="Textsmall"/>
    <w:rsid w:val="004809C3"/>
    <w:rPr>
      <w:rFonts w:ascii="Times New Roman" w:eastAsia="Times New Roman" w:hAnsi="Times New Roman" w:cs="Times New Roman"/>
      <w:sz w:val="22"/>
    </w:rPr>
  </w:style>
  <w:style w:type="character" w:customStyle="1" w:styleId="CharChar111">
    <w:name w:val="Char Char111"/>
    <w:basedOn w:val="DefaultParagraphFont"/>
    <w:rsid w:val="004809C3"/>
    <w:rPr>
      <w:rFonts w:cs="Arial"/>
      <w:bCs/>
      <w:szCs w:val="26"/>
      <w:u w:val="single"/>
      <w:lang w:val="en-US" w:eastAsia="en-US" w:bidi="ar-SA"/>
    </w:rPr>
  </w:style>
  <w:style w:type="paragraph" w:customStyle="1" w:styleId="cardtextsmall">
    <w:name w:val="card text small"/>
    <w:basedOn w:val="Normal"/>
    <w:qFormat/>
    <w:rsid w:val="004809C3"/>
    <w:rPr>
      <w:rFonts w:ascii="Arial Narrow" w:eastAsia="Times New Roman" w:hAnsi="Arial Narrow"/>
    </w:rPr>
  </w:style>
  <w:style w:type="character" w:customStyle="1" w:styleId="AUnterdline">
    <w:name w:val="AUnterdline"/>
    <w:qFormat/>
    <w:rsid w:val="004809C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809C3"/>
    <w:rPr>
      <w:rFonts w:ascii="Times New Roman" w:hAnsi="Times New Roman"/>
      <w:b/>
      <w:bCs/>
      <w:sz w:val="20"/>
      <w:u w:val="single"/>
      <w:bdr w:val="single" w:sz="4" w:space="0" w:color="auto"/>
    </w:rPr>
  </w:style>
  <w:style w:type="character" w:customStyle="1" w:styleId="highlightedsearchterm">
    <w:name w:val="highlightedsearchterm"/>
    <w:rsid w:val="004809C3"/>
  </w:style>
  <w:style w:type="character" w:customStyle="1" w:styleId="StyleUnderline1">
    <w:name w:val="Style Underline1"/>
    <w:basedOn w:val="DefaultParagraphFont"/>
    <w:rsid w:val="004809C3"/>
    <w:rPr>
      <w:rFonts w:ascii="Times New Roman" w:hAnsi="Times New Roman"/>
      <w:sz w:val="20"/>
      <w:u w:val="single"/>
    </w:rPr>
  </w:style>
  <w:style w:type="paragraph" w:customStyle="1" w:styleId="StyleStyle49pt10">
    <w:name w:val="Style Style4 + 9 pt10"/>
    <w:basedOn w:val="Style4"/>
    <w:link w:val="StyleStyle49pt10Char"/>
    <w:qFormat/>
    <w:rsid w:val="004809C3"/>
    <w:pPr>
      <w:spacing w:after="160" w:line="259" w:lineRule="auto"/>
    </w:pPr>
    <w:rPr>
      <w:rFonts w:ascii="Calibri" w:eastAsia="Times New Roman" w:hAnsi="Calibri"/>
    </w:rPr>
  </w:style>
  <w:style w:type="character" w:customStyle="1" w:styleId="StyleStyle49pt10Char">
    <w:name w:val="Style Style4 + 9 pt10 Char"/>
    <w:basedOn w:val="Style4Char"/>
    <w:link w:val="StyleStyle49pt10"/>
    <w:rsid w:val="004809C3"/>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4809C3"/>
    <w:pPr>
      <w:spacing w:after="160" w:line="259" w:lineRule="auto"/>
    </w:pPr>
    <w:rPr>
      <w:rFonts w:ascii="Calibri" w:eastAsia="Times New Roman" w:hAnsi="Calibri"/>
      <w:b/>
      <w:bCs/>
      <w:sz w:val="22"/>
      <w:lang w:val="en-US"/>
    </w:rPr>
  </w:style>
  <w:style w:type="character" w:customStyle="1" w:styleId="StyleStyle49ptBold7Char">
    <w:name w:val="Style Style4 + 9 pt Bold7 Char"/>
    <w:link w:val="StyleStyle49ptBold7"/>
    <w:rsid w:val="004809C3"/>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4809C3"/>
    <w:pPr>
      <w:ind w:left="288"/>
    </w:pPr>
    <w:rPr>
      <w:rFonts w:eastAsia="Times New Roman"/>
      <w:u w:val="single"/>
    </w:rPr>
  </w:style>
  <w:style w:type="character" w:customStyle="1" w:styleId="NormalUnderlineChar">
    <w:name w:val="Normal Underline Char"/>
    <w:link w:val="NormalUnderline"/>
    <w:rsid w:val="004809C3"/>
    <w:rPr>
      <w:rFonts w:ascii="Times New Roman" w:eastAsia="Times New Roman" w:hAnsi="Times New Roman" w:cs="Times New Roman"/>
      <w:sz w:val="22"/>
      <w:u w:val="single"/>
    </w:rPr>
  </w:style>
  <w:style w:type="character" w:customStyle="1" w:styleId="DontRead">
    <w:name w:val="Don't Read"/>
    <w:qFormat/>
    <w:rsid w:val="004809C3"/>
    <w:rPr>
      <w:rFonts w:ascii="Times New Roman" w:hAnsi="Times New Roman"/>
      <w:sz w:val="16"/>
    </w:rPr>
  </w:style>
  <w:style w:type="paragraph" w:customStyle="1" w:styleId="Underlinestyle">
    <w:name w:val="Underline style"/>
    <w:basedOn w:val="Normal"/>
    <w:qFormat/>
    <w:rsid w:val="004809C3"/>
    <w:rPr>
      <w:rFonts w:eastAsia="Times New Roman"/>
      <w:u w:val="single"/>
    </w:rPr>
  </w:style>
  <w:style w:type="character" w:customStyle="1" w:styleId="Style11ptUnderline3">
    <w:name w:val="Style 11 pt Underline3"/>
    <w:rsid w:val="004809C3"/>
    <w:rPr>
      <w:sz w:val="20"/>
      <w:u w:val="single"/>
    </w:rPr>
  </w:style>
  <w:style w:type="character" w:customStyle="1" w:styleId="27">
    <w:name w:val="27"/>
    <w:rsid w:val="004809C3"/>
    <w:rPr>
      <w:rFonts w:cs="Arial"/>
      <w:bCs/>
      <w:sz w:val="20"/>
      <w:u w:val="single"/>
      <w:lang w:val="en-US" w:eastAsia="en-US" w:bidi="ar-SA"/>
    </w:rPr>
  </w:style>
  <w:style w:type="character" w:customStyle="1" w:styleId="2">
    <w:name w:val="2"/>
    <w:rsid w:val="004809C3"/>
    <w:rPr>
      <w:rFonts w:cs="Arial"/>
      <w:bCs/>
      <w:sz w:val="20"/>
      <w:u w:val="single"/>
      <w:lang w:val="en-US" w:eastAsia="en-US" w:bidi="ar-SA"/>
    </w:rPr>
  </w:style>
  <w:style w:type="character" w:customStyle="1" w:styleId="Style9ptUnderline11">
    <w:name w:val="Style 9 pt Underline11"/>
    <w:basedOn w:val="DefaultParagraphFont"/>
    <w:rsid w:val="004809C3"/>
    <w:rPr>
      <w:sz w:val="20"/>
      <w:u w:val="single"/>
    </w:rPr>
  </w:style>
  <w:style w:type="character" w:customStyle="1" w:styleId="Style9ptBoldUnderline5">
    <w:name w:val="Style 9 pt Bold Underline5"/>
    <w:basedOn w:val="DefaultParagraphFont"/>
    <w:rsid w:val="004809C3"/>
    <w:rPr>
      <w:b/>
      <w:bCs/>
      <w:sz w:val="20"/>
      <w:u w:val="single"/>
    </w:rPr>
  </w:style>
  <w:style w:type="character" w:customStyle="1" w:styleId="CharChar114">
    <w:name w:val="Char Char114"/>
    <w:basedOn w:val="DefaultParagraphFont"/>
    <w:rsid w:val="004809C3"/>
    <w:rPr>
      <w:rFonts w:cs="Arial"/>
      <w:bCs/>
      <w:szCs w:val="26"/>
      <w:u w:val="single"/>
      <w:lang w:val="en-US" w:eastAsia="en-US" w:bidi="ar-SA"/>
    </w:rPr>
  </w:style>
  <w:style w:type="character" w:customStyle="1" w:styleId="CharChar113">
    <w:name w:val="Char Char113"/>
    <w:basedOn w:val="DefaultParagraphFont"/>
    <w:rsid w:val="004809C3"/>
    <w:rPr>
      <w:rFonts w:cs="Arial"/>
      <w:bCs/>
      <w:szCs w:val="26"/>
      <w:u w:val="single"/>
      <w:lang w:val="en-US" w:eastAsia="en-US" w:bidi="ar-SA"/>
    </w:rPr>
  </w:style>
  <w:style w:type="character" w:customStyle="1" w:styleId="CharChar112">
    <w:name w:val="Char Char112"/>
    <w:basedOn w:val="DefaultParagraphFont"/>
    <w:rsid w:val="004809C3"/>
    <w:rPr>
      <w:rFonts w:cs="Arial"/>
      <w:bCs/>
      <w:szCs w:val="26"/>
      <w:u w:val="single"/>
      <w:lang w:val="en-US" w:eastAsia="en-US" w:bidi="ar-SA"/>
    </w:rPr>
  </w:style>
  <w:style w:type="character" w:customStyle="1" w:styleId="ssl0">
    <w:name w:val="ss_l0"/>
    <w:basedOn w:val="DefaultParagraphFont"/>
    <w:rsid w:val="004809C3"/>
  </w:style>
  <w:style w:type="paragraph" w:customStyle="1" w:styleId="WW-Default1">
    <w:name w:val="WW-Default1"/>
    <w:basedOn w:val="Normal"/>
    <w:qFormat/>
    <w:rsid w:val="004809C3"/>
    <w:pPr>
      <w:suppressAutoHyphens/>
    </w:pPr>
    <w:rPr>
      <w:rFonts w:eastAsia="Times New Roman"/>
      <w:b/>
      <w:bCs/>
      <w:szCs w:val="20"/>
      <w:lang w:eastAsia="ar-SA"/>
    </w:rPr>
  </w:style>
  <w:style w:type="character" w:customStyle="1" w:styleId="zoomme">
    <w:name w:val="zoomme"/>
    <w:basedOn w:val="DefaultParagraphFont"/>
    <w:rsid w:val="004809C3"/>
  </w:style>
  <w:style w:type="character" w:customStyle="1" w:styleId="Date1">
    <w:name w:val="Date1"/>
    <w:basedOn w:val="DefaultParagraphFont"/>
    <w:rsid w:val="004809C3"/>
  </w:style>
  <w:style w:type="character" w:customStyle="1" w:styleId="classauthor">
    <w:name w:val="class=&quot;author&quot;"/>
    <w:basedOn w:val="DefaultParagraphFont"/>
    <w:rsid w:val="004809C3"/>
  </w:style>
  <w:style w:type="paragraph" w:customStyle="1" w:styleId="CardStyle0">
    <w:name w:val="Card Style"/>
    <w:basedOn w:val="Normal"/>
    <w:link w:val="CardStyleChar"/>
    <w:qFormat/>
    <w:rsid w:val="004809C3"/>
    <w:rPr>
      <w:rFonts w:eastAsia="Times New Roman"/>
    </w:rPr>
  </w:style>
  <w:style w:type="character" w:customStyle="1" w:styleId="CharCharChar">
    <w:name w:val="Char Char Char"/>
    <w:basedOn w:val="DefaultParagraphFont"/>
    <w:rsid w:val="004809C3"/>
    <w:rPr>
      <w:rFonts w:cs="Arial"/>
      <w:bCs/>
      <w:szCs w:val="26"/>
      <w:u w:val="single"/>
      <w:lang w:val="en-US" w:eastAsia="en-US" w:bidi="ar-SA"/>
    </w:rPr>
  </w:style>
  <w:style w:type="character" w:customStyle="1" w:styleId="texto1">
    <w:name w:val="texto1"/>
    <w:rsid w:val="004809C3"/>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809C3"/>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809C3"/>
    <w:rPr>
      <w:rFonts w:ascii="Times New Roman" w:eastAsia="Times New Roman" w:hAnsi="Times New Roman" w:cs="Arial"/>
      <w:b/>
      <w:szCs w:val="28"/>
    </w:rPr>
  </w:style>
  <w:style w:type="paragraph" w:customStyle="1" w:styleId="Style23">
    <w:name w:val="Style23"/>
    <w:basedOn w:val="Normal"/>
    <w:uiPriority w:val="99"/>
    <w:qFormat/>
    <w:rsid w:val="004809C3"/>
    <w:pPr>
      <w:widowControl w:val="0"/>
      <w:autoSpaceDE w:val="0"/>
      <w:autoSpaceDN w:val="0"/>
      <w:adjustRightInd w:val="0"/>
      <w:spacing w:line="209" w:lineRule="exact"/>
    </w:pPr>
    <w:rPr>
      <w:rFonts w:eastAsia="SimSun"/>
    </w:rPr>
  </w:style>
  <w:style w:type="character" w:customStyle="1" w:styleId="gray">
    <w:name w:val="gray"/>
    <w:basedOn w:val="DefaultParagraphFont"/>
    <w:rsid w:val="004809C3"/>
  </w:style>
  <w:style w:type="paragraph" w:customStyle="1" w:styleId="Tagtemplate">
    <w:name w:val="Tagtemplate"/>
    <w:basedOn w:val="Normal"/>
    <w:link w:val="TagtemplateChar"/>
    <w:autoRedefine/>
    <w:qFormat/>
    <w:rsid w:val="004809C3"/>
    <w:pPr>
      <w:keepNext/>
      <w:keepLines/>
    </w:pPr>
    <w:rPr>
      <w:rFonts w:eastAsia="Calibri"/>
      <w:b/>
    </w:rPr>
  </w:style>
  <w:style w:type="character" w:customStyle="1" w:styleId="TagtemplateChar">
    <w:name w:val="Tagtemplate Char"/>
    <w:basedOn w:val="DefaultParagraphFont"/>
    <w:link w:val="Tagtemplate"/>
    <w:rsid w:val="004809C3"/>
    <w:rPr>
      <w:rFonts w:ascii="Times New Roman" w:eastAsia="Calibri" w:hAnsi="Times New Roman" w:cs="Times New Roman"/>
      <w:b/>
      <w:sz w:val="22"/>
    </w:rPr>
  </w:style>
  <w:style w:type="character" w:customStyle="1" w:styleId="Styleunderline11ptBorderSinglesolidlineAuto05p">
    <w:name w:val="Style underline + 11 pt Border: : (Single solid line Auto  0.5 p..."/>
    <w:rsid w:val="004809C3"/>
    <w:rPr>
      <w:sz w:val="20"/>
      <w:u w:val="single"/>
      <w:bdr w:val="single" w:sz="4" w:space="0" w:color="auto"/>
    </w:rPr>
  </w:style>
  <w:style w:type="paragraph" w:customStyle="1" w:styleId="Citation-FirstLine">
    <w:name w:val="Citation - First Line"/>
    <w:basedOn w:val="Normal"/>
    <w:next w:val="Normal"/>
    <w:autoRedefine/>
    <w:qFormat/>
    <w:rsid w:val="004809C3"/>
    <w:pPr>
      <w:spacing w:line="240" w:lineRule="atLeast"/>
      <w:jc w:val="both"/>
    </w:pPr>
    <w:rPr>
      <w:rFonts w:ascii="Book Antiqua" w:eastAsia="Times New Roman" w:hAnsi="Book Antiqua"/>
    </w:rPr>
  </w:style>
  <w:style w:type="character" w:customStyle="1" w:styleId="CardText-Underlined">
    <w:name w:val="Card Text - Underlined"/>
    <w:rsid w:val="004809C3"/>
    <w:rPr>
      <w:b/>
      <w:sz w:val="20"/>
      <w:u w:val="single"/>
    </w:rPr>
  </w:style>
  <w:style w:type="paragraph" w:customStyle="1" w:styleId="Citation-Complete">
    <w:name w:val="Citation - Complete"/>
    <w:basedOn w:val="Normal"/>
    <w:next w:val="Normal"/>
    <w:link w:val="Citation-CompleteChar"/>
    <w:autoRedefine/>
    <w:qFormat/>
    <w:rsid w:val="004809C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809C3"/>
    <w:rPr>
      <w:rFonts w:ascii="Book Antiqua" w:eastAsia="Times New Roman" w:hAnsi="Book Antiqua" w:cs="Times New Roman"/>
      <w:sz w:val="22"/>
    </w:rPr>
  </w:style>
  <w:style w:type="character" w:customStyle="1" w:styleId="MicroTextChar">
    <w:name w:val="MicroText Char"/>
    <w:link w:val="MicroText"/>
    <w:rsid w:val="004809C3"/>
    <w:rPr>
      <w:rFonts w:ascii="Arial Narrow" w:hAnsi="Arial Narrow"/>
      <w:sz w:val="12"/>
    </w:rPr>
  </w:style>
  <w:style w:type="character" w:customStyle="1" w:styleId="Style11ptItalic">
    <w:name w:val="Style 11 pt Italic"/>
    <w:basedOn w:val="DefaultParagraphFont"/>
    <w:rsid w:val="004809C3"/>
    <w:rPr>
      <w:rFonts w:ascii="Times New Roman" w:hAnsi="Times New Roman"/>
      <w:i/>
      <w:iCs/>
      <w:sz w:val="20"/>
    </w:rPr>
  </w:style>
  <w:style w:type="character" w:customStyle="1" w:styleId="BoldandUnderlineChar">
    <w:name w:val="Bold and Underline Char"/>
    <w:basedOn w:val="DefaultParagraphFont"/>
    <w:link w:val="BoldandUnderline"/>
    <w:locked/>
    <w:rsid w:val="004809C3"/>
    <w:rPr>
      <w:b/>
      <w:u w:val="single"/>
    </w:rPr>
  </w:style>
  <w:style w:type="paragraph" w:customStyle="1" w:styleId="BoldandUnderline">
    <w:name w:val="Bold and Underline"/>
    <w:basedOn w:val="Normal"/>
    <w:link w:val="BoldandUnderlineChar"/>
    <w:qFormat/>
    <w:rsid w:val="004809C3"/>
    <w:rPr>
      <w:rFonts w:asciiTheme="minorHAnsi" w:hAnsiTheme="minorHAnsi"/>
      <w:b/>
      <w:sz w:val="24"/>
      <w:u w:val="single"/>
    </w:rPr>
  </w:style>
  <w:style w:type="character" w:customStyle="1" w:styleId="hdr">
    <w:name w:val="hdr"/>
    <w:basedOn w:val="DefaultParagraphFont"/>
    <w:rsid w:val="004809C3"/>
  </w:style>
  <w:style w:type="paragraph" w:customStyle="1" w:styleId="StyleStyle49ptBold3">
    <w:name w:val="Style Style4 + 9 pt Bold3"/>
    <w:basedOn w:val="Style4"/>
    <w:link w:val="StyleStyle49ptBold3Char"/>
    <w:qFormat/>
    <w:rsid w:val="004809C3"/>
    <w:pPr>
      <w:spacing w:after="160" w:line="259" w:lineRule="auto"/>
    </w:pPr>
    <w:rPr>
      <w:rFonts w:ascii="Calibri" w:eastAsia="Times New Roman" w:hAnsi="Calibri"/>
      <w:b/>
      <w:bCs/>
    </w:rPr>
  </w:style>
  <w:style w:type="character" w:customStyle="1" w:styleId="StyleStyle49ptBold3Char">
    <w:name w:val="Style Style4 + 9 pt Bold3 Char"/>
    <w:basedOn w:val="Style4Char"/>
    <w:link w:val="StyleStyle49ptBold3"/>
    <w:rsid w:val="004809C3"/>
    <w:rPr>
      <w:rFonts w:ascii="Calibri" w:eastAsia="Times New Roman" w:hAnsi="Calibri" w:cs="Times New Roman"/>
      <w:b/>
      <w:bCs/>
      <w:u w:val="single"/>
      <w:lang w:val="x-none"/>
    </w:rPr>
  </w:style>
  <w:style w:type="character" w:customStyle="1" w:styleId="Style9ptUnderline6">
    <w:name w:val="Style 9 pt Underline6"/>
    <w:basedOn w:val="DefaultParagraphFont"/>
    <w:rsid w:val="004809C3"/>
    <w:rPr>
      <w:sz w:val="20"/>
      <w:u w:val="single"/>
    </w:rPr>
  </w:style>
  <w:style w:type="character" w:customStyle="1" w:styleId="ct-with-fmlt">
    <w:name w:val="ct-with-fmlt"/>
    <w:basedOn w:val="DefaultParagraphFont"/>
    <w:rsid w:val="004809C3"/>
  </w:style>
  <w:style w:type="paragraph" w:customStyle="1" w:styleId="StyleStyle49pt">
    <w:name w:val="Style Style4 + 9 pt"/>
    <w:basedOn w:val="Normal"/>
    <w:link w:val="StyleStyle49ptChar"/>
    <w:qFormat/>
    <w:rsid w:val="004809C3"/>
    <w:rPr>
      <w:rFonts w:eastAsia="Times New Roman"/>
      <w:u w:val="single"/>
    </w:rPr>
  </w:style>
  <w:style w:type="character" w:customStyle="1" w:styleId="StyleStyle49ptChar">
    <w:name w:val="Style Style4 + 9 pt Char"/>
    <w:basedOn w:val="DefaultParagraphFont"/>
    <w:link w:val="StyleStyle49pt"/>
    <w:rsid w:val="004809C3"/>
    <w:rPr>
      <w:rFonts w:ascii="Times New Roman" w:eastAsia="Times New Roman" w:hAnsi="Times New Roman" w:cs="Times New Roman"/>
      <w:sz w:val="22"/>
      <w:u w:val="single"/>
    </w:rPr>
  </w:style>
  <w:style w:type="paragraph" w:customStyle="1" w:styleId="StyleStyle49ptBold">
    <w:name w:val="Style Style4 + 9 pt Bold"/>
    <w:basedOn w:val="Normal"/>
    <w:link w:val="StyleStyle49ptBoldChar"/>
    <w:qFormat/>
    <w:rsid w:val="004809C3"/>
    <w:rPr>
      <w:rFonts w:eastAsia="Times New Roman"/>
      <w:b/>
      <w:bCs/>
      <w:u w:val="single"/>
    </w:rPr>
  </w:style>
  <w:style w:type="character" w:customStyle="1" w:styleId="StyleStyle49ptBoldChar">
    <w:name w:val="Style Style4 + 9 pt Bold Char"/>
    <w:basedOn w:val="DefaultParagraphFont"/>
    <w:link w:val="StyleStyle49ptBold"/>
    <w:rsid w:val="004809C3"/>
    <w:rPr>
      <w:rFonts w:ascii="Times New Roman" w:eastAsia="Times New Roman" w:hAnsi="Times New Roman" w:cs="Times New Roman"/>
      <w:b/>
      <w:bCs/>
      <w:sz w:val="22"/>
      <w:u w:val="single"/>
    </w:rPr>
  </w:style>
  <w:style w:type="paragraph" w:customStyle="1" w:styleId="StyleStyle49ptBoldItalic">
    <w:name w:val="Style Style4 + 9 pt Bold Italic"/>
    <w:basedOn w:val="Normal"/>
    <w:link w:val="StyleStyle49ptBoldItalicChar"/>
    <w:qFormat/>
    <w:rsid w:val="004809C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809C3"/>
    <w:rPr>
      <w:rFonts w:ascii="Times New Roman" w:eastAsia="Times New Roman" w:hAnsi="Times New Roman" w:cs="Times New Roman"/>
      <w:b/>
      <w:bCs/>
      <w:i/>
      <w:iCs/>
      <w:sz w:val="22"/>
      <w:u w:val="single"/>
    </w:rPr>
  </w:style>
  <w:style w:type="paragraph" w:customStyle="1" w:styleId="StyleUnderlined11ptBold">
    <w:name w:val="Style Underlined + 11 pt Bold"/>
    <w:link w:val="StyleUnderlined11ptBoldChar"/>
    <w:qFormat/>
    <w:rsid w:val="004809C3"/>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4809C3"/>
    <w:rPr>
      <w:rFonts w:ascii="Arial" w:eastAsia="Times New Roman" w:hAnsi="Arial" w:cs="Arial"/>
      <w:b/>
      <w:bCs/>
      <w:sz w:val="22"/>
      <w:u w:val="single"/>
    </w:rPr>
  </w:style>
  <w:style w:type="paragraph" w:customStyle="1" w:styleId="StyleUnderlined11pt">
    <w:name w:val="Style Underlined + 11 pt"/>
    <w:link w:val="StyleUnderlined11ptChar"/>
    <w:qFormat/>
    <w:rsid w:val="004809C3"/>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4809C3"/>
    <w:rPr>
      <w:rFonts w:ascii="Arial" w:eastAsia="Times New Roman" w:hAnsi="Arial" w:cs="Arial"/>
      <w:sz w:val="22"/>
      <w:u w:val="single"/>
    </w:rPr>
  </w:style>
  <w:style w:type="character" w:customStyle="1" w:styleId="newscontent">
    <w:name w:val="newscontent"/>
    <w:rsid w:val="004809C3"/>
  </w:style>
  <w:style w:type="character" w:customStyle="1" w:styleId="StyleUnderlinePatternClearYellow">
    <w:name w:val="Style Underline Pattern: Clear (Yellow)"/>
    <w:basedOn w:val="DefaultParagraphFont"/>
    <w:rsid w:val="004809C3"/>
    <w:rPr>
      <w:u w:val="single"/>
      <w:shd w:val="clear" w:color="auto" w:fill="00FF00"/>
    </w:rPr>
  </w:style>
  <w:style w:type="paragraph" w:customStyle="1" w:styleId="StyleUnderlineChar11pt3">
    <w:name w:val="Style Underline Char + 11 pt3"/>
    <w:link w:val="StyleUnderlineChar11pt3Char"/>
    <w:qFormat/>
    <w:rsid w:val="004809C3"/>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4809C3"/>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4809C3"/>
    <w:rPr>
      <w:b w:val="0"/>
      <w:bCs/>
      <w:u w:val="single"/>
    </w:rPr>
  </w:style>
  <w:style w:type="paragraph" w:customStyle="1" w:styleId="Cite2">
    <w:name w:val="Cite 2"/>
    <w:basedOn w:val="Normal"/>
    <w:qFormat/>
    <w:rsid w:val="004809C3"/>
    <w:rPr>
      <w:rFonts w:eastAsia="MS Mincho"/>
      <w:b/>
      <w:u w:val="single"/>
    </w:rPr>
  </w:style>
  <w:style w:type="character" w:customStyle="1" w:styleId="StyleunderlineBold">
    <w:name w:val="Style underline + Bold"/>
    <w:basedOn w:val="underline"/>
    <w:rsid w:val="004809C3"/>
    <w:rPr>
      <w:rFonts w:ascii="Times New Roman" w:hAnsi="Times New Roman" w:cs="Times New Roman" w:hint="default"/>
      <w:b w:val="0"/>
      <w:bCs/>
      <w:sz w:val="20"/>
      <w:u w:val="single"/>
    </w:rPr>
  </w:style>
  <w:style w:type="paragraph" w:customStyle="1" w:styleId="cards0">
    <w:name w:val="cards"/>
    <w:basedOn w:val="Cites"/>
    <w:qFormat/>
    <w:rsid w:val="004809C3"/>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809C3"/>
    <w:rPr>
      <w:sz w:val="20"/>
      <w:u w:val="single"/>
    </w:rPr>
  </w:style>
  <w:style w:type="character" w:customStyle="1" w:styleId="slug-pub-date">
    <w:name w:val="slug-pub-date"/>
    <w:basedOn w:val="DefaultParagraphFont"/>
    <w:rsid w:val="004809C3"/>
  </w:style>
  <w:style w:type="character" w:customStyle="1" w:styleId="slug-vol">
    <w:name w:val="slug-vol"/>
    <w:basedOn w:val="DefaultParagraphFont"/>
    <w:rsid w:val="004809C3"/>
  </w:style>
  <w:style w:type="character" w:customStyle="1" w:styleId="slug-issue">
    <w:name w:val="slug-issue"/>
    <w:basedOn w:val="DefaultParagraphFont"/>
    <w:rsid w:val="004809C3"/>
  </w:style>
  <w:style w:type="character" w:customStyle="1" w:styleId="slug-pages">
    <w:name w:val="slug-pages"/>
    <w:basedOn w:val="DefaultParagraphFont"/>
    <w:rsid w:val="004809C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809C3"/>
    <w:rPr>
      <w:b/>
      <w:bCs/>
      <w:strike w:val="0"/>
      <w:dstrike w:val="0"/>
      <w:sz w:val="24"/>
      <w:u w:val="none"/>
      <w:effect w:val="none"/>
    </w:rPr>
  </w:style>
  <w:style w:type="character" w:customStyle="1" w:styleId="tagchar">
    <w:name w:val="tagchar"/>
    <w:basedOn w:val="DefaultParagraphFont"/>
    <w:rsid w:val="004809C3"/>
  </w:style>
  <w:style w:type="character" w:customStyle="1" w:styleId="pmterms11">
    <w:name w:val="pmterms11"/>
    <w:basedOn w:val="DefaultParagraphFont"/>
    <w:rsid w:val="004809C3"/>
    <w:rPr>
      <w:b/>
      <w:bCs/>
      <w:i w:val="0"/>
      <w:iCs w:val="0"/>
      <w:color w:val="000000"/>
    </w:rPr>
  </w:style>
  <w:style w:type="character" w:customStyle="1" w:styleId="StyleUnderlineChar9ptBold">
    <w:name w:val="Style Underline Char + 9 pt Bold"/>
    <w:basedOn w:val="DefaultParagraphFont"/>
    <w:rsid w:val="004809C3"/>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809C3"/>
    <w:rPr>
      <w:szCs w:val="24"/>
      <w:u w:val="single"/>
      <w:lang w:val="en-US" w:eastAsia="en-US" w:bidi="ar-SA"/>
    </w:rPr>
  </w:style>
  <w:style w:type="character" w:customStyle="1" w:styleId="BoldandUnderlineChar2Char1">
    <w:name w:val="Bold and Underline Char2 Char1"/>
    <w:basedOn w:val="DefaultParagraphFont"/>
    <w:rsid w:val="004809C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809C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809C3"/>
    <w:rPr>
      <w:szCs w:val="24"/>
      <w:u w:val="single"/>
      <w:lang w:val="en-US" w:eastAsia="en-US" w:bidi="ar-SA"/>
    </w:rPr>
  </w:style>
  <w:style w:type="paragraph" w:customStyle="1" w:styleId="Language">
    <w:name w:val="Language"/>
    <w:basedOn w:val="Normal"/>
    <w:link w:val="LanguageChar"/>
    <w:qFormat/>
    <w:rsid w:val="004809C3"/>
    <w:rPr>
      <w:rFonts w:eastAsia="Times New Roman"/>
      <w:strike/>
      <w:szCs w:val="20"/>
    </w:rPr>
  </w:style>
  <w:style w:type="character" w:customStyle="1" w:styleId="LanguageChar">
    <w:name w:val="Language Char"/>
    <w:basedOn w:val="DefaultParagraphFont"/>
    <w:link w:val="Language"/>
    <w:rsid w:val="004809C3"/>
    <w:rPr>
      <w:rFonts w:ascii="Times New Roman" w:eastAsia="Times New Roman" w:hAnsi="Times New Roman" w:cs="Times New Roman"/>
      <w:strike/>
      <w:sz w:val="22"/>
      <w:szCs w:val="20"/>
    </w:rPr>
  </w:style>
  <w:style w:type="paragraph" w:customStyle="1" w:styleId="UnderlineChar3">
    <w:name w:val="Underline Char3"/>
    <w:basedOn w:val="Normal"/>
    <w:link w:val="UnderlineChar3Char"/>
    <w:qFormat/>
    <w:rsid w:val="004809C3"/>
    <w:rPr>
      <w:rFonts w:eastAsia="Times New Roman"/>
      <w:u w:val="single"/>
    </w:rPr>
  </w:style>
  <w:style w:type="character" w:customStyle="1" w:styleId="UnderlineChar3Char">
    <w:name w:val="Underline Char3 Char"/>
    <w:basedOn w:val="DefaultParagraphFont"/>
    <w:link w:val="UnderlineChar3"/>
    <w:rsid w:val="004809C3"/>
    <w:rPr>
      <w:rFonts w:ascii="Times New Roman" w:eastAsia="Times New Roman" w:hAnsi="Times New Roman" w:cs="Times New Roman"/>
      <w:sz w:val="22"/>
      <w:u w:val="single"/>
    </w:rPr>
  </w:style>
  <w:style w:type="paragraph" w:customStyle="1" w:styleId="BoldandUnderlineChar3Char">
    <w:name w:val="Bold and Underline Char3 Char"/>
    <w:basedOn w:val="Normal"/>
    <w:link w:val="BoldandUnderlineChar3CharChar"/>
    <w:qFormat/>
    <w:rsid w:val="004809C3"/>
    <w:rPr>
      <w:rFonts w:eastAsia="Times New Roman"/>
      <w:b/>
      <w:u w:val="single"/>
    </w:rPr>
  </w:style>
  <w:style w:type="character" w:customStyle="1" w:styleId="BoldandUnderlineChar3CharChar">
    <w:name w:val="Bold and Underline Char3 Char Char"/>
    <w:basedOn w:val="DefaultParagraphFont"/>
    <w:link w:val="BoldandUnderlineChar3Char"/>
    <w:rsid w:val="004809C3"/>
    <w:rPr>
      <w:rFonts w:ascii="Times New Roman" w:eastAsia="Times New Roman" w:hAnsi="Times New Roman" w:cs="Times New Roman"/>
      <w:b/>
      <w:sz w:val="22"/>
      <w:u w:val="single"/>
    </w:rPr>
  </w:style>
  <w:style w:type="character" w:customStyle="1" w:styleId="UnderlineChar1">
    <w:name w:val="Underline Char1"/>
    <w:basedOn w:val="DefaultParagraphFont"/>
    <w:rsid w:val="004809C3"/>
    <w:rPr>
      <w:szCs w:val="24"/>
      <w:u w:val="single"/>
      <w:lang w:val="en-US" w:eastAsia="en-US" w:bidi="ar-SA"/>
    </w:rPr>
  </w:style>
  <w:style w:type="character" w:customStyle="1" w:styleId="BoldandUnderlineChar1Char2Char">
    <w:name w:val="Bold and Underline Char1 Char2 Char"/>
    <w:basedOn w:val="DefaultParagraphFont"/>
    <w:rsid w:val="004809C3"/>
    <w:rPr>
      <w:b/>
      <w:szCs w:val="24"/>
      <w:u w:val="single"/>
      <w:lang w:val="en-US" w:eastAsia="en-US" w:bidi="ar-SA"/>
    </w:rPr>
  </w:style>
  <w:style w:type="paragraph" w:customStyle="1" w:styleId="HotRoute">
    <w:name w:val="Hot Route"/>
    <w:basedOn w:val="Normal"/>
    <w:link w:val="HotRouteChar0"/>
    <w:qFormat/>
    <w:rsid w:val="004809C3"/>
    <w:pPr>
      <w:ind w:left="144"/>
    </w:pPr>
    <w:rPr>
      <w:rFonts w:eastAsia="Times New Roman"/>
    </w:rPr>
  </w:style>
  <w:style w:type="character" w:customStyle="1" w:styleId="Style12ptBoldUnderline1">
    <w:name w:val="Style 12 pt Bold Underline1"/>
    <w:basedOn w:val="DefaultParagraphFont"/>
    <w:rsid w:val="004809C3"/>
    <w:rPr>
      <w:b/>
      <w:bCs/>
      <w:sz w:val="24"/>
      <w:u w:val="single"/>
    </w:rPr>
  </w:style>
  <w:style w:type="character" w:customStyle="1" w:styleId="StyleEmphasisArial12ptBoldNotItalic">
    <w:name w:val="Style Emphasis + Arial 12 pt Bold Not Italic"/>
    <w:basedOn w:val="Emphasis"/>
    <w:rsid w:val="004809C3"/>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809C3"/>
    <w:rPr>
      <w:rFonts w:ascii="SimSun" w:eastAsia="SimSun" w:hAnsi="SimSun"/>
      <w:sz w:val="15"/>
      <w:lang w:eastAsia="zh-CN"/>
    </w:rPr>
  </w:style>
  <w:style w:type="paragraph" w:customStyle="1" w:styleId="UnreadText">
    <w:name w:val="Unread Text"/>
    <w:basedOn w:val="Normal"/>
    <w:next w:val="Normal"/>
    <w:link w:val="UnreadTextChar"/>
    <w:autoRedefine/>
    <w:qFormat/>
    <w:rsid w:val="004809C3"/>
    <w:pPr>
      <w:ind w:left="360"/>
    </w:pPr>
    <w:rPr>
      <w:rFonts w:ascii="SimSun" w:eastAsia="SimSun" w:hAnsi="SimSun"/>
      <w:sz w:val="15"/>
      <w:lang w:eastAsia="zh-CN"/>
    </w:rPr>
  </w:style>
  <w:style w:type="character" w:customStyle="1" w:styleId="smallChar">
    <w:name w:val="small Char"/>
    <w:rsid w:val="004809C3"/>
    <w:rPr>
      <w:rFonts w:ascii="Calibri" w:eastAsia="Calibri" w:hAnsi="Calibri" w:cs="Calibri"/>
      <w:sz w:val="16"/>
      <w:szCs w:val="20"/>
      <w:lang w:val="x-none" w:eastAsia="x-none"/>
    </w:rPr>
  </w:style>
  <w:style w:type="paragraph" w:customStyle="1" w:styleId="HotRoute0">
    <w:name w:val="Hot Route!"/>
    <w:basedOn w:val="Normal"/>
    <w:qFormat/>
    <w:rsid w:val="004809C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809C3"/>
    <w:rPr>
      <w:rFonts w:ascii="Times New Roman" w:hAnsi="Times New Roman" w:cs="Times New Roman"/>
      <w:sz w:val="16"/>
      <w:szCs w:val="16"/>
    </w:rPr>
  </w:style>
  <w:style w:type="character" w:customStyle="1" w:styleId="BodyText2Char1">
    <w:name w:val="Body Text 2 Char1"/>
    <w:basedOn w:val="DefaultParagraphFont"/>
    <w:semiHidden/>
    <w:rsid w:val="004809C3"/>
    <w:rPr>
      <w:rFonts w:ascii="Times New Roman" w:hAnsi="Times New Roman" w:cs="Times New Roman"/>
      <w:sz w:val="20"/>
    </w:rPr>
  </w:style>
  <w:style w:type="character" w:customStyle="1" w:styleId="Heading2Char1CharCharCharCharCharC">
    <w:name w:val="Heading 2 Char1 Char Char Char Char Char C"/>
    <w:rsid w:val="004809C3"/>
    <w:rPr>
      <w:rFonts w:cs="Arial"/>
      <w:b/>
      <w:bCs/>
      <w:iCs/>
      <w:sz w:val="24"/>
      <w:szCs w:val="28"/>
      <w:lang w:val="en-US" w:eastAsia="en-US" w:bidi="ar-SA"/>
    </w:rPr>
  </w:style>
  <w:style w:type="character" w:customStyle="1" w:styleId="underline1">
    <w:name w:val="underline1"/>
    <w:basedOn w:val="DefaultParagraphFont"/>
    <w:rsid w:val="004809C3"/>
    <w:rPr>
      <w:u w:val="single"/>
    </w:rPr>
  </w:style>
  <w:style w:type="character" w:customStyle="1" w:styleId="author">
    <w:name w:val="author"/>
    <w:basedOn w:val="DefaultParagraphFont"/>
    <w:rsid w:val="004809C3"/>
    <w:rPr>
      <w:rFonts w:ascii="Times New Roman" w:hAnsi="Times New Roman"/>
      <w:b/>
      <w:sz w:val="24"/>
    </w:rPr>
  </w:style>
  <w:style w:type="character" w:customStyle="1" w:styleId="FontStyle291">
    <w:name w:val="Font Style291"/>
    <w:basedOn w:val="DefaultParagraphFont"/>
    <w:uiPriority w:val="99"/>
    <w:rsid w:val="004809C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809C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809C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809C3"/>
    <w:rPr>
      <w:rFonts w:ascii="Times New Roman" w:eastAsia="Times New Roman" w:hAnsi="Times New Roman" w:cs="Times New Roman"/>
      <w:sz w:val="22"/>
    </w:rPr>
  </w:style>
  <w:style w:type="paragraph" w:customStyle="1" w:styleId="Cards1">
    <w:name w:val="Cards1"/>
    <w:basedOn w:val="Normal"/>
    <w:link w:val="Cards1Char"/>
    <w:qFormat/>
    <w:rsid w:val="004809C3"/>
    <w:pPr>
      <w:ind w:left="288"/>
    </w:pPr>
    <w:rPr>
      <w:rFonts w:eastAsia="Times New Roman"/>
      <w:u w:val="single"/>
    </w:rPr>
  </w:style>
  <w:style w:type="character" w:customStyle="1" w:styleId="Cards1Char">
    <w:name w:val="Cards1 Char"/>
    <w:basedOn w:val="DefaultParagraphFont"/>
    <w:link w:val="Cards1"/>
    <w:rsid w:val="004809C3"/>
    <w:rPr>
      <w:rFonts w:ascii="Times New Roman" w:eastAsia="Times New Roman" w:hAnsi="Times New Roman" w:cs="Times New Roman"/>
      <w:sz w:val="22"/>
      <w:u w:val="single"/>
    </w:rPr>
  </w:style>
  <w:style w:type="paragraph" w:customStyle="1" w:styleId="StyleCardTextTimesNewRoman11ptUnderline">
    <w:name w:val="Style Card Text + Times New Roman 11 pt Underline"/>
    <w:link w:val="StyleCardTextTimesNewRoman11ptUnderlineChar"/>
    <w:qFormat/>
    <w:rsid w:val="004809C3"/>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4809C3"/>
    <w:rPr>
      <w:rFonts w:ascii="Arial" w:eastAsia="Calibri" w:hAnsi="Arial" w:cs="Arial"/>
      <w:sz w:val="22"/>
      <w:szCs w:val="22"/>
      <w:u w:val="single"/>
    </w:rPr>
  </w:style>
  <w:style w:type="character" w:customStyle="1" w:styleId="EmphasizeThis">
    <w:name w:val="EmphasizeThis"/>
    <w:rsid w:val="004809C3"/>
    <w:rPr>
      <w:rFonts w:ascii="Georgia" w:hAnsi="Georgia"/>
      <w:b/>
      <w:iCs/>
      <w:sz w:val="24"/>
      <w:u w:val="thick"/>
    </w:rPr>
  </w:style>
  <w:style w:type="paragraph" w:customStyle="1" w:styleId="Stylecard8pt">
    <w:name w:val="Style card + 8 pt"/>
    <w:basedOn w:val="card"/>
    <w:link w:val="Stylecard8ptChar"/>
    <w:qFormat/>
    <w:rsid w:val="004809C3"/>
    <w:rPr>
      <w:rFonts w:cs="Times New Roman"/>
      <w:bCs/>
      <w:color w:val="000000"/>
      <w:sz w:val="16"/>
      <w:lang w:eastAsia="ar-SA"/>
    </w:rPr>
  </w:style>
  <w:style w:type="character" w:customStyle="1" w:styleId="Stylecard8ptChar">
    <w:name w:val="Style card + 8 pt Char"/>
    <w:basedOn w:val="cardChar"/>
    <w:link w:val="Stylecard8pt"/>
    <w:rsid w:val="004809C3"/>
    <w:rPr>
      <w:rFonts w:ascii="Georgia" w:hAnsi="Georgia" w:cs="Times New Roman"/>
      <w:bCs/>
      <w:color w:val="000000"/>
      <w:sz w:val="16"/>
      <w:lang w:eastAsia="ar-SA"/>
    </w:rPr>
  </w:style>
  <w:style w:type="character" w:customStyle="1" w:styleId="bhl">
    <w:name w:val="bhl"/>
    <w:basedOn w:val="DefaultParagraphFont"/>
    <w:rsid w:val="004809C3"/>
  </w:style>
  <w:style w:type="paragraph" w:customStyle="1" w:styleId="TagGA11">
    <w:name w:val="Tag GA 11"/>
    <w:basedOn w:val="TOC1"/>
    <w:qFormat/>
    <w:rsid w:val="004809C3"/>
    <w:pPr>
      <w:spacing w:before="0" w:after="160"/>
    </w:pPr>
    <w:rPr>
      <w:rFonts w:eastAsia="Calibri"/>
      <w:u w:val="none"/>
      <w:lang w:bidi="ar-SA"/>
    </w:rPr>
  </w:style>
  <w:style w:type="paragraph" w:customStyle="1" w:styleId="CiteCard">
    <w:name w:val="Cite/Card"/>
    <w:basedOn w:val="TOC2"/>
    <w:qFormat/>
    <w:rsid w:val="004809C3"/>
    <w:pPr>
      <w:tabs>
        <w:tab w:val="left" w:pos="4360"/>
      </w:tabs>
      <w:ind w:left="220"/>
    </w:pPr>
    <w:rPr>
      <w:rFonts w:eastAsia="Calibri"/>
      <w:sz w:val="22"/>
      <w:lang w:bidi="ar-SA"/>
    </w:rPr>
  </w:style>
  <w:style w:type="character" w:customStyle="1" w:styleId="CardTextUnderlinedChar">
    <w:name w:val="Card Text Underlined Char"/>
    <w:basedOn w:val="DefaultParagraphFont"/>
    <w:rsid w:val="004809C3"/>
    <w:rPr>
      <w:rFonts w:ascii="Georgia" w:eastAsia="Times New Roman" w:hAnsi="Georgia" w:hint="default"/>
      <w:sz w:val="22"/>
      <w:u w:val="single"/>
      <w:lang w:eastAsia="zh-CN"/>
    </w:rPr>
  </w:style>
  <w:style w:type="character" w:customStyle="1" w:styleId="addmd">
    <w:name w:val="addmd"/>
    <w:basedOn w:val="DefaultParagraphFont"/>
    <w:rsid w:val="004809C3"/>
  </w:style>
  <w:style w:type="character" w:customStyle="1" w:styleId="UnderlinedTextCharChar">
    <w:name w:val="Underlined Text Char Char"/>
    <w:basedOn w:val="DefaultParagraphFont"/>
    <w:rsid w:val="004809C3"/>
    <w:rPr>
      <w:rFonts w:cs="Arial"/>
      <w:bCs/>
      <w:noProof w:val="0"/>
      <w:szCs w:val="26"/>
      <w:u w:val="single"/>
      <w:lang w:val="en-US" w:eastAsia="en-US" w:bidi="ar-SA"/>
    </w:rPr>
  </w:style>
  <w:style w:type="character" w:customStyle="1" w:styleId="CardText1Char">
    <w:name w:val="Card Text 1 Char"/>
    <w:rsid w:val="004809C3"/>
    <w:rPr>
      <w:rFonts w:ascii="Georgia" w:hAnsi="Georgia"/>
      <w:color w:val="000000"/>
      <w:sz w:val="22"/>
      <w:szCs w:val="22"/>
      <w:u w:val="single"/>
    </w:rPr>
  </w:style>
  <w:style w:type="character" w:customStyle="1" w:styleId="BoldUnderlining">
    <w:name w:val="Bold Underlining"/>
    <w:rsid w:val="004809C3"/>
    <w:rPr>
      <w:u w:val="single"/>
    </w:rPr>
  </w:style>
  <w:style w:type="character" w:customStyle="1" w:styleId="Intemphasis">
    <w:name w:val="Intemphasis"/>
    <w:uiPriority w:val="1"/>
    <w:qFormat/>
    <w:rsid w:val="004809C3"/>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809C3"/>
    <w:pPr>
      <w:ind w:left="288" w:right="288"/>
    </w:pPr>
    <w:rPr>
      <w:szCs w:val="16"/>
    </w:rPr>
  </w:style>
  <w:style w:type="character" w:customStyle="1" w:styleId="cardtextChar3">
    <w:name w:val="cardtext Char"/>
    <w:basedOn w:val="DefaultParagraphFont"/>
    <w:link w:val="cardtext2"/>
    <w:rsid w:val="004809C3"/>
    <w:rPr>
      <w:rFonts w:ascii="Times New Roman" w:hAnsi="Times New Roman" w:cs="Times New Roman"/>
      <w:sz w:val="22"/>
      <w:szCs w:val="16"/>
    </w:rPr>
  </w:style>
  <w:style w:type="character" w:customStyle="1" w:styleId="BoldUnderlineChar10">
    <w:name w:val="BoldUnderline Char1"/>
    <w:rsid w:val="004809C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809C3"/>
    <w:pPr>
      <w:spacing w:after="200"/>
      <w:contextualSpacing/>
    </w:pPr>
    <w:rPr>
      <w:rFonts w:eastAsia="Calibri"/>
      <w:u w:val="single"/>
    </w:rPr>
  </w:style>
  <w:style w:type="character" w:customStyle="1" w:styleId="UnderlinedCardTextChar">
    <w:name w:val="Underlined Card Text Char"/>
    <w:link w:val="UnderlinedCardText"/>
    <w:rsid w:val="004809C3"/>
    <w:rPr>
      <w:rFonts w:ascii="Times New Roman" w:eastAsia="Calibri" w:hAnsi="Times New Roman" w:cs="Times New Roman"/>
      <w:sz w:val="22"/>
      <w:u w:val="single"/>
    </w:rPr>
  </w:style>
  <w:style w:type="character" w:customStyle="1" w:styleId="Hyperlink6">
    <w:name w:val="Hyperlink6"/>
    <w:basedOn w:val="DefaultParagraphFont"/>
    <w:rsid w:val="004809C3"/>
    <w:rPr>
      <w:color w:val="3300CC"/>
      <w:u w:val="single"/>
    </w:rPr>
  </w:style>
  <w:style w:type="paragraph" w:customStyle="1" w:styleId="Tag12">
    <w:name w:val="Tag12"/>
    <w:basedOn w:val="Normal"/>
    <w:qFormat/>
    <w:rsid w:val="004809C3"/>
    <w:pPr>
      <w:contextualSpacing/>
    </w:pPr>
    <w:rPr>
      <w:rFonts w:eastAsia="Cambria"/>
      <w:b/>
    </w:rPr>
  </w:style>
  <w:style w:type="character" w:customStyle="1" w:styleId="citation">
    <w:name w:val="citation"/>
    <w:basedOn w:val="DefaultParagraphFont"/>
    <w:rsid w:val="004809C3"/>
  </w:style>
  <w:style w:type="paragraph" w:customStyle="1" w:styleId="UnderlineText">
    <w:name w:val="Underline Text"/>
    <w:basedOn w:val="Normal"/>
    <w:link w:val="UnderlineTextChar"/>
    <w:qFormat/>
    <w:rsid w:val="004809C3"/>
    <w:pPr>
      <w:ind w:left="288"/>
    </w:pPr>
    <w:rPr>
      <w:rFonts w:eastAsia="Times New Roman"/>
      <w:u w:val="single"/>
    </w:rPr>
  </w:style>
  <w:style w:type="character" w:customStyle="1" w:styleId="UnderlineTextChar">
    <w:name w:val="Underline Text Char"/>
    <w:basedOn w:val="DefaultParagraphFont"/>
    <w:link w:val="UnderlineText"/>
    <w:rsid w:val="004809C3"/>
    <w:rPr>
      <w:rFonts w:ascii="Times New Roman" w:eastAsia="Times New Roman" w:hAnsi="Times New Roman" w:cs="Times New Roman"/>
      <w:sz w:val="22"/>
      <w:u w:val="single"/>
    </w:rPr>
  </w:style>
  <w:style w:type="character" w:customStyle="1" w:styleId="il">
    <w:name w:val="il"/>
    <w:basedOn w:val="DefaultParagraphFont"/>
    <w:rsid w:val="004809C3"/>
  </w:style>
  <w:style w:type="character" w:customStyle="1" w:styleId="commentstext">
    <w:name w:val="comments_text"/>
    <w:uiPriority w:val="99"/>
    <w:rsid w:val="004809C3"/>
    <w:rPr>
      <w:rFonts w:cs="Times New Roman"/>
    </w:rPr>
  </w:style>
  <w:style w:type="paragraph" w:customStyle="1" w:styleId="Heading42">
    <w:name w:val="Heading 42"/>
    <w:basedOn w:val="Normal"/>
    <w:qFormat/>
    <w:rsid w:val="004809C3"/>
    <w:rPr>
      <w:rFonts w:eastAsia="Times New Roman"/>
    </w:rPr>
  </w:style>
  <w:style w:type="paragraph" w:customStyle="1" w:styleId="DebateNormal">
    <w:name w:val="DebateNormal"/>
    <w:basedOn w:val="Normal"/>
    <w:link w:val="DebateNormalChar"/>
    <w:qFormat/>
    <w:rsid w:val="004809C3"/>
    <w:pPr>
      <w:spacing w:line="276" w:lineRule="auto"/>
    </w:pPr>
    <w:rPr>
      <w:rFonts w:eastAsia="Calibri"/>
      <w:szCs w:val="20"/>
    </w:rPr>
  </w:style>
  <w:style w:type="character" w:customStyle="1" w:styleId="DebateNormalChar">
    <w:name w:val="DebateNormal Char"/>
    <w:basedOn w:val="DefaultParagraphFont"/>
    <w:link w:val="DebateNormal"/>
    <w:rsid w:val="004809C3"/>
    <w:rPr>
      <w:rFonts w:ascii="Times New Roman" w:eastAsia="Calibri" w:hAnsi="Times New Roman" w:cs="Times New Roman"/>
      <w:sz w:val="22"/>
      <w:szCs w:val="20"/>
    </w:rPr>
  </w:style>
  <w:style w:type="paragraph" w:customStyle="1" w:styleId="DebateEmphasis">
    <w:name w:val="DebateEmphasis"/>
    <w:basedOn w:val="Normal"/>
    <w:link w:val="DebateEmphasisChar"/>
    <w:qFormat/>
    <w:rsid w:val="004809C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809C3"/>
    <w:rPr>
      <w:rFonts w:ascii="Times New Roman" w:eastAsia="Calibri" w:hAnsi="Times New Roman" w:cs="Times New Roman"/>
      <w:b/>
      <w:sz w:val="22"/>
      <w:szCs w:val="20"/>
      <w:u w:val="single"/>
    </w:rPr>
  </w:style>
  <w:style w:type="paragraph" w:customStyle="1" w:styleId="NormalCite">
    <w:name w:val="NormalCite"/>
    <w:link w:val="NormalCiteChar"/>
    <w:qFormat/>
    <w:rsid w:val="004809C3"/>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809C3"/>
    <w:rPr>
      <w:rFonts w:ascii="Times New Roman" w:eastAsiaTheme="minorHAnsi" w:hAnsi="Times New Roman" w:cs="Times New Roman"/>
      <w:sz w:val="18"/>
      <w:szCs w:val="22"/>
    </w:rPr>
  </w:style>
  <w:style w:type="character" w:customStyle="1" w:styleId="articletext">
    <w:name w:val="articletext"/>
    <w:basedOn w:val="DefaultParagraphFont"/>
    <w:rsid w:val="004809C3"/>
  </w:style>
  <w:style w:type="character" w:customStyle="1" w:styleId="grey10">
    <w:name w:val="grey10"/>
    <w:basedOn w:val="DefaultParagraphFont"/>
    <w:rsid w:val="004809C3"/>
  </w:style>
  <w:style w:type="character" w:customStyle="1" w:styleId="navy13bd">
    <w:name w:val="navy13bd"/>
    <w:basedOn w:val="DefaultParagraphFont"/>
    <w:rsid w:val="004809C3"/>
  </w:style>
  <w:style w:type="character" w:customStyle="1" w:styleId="Style9ptUnderline2">
    <w:name w:val="Style 9 pt Underline2"/>
    <w:basedOn w:val="DefaultParagraphFont"/>
    <w:rsid w:val="004809C3"/>
    <w:rPr>
      <w:sz w:val="20"/>
      <w:u w:val="single"/>
    </w:rPr>
  </w:style>
  <w:style w:type="character" w:customStyle="1" w:styleId="Style9ptBoldUnderline1">
    <w:name w:val="Style 9 pt Bold Underline1"/>
    <w:basedOn w:val="DefaultParagraphFont"/>
    <w:rsid w:val="004809C3"/>
    <w:rPr>
      <w:b/>
      <w:bCs/>
      <w:sz w:val="20"/>
      <w:u w:val="single"/>
    </w:rPr>
  </w:style>
  <w:style w:type="character" w:customStyle="1" w:styleId="TagsCharChar">
    <w:name w:val="Tags Char Char"/>
    <w:basedOn w:val="DefaultParagraphFont"/>
    <w:rsid w:val="004809C3"/>
    <w:rPr>
      <w:rFonts w:eastAsia="SimSun"/>
      <w:b/>
      <w:sz w:val="24"/>
      <w:lang w:val="en-US" w:eastAsia="zh-CN" w:bidi="ar-SA"/>
    </w:rPr>
  </w:style>
  <w:style w:type="paragraph" w:customStyle="1" w:styleId="cardCharCharCharChar">
    <w:name w:val="card Char Char Char Char"/>
    <w:basedOn w:val="Normal"/>
    <w:qFormat/>
    <w:rsid w:val="004809C3"/>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4809C3"/>
    <w:rPr>
      <w:rFonts w:eastAsia="Times New Roman"/>
      <w:u w:val="single"/>
    </w:rPr>
  </w:style>
  <w:style w:type="character" w:customStyle="1" w:styleId="CARDChar0">
    <w:name w:val="CARD Char"/>
    <w:basedOn w:val="DefaultParagraphFont"/>
    <w:link w:val="CARD0"/>
    <w:rsid w:val="004809C3"/>
    <w:rPr>
      <w:rFonts w:ascii="Times New Roman" w:eastAsia="Times New Roman" w:hAnsi="Times New Roman" w:cs="Times New Roman"/>
      <w:sz w:val="22"/>
      <w:u w:val="single"/>
    </w:rPr>
  </w:style>
  <w:style w:type="paragraph" w:customStyle="1" w:styleId="Normal2">
    <w:name w:val="Normal2"/>
    <w:basedOn w:val="Normal"/>
    <w:qFormat/>
    <w:rsid w:val="004809C3"/>
    <w:rPr>
      <w:rFonts w:eastAsia="Times New Roman"/>
    </w:rPr>
  </w:style>
  <w:style w:type="character" w:customStyle="1" w:styleId="Style11ptThickunderline">
    <w:name w:val="Style 11 pt Thick underline"/>
    <w:rsid w:val="004809C3"/>
    <w:rPr>
      <w:rFonts w:ascii="Times New Roman" w:hAnsi="Times New Roman"/>
      <w:sz w:val="20"/>
      <w:u w:val="single"/>
    </w:rPr>
  </w:style>
  <w:style w:type="character" w:customStyle="1" w:styleId="Style11ptBoldThickunderline">
    <w:name w:val="Style 11 pt Bold Thick underline"/>
    <w:rsid w:val="004809C3"/>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809C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809C3"/>
    <w:rPr>
      <w:rFonts w:ascii="Times New Roman" w:eastAsia="Times New Roman" w:hAnsi="Times New Roman" w:cs="Times New Roman"/>
      <w:sz w:val="22"/>
      <w:szCs w:val="20"/>
      <w:u w:val="thick"/>
    </w:rPr>
  </w:style>
  <w:style w:type="paragraph" w:customStyle="1" w:styleId="StyleUnderlineBoldIndent11pt">
    <w:name w:val="Style Underline + Bold Indent + 11 pt"/>
    <w:basedOn w:val="UnderlineBoldIndent"/>
    <w:link w:val="StyleUnderlineBoldIndent11ptChar"/>
    <w:qFormat/>
    <w:rsid w:val="004809C3"/>
    <w:rPr>
      <w:u w:val="single"/>
    </w:rPr>
  </w:style>
  <w:style w:type="character" w:customStyle="1" w:styleId="StyleUnderlineBoldIndent11ptChar">
    <w:name w:val="Style Underline + Bold Indent + 11 pt Char"/>
    <w:link w:val="StyleUnderlineBoldIndent11pt"/>
    <w:rsid w:val="004809C3"/>
    <w:rPr>
      <w:rFonts w:ascii="Times New Roman" w:eastAsia="Times New Roman" w:hAnsi="Times New Roman" w:cs="Times New Roman"/>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809C3"/>
    <w:rPr>
      <w:b/>
      <w:bCs/>
      <w:u w:val="single"/>
    </w:rPr>
  </w:style>
  <w:style w:type="character" w:customStyle="1" w:styleId="StyleUnderlineBoldIndent11ptBoldChar">
    <w:name w:val="Style Underline + Bold Indent + 11 pt Bold Char"/>
    <w:link w:val="StyleUnderlineBoldIndent11ptBold"/>
    <w:rsid w:val="004809C3"/>
    <w:rPr>
      <w:rFonts w:ascii="Times New Roman" w:eastAsia="Times New Roman" w:hAnsi="Times New Roman" w:cs="Times New Roman"/>
      <w:b/>
      <w:bCs/>
      <w:sz w:val="22"/>
      <w:szCs w:val="20"/>
      <w:u w:val="single"/>
    </w:rPr>
  </w:style>
  <w:style w:type="paragraph" w:customStyle="1" w:styleId="Normal20pt">
    <w:name w:val="Normal  + 20 pt"/>
    <w:basedOn w:val="Normal"/>
    <w:uiPriority w:val="6"/>
    <w:qFormat/>
    <w:rsid w:val="004809C3"/>
    <w:rPr>
      <w:bCs/>
      <w:u w:val="single"/>
    </w:rPr>
  </w:style>
  <w:style w:type="paragraph" w:customStyle="1" w:styleId="author-name">
    <w:name w:val="author-name"/>
    <w:basedOn w:val="Normal"/>
    <w:qFormat/>
    <w:rsid w:val="004809C3"/>
    <w:pPr>
      <w:spacing w:before="100" w:beforeAutospacing="1" w:after="100" w:afterAutospacing="1"/>
    </w:pPr>
    <w:rPr>
      <w:rFonts w:eastAsia="Times New Roman"/>
    </w:rPr>
  </w:style>
  <w:style w:type="paragraph" w:customStyle="1" w:styleId="author-credentials">
    <w:name w:val="author-credentials"/>
    <w:basedOn w:val="Normal"/>
    <w:qFormat/>
    <w:rsid w:val="004809C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809C3"/>
    <w:rPr>
      <w:rFonts w:ascii="Consolas" w:hAnsi="Consolas" w:cs="Consolas"/>
      <w:sz w:val="20"/>
      <w:szCs w:val="20"/>
    </w:rPr>
  </w:style>
  <w:style w:type="character" w:customStyle="1" w:styleId="headline">
    <w:name w:val="headline"/>
    <w:basedOn w:val="DefaultParagraphFont"/>
    <w:rsid w:val="004809C3"/>
  </w:style>
  <w:style w:type="character" w:customStyle="1" w:styleId="yshortcuts">
    <w:name w:val="yshortcuts"/>
    <w:basedOn w:val="DefaultParagraphFont"/>
    <w:rsid w:val="004809C3"/>
  </w:style>
  <w:style w:type="character" w:customStyle="1" w:styleId="HotRouteChar0">
    <w:name w:val="Hot Route Char"/>
    <w:link w:val="HotRoute"/>
    <w:rsid w:val="004809C3"/>
    <w:rPr>
      <w:rFonts w:ascii="Times New Roman" w:eastAsia="Times New Roman" w:hAnsi="Times New Roman" w:cs="Times New Roman"/>
      <w:sz w:val="22"/>
    </w:rPr>
  </w:style>
  <w:style w:type="paragraph" w:styleId="PlainText">
    <w:name w:val="Plain Text"/>
    <w:basedOn w:val="Normal"/>
    <w:link w:val="PlainTextChar"/>
    <w:rsid w:val="004809C3"/>
    <w:rPr>
      <w:rFonts w:ascii="Courier New" w:eastAsia="Times New Roman" w:hAnsi="Courier New" w:cs="Courier New"/>
      <w:szCs w:val="20"/>
    </w:rPr>
  </w:style>
  <w:style w:type="character" w:customStyle="1" w:styleId="PlainTextChar">
    <w:name w:val="Plain Text Char"/>
    <w:basedOn w:val="DefaultParagraphFont"/>
    <w:link w:val="PlainText"/>
    <w:rsid w:val="004809C3"/>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4809C3"/>
    <w:rPr>
      <w:sz w:val="12"/>
    </w:rPr>
  </w:style>
  <w:style w:type="character" w:customStyle="1" w:styleId="MicrotextChar0">
    <w:name w:val="Microtext Char"/>
    <w:link w:val="Microtext0"/>
    <w:rsid w:val="004809C3"/>
    <w:rPr>
      <w:rFonts w:ascii="Times New Roman" w:hAnsi="Times New Roman" w:cs="Times New Roman"/>
      <w:sz w:val="12"/>
    </w:rPr>
  </w:style>
  <w:style w:type="paragraph" w:customStyle="1" w:styleId="Style6">
    <w:name w:val="Style6"/>
    <w:basedOn w:val="Normal"/>
    <w:link w:val="Style6Char"/>
    <w:autoRedefine/>
    <w:qFormat/>
    <w:rsid w:val="004809C3"/>
    <w:rPr>
      <w:b/>
    </w:rPr>
  </w:style>
  <w:style w:type="character" w:customStyle="1" w:styleId="Style6Char">
    <w:name w:val="Style6 Char"/>
    <w:basedOn w:val="DefaultParagraphFont"/>
    <w:link w:val="Style6"/>
    <w:rsid w:val="004809C3"/>
    <w:rPr>
      <w:rFonts w:ascii="Times New Roman" w:hAnsi="Times New Roman" w:cs="Times New Roman"/>
      <w:b/>
      <w:sz w:val="22"/>
    </w:rPr>
  </w:style>
  <w:style w:type="paragraph" w:customStyle="1" w:styleId="Style11">
    <w:name w:val="Style11"/>
    <w:basedOn w:val="Normal"/>
    <w:link w:val="Style11Char"/>
    <w:qFormat/>
    <w:rsid w:val="004809C3"/>
    <w:rPr>
      <w:rFonts w:eastAsia="Times New Roman"/>
      <w:b/>
      <w:szCs w:val="20"/>
      <w:u w:val="thick"/>
    </w:rPr>
  </w:style>
  <w:style w:type="paragraph" w:customStyle="1" w:styleId="Style12">
    <w:name w:val="Style12"/>
    <w:basedOn w:val="Normal"/>
    <w:link w:val="Style12Char"/>
    <w:qFormat/>
    <w:rsid w:val="004809C3"/>
    <w:rPr>
      <w:rFonts w:eastAsia="Times New Roman"/>
      <w:b/>
      <w:u w:val="thick"/>
    </w:rPr>
  </w:style>
  <w:style w:type="character" w:customStyle="1" w:styleId="Style11Char">
    <w:name w:val="Style11 Char"/>
    <w:basedOn w:val="DefaultParagraphFont"/>
    <w:link w:val="Style11"/>
    <w:rsid w:val="004809C3"/>
    <w:rPr>
      <w:rFonts w:ascii="Times New Roman" w:eastAsia="Times New Roman" w:hAnsi="Times New Roman" w:cs="Times New Roman"/>
      <w:b/>
      <w:sz w:val="22"/>
      <w:szCs w:val="20"/>
      <w:u w:val="thick"/>
    </w:rPr>
  </w:style>
  <w:style w:type="character" w:customStyle="1" w:styleId="Style12Char">
    <w:name w:val="Style12 Char"/>
    <w:basedOn w:val="DefaultParagraphFont"/>
    <w:link w:val="Style12"/>
    <w:rsid w:val="004809C3"/>
    <w:rPr>
      <w:rFonts w:ascii="Times New Roman" w:eastAsia="Times New Roman" w:hAnsi="Times New Roman" w:cs="Times New Roman"/>
      <w:b/>
      <w:sz w:val="22"/>
      <w:u w:val="thick"/>
    </w:rPr>
  </w:style>
  <w:style w:type="character" w:customStyle="1" w:styleId="caps-label">
    <w:name w:val="caps-label"/>
    <w:basedOn w:val="DefaultParagraphFont"/>
    <w:rsid w:val="004809C3"/>
  </w:style>
  <w:style w:type="character" w:customStyle="1" w:styleId="wikiexternallink">
    <w:name w:val="wikiexternallink"/>
    <w:basedOn w:val="DefaultParagraphFont"/>
    <w:rsid w:val="004809C3"/>
  </w:style>
  <w:style w:type="character" w:customStyle="1" w:styleId="StyleStyleBoldUnderlineIntenseEmphasisUnderlineapple-style-s">
    <w:name w:val="Style Style Bold UnderlineIntense EmphasisUnderlineapple-style-s..."/>
    <w:basedOn w:val="DefaultParagraphFont"/>
    <w:rsid w:val="004809C3"/>
    <w:rPr>
      <w:b w:val="0"/>
      <w:bCs w:val="0"/>
      <w:sz w:val="22"/>
      <w:u w:val="single"/>
      <w:bdr w:val="none" w:sz="0" w:space="0" w:color="auto"/>
    </w:rPr>
  </w:style>
  <w:style w:type="paragraph" w:customStyle="1" w:styleId="blocktitle0">
    <w:name w:val="block title"/>
    <w:basedOn w:val="Normal"/>
    <w:link w:val="blocktitleChar0"/>
    <w:autoRedefine/>
    <w:qFormat/>
    <w:rsid w:val="004809C3"/>
    <w:pPr>
      <w:spacing w:after="240"/>
      <w:jc w:val="center"/>
      <w:outlineLvl w:val="0"/>
    </w:pPr>
    <w:rPr>
      <w:rFonts w:eastAsia="Calibri"/>
      <w:b/>
      <w:caps/>
      <w:szCs w:val="28"/>
      <w:lang w:val="es-ES"/>
    </w:rPr>
  </w:style>
  <w:style w:type="character" w:customStyle="1" w:styleId="UnderlineCard">
    <w:name w:val="Underline Card"/>
    <w:uiPriority w:val="6"/>
    <w:qFormat/>
    <w:rsid w:val="004809C3"/>
    <w:rPr>
      <w:rFonts w:ascii="Arial" w:hAnsi="Arial"/>
      <w:b w:val="0"/>
      <w:bCs/>
      <w:sz w:val="20"/>
      <w:u w:val="single"/>
    </w:rPr>
  </w:style>
  <w:style w:type="character" w:customStyle="1" w:styleId="story-author">
    <w:name w:val="story-author"/>
    <w:basedOn w:val="DefaultParagraphFont"/>
    <w:rsid w:val="004809C3"/>
  </w:style>
  <w:style w:type="paragraph" w:customStyle="1" w:styleId="type">
    <w:name w:val="type"/>
    <w:basedOn w:val="Normal"/>
    <w:qFormat/>
    <w:rsid w:val="004809C3"/>
    <w:pPr>
      <w:spacing w:before="100" w:beforeAutospacing="1" w:after="100" w:afterAutospacing="1"/>
    </w:pPr>
    <w:rPr>
      <w:rFonts w:eastAsia="Times New Roman"/>
    </w:rPr>
  </w:style>
  <w:style w:type="character" w:customStyle="1" w:styleId="institution">
    <w:name w:val="institution"/>
    <w:basedOn w:val="DefaultParagraphFont"/>
    <w:rsid w:val="004809C3"/>
  </w:style>
  <w:style w:type="character" w:customStyle="1" w:styleId="abodyblack3">
    <w:name w:val="abodyblack3"/>
    <w:basedOn w:val="DefaultParagraphFont"/>
    <w:rsid w:val="004809C3"/>
  </w:style>
  <w:style w:type="paragraph" w:customStyle="1" w:styleId="UnderlineChar2CharChar">
    <w:name w:val="Underline Char2 Char Char"/>
    <w:basedOn w:val="Normal"/>
    <w:link w:val="UnderlineChar2CharCharChar"/>
    <w:qFormat/>
    <w:rsid w:val="004809C3"/>
    <w:rPr>
      <w:rFonts w:eastAsia="MS Mincho"/>
      <w:szCs w:val="20"/>
      <w:u w:val="single"/>
    </w:rPr>
  </w:style>
  <w:style w:type="character" w:customStyle="1" w:styleId="UnderlineChar2CharCharChar">
    <w:name w:val="Underline Char2 Char Char Char"/>
    <w:link w:val="UnderlineChar2CharChar"/>
    <w:rsid w:val="004809C3"/>
    <w:rPr>
      <w:rFonts w:ascii="Times New Roman" w:eastAsia="MS Mincho" w:hAnsi="Times New Roman" w:cs="Times New Roman"/>
      <w:sz w:val="22"/>
      <w:szCs w:val="20"/>
      <w:u w:val="single"/>
    </w:rPr>
  </w:style>
  <w:style w:type="character" w:customStyle="1" w:styleId="CharacterStyle1">
    <w:name w:val="Character Style 1"/>
    <w:rsid w:val="004809C3"/>
    <w:rPr>
      <w:sz w:val="20"/>
      <w:szCs w:val="20"/>
    </w:rPr>
  </w:style>
  <w:style w:type="character" w:customStyle="1" w:styleId="FontStyle177">
    <w:name w:val="Font Style177"/>
    <w:basedOn w:val="DefaultParagraphFont"/>
    <w:uiPriority w:val="99"/>
    <w:rsid w:val="004809C3"/>
    <w:rPr>
      <w:rFonts w:ascii="Times New Roman" w:hAnsi="Times New Roman" w:cs="Times New Roman"/>
      <w:sz w:val="20"/>
      <w:szCs w:val="20"/>
    </w:rPr>
  </w:style>
  <w:style w:type="character" w:customStyle="1" w:styleId="FontStyle173">
    <w:name w:val="Font Style173"/>
    <w:basedOn w:val="DefaultParagraphFont"/>
    <w:uiPriority w:val="99"/>
    <w:rsid w:val="004809C3"/>
    <w:rPr>
      <w:rFonts w:ascii="Times New Roman" w:hAnsi="Times New Roman" w:cs="Times New Roman"/>
      <w:sz w:val="14"/>
      <w:szCs w:val="14"/>
    </w:rPr>
  </w:style>
  <w:style w:type="character" w:customStyle="1" w:styleId="FontStyle151">
    <w:name w:val="Font Style151"/>
    <w:basedOn w:val="DefaultParagraphFont"/>
    <w:uiPriority w:val="99"/>
    <w:rsid w:val="004809C3"/>
    <w:rPr>
      <w:rFonts w:ascii="Arial Narrow" w:hAnsi="Arial Narrow" w:cs="Arial Narrow"/>
      <w:b/>
      <w:bCs/>
      <w:sz w:val="12"/>
      <w:szCs w:val="12"/>
    </w:rPr>
  </w:style>
  <w:style w:type="character" w:customStyle="1" w:styleId="FontStyle156">
    <w:name w:val="Font Style156"/>
    <w:basedOn w:val="DefaultParagraphFont"/>
    <w:uiPriority w:val="99"/>
    <w:rsid w:val="004809C3"/>
    <w:rPr>
      <w:rFonts w:ascii="Arial Narrow" w:hAnsi="Arial Narrow" w:cs="Arial Narrow"/>
      <w:sz w:val="8"/>
      <w:szCs w:val="8"/>
    </w:rPr>
  </w:style>
  <w:style w:type="character" w:customStyle="1" w:styleId="FontStyle160">
    <w:name w:val="Font Style160"/>
    <w:basedOn w:val="DefaultParagraphFont"/>
    <w:uiPriority w:val="99"/>
    <w:rsid w:val="004809C3"/>
    <w:rPr>
      <w:rFonts w:ascii="Times New Roman" w:hAnsi="Times New Roman" w:cs="Times New Roman"/>
      <w:b/>
      <w:bCs/>
      <w:sz w:val="20"/>
      <w:szCs w:val="20"/>
    </w:rPr>
  </w:style>
  <w:style w:type="character" w:customStyle="1" w:styleId="FontStyle178">
    <w:name w:val="Font Style178"/>
    <w:basedOn w:val="DefaultParagraphFont"/>
    <w:uiPriority w:val="99"/>
    <w:rsid w:val="004809C3"/>
    <w:rPr>
      <w:rFonts w:ascii="Times New Roman" w:hAnsi="Times New Roman" w:cs="Times New Roman"/>
      <w:sz w:val="18"/>
      <w:szCs w:val="18"/>
    </w:rPr>
  </w:style>
  <w:style w:type="paragraph" w:customStyle="1" w:styleId="Style14">
    <w:name w:val="Style14"/>
    <w:basedOn w:val="Normal"/>
    <w:uiPriority w:val="99"/>
    <w:qFormat/>
    <w:rsid w:val="004809C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809C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809C3"/>
    <w:rPr>
      <w:rFonts w:ascii="Times New Roman" w:hAnsi="Times New Roman" w:cs="Times New Roman"/>
      <w:sz w:val="12"/>
      <w:szCs w:val="12"/>
    </w:rPr>
  </w:style>
  <w:style w:type="paragraph" w:customStyle="1" w:styleId="Style9">
    <w:name w:val="Style9"/>
    <w:basedOn w:val="Normal"/>
    <w:uiPriority w:val="99"/>
    <w:qFormat/>
    <w:rsid w:val="004809C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809C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809C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809C3"/>
    <w:rPr>
      <w:rFonts w:ascii="Times New Roman" w:hAnsi="Times New Roman" w:cs="Times New Roman"/>
      <w:sz w:val="16"/>
      <w:szCs w:val="16"/>
    </w:rPr>
  </w:style>
  <w:style w:type="character" w:customStyle="1" w:styleId="f">
    <w:name w:val="f"/>
    <w:basedOn w:val="DefaultParagraphFont"/>
    <w:rsid w:val="004809C3"/>
  </w:style>
  <w:style w:type="character" w:customStyle="1" w:styleId="TagsChar2">
    <w:name w:val="Tags Char2"/>
    <w:rsid w:val="004809C3"/>
    <w:rPr>
      <w:b/>
      <w:sz w:val="24"/>
    </w:rPr>
  </w:style>
  <w:style w:type="paragraph" w:customStyle="1" w:styleId="CardsFont6ptChar">
    <w:name w:val="Cards + Font: 6 pt Char"/>
    <w:basedOn w:val="Normal"/>
    <w:link w:val="CardsFont6ptCharChar"/>
    <w:qFormat/>
    <w:rsid w:val="004809C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809C3"/>
    <w:rPr>
      <w:rFonts w:ascii="Times New Roman" w:eastAsia="Times New Roman" w:hAnsi="Times New Roman" w:cs="Times New Roman"/>
      <w:sz w:val="12"/>
    </w:rPr>
  </w:style>
  <w:style w:type="character" w:customStyle="1" w:styleId="FontStyle172">
    <w:name w:val="Font Style172"/>
    <w:basedOn w:val="DefaultParagraphFont"/>
    <w:uiPriority w:val="99"/>
    <w:rsid w:val="004809C3"/>
    <w:rPr>
      <w:rFonts w:ascii="Times New Roman" w:hAnsi="Times New Roman" w:cs="Times New Roman"/>
      <w:b/>
      <w:bCs/>
      <w:sz w:val="16"/>
      <w:szCs w:val="16"/>
    </w:rPr>
  </w:style>
  <w:style w:type="paragraph" w:customStyle="1" w:styleId="Style18">
    <w:name w:val="Style18"/>
    <w:basedOn w:val="Normal"/>
    <w:uiPriority w:val="99"/>
    <w:qFormat/>
    <w:rsid w:val="004809C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809C3"/>
    <w:rPr>
      <w:rFonts w:ascii="Times New Roman" w:hAnsi="Times New Roman" w:cs="Times New Roman"/>
      <w:i/>
      <w:iCs/>
      <w:sz w:val="16"/>
      <w:szCs w:val="16"/>
    </w:rPr>
  </w:style>
  <w:style w:type="character" w:customStyle="1" w:styleId="FontStyle162">
    <w:name w:val="Font Style162"/>
    <w:basedOn w:val="DefaultParagraphFont"/>
    <w:uiPriority w:val="99"/>
    <w:rsid w:val="004809C3"/>
    <w:rPr>
      <w:rFonts w:ascii="Times New Roman" w:hAnsi="Times New Roman" w:cs="Times New Roman"/>
      <w:b/>
      <w:bCs/>
      <w:sz w:val="18"/>
      <w:szCs w:val="18"/>
    </w:rPr>
  </w:style>
  <w:style w:type="character" w:customStyle="1" w:styleId="FontStyle167">
    <w:name w:val="Font Style167"/>
    <w:basedOn w:val="DefaultParagraphFont"/>
    <w:uiPriority w:val="99"/>
    <w:rsid w:val="004809C3"/>
    <w:rPr>
      <w:rFonts w:ascii="Times New Roman" w:hAnsi="Times New Roman" w:cs="Times New Roman"/>
      <w:sz w:val="10"/>
      <w:szCs w:val="10"/>
    </w:rPr>
  </w:style>
  <w:style w:type="character" w:customStyle="1" w:styleId="FontStyle174">
    <w:name w:val="Font Style174"/>
    <w:basedOn w:val="DefaultParagraphFont"/>
    <w:uiPriority w:val="99"/>
    <w:rsid w:val="004809C3"/>
    <w:rPr>
      <w:rFonts w:ascii="Arial Narrow" w:hAnsi="Arial Narrow" w:cs="Arial Narrow"/>
      <w:b/>
      <w:bCs/>
      <w:sz w:val="18"/>
      <w:szCs w:val="18"/>
    </w:rPr>
  </w:style>
  <w:style w:type="paragraph" w:customStyle="1" w:styleId="Style47">
    <w:name w:val="Style47"/>
    <w:basedOn w:val="Normal"/>
    <w:uiPriority w:val="99"/>
    <w:qFormat/>
    <w:rsid w:val="004809C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809C3"/>
    <w:rPr>
      <w:rFonts w:ascii="Times New Roman" w:hAnsi="Times New Roman" w:cs="Times New Roman"/>
      <w:sz w:val="12"/>
      <w:szCs w:val="12"/>
    </w:rPr>
  </w:style>
  <w:style w:type="paragraph" w:customStyle="1" w:styleId="Style24">
    <w:name w:val="Style24"/>
    <w:basedOn w:val="Normal"/>
    <w:uiPriority w:val="99"/>
    <w:qFormat/>
    <w:rsid w:val="004809C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809C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809C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809C3"/>
    <w:rPr>
      <w:rFonts w:ascii="Times New Roman" w:hAnsi="Times New Roman" w:cs="Times New Roman"/>
      <w:b/>
      <w:bCs/>
      <w:sz w:val="18"/>
      <w:szCs w:val="18"/>
    </w:rPr>
  </w:style>
  <w:style w:type="paragraph" w:customStyle="1" w:styleId="Style21">
    <w:name w:val="Style21"/>
    <w:basedOn w:val="Normal"/>
    <w:uiPriority w:val="99"/>
    <w:qFormat/>
    <w:rsid w:val="004809C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809C3"/>
    <w:pPr>
      <w:widowControl w:val="0"/>
      <w:autoSpaceDE w:val="0"/>
      <w:autoSpaceDN w:val="0"/>
      <w:adjustRightInd w:val="0"/>
      <w:spacing w:line="198" w:lineRule="exact"/>
    </w:pPr>
    <w:rPr>
      <w:rFonts w:eastAsia="Times New Roman"/>
    </w:rPr>
  </w:style>
  <w:style w:type="paragraph" w:customStyle="1" w:styleId="Standard">
    <w:name w:val="Standard"/>
    <w:qFormat/>
    <w:rsid w:val="004809C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4809C3"/>
    <w:rPr>
      <w:color w:val="000000"/>
      <w:sz w:val="32"/>
      <w:szCs w:val="32"/>
    </w:rPr>
  </w:style>
  <w:style w:type="paragraph" w:customStyle="1" w:styleId="Cardnon-underlined">
    <w:name w:val="Card non-underlined"/>
    <w:basedOn w:val="Normal"/>
    <w:link w:val="Cardnon-underlinedChar"/>
    <w:autoRedefine/>
    <w:uiPriority w:val="99"/>
    <w:qFormat/>
    <w:rsid w:val="004809C3"/>
    <w:rPr>
      <w:rFonts w:eastAsia="Times New Roman"/>
      <w:szCs w:val="20"/>
    </w:rPr>
  </w:style>
  <w:style w:type="character" w:customStyle="1" w:styleId="Cardnon-underlinedChar">
    <w:name w:val="Card non-underlined Char"/>
    <w:basedOn w:val="DefaultParagraphFont"/>
    <w:link w:val="Cardnon-underlined"/>
    <w:uiPriority w:val="99"/>
    <w:rsid w:val="004809C3"/>
    <w:rPr>
      <w:rFonts w:ascii="Times New Roman" w:eastAsia="Times New Roman" w:hAnsi="Times New Roman" w:cs="Times New Roman"/>
      <w:sz w:val="22"/>
      <w:szCs w:val="20"/>
    </w:rPr>
  </w:style>
  <w:style w:type="character" w:customStyle="1" w:styleId="TitleChar2">
    <w:name w:val="Title Char2"/>
    <w:basedOn w:val="DefaultParagraphFont"/>
    <w:uiPriority w:val="10"/>
    <w:qFormat/>
    <w:locked/>
    <w:rsid w:val="004809C3"/>
    <w:rPr>
      <w:b/>
      <w:bCs/>
      <w:u w:val="single"/>
    </w:rPr>
  </w:style>
  <w:style w:type="paragraph" w:styleId="TOC3">
    <w:name w:val="toc 3"/>
    <w:basedOn w:val="Normal"/>
    <w:next w:val="Normal"/>
    <w:autoRedefine/>
    <w:qFormat/>
    <w:rsid w:val="004809C3"/>
    <w:pPr>
      <w:ind w:left="400"/>
    </w:pPr>
    <w:rPr>
      <w:rFonts w:eastAsia="Times New Roman"/>
      <w:szCs w:val="20"/>
    </w:rPr>
  </w:style>
  <w:style w:type="paragraph" w:styleId="TOC4">
    <w:name w:val="toc 4"/>
    <w:basedOn w:val="Normal"/>
    <w:next w:val="Normal"/>
    <w:autoRedefine/>
    <w:rsid w:val="004809C3"/>
    <w:pPr>
      <w:ind w:left="600"/>
    </w:pPr>
    <w:rPr>
      <w:rFonts w:eastAsia="Times New Roman"/>
      <w:szCs w:val="20"/>
    </w:rPr>
  </w:style>
  <w:style w:type="paragraph" w:styleId="TOC5">
    <w:name w:val="toc 5"/>
    <w:basedOn w:val="Normal"/>
    <w:next w:val="Normal"/>
    <w:autoRedefine/>
    <w:rsid w:val="004809C3"/>
    <w:pPr>
      <w:ind w:left="800"/>
    </w:pPr>
    <w:rPr>
      <w:rFonts w:eastAsia="Times New Roman"/>
      <w:szCs w:val="20"/>
    </w:rPr>
  </w:style>
  <w:style w:type="paragraph" w:styleId="TOC6">
    <w:name w:val="toc 6"/>
    <w:basedOn w:val="Normal"/>
    <w:next w:val="Normal"/>
    <w:autoRedefine/>
    <w:rsid w:val="004809C3"/>
    <w:pPr>
      <w:ind w:left="1000"/>
    </w:pPr>
    <w:rPr>
      <w:rFonts w:eastAsia="Times New Roman"/>
      <w:szCs w:val="20"/>
    </w:rPr>
  </w:style>
  <w:style w:type="paragraph" w:styleId="TOC7">
    <w:name w:val="toc 7"/>
    <w:basedOn w:val="Normal"/>
    <w:next w:val="Normal"/>
    <w:autoRedefine/>
    <w:rsid w:val="004809C3"/>
    <w:pPr>
      <w:ind w:left="1200"/>
    </w:pPr>
    <w:rPr>
      <w:rFonts w:eastAsia="Times New Roman"/>
      <w:szCs w:val="20"/>
    </w:rPr>
  </w:style>
  <w:style w:type="paragraph" w:styleId="TOC8">
    <w:name w:val="toc 8"/>
    <w:basedOn w:val="Normal"/>
    <w:next w:val="Normal"/>
    <w:autoRedefine/>
    <w:rsid w:val="004809C3"/>
    <w:pPr>
      <w:ind w:left="1400"/>
    </w:pPr>
    <w:rPr>
      <w:rFonts w:eastAsia="Times New Roman"/>
      <w:szCs w:val="20"/>
    </w:rPr>
  </w:style>
  <w:style w:type="character" w:customStyle="1" w:styleId="allocatoragentsleft">
    <w:name w:val="al_locatoragentsleft"/>
    <w:basedOn w:val="DefaultParagraphFont"/>
    <w:rsid w:val="004809C3"/>
  </w:style>
  <w:style w:type="character" w:styleId="HTMLTypewriter">
    <w:name w:val="HTML Typewriter"/>
    <w:basedOn w:val="DefaultParagraphFont"/>
    <w:unhideWhenUsed/>
    <w:rsid w:val="004809C3"/>
    <w:rPr>
      <w:rFonts w:ascii="Courier New" w:eastAsia="Times New Roman" w:hAnsi="Courier New" w:cs="Courier New"/>
      <w:sz w:val="20"/>
      <w:szCs w:val="20"/>
    </w:rPr>
  </w:style>
  <w:style w:type="paragraph" w:customStyle="1" w:styleId="Carding">
    <w:name w:val="Carding"/>
    <w:basedOn w:val="Normal"/>
    <w:uiPriority w:val="99"/>
    <w:qFormat/>
    <w:rsid w:val="004809C3"/>
    <w:rPr>
      <w:rFonts w:eastAsia="Times New Roman"/>
      <w:sz w:val="18"/>
    </w:rPr>
  </w:style>
  <w:style w:type="character" w:customStyle="1" w:styleId="TagsChar1">
    <w:name w:val="Tags Char1"/>
    <w:basedOn w:val="DefaultParagraphFont"/>
    <w:rsid w:val="004809C3"/>
    <w:rPr>
      <w:rFonts w:ascii="Arial Narrow" w:hAnsi="Arial Narrow"/>
      <w:b/>
      <w:noProof w:val="0"/>
      <w:sz w:val="22"/>
      <w:szCs w:val="60"/>
      <w:lang w:val="en-US" w:eastAsia="en-US" w:bidi="ar-SA"/>
    </w:rPr>
  </w:style>
  <w:style w:type="character" w:customStyle="1" w:styleId="aunderline">
    <w:name w:val="aunderline"/>
    <w:basedOn w:val="DefaultParagraphFont"/>
    <w:qFormat/>
    <w:rsid w:val="004809C3"/>
    <w:rPr>
      <w:rFonts w:ascii="Times New Roman" w:hAnsi="Times New Roman"/>
      <w:sz w:val="20"/>
      <w:szCs w:val="24"/>
      <w:u w:val="thick"/>
    </w:rPr>
  </w:style>
  <w:style w:type="character" w:customStyle="1" w:styleId="tagChar1">
    <w:name w:val="tag Char1"/>
    <w:aliases w:val="Heading 2 Char1 Char Char Char Char"/>
    <w:basedOn w:val="DefaultParagraphFont"/>
    <w:rsid w:val="004809C3"/>
    <w:rPr>
      <w:b/>
      <w:noProof w:val="0"/>
      <w:sz w:val="24"/>
      <w:lang w:val="en-US" w:eastAsia="en-US" w:bidi="ar-SA"/>
    </w:rPr>
  </w:style>
  <w:style w:type="character" w:customStyle="1" w:styleId="tagChar2">
    <w:name w:val="tag Char2"/>
    <w:basedOn w:val="DefaultParagraphFont"/>
    <w:qFormat/>
    <w:rsid w:val="004809C3"/>
    <w:rPr>
      <w:b/>
      <w:noProof w:val="0"/>
      <w:sz w:val="24"/>
      <w:lang w:val="en-US" w:eastAsia="en-US" w:bidi="ar-SA"/>
    </w:rPr>
  </w:style>
  <w:style w:type="character" w:customStyle="1" w:styleId="Taggin-New">
    <w:name w:val="Taggin - New"/>
    <w:basedOn w:val="DefaultParagraphFont"/>
    <w:rsid w:val="004809C3"/>
    <w:rPr>
      <w:rFonts w:ascii="Arial Narrow" w:hAnsi="Arial Narrow"/>
      <w:b/>
      <w:sz w:val="22"/>
    </w:rPr>
  </w:style>
  <w:style w:type="character" w:customStyle="1" w:styleId="Boxing-New">
    <w:name w:val="Boxing - New"/>
    <w:basedOn w:val="DefaultParagraphFont"/>
    <w:rsid w:val="004809C3"/>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809C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4809C3"/>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4809C3"/>
    <w:rPr>
      <w:rFonts w:ascii="Garamond" w:hAnsi="Garamond"/>
      <w:sz w:val="22"/>
      <w:szCs w:val="24"/>
      <w:u w:val="single"/>
      <w:lang w:val="en-US" w:eastAsia="en-US" w:bidi="ar-SA"/>
    </w:rPr>
  </w:style>
  <w:style w:type="paragraph" w:customStyle="1" w:styleId="Style2">
    <w:name w:val="Style2"/>
    <w:basedOn w:val="Heading4"/>
    <w:qFormat/>
    <w:rsid w:val="004809C3"/>
    <w:rPr>
      <w:rFonts w:eastAsia="Times New Roman" w:cs="Times New Roman"/>
      <w:iCs w:val="0"/>
      <w:caps/>
      <w:szCs w:val="20"/>
    </w:rPr>
  </w:style>
  <w:style w:type="character" w:customStyle="1" w:styleId="pagetitle">
    <w:name w:val="pagetitle"/>
    <w:basedOn w:val="DefaultParagraphFont"/>
    <w:rsid w:val="004809C3"/>
  </w:style>
  <w:style w:type="paragraph" w:customStyle="1" w:styleId="text">
    <w:name w:val="text"/>
    <w:basedOn w:val="Normal"/>
    <w:uiPriority w:val="99"/>
    <w:qFormat/>
    <w:rsid w:val="004809C3"/>
    <w:pPr>
      <w:spacing w:before="100" w:beforeAutospacing="1" w:after="100" w:afterAutospacing="1"/>
    </w:pPr>
    <w:rPr>
      <w:rFonts w:eastAsia="Times New Roman"/>
    </w:rPr>
  </w:style>
  <w:style w:type="character" w:customStyle="1" w:styleId="StyleUnderlineCharChar9ptBold1">
    <w:name w:val="Style Underline Char Char + 9 pt Bold1"/>
    <w:rsid w:val="004809C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809C3"/>
    <w:rPr>
      <w:rFonts w:ascii="Times New Roman" w:hAnsi="Times New Roman"/>
      <w:sz w:val="20"/>
      <w:szCs w:val="24"/>
      <w:u w:val="single"/>
      <w:lang w:val="en-US" w:eastAsia="en-US" w:bidi="ar-SA"/>
    </w:rPr>
  </w:style>
  <w:style w:type="character" w:customStyle="1" w:styleId="Style9ptBoldUnderline">
    <w:name w:val="Style 9 pt Bold Underline"/>
    <w:rsid w:val="004809C3"/>
    <w:rPr>
      <w:b/>
      <w:bCs/>
      <w:sz w:val="20"/>
      <w:u w:val="single"/>
    </w:rPr>
  </w:style>
  <w:style w:type="paragraph" w:customStyle="1" w:styleId="StyleUnderline9pt0">
    <w:name w:val="Style Underline + 9 pt"/>
    <w:link w:val="StyleUnderline9ptChar"/>
    <w:qFormat/>
    <w:rsid w:val="004809C3"/>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4809C3"/>
    <w:rPr>
      <w:rFonts w:ascii="Arial" w:eastAsia="Times New Roman" w:hAnsi="Arial" w:cs="Times New Roman"/>
      <w:sz w:val="22"/>
      <w:szCs w:val="20"/>
      <w:u w:val="single"/>
    </w:rPr>
  </w:style>
  <w:style w:type="character" w:customStyle="1" w:styleId="StyleUnderlineChar1Bold">
    <w:name w:val="Style Underline Char1 + Bold"/>
    <w:rsid w:val="004809C3"/>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4809C3"/>
    <w:pPr>
      <w:widowControl w:val="0"/>
    </w:pPr>
    <w:rPr>
      <w:rFonts w:cs="Times New Roman"/>
      <w:bCs/>
      <w:kern w:val="32"/>
      <w:sz w:val="16"/>
      <w:szCs w:val="20"/>
      <w:lang w:eastAsia="ar-SA"/>
    </w:rPr>
  </w:style>
  <w:style w:type="character" w:customStyle="1" w:styleId="Stylecard9ptChar">
    <w:name w:val="Style card + 9 pt Char"/>
    <w:basedOn w:val="cardChar"/>
    <w:link w:val="Stylecard9pt"/>
    <w:rsid w:val="004809C3"/>
    <w:rPr>
      <w:rFonts w:ascii="Times New Roman" w:hAnsi="Times New Roman" w:cs="Times New Roman"/>
      <w:bCs/>
      <w:kern w:val="32"/>
      <w:sz w:val="16"/>
      <w:szCs w:val="20"/>
      <w:lang w:eastAsia="ar-SA"/>
    </w:rPr>
  </w:style>
  <w:style w:type="character" w:customStyle="1" w:styleId="TagsCharCharChar">
    <w:name w:val="Tags Char Char Char"/>
    <w:basedOn w:val="DefaultParagraphFont"/>
    <w:rsid w:val="004809C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809C3"/>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4809C3"/>
    <w:rPr>
      <w:rFonts w:ascii="Times" w:hAnsi="Times"/>
      <w:b w:val="0"/>
      <w:bCs/>
      <w:sz w:val="20"/>
      <w:u w:val="single"/>
    </w:rPr>
  </w:style>
  <w:style w:type="character" w:customStyle="1" w:styleId="blubigktbiz">
    <w:name w:val="blubigktbiz"/>
    <w:rsid w:val="004809C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809C3"/>
    <w:pPr>
      <w:spacing w:after="160" w:line="259" w:lineRule="auto"/>
    </w:pPr>
    <w:rPr>
      <w:rFonts w:ascii="Calibri" w:hAnsi="Calibri"/>
    </w:rPr>
  </w:style>
  <w:style w:type="character" w:customStyle="1" w:styleId="StyleevidencetextBorderSinglesolidlineAuto05ptLChar">
    <w:name w:val="Style evidence text + Border: : (Single solid line Auto  0.5 pt L... Char"/>
    <w:link w:val="StyleevidencetextBorderSinglesolidlineAuto05ptL"/>
    <w:rsid w:val="004809C3"/>
    <w:rPr>
      <w:rFonts w:ascii="Calibri" w:hAnsi="Calibri"/>
      <w:color w:val="000000"/>
      <w:sz w:val="22"/>
      <w:lang w:val="x-none" w:eastAsia="x-none"/>
    </w:rPr>
  </w:style>
  <w:style w:type="character" w:customStyle="1" w:styleId="Style4CharChar">
    <w:name w:val="Style4 Char Char"/>
    <w:basedOn w:val="DefaultParagraphFont"/>
    <w:rsid w:val="004809C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809C3"/>
    <w:rPr>
      <w:rFonts w:ascii="Times New Roman" w:hAnsi="Times New Roman" w:cs="Times New Roman"/>
      <w:sz w:val="16"/>
      <w:szCs w:val="16"/>
    </w:rPr>
  </w:style>
  <w:style w:type="character" w:customStyle="1" w:styleId="StyleEmphasisArial12ptBold">
    <w:name w:val="Style Emphasis + Arial 12 pt Bold"/>
    <w:rsid w:val="004809C3"/>
    <w:rPr>
      <w:rFonts w:ascii="Arial" w:hAnsi="Arial"/>
      <w:b/>
      <w:bCs/>
      <w:i/>
      <w:iCs/>
      <w:sz w:val="24"/>
    </w:rPr>
  </w:style>
  <w:style w:type="character" w:customStyle="1" w:styleId="super">
    <w:name w:val="super"/>
    <w:rsid w:val="004809C3"/>
  </w:style>
  <w:style w:type="character" w:customStyle="1" w:styleId="text30">
    <w:name w:val="text30"/>
    <w:rsid w:val="004809C3"/>
  </w:style>
  <w:style w:type="character" w:customStyle="1" w:styleId="uppercase">
    <w:name w:val="uppercase"/>
    <w:rsid w:val="004809C3"/>
  </w:style>
  <w:style w:type="character" w:customStyle="1" w:styleId="bodytext0">
    <w:name w:val="bodytext"/>
    <w:rsid w:val="004809C3"/>
  </w:style>
  <w:style w:type="character" w:customStyle="1" w:styleId="entry-title">
    <w:name w:val="entry-title"/>
    <w:rsid w:val="004809C3"/>
  </w:style>
  <w:style w:type="character" w:customStyle="1" w:styleId="BodyTextIndentChar1">
    <w:name w:val="Body Text Indent Char1"/>
    <w:basedOn w:val="DefaultParagraphFont"/>
    <w:uiPriority w:val="99"/>
    <w:semiHidden/>
    <w:rsid w:val="004809C3"/>
    <w:rPr>
      <w:rFonts w:ascii="Times New Roman" w:hAnsi="Times New Roman" w:cs="Times New Roman"/>
      <w:sz w:val="20"/>
    </w:rPr>
  </w:style>
  <w:style w:type="character" w:customStyle="1" w:styleId="Style6pt">
    <w:name w:val="Style 6 pt"/>
    <w:basedOn w:val="DefaultParagraphFont"/>
    <w:qFormat/>
    <w:rsid w:val="004809C3"/>
    <w:rPr>
      <w:sz w:val="12"/>
    </w:rPr>
  </w:style>
  <w:style w:type="character" w:customStyle="1" w:styleId="CiteCharCharCharCharCharChar">
    <w:name w:val="Cite Char Char Char Char Char Char"/>
    <w:basedOn w:val="DefaultParagraphFont"/>
    <w:rsid w:val="004809C3"/>
    <w:rPr>
      <w:b/>
      <w:noProof w:val="0"/>
      <w:sz w:val="22"/>
      <w:szCs w:val="24"/>
      <w:u w:val="single"/>
      <w:lang w:val="en-US" w:eastAsia="en-US" w:bidi="ar-SA"/>
    </w:rPr>
  </w:style>
  <w:style w:type="character" w:customStyle="1" w:styleId="mainbody1">
    <w:name w:val="mainbody1"/>
    <w:basedOn w:val="DefaultParagraphFont"/>
    <w:rsid w:val="004809C3"/>
    <w:rPr>
      <w:rFonts w:ascii="Verdana" w:hAnsi="Verdana" w:hint="default"/>
      <w:color w:val="000000"/>
      <w:sz w:val="22"/>
      <w:szCs w:val="22"/>
    </w:rPr>
  </w:style>
  <w:style w:type="character" w:customStyle="1" w:styleId="ssl4">
    <w:name w:val="ss_l4"/>
    <w:basedOn w:val="DefaultParagraphFont"/>
    <w:rsid w:val="004809C3"/>
  </w:style>
  <w:style w:type="paragraph" w:customStyle="1" w:styleId="StyleNormalWeb11ptUnderline">
    <w:name w:val="Style Normal (Web) + 11 pt Underline"/>
    <w:basedOn w:val="NormalWeb"/>
    <w:link w:val="StyleNormalWeb11ptUnderlineChar"/>
    <w:qFormat/>
    <w:rsid w:val="004809C3"/>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4809C3"/>
    <w:rPr>
      <w:rFonts w:ascii="Calibri" w:eastAsia="Calibri" w:hAnsi="Calibri" w:cs="Calibri"/>
      <w:sz w:val="22"/>
      <w:szCs w:val="22"/>
      <w:u w:val="single"/>
    </w:rPr>
  </w:style>
  <w:style w:type="character" w:customStyle="1" w:styleId="cit-first-element">
    <w:name w:val="cit-first-element"/>
    <w:basedOn w:val="DefaultParagraphFont"/>
    <w:rsid w:val="004809C3"/>
  </w:style>
  <w:style w:type="character" w:customStyle="1" w:styleId="title1">
    <w:name w:val="title1"/>
    <w:basedOn w:val="DefaultParagraphFont"/>
    <w:rsid w:val="004809C3"/>
  </w:style>
  <w:style w:type="character" w:customStyle="1" w:styleId="StyleThickunderline1">
    <w:name w:val="Style Thick underline1"/>
    <w:basedOn w:val="DefaultParagraphFont"/>
    <w:rsid w:val="004809C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809C3"/>
    <w:rPr>
      <w:rFonts w:ascii="Georgia" w:hAnsi="Georgia"/>
    </w:rPr>
  </w:style>
  <w:style w:type="character" w:customStyle="1" w:styleId="FooterChar1">
    <w:name w:val="Footer Char1"/>
    <w:basedOn w:val="DefaultParagraphFont"/>
    <w:uiPriority w:val="99"/>
    <w:semiHidden/>
    <w:rsid w:val="004809C3"/>
    <w:rPr>
      <w:rFonts w:ascii="Georgia" w:hAnsi="Georgia"/>
    </w:rPr>
  </w:style>
  <w:style w:type="paragraph" w:customStyle="1" w:styleId="Underline20">
    <w:name w:val="Underline2"/>
    <w:basedOn w:val="Normal"/>
    <w:link w:val="Underline2Char"/>
    <w:autoRedefine/>
    <w:uiPriority w:val="4"/>
    <w:qFormat/>
    <w:rsid w:val="004809C3"/>
    <w:rPr>
      <w:b/>
      <w:u w:val="single"/>
    </w:rPr>
  </w:style>
  <w:style w:type="character" w:customStyle="1" w:styleId="Underline2Char">
    <w:name w:val="Underline2 Char"/>
    <w:basedOn w:val="DefaultParagraphFont"/>
    <w:link w:val="Underline20"/>
    <w:uiPriority w:val="4"/>
    <w:qFormat/>
    <w:rsid w:val="004809C3"/>
    <w:rPr>
      <w:rFonts w:ascii="Times New Roman" w:hAnsi="Times New Roman" w:cs="Times New Roman"/>
      <w:b/>
      <w:sz w:val="22"/>
      <w:u w:val="single"/>
    </w:rPr>
  </w:style>
  <w:style w:type="paragraph" w:customStyle="1" w:styleId="TableParagraph">
    <w:name w:val="Table Paragraph"/>
    <w:basedOn w:val="Normal"/>
    <w:uiPriority w:val="1"/>
    <w:qFormat/>
    <w:rsid w:val="004809C3"/>
    <w:pPr>
      <w:widowControl w:val="0"/>
    </w:pPr>
  </w:style>
  <w:style w:type="character" w:customStyle="1" w:styleId="UnderlineChar0">
    <w:name w:val="UnderlineChar"/>
    <w:rsid w:val="004809C3"/>
    <w:rPr>
      <w:sz w:val="24"/>
      <w:u w:val="single"/>
      <w:shd w:val="clear" w:color="auto" w:fill="auto"/>
    </w:rPr>
  </w:style>
  <w:style w:type="character" w:customStyle="1" w:styleId="foreground">
    <w:name w:val="foreground"/>
    <w:basedOn w:val="DefaultParagraphFont"/>
    <w:rsid w:val="004809C3"/>
  </w:style>
  <w:style w:type="paragraph" w:customStyle="1" w:styleId="StyleCircled11pt">
    <w:name w:val="Style Circled + 11 pt"/>
    <w:basedOn w:val="Normal"/>
    <w:link w:val="StyleCircled11ptChar"/>
    <w:qFormat/>
    <w:rsid w:val="004809C3"/>
    <w:rPr>
      <w:rFonts w:eastAsia="Times New Roman"/>
      <w:b/>
      <w:bCs/>
      <w:sz w:val="20"/>
      <w:u w:val="single"/>
    </w:rPr>
  </w:style>
  <w:style w:type="character" w:customStyle="1" w:styleId="StyleCircled11ptChar">
    <w:name w:val="Style Circled + 11 pt Char"/>
    <w:link w:val="StyleCircled11pt"/>
    <w:rsid w:val="004809C3"/>
    <w:rPr>
      <w:rFonts w:ascii="Times New Roman" w:eastAsia="Times New Roman" w:hAnsi="Times New Roman" w:cs="Times New Roman"/>
      <w:b/>
      <w:bCs/>
      <w:sz w:val="20"/>
      <w:u w:val="single"/>
    </w:rPr>
  </w:style>
  <w:style w:type="paragraph" w:customStyle="1" w:styleId="StyleUnunderlined10ptThickunderline">
    <w:name w:val="Style Ununderlined + 10 pt Thick underline"/>
    <w:basedOn w:val="Normal"/>
    <w:link w:val="StyleUnunderlined10ptThickunderlineChar"/>
    <w:qFormat/>
    <w:rsid w:val="004809C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809C3"/>
    <w:rPr>
      <w:rFonts w:ascii="Times" w:eastAsia="Times New Roman" w:hAnsi="Times" w:cs="Times New Roman"/>
      <w:sz w:val="20"/>
      <w:szCs w:val="28"/>
      <w:u w:val="single"/>
    </w:rPr>
  </w:style>
  <w:style w:type="paragraph" w:customStyle="1" w:styleId="cite20">
    <w:name w:val="cite2"/>
    <w:basedOn w:val="Normal"/>
    <w:uiPriority w:val="99"/>
    <w:qFormat/>
    <w:rsid w:val="004809C3"/>
    <w:rPr>
      <w:rFonts w:eastAsia="Times New Roman"/>
      <w:color w:val="000000"/>
      <w:sz w:val="20"/>
      <w:szCs w:val="20"/>
    </w:rPr>
  </w:style>
  <w:style w:type="character" w:customStyle="1" w:styleId="postby">
    <w:name w:val="post_by"/>
    <w:basedOn w:val="DefaultParagraphFont"/>
    <w:rsid w:val="004809C3"/>
  </w:style>
  <w:style w:type="character" w:customStyle="1" w:styleId="Style11ptBorderSinglesolidlineAuto05ptLinewidth">
    <w:name w:val="Style 11 pt Border: : (Single solid line Auto  0.5 pt Line width)"/>
    <w:rsid w:val="004809C3"/>
    <w:rPr>
      <w:sz w:val="20"/>
      <w:bdr w:val="single" w:sz="4" w:space="0" w:color="auto" w:frame="1"/>
    </w:rPr>
  </w:style>
  <w:style w:type="character" w:customStyle="1" w:styleId="StyleUnderlineChar9ptBorderSinglesolidlineAuto0">
    <w:name w:val="Style Underline Char + 9 pt Border: : (Single solid line Auto  0..."/>
    <w:rsid w:val="004809C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809C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809C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809C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809C3"/>
    <w:rPr>
      <w:sz w:val="20"/>
      <w:szCs w:val="24"/>
      <w:u w:val="single"/>
      <w:bdr w:val="single" w:sz="4" w:space="0" w:color="auto"/>
      <w:lang w:val="en-US" w:eastAsia="en-US" w:bidi="ar-SA"/>
    </w:rPr>
  </w:style>
  <w:style w:type="character" w:customStyle="1" w:styleId="StyleLatinGaramondUnderline">
    <w:name w:val="Style (Latin) Garamond Underline"/>
    <w:rsid w:val="004809C3"/>
    <w:rPr>
      <w:rFonts w:ascii="Times New Roman" w:hAnsi="Times New Roman"/>
      <w:sz w:val="20"/>
      <w:u w:val="single"/>
    </w:rPr>
  </w:style>
  <w:style w:type="character" w:customStyle="1" w:styleId="StyleLatinGaramond">
    <w:name w:val="Style (Latin) Garamond"/>
    <w:rsid w:val="004809C3"/>
    <w:rPr>
      <w:rFonts w:ascii="Times New Roman" w:hAnsi="Times New Roman"/>
      <w:sz w:val="20"/>
    </w:rPr>
  </w:style>
  <w:style w:type="character" w:customStyle="1" w:styleId="styletimesnewroman12ptbold0">
    <w:name w:val="styletimesnewroman12ptbold"/>
    <w:basedOn w:val="DefaultParagraphFont"/>
    <w:rsid w:val="004809C3"/>
  </w:style>
  <w:style w:type="character" w:customStyle="1" w:styleId="mainheading">
    <w:name w:val="mainheading"/>
    <w:basedOn w:val="DefaultParagraphFont"/>
    <w:rsid w:val="004809C3"/>
  </w:style>
  <w:style w:type="paragraph" w:customStyle="1" w:styleId="BoldandUnderlineChar2CharChar">
    <w:name w:val="Bold and Underline Char2 Char Char"/>
    <w:basedOn w:val="Normal"/>
    <w:link w:val="BoldandUnderlineChar2CharCharChar"/>
    <w:qFormat/>
    <w:rsid w:val="004809C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809C3"/>
    <w:rPr>
      <w:rFonts w:ascii="Times New Roman" w:eastAsia="Times New Roman" w:hAnsi="Times New Roman" w:cs="Times New Roman"/>
      <w:b/>
      <w:sz w:val="22"/>
      <w:u w:val="single"/>
    </w:rPr>
  </w:style>
  <w:style w:type="character" w:customStyle="1" w:styleId="StyleUnderlineChar9ptChar">
    <w:name w:val="Style Underline Char + 9 pt Char"/>
    <w:basedOn w:val="UnderlineCharChar"/>
    <w:rsid w:val="004809C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809C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809C3"/>
    <w:rPr>
      <w:sz w:val="16"/>
    </w:rPr>
  </w:style>
  <w:style w:type="paragraph" w:customStyle="1" w:styleId="Reduce8pt">
    <w:name w:val="Reduce 8pt"/>
    <w:basedOn w:val="Normal"/>
    <w:link w:val="Reduce8ptCharChar"/>
    <w:qFormat/>
    <w:rsid w:val="004809C3"/>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4809C3"/>
    <w:rPr>
      <w:rFonts w:ascii="Times New Roman" w:hAnsi="Times New Roman" w:cs="Times New Roman"/>
      <w:sz w:val="22"/>
    </w:rPr>
  </w:style>
  <w:style w:type="character" w:customStyle="1" w:styleId="boldciteChar4">
    <w:name w:val="bold cite Char4"/>
    <w:link w:val="boldcite"/>
    <w:locked/>
    <w:rsid w:val="004809C3"/>
    <w:rPr>
      <w:rFonts w:eastAsia="Times New Roman" w:cs="Times New Roman"/>
      <w:b/>
      <w:color w:val="000000"/>
      <w:sz w:val="20"/>
      <w:u w:val="thick" w:color="000000"/>
    </w:rPr>
  </w:style>
  <w:style w:type="paragraph" w:customStyle="1" w:styleId="boldcite">
    <w:name w:val="bold cite"/>
    <w:basedOn w:val="Normal"/>
    <w:link w:val="boldciteChar4"/>
    <w:qFormat/>
    <w:rsid w:val="004809C3"/>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4809C3"/>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4809C3"/>
    <w:rPr>
      <w:rFonts w:eastAsia="Calibri"/>
      <w:b/>
    </w:rPr>
  </w:style>
  <w:style w:type="character" w:customStyle="1" w:styleId="HeadingsBaseChar">
    <w:name w:val="Headings Base Char"/>
    <w:basedOn w:val="DefaultParagraphFont"/>
    <w:link w:val="HeadingsBase"/>
    <w:locked/>
    <w:rsid w:val="004809C3"/>
    <w:rPr>
      <w:rFonts w:ascii="Times New Roman" w:hAnsi="Times New Roman" w:cs="Times New Roman"/>
      <w:b/>
      <w:sz w:val="32"/>
    </w:rPr>
  </w:style>
  <w:style w:type="paragraph" w:customStyle="1" w:styleId="HeadingsBase">
    <w:name w:val="Headings Base"/>
    <w:basedOn w:val="Normal"/>
    <w:link w:val="HeadingsBaseChar"/>
    <w:qFormat/>
    <w:rsid w:val="004809C3"/>
    <w:pPr>
      <w:keepNext/>
      <w:keepLines/>
      <w:suppressAutoHyphens/>
      <w:spacing w:before="20" w:after="120"/>
      <w:jc w:val="center"/>
    </w:pPr>
    <w:rPr>
      <w:b/>
      <w:sz w:val="32"/>
    </w:rPr>
  </w:style>
  <w:style w:type="paragraph" w:customStyle="1" w:styleId="HeadingFake">
    <w:name w:val="Heading Fake"/>
    <w:basedOn w:val="Heading3"/>
    <w:qFormat/>
    <w:rsid w:val="004809C3"/>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4809C3"/>
    <w:pPr>
      <w:spacing w:line="480" w:lineRule="auto"/>
      <w:ind w:firstLine="720"/>
    </w:pPr>
    <w:rPr>
      <w:rFonts w:eastAsia="Calibri"/>
    </w:rPr>
  </w:style>
  <w:style w:type="paragraph" w:customStyle="1" w:styleId="SchoolBlockQuote">
    <w:name w:val="School Block Quote"/>
    <w:basedOn w:val="SchoolPaper"/>
    <w:qFormat/>
    <w:rsid w:val="004809C3"/>
  </w:style>
  <w:style w:type="paragraph" w:customStyle="1" w:styleId="SchoolWorksCited">
    <w:name w:val="School Works Cited"/>
    <w:basedOn w:val="SchoolPaper"/>
    <w:qFormat/>
    <w:rsid w:val="004809C3"/>
  </w:style>
  <w:style w:type="paragraph" w:customStyle="1" w:styleId="BlockQuote">
    <w:name w:val="Block Quote"/>
    <w:basedOn w:val="Normal"/>
    <w:qFormat/>
    <w:rsid w:val="004809C3"/>
    <w:pPr>
      <w:ind w:left="720" w:right="720"/>
    </w:pPr>
    <w:rPr>
      <w:rFonts w:eastAsia="Calibri"/>
    </w:rPr>
  </w:style>
  <w:style w:type="paragraph" w:customStyle="1" w:styleId="PaperBody">
    <w:name w:val="Paper Body"/>
    <w:basedOn w:val="Normal"/>
    <w:qFormat/>
    <w:rsid w:val="004809C3"/>
    <w:pPr>
      <w:spacing w:line="480" w:lineRule="auto"/>
      <w:ind w:firstLine="720"/>
    </w:pPr>
    <w:rPr>
      <w:rFonts w:eastAsia="Calibri"/>
    </w:rPr>
  </w:style>
  <w:style w:type="paragraph" w:customStyle="1" w:styleId="PaperCitation">
    <w:name w:val="Paper Citation"/>
    <w:basedOn w:val="Normal"/>
    <w:qFormat/>
    <w:rsid w:val="004809C3"/>
    <w:pPr>
      <w:spacing w:line="480" w:lineRule="auto"/>
      <w:ind w:left="720" w:hanging="720"/>
    </w:pPr>
    <w:rPr>
      <w:rFonts w:eastAsia="Calibri"/>
    </w:rPr>
  </w:style>
  <w:style w:type="character" w:customStyle="1" w:styleId="hatChar">
    <w:name w:val="hat Char"/>
    <w:basedOn w:val="DefaultParagraphFont"/>
    <w:link w:val="hat"/>
    <w:locked/>
    <w:rsid w:val="004809C3"/>
    <w:rPr>
      <w:rFonts w:ascii="Times New Roman" w:eastAsia="Times New Roman" w:hAnsi="Times New Roman" w:cs="Times New Roman"/>
      <w:b/>
      <w:bCs/>
      <w:sz w:val="32"/>
      <w:u w:val="single"/>
      <w:lang w:bidi="en-US"/>
    </w:rPr>
  </w:style>
  <w:style w:type="paragraph" w:customStyle="1" w:styleId="WW-Default">
    <w:name w:val="WW-Default"/>
    <w:qFormat/>
    <w:rsid w:val="004809C3"/>
    <w:pPr>
      <w:suppressAutoHyphens/>
    </w:pPr>
    <w:rPr>
      <w:rFonts w:ascii="Georgia" w:eastAsia="Calibri" w:hAnsi="Georgia" w:cs="Calibri"/>
      <w:sz w:val="22"/>
      <w:szCs w:val="22"/>
      <w:lang w:eastAsia="ar-SA"/>
    </w:rPr>
  </w:style>
  <w:style w:type="paragraph" w:customStyle="1" w:styleId="B-TagCite">
    <w:name w:val="B-TagCite"/>
    <w:qFormat/>
    <w:rsid w:val="004809C3"/>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4809C3"/>
    <w:rPr>
      <w:rFonts w:ascii="Times New Roman" w:hAnsi="Times New Roman" w:cs="Times New Roman"/>
      <w:b/>
      <w:sz w:val="20"/>
    </w:rPr>
  </w:style>
  <w:style w:type="paragraph" w:customStyle="1" w:styleId="MicroText">
    <w:name w:val="MicroText"/>
    <w:basedOn w:val="Normal"/>
    <w:next w:val="Normal"/>
    <w:link w:val="MicroTextChar"/>
    <w:qFormat/>
    <w:rsid w:val="004809C3"/>
    <w:rPr>
      <w:rFonts w:ascii="Arial Narrow" w:hAnsi="Arial Narrow"/>
      <w:sz w:val="12"/>
    </w:rPr>
  </w:style>
  <w:style w:type="paragraph" w:customStyle="1" w:styleId="indent">
    <w:name w:val="indent"/>
    <w:basedOn w:val="Normal"/>
    <w:qFormat/>
    <w:rsid w:val="004809C3"/>
    <w:pPr>
      <w:spacing w:before="100" w:beforeAutospacing="1" w:after="100" w:afterAutospacing="1"/>
    </w:pPr>
    <w:rPr>
      <w:rFonts w:eastAsia="Times New Roman"/>
    </w:rPr>
  </w:style>
  <w:style w:type="paragraph" w:customStyle="1" w:styleId="PageHeaderLine1">
    <w:name w:val="PageHeaderLine1"/>
    <w:basedOn w:val="Normal"/>
    <w:qFormat/>
    <w:rsid w:val="004809C3"/>
    <w:pPr>
      <w:tabs>
        <w:tab w:val="right" w:pos="10800"/>
      </w:tabs>
    </w:pPr>
    <w:rPr>
      <w:rFonts w:eastAsia="Calibri"/>
      <w:b/>
    </w:rPr>
  </w:style>
  <w:style w:type="paragraph" w:customStyle="1" w:styleId="PageHeaderLine2">
    <w:name w:val="PageHeaderLine2"/>
    <w:basedOn w:val="Normal"/>
    <w:next w:val="Normal"/>
    <w:link w:val="PageHeaderLine2Char"/>
    <w:qFormat/>
    <w:rsid w:val="004809C3"/>
    <w:pPr>
      <w:tabs>
        <w:tab w:val="right" w:pos="10800"/>
      </w:tabs>
      <w:spacing w:line="480" w:lineRule="auto"/>
    </w:pPr>
    <w:rPr>
      <w:rFonts w:eastAsia="Calibri"/>
      <w:b/>
    </w:rPr>
  </w:style>
  <w:style w:type="character" w:customStyle="1" w:styleId="styleboldunderline">
    <w:name w:val="styleboldunderline"/>
    <w:basedOn w:val="DefaultParagraphFont"/>
    <w:rsid w:val="004809C3"/>
  </w:style>
  <w:style w:type="character" w:customStyle="1" w:styleId="box">
    <w:name w:val="box"/>
    <w:basedOn w:val="DefaultParagraphFont"/>
    <w:rsid w:val="004809C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809C3"/>
    <w:rPr>
      <w:rFonts w:ascii="Arial Narrow" w:hAnsi="Arial Narrow" w:cs="Arial Narrow" w:hint="default"/>
      <w:sz w:val="18"/>
      <w:szCs w:val="18"/>
    </w:rPr>
  </w:style>
  <w:style w:type="character" w:customStyle="1" w:styleId="FontStyle14">
    <w:name w:val="Font Style14"/>
    <w:basedOn w:val="DefaultParagraphFont"/>
    <w:uiPriority w:val="99"/>
    <w:rsid w:val="004809C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809C3"/>
    <w:rPr>
      <w:rFonts w:ascii="Arial Narrow" w:hAnsi="Arial Narrow" w:cs="Arial Narrow" w:hint="default"/>
      <w:b/>
      <w:bCs/>
      <w:sz w:val="10"/>
      <w:szCs w:val="10"/>
    </w:rPr>
  </w:style>
  <w:style w:type="character" w:customStyle="1" w:styleId="CardTagandCiteChar">
    <w:name w:val="Card Tag and Cite Char"/>
    <w:basedOn w:val="DefaultParagraphFont"/>
    <w:rsid w:val="004809C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809C3"/>
    <w:rPr>
      <w:rFonts w:ascii="Arial Narrow" w:hAnsi="Arial Narrow"/>
      <w:b/>
      <w:color w:val="000000"/>
      <w:sz w:val="22"/>
      <w:szCs w:val="22"/>
      <w:u w:val="single"/>
    </w:rPr>
  </w:style>
  <w:style w:type="character" w:customStyle="1" w:styleId="SmallText0">
    <w:name w:val="SmallText"/>
    <w:rsid w:val="004809C3"/>
    <w:rPr>
      <w:color w:val="000000"/>
    </w:rPr>
  </w:style>
  <w:style w:type="character" w:customStyle="1" w:styleId="CitesChar1">
    <w:name w:val="Cites Char1"/>
    <w:basedOn w:val="DefaultParagraphFont"/>
    <w:rsid w:val="004809C3"/>
    <w:rPr>
      <w:b/>
      <w:bCs w:val="0"/>
      <w:szCs w:val="24"/>
      <w:u w:val="single"/>
      <w:lang w:val="en-US" w:eastAsia="en-US" w:bidi="ar-SA"/>
    </w:rPr>
  </w:style>
  <w:style w:type="character" w:customStyle="1" w:styleId="CardUnderlinedChar">
    <w:name w:val="Card Underlined Char"/>
    <w:basedOn w:val="DefaultParagraphFont"/>
    <w:rsid w:val="004809C3"/>
    <w:rPr>
      <w:rFonts w:ascii="Arial Narrow" w:hAnsi="Arial Narrow" w:hint="default"/>
      <w:sz w:val="22"/>
      <w:szCs w:val="24"/>
      <w:u w:val="single"/>
      <w:lang w:val="en-US" w:eastAsia="en-US" w:bidi="ar-SA"/>
    </w:rPr>
  </w:style>
  <w:style w:type="character" w:customStyle="1" w:styleId="underline3">
    <w:name w:val="underline3"/>
    <w:basedOn w:val="underline2"/>
    <w:rsid w:val="004809C3"/>
    <w:rPr>
      <w:rFonts w:ascii="Arial" w:hAnsi="Arial"/>
      <w:sz w:val="18"/>
      <w:u w:val="single"/>
      <w:bdr w:val="none" w:sz="0" w:space="0" w:color="auto" w:frame="1"/>
      <w:shd w:val="clear" w:color="auto" w:fill="FFFF00"/>
    </w:rPr>
  </w:style>
  <w:style w:type="character" w:customStyle="1" w:styleId="menu">
    <w:name w:val="menu"/>
    <w:basedOn w:val="DefaultParagraphFont"/>
    <w:rsid w:val="004809C3"/>
  </w:style>
  <w:style w:type="character" w:customStyle="1" w:styleId="itxtrst">
    <w:name w:val="itxtrst"/>
    <w:rsid w:val="004809C3"/>
  </w:style>
  <w:style w:type="character" w:customStyle="1" w:styleId="A-Underlining">
    <w:name w:val="A-Underlining"/>
    <w:basedOn w:val="DefaultParagraphFont"/>
    <w:rsid w:val="004809C3"/>
    <w:rPr>
      <w:rFonts w:ascii="Garamond" w:hAnsi="Garamond" w:hint="default"/>
      <w:color w:val="auto"/>
      <w:sz w:val="24"/>
      <w:u w:val="single"/>
    </w:rPr>
  </w:style>
  <w:style w:type="character" w:customStyle="1" w:styleId="StyleUnderlineBold0">
    <w:name w:val="Style Underline + Bold"/>
    <w:rsid w:val="004809C3"/>
    <w:rPr>
      <w:b/>
      <w:bCs/>
      <w:u w:val="single"/>
    </w:rPr>
  </w:style>
  <w:style w:type="character" w:customStyle="1" w:styleId="Underline-Highlighted">
    <w:name w:val="Underline-Highlighted"/>
    <w:uiPriority w:val="1"/>
    <w:qFormat/>
    <w:rsid w:val="004809C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809C3"/>
  </w:style>
  <w:style w:type="character" w:customStyle="1" w:styleId="newsmain">
    <w:name w:val="news_main"/>
    <w:basedOn w:val="DefaultParagraphFont"/>
    <w:rsid w:val="004809C3"/>
  </w:style>
  <w:style w:type="character" w:customStyle="1" w:styleId="AuthorDate0">
    <w:name w:val="Author Date"/>
    <w:rsid w:val="004809C3"/>
    <w:rPr>
      <w:b/>
      <w:bCs w:val="0"/>
      <w:sz w:val="24"/>
      <w:u w:val="thick"/>
    </w:rPr>
  </w:style>
  <w:style w:type="character" w:customStyle="1" w:styleId="red">
    <w:name w:val="red"/>
    <w:basedOn w:val="DefaultParagraphFont"/>
    <w:rsid w:val="004809C3"/>
  </w:style>
  <w:style w:type="character" w:customStyle="1" w:styleId="at">
    <w:name w:val="at"/>
    <w:rsid w:val="004809C3"/>
  </w:style>
  <w:style w:type="character" w:customStyle="1" w:styleId="org">
    <w:name w:val="org"/>
    <w:rsid w:val="004809C3"/>
  </w:style>
  <w:style w:type="character" w:customStyle="1" w:styleId="pnumber">
    <w:name w:val="pnumber"/>
    <w:rsid w:val="004809C3"/>
  </w:style>
  <w:style w:type="character" w:customStyle="1" w:styleId="ital">
    <w:name w:val="ital"/>
    <w:rsid w:val="004809C3"/>
  </w:style>
  <w:style w:type="character" w:customStyle="1" w:styleId="orgdiv">
    <w:name w:val="orgdiv"/>
    <w:rsid w:val="004809C3"/>
  </w:style>
  <w:style w:type="character" w:customStyle="1" w:styleId="orgname">
    <w:name w:val="orgname"/>
    <w:rsid w:val="004809C3"/>
  </w:style>
  <w:style w:type="character" w:customStyle="1" w:styleId="city">
    <w:name w:val="city"/>
    <w:rsid w:val="004809C3"/>
  </w:style>
  <w:style w:type="character" w:customStyle="1" w:styleId="state">
    <w:name w:val="state"/>
    <w:rsid w:val="004809C3"/>
  </w:style>
  <w:style w:type="character" w:customStyle="1" w:styleId="country">
    <w:name w:val="country"/>
    <w:rsid w:val="004809C3"/>
  </w:style>
  <w:style w:type="character" w:customStyle="1" w:styleId="articletitle">
    <w:name w:val="articletitle"/>
    <w:rsid w:val="004809C3"/>
    <w:rPr>
      <w:rFonts w:ascii="Times New Roman" w:hAnsi="Times New Roman" w:cs="Times New Roman" w:hint="default"/>
    </w:rPr>
  </w:style>
  <w:style w:type="character" w:customStyle="1" w:styleId="6pointChar">
    <w:name w:val="6 point Char"/>
    <w:rsid w:val="004809C3"/>
    <w:rPr>
      <w:rFonts w:ascii="Times New Roman" w:hAnsi="Times New Roman" w:cs="Times New Roman" w:hint="default"/>
      <w:sz w:val="12"/>
      <w:lang w:val="en-US" w:eastAsia="en-US"/>
    </w:rPr>
  </w:style>
  <w:style w:type="character" w:customStyle="1" w:styleId="StyleThickunderline">
    <w:name w:val="Style Thick underline"/>
    <w:qFormat/>
    <w:rsid w:val="004809C3"/>
    <w:rPr>
      <w:u w:val="thick"/>
    </w:rPr>
  </w:style>
  <w:style w:type="character" w:customStyle="1" w:styleId="Box0">
    <w:name w:val="Box!"/>
    <w:rsid w:val="004809C3"/>
    <w:rPr>
      <w:rFonts w:ascii="Garamond" w:hAnsi="Garamond" w:hint="default"/>
      <w:sz w:val="24"/>
      <w:u w:val="single"/>
      <w:bdr w:val="single" w:sz="4" w:space="0" w:color="auto" w:frame="1"/>
    </w:rPr>
  </w:style>
  <w:style w:type="character" w:customStyle="1" w:styleId="citechar1">
    <w:name w:val="citechar"/>
    <w:basedOn w:val="DefaultParagraphFont"/>
    <w:rsid w:val="004809C3"/>
  </w:style>
  <w:style w:type="character" w:customStyle="1" w:styleId="underlinechar2">
    <w:name w:val="underlinechar"/>
    <w:basedOn w:val="DefaultParagraphFont"/>
    <w:rsid w:val="004809C3"/>
  </w:style>
  <w:style w:type="character" w:customStyle="1" w:styleId="CardUnderlineChar">
    <w:name w:val="Card Underline Char"/>
    <w:rsid w:val="004809C3"/>
    <w:rPr>
      <w:szCs w:val="24"/>
      <w:u w:val="single"/>
      <w:lang w:val="en-US" w:eastAsia="en-US" w:bidi="ar-SA"/>
    </w:rPr>
  </w:style>
  <w:style w:type="character" w:customStyle="1" w:styleId="tagciteChar">
    <w:name w:val="tag/cite Char"/>
    <w:basedOn w:val="DefaultParagraphFont"/>
    <w:rsid w:val="004809C3"/>
    <w:rPr>
      <w:b/>
      <w:bCs w:val="0"/>
      <w:sz w:val="24"/>
      <w:lang w:val="en-US" w:eastAsia="en-US" w:bidi="ar-SA"/>
    </w:rPr>
  </w:style>
  <w:style w:type="character" w:customStyle="1" w:styleId="8pointChar">
    <w:name w:val="8 point Char"/>
    <w:basedOn w:val="DefaultParagraphFont"/>
    <w:rsid w:val="004809C3"/>
    <w:rPr>
      <w:sz w:val="16"/>
      <w:lang w:val="en-US" w:eastAsia="en-US" w:bidi="ar-SA"/>
    </w:rPr>
  </w:style>
  <w:style w:type="character" w:customStyle="1" w:styleId="BoldText12pt">
    <w:name w:val="Bold Text 12 pt"/>
    <w:rsid w:val="004809C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809C3"/>
  </w:style>
  <w:style w:type="table" w:styleId="TableGrid">
    <w:name w:val="Table Grid"/>
    <w:basedOn w:val="TableNormal"/>
    <w:rsid w:val="004809C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809C3"/>
    <w:rPr>
      <w:b/>
      <w:bCs w:val="0"/>
      <w:sz w:val="24"/>
      <w:lang w:val="en-US" w:eastAsia="en-US" w:bidi="ar-SA"/>
    </w:rPr>
  </w:style>
  <w:style w:type="character" w:customStyle="1" w:styleId="Mention11">
    <w:name w:val="Mention11"/>
    <w:basedOn w:val="DefaultParagraphFont"/>
    <w:uiPriority w:val="99"/>
    <w:semiHidden/>
    <w:unhideWhenUsed/>
    <w:rsid w:val="004809C3"/>
    <w:rPr>
      <w:color w:val="2B579A"/>
      <w:shd w:val="clear" w:color="auto" w:fill="E6E6E6"/>
    </w:rPr>
  </w:style>
  <w:style w:type="character" w:customStyle="1" w:styleId="Emph">
    <w:name w:val="Emph"/>
    <w:basedOn w:val="DefaultParagraphFont"/>
    <w:uiPriority w:val="1"/>
    <w:qFormat/>
    <w:rsid w:val="004809C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809C3"/>
  </w:style>
  <w:style w:type="character" w:customStyle="1" w:styleId="Mention2">
    <w:name w:val="Mention2"/>
    <w:basedOn w:val="DefaultParagraphFont"/>
    <w:uiPriority w:val="99"/>
    <w:semiHidden/>
    <w:unhideWhenUsed/>
    <w:rsid w:val="004809C3"/>
    <w:rPr>
      <w:color w:val="2B579A"/>
      <w:shd w:val="clear" w:color="auto" w:fill="E6E6E6"/>
    </w:rPr>
  </w:style>
  <w:style w:type="paragraph" w:customStyle="1" w:styleId="FlashTag">
    <w:name w:val="FlashTag"/>
    <w:basedOn w:val="Normal"/>
    <w:link w:val="FlashTagChar"/>
    <w:autoRedefine/>
    <w:uiPriority w:val="4"/>
    <w:qFormat/>
    <w:rsid w:val="004809C3"/>
    <w:rPr>
      <w:rFonts w:asciiTheme="majorHAnsi" w:hAnsiTheme="majorHAnsi"/>
      <w:b/>
    </w:rPr>
  </w:style>
  <w:style w:type="character" w:customStyle="1" w:styleId="FlashTagChar">
    <w:name w:val="FlashTag Char"/>
    <w:basedOn w:val="DefaultParagraphFont"/>
    <w:link w:val="FlashTag"/>
    <w:uiPriority w:val="4"/>
    <w:rsid w:val="004809C3"/>
    <w:rPr>
      <w:rFonts w:asciiTheme="majorHAnsi" w:hAnsiTheme="majorHAnsi" w:cs="Times New Roman"/>
      <w:b/>
      <w:sz w:val="28"/>
    </w:rPr>
  </w:style>
  <w:style w:type="paragraph" w:customStyle="1" w:styleId="Warrant">
    <w:name w:val="Warrant"/>
    <w:autoRedefine/>
    <w:uiPriority w:val="4"/>
    <w:qFormat/>
    <w:rsid w:val="004809C3"/>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4809C3"/>
  </w:style>
  <w:style w:type="character" w:customStyle="1" w:styleId="m-8793234324905335251gmail-style13ptbold">
    <w:name w:val="m_-8793234324905335251gmail-style13ptbold"/>
    <w:basedOn w:val="DefaultParagraphFont"/>
    <w:rsid w:val="004809C3"/>
  </w:style>
  <w:style w:type="character" w:customStyle="1" w:styleId="EndnoteTextChar">
    <w:name w:val="Endnote Text Char"/>
    <w:basedOn w:val="DefaultParagraphFont"/>
    <w:link w:val="EndnoteText"/>
    <w:locked/>
    <w:rsid w:val="004809C3"/>
    <w:rPr>
      <w:rFonts w:ascii="Georgia" w:eastAsia="Times New Roman" w:hAnsi="Georgia"/>
      <w:szCs w:val="20"/>
    </w:rPr>
  </w:style>
  <w:style w:type="paragraph" w:styleId="EndnoteText">
    <w:name w:val="endnote text"/>
    <w:basedOn w:val="Normal"/>
    <w:link w:val="EndnoteTextChar"/>
    <w:unhideWhenUsed/>
    <w:rsid w:val="004809C3"/>
    <w:rPr>
      <w:rFonts w:eastAsia="Times New Roman"/>
      <w:sz w:val="24"/>
      <w:szCs w:val="20"/>
    </w:rPr>
  </w:style>
  <w:style w:type="character" w:customStyle="1" w:styleId="EndnoteTextChar1">
    <w:name w:val="Endnote Text Char1"/>
    <w:basedOn w:val="DefaultParagraphFont"/>
    <w:semiHidden/>
    <w:rsid w:val="004809C3"/>
    <w:rPr>
      <w:rFonts w:ascii="Times New Roman" w:hAnsi="Times New Roman" w:cs="Times New Roman"/>
      <w:sz w:val="20"/>
      <w:szCs w:val="20"/>
    </w:rPr>
  </w:style>
  <w:style w:type="character" w:customStyle="1" w:styleId="DateChar1">
    <w:name w:val="Date Char1"/>
    <w:basedOn w:val="DefaultParagraphFont"/>
    <w:uiPriority w:val="99"/>
    <w:rsid w:val="004809C3"/>
    <w:rPr>
      <w:rFonts w:ascii="Calibri" w:hAnsi="Calibri"/>
      <w:sz w:val="22"/>
    </w:rPr>
  </w:style>
  <w:style w:type="character" w:customStyle="1" w:styleId="BodyTextFirstIndentChar">
    <w:name w:val="Body Text First Indent Char"/>
    <w:basedOn w:val="BodyTextChar"/>
    <w:link w:val="BodyTextFirstIndent"/>
    <w:locked/>
    <w:rsid w:val="004809C3"/>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809C3"/>
    <w:pPr>
      <w:spacing w:after="0"/>
      <w:ind w:firstLine="360"/>
    </w:pPr>
    <w:rPr>
      <w:rFonts w:eastAsia="Times New Roman"/>
      <w:sz w:val="20"/>
      <w:szCs w:val="20"/>
      <w:lang w:eastAsia="ar-SA"/>
    </w:rPr>
  </w:style>
  <w:style w:type="character" w:customStyle="1" w:styleId="BodyTextFirstIndentChar1">
    <w:name w:val="Body Text First Indent Char1"/>
    <w:basedOn w:val="BodyTextChar"/>
    <w:semiHidden/>
    <w:rsid w:val="004809C3"/>
    <w:rPr>
      <w:rFonts w:ascii="Times New Roman" w:hAnsi="Times New Roman" w:cs="Times New Roman"/>
      <w:sz w:val="22"/>
    </w:rPr>
  </w:style>
  <w:style w:type="character" w:customStyle="1" w:styleId="BodyTextIndent2Char1">
    <w:name w:val="Body Text Indent 2 Char1"/>
    <w:basedOn w:val="DefaultParagraphFont"/>
    <w:semiHidden/>
    <w:rsid w:val="004809C3"/>
    <w:rPr>
      <w:rFonts w:ascii="Calibri" w:hAnsi="Calibri" w:cs="Calibri"/>
    </w:rPr>
  </w:style>
  <w:style w:type="character" w:customStyle="1" w:styleId="PlainTextChar1">
    <w:name w:val="Plain Text Char1"/>
    <w:basedOn w:val="DefaultParagraphFont"/>
    <w:semiHidden/>
    <w:rsid w:val="004809C3"/>
    <w:rPr>
      <w:rFonts w:ascii="Consolas" w:hAnsi="Consolas" w:cs="Calibri"/>
      <w:sz w:val="21"/>
      <w:szCs w:val="21"/>
    </w:rPr>
  </w:style>
  <w:style w:type="paragraph" w:customStyle="1" w:styleId="msolistparagraphcxspfirst">
    <w:name w:val="msolistparagraphcxspfirst"/>
    <w:basedOn w:val="Normal"/>
    <w:uiPriority w:val="99"/>
    <w:qFormat/>
    <w:rsid w:val="004809C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809C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809C3"/>
    <w:rPr>
      <w:rFonts w:ascii="Calibri" w:hAnsi="Calibri" w:cs="Calibri"/>
      <w:i/>
      <w:iCs/>
      <w:color w:val="000000" w:themeColor="text1"/>
    </w:rPr>
  </w:style>
  <w:style w:type="paragraph" w:customStyle="1" w:styleId="Heading2-NotBold">
    <w:name w:val="Heading 2 - Not Bold"/>
    <w:basedOn w:val="Heading2"/>
    <w:autoRedefine/>
    <w:uiPriority w:val="99"/>
    <w:qFormat/>
    <w:rsid w:val="004809C3"/>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4809C3"/>
    <w:rPr>
      <w:rFonts w:ascii="Times New Roman" w:eastAsia="Calibri" w:hAnsi="Times New Roman" w:cs="Times New Roman"/>
      <w:b/>
      <w:sz w:val="22"/>
    </w:rPr>
  </w:style>
  <w:style w:type="paragraph" w:customStyle="1" w:styleId="Heading2-Bold">
    <w:name w:val="Heading 2 - Bold"/>
    <w:basedOn w:val="Normal"/>
    <w:autoRedefine/>
    <w:uiPriority w:val="99"/>
    <w:qFormat/>
    <w:rsid w:val="004809C3"/>
    <w:rPr>
      <w:rFonts w:eastAsia="Calibri"/>
      <w:b/>
    </w:rPr>
  </w:style>
  <w:style w:type="paragraph" w:customStyle="1" w:styleId="tag">
    <w:name w:val="%tag"/>
    <w:basedOn w:val="Normal"/>
    <w:next w:val="Normal"/>
    <w:uiPriority w:val="99"/>
    <w:qFormat/>
    <w:rsid w:val="004809C3"/>
    <w:rPr>
      <w:rFonts w:eastAsia="Calibri"/>
      <w:bCs/>
      <w:sz w:val="18"/>
    </w:rPr>
  </w:style>
  <w:style w:type="character" w:customStyle="1" w:styleId="Style2Char">
    <w:name w:val="Style 2 Char"/>
    <w:link w:val="Style20"/>
    <w:uiPriority w:val="99"/>
    <w:locked/>
    <w:rsid w:val="004809C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809C3"/>
    <w:pPr>
      <w:ind w:left="432"/>
    </w:pPr>
    <w:rPr>
      <w:rFonts w:eastAsia="Times New Roman"/>
      <w:sz w:val="24"/>
      <w:szCs w:val="20"/>
      <w:u w:val="single"/>
      <w:lang w:val="x-none" w:eastAsia="x-none"/>
    </w:rPr>
  </w:style>
  <w:style w:type="character" w:customStyle="1" w:styleId="GAUnderlineChar">
    <w:name w:val="GA Underline Char"/>
    <w:link w:val="GAUnderline"/>
    <w:locked/>
    <w:rsid w:val="004809C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809C3"/>
    <w:rPr>
      <w:rFonts w:ascii="Garamond" w:eastAsia="Times New Roman" w:hAnsi="Garamond"/>
      <w:sz w:val="24"/>
      <w:szCs w:val="20"/>
      <w:u w:val="single"/>
      <w:lang w:val="x-none" w:eastAsia="x-none"/>
    </w:rPr>
  </w:style>
  <w:style w:type="character" w:customStyle="1" w:styleId="textsmallChar0">
    <w:name w:val="textsmall Char"/>
    <w:link w:val="textsmall0"/>
    <w:locked/>
    <w:rsid w:val="004809C3"/>
    <w:rPr>
      <w:rFonts w:ascii="Georgia" w:eastAsia="Times New Roman" w:hAnsi="Georgia"/>
      <w:sz w:val="18"/>
      <w:szCs w:val="20"/>
      <w:lang w:val="x-none" w:eastAsia="x-none"/>
    </w:rPr>
  </w:style>
  <w:style w:type="paragraph" w:customStyle="1" w:styleId="textsmall0">
    <w:name w:val="textsmall"/>
    <w:basedOn w:val="Normal"/>
    <w:link w:val="textsmallChar0"/>
    <w:qFormat/>
    <w:rsid w:val="004809C3"/>
    <w:rPr>
      <w:rFonts w:eastAsia="Times New Roman"/>
      <w:sz w:val="18"/>
      <w:szCs w:val="20"/>
      <w:lang w:val="x-none" w:eastAsia="x-none"/>
    </w:rPr>
  </w:style>
  <w:style w:type="character" w:customStyle="1" w:styleId="cardtextemphasisChar">
    <w:name w:val="card text emphasis Char"/>
    <w:link w:val="cardtextemphasis"/>
    <w:locked/>
    <w:rsid w:val="004809C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809C3"/>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4809C3"/>
    <w:rPr>
      <w:rFonts w:ascii="Arial" w:eastAsia="Times New Roman" w:hAnsi="Arial" w:cs="Arial"/>
      <w:sz w:val="12"/>
    </w:rPr>
  </w:style>
  <w:style w:type="paragraph" w:customStyle="1" w:styleId="Micro">
    <w:name w:val="Micro"/>
    <w:basedOn w:val="Normal"/>
    <w:next w:val="Normal"/>
    <w:link w:val="MicroChar"/>
    <w:qFormat/>
    <w:rsid w:val="004809C3"/>
    <w:rPr>
      <w:rFonts w:ascii="Arial" w:eastAsia="Times New Roman" w:hAnsi="Arial" w:cs="Arial"/>
      <w:sz w:val="12"/>
    </w:rPr>
  </w:style>
  <w:style w:type="character" w:customStyle="1" w:styleId="CardNotUnderlinedChar1">
    <w:name w:val="Card Not Underlined Char1"/>
    <w:link w:val="CardNotUnderlined"/>
    <w:locked/>
    <w:rsid w:val="004809C3"/>
    <w:rPr>
      <w:rFonts w:ascii="Cambria" w:eastAsia="Times New Roman" w:hAnsi="Cambria" w:cs="Times New Roman"/>
      <w:sz w:val="18"/>
      <w:szCs w:val="20"/>
    </w:rPr>
  </w:style>
  <w:style w:type="paragraph" w:customStyle="1" w:styleId="h-lead">
    <w:name w:val="h-lead"/>
    <w:basedOn w:val="Normal"/>
    <w:uiPriority w:val="99"/>
    <w:qFormat/>
    <w:rsid w:val="004809C3"/>
    <w:pPr>
      <w:spacing w:before="100" w:beforeAutospacing="1" w:after="100" w:afterAutospacing="1"/>
    </w:pPr>
    <w:rPr>
      <w:rFonts w:eastAsia="Times New Roman"/>
      <w:sz w:val="24"/>
    </w:rPr>
  </w:style>
  <w:style w:type="paragraph" w:customStyle="1" w:styleId="intro">
    <w:name w:val="intro"/>
    <w:basedOn w:val="Normal"/>
    <w:uiPriority w:val="99"/>
    <w:qFormat/>
    <w:rsid w:val="004809C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809C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809C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809C3"/>
    <w:pPr>
      <w:keepNext w:val="0"/>
      <w:keepLines w:val="0"/>
      <w:pageBreakBefore w:val="0"/>
      <w:widowControl w:val="0"/>
      <w:spacing w:before="60" w:after="60"/>
      <w:jc w:val="left"/>
    </w:pPr>
    <w:rPr>
      <w:rFonts w:ascii="Bell MT" w:eastAsia="Times New Roman" w:hAnsi="Bell MT" w:cs="Times New Roman"/>
      <w:bCs/>
      <w:sz w:val="24"/>
      <w:szCs w:val="28"/>
      <w:u w:val="none"/>
    </w:rPr>
  </w:style>
  <w:style w:type="paragraph" w:customStyle="1" w:styleId="F4-NormalText">
    <w:name w:val="F4 - Normal Text"/>
    <w:basedOn w:val="Normal"/>
    <w:uiPriority w:val="99"/>
    <w:qFormat/>
    <w:rsid w:val="004809C3"/>
    <w:rPr>
      <w:rFonts w:eastAsia="Calibri"/>
    </w:rPr>
  </w:style>
  <w:style w:type="paragraph" w:customStyle="1" w:styleId="F3-TagAuthor">
    <w:name w:val="F3 - Tag/Author"/>
    <w:basedOn w:val="Normal"/>
    <w:uiPriority w:val="99"/>
    <w:qFormat/>
    <w:rsid w:val="004809C3"/>
    <w:rPr>
      <w:rFonts w:eastAsia="Times New Roman"/>
      <w:b/>
    </w:rPr>
  </w:style>
  <w:style w:type="paragraph" w:customStyle="1" w:styleId="F5-UnderlineNormal">
    <w:name w:val="F5 - Underline Normal"/>
    <w:basedOn w:val="Normal"/>
    <w:uiPriority w:val="99"/>
    <w:qFormat/>
    <w:rsid w:val="004809C3"/>
    <w:rPr>
      <w:rFonts w:eastAsia="Calibri"/>
      <w:u w:val="single"/>
    </w:rPr>
  </w:style>
  <w:style w:type="paragraph" w:customStyle="1" w:styleId="Brief-PrimarySource">
    <w:name w:val="Brief - Primary Source"/>
    <w:basedOn w:val="Normal"/>
    <w:uiPriority w:val="99"/>
    <w:qFormat/>
    <w:rsid w:val="004809C3"/>
    <w:rPr>
      <w:rFonts w:eastAsia="Times New Roman"/>
      <w:b/>
      <w:sz w:val="24"/>
      <w:u w:val="single"/>
    </w:rPr>
  </w:style>
  <w:style w:type="paragraph" w:customStyle="1" w:styleId="Brief-Underline">
    <w:name w:val="Brief - Underline"/>
    <w:basedOn w:val="Normal"/>
    <w:uiPriority w:val="99"/>
    <w:qFormat/>
    <w:rsid w:val="004809C3"/>
    <w:rPr>
      <w:rFonts w:eastAsia="Times New Roman"/>
      <w:u w:val="single"/>
    </w:rPr>
  </w:style>
  <w:style w:type="paragraph" w:customStyle="1" w:styleId="Brief">
    <w:name w:val="Brief"/>
    <w:basedOn w:val="Brief-PrimarySource"/>
    <w:uiPriority w:val="99"/>
    <w:qFormat/>
    <w:rsid w:val="004809C3"/>
    <w:rPr>
      <w:b w:val="0"/>
    </w:rPr>
  </w:style>
  <w:style w:type="paragraph" w:customStyle="1" w:styleId="CM2">
    <w:name w:val="CM2"/>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809C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809C3"/>
    <w:pPr>
      <w:widowControl w:val="0"/>
      <w:spacing w:line="276" w:lineRule="atLeast"/>
    </w:pPr>
    <w:rPr>
      <w:color w:val="auto"/>
    </w:rPr>
  </w:style>
  <w:style w:type="paragraph" w:customStyle="1" w:styleId="CM34">
    <w:name w:val="CM34"/>
    <w:basedOn w:val="Default"/>
    <w:next w:val="Default"/>
    <w:uiPriority w:val="99"/>
    <w:qFormat/>
    <w:rsid w:val="004809C3"/>
    <w:pPr>
      <w:widowControl w:val="0"/>
    </w:pPr>
    <w:rPr>
      <w:color w:val="auto"/>
    </w:rPr>
  </w:style>
  <w:style w:type="paragraph" w:customStyle="1" w:styleId="CM56">
    <w:name w:val="CM56"/>
    <w:basedOn w:val="Default"/>
    <w:next w:val="Default"/>
    <w:uiPriority w:val="99"/>
    <w:qFormat/>
    <w:rsid w:val="004809C3"/>
    <w:pPr>
      <w:widowControl w:val="0"/>
    </w:pPr>
    <w:rPr>
      <w:rFonts w:eastAsia="Calibri"/>
      <w:color w:val="auto"/>
    </w:rPr>
  </w:style>
  <w:style w:type="paragraph" w:customStyle="1" w:styleId="CM58">
    <w:name w:val="CM58"/>
    <w:basedOn w:val="Default"/>
    <w:next w:val="Default"/>
    <w:uiPriority w:val="99"/>
    <w:qFormat/>
    <w:rsid w:val="004809C3"/>
    <w:pPr>
      <w:widowControl w:val="0"/>
    </w:pPr>
    <w:rPr>
      <w:rFonts w:eastAsia="Calibri"/>
      <w:color w:val="auto"/>
    </w:rPr>
  </w:style>
  <w:style w:type="paragraph" w:customStyle="1" w:styleId="CM57">
    <w:name w:val="CM57"/>
    <w:basedOn w:val="Default"/>
    <w:next w:val="Default"/>
    <w:uiPriority w:val="99"/>
    <w:qFormat/>
    <w:rsid w:val="004809C3"/>
    <w:pPr>
      <w:widowControl w:val="0"/>
    </w:pPr>
    <w:rPr>
      <w:rFonts w:eastAsia="Calibri"/>
      <w:color w:val="auto"/>
    </w:rPr>
  </w:style>
  <w:style w:type="paragraph" w:customStyle="1" w:styleId="CM1">
    <w:name w:val="CM1"/>
    <w:basedOn w:val="Default"/>
    <w:next w:val="Default"/>
    <w:uiPriority w:val="99"/>
    <w:qFormat/>
    <w:rsid w:val="004809C3"/>
    <w:pPr>
      <w:widowControl w:val="0"/>
    </w:pPr>
    <w:rPr>
      <w:rFonts w:eastAsia="Calibri"/>
      <w:color w:val="auto"/>
    </w:rPr>
  </w:style>
  <w:style w:type="paragraph" w:customStyle="1" w:styleId="CM49">
    <w:name w:val="CM49"/>
    <w:basedOn w:val="Default"/>
    <w:next w:val="Default"/>
    <w:uiPriority w:val="99"/>
    <w:qFormat/>
    <w:rsid w:val="004809C3"/>
    <w:pPr>
      <w:widowControl w:val="0"/>
    </w:pPr>
    <w:rPr>
      <w:rFonts w:eastAsia="Calibri"/>
      <w:color w:val="auto"/>
    </w:rPr>
  </w:style>
  <w:style w:type="paragraph" w:customStyle="1" w:styleId="CM41">
    <w:name w:val="CM41"/>
    <w:basedOn w:val="Default"/>
    <w:next w:val="Default"/>
    <w:uiPriority w:val="99"/>
    <w:qFormat/>
    <w:rsid w:val="004809C3"/>
    <w:pPr>
      <w:widowControl w:val="0"/>
    </w:pPr>
    <w:rPr>
      <w:rFonts w:eastAsia="Calibri"/>
      <w:color w:val="auto"/>
    </w:rPr>
  </w:style>
  <w:style w:type="paragraph" w:customStyle="1" w:styleId="3rdOrderPara">
    <w:name w:val="3rd Order Para"/>
    <w:basedOn w:val="Default"/>
    <w:next w:val="Default"/>
    <w:qFormat/>
    <w:rsid w:val="004809C3"/>
    <w:pPr>
      <w:widowControl w:val="0"/>
    </w:pPr>
    <w:rPr>
      <w:rFonts w:eastAsia="Calibri"/>
      <w:color w:val="auto"/>
    </w:rPr>
  </w:style>
  <w:style w:type="paragraph" w:customStyle="1" w:styleId="2ndOrderPara">
    <w:name w:val="2nd Order Para"/>
    <w:basedOn w:val="Default"/>
    <w:next w:val="Default"/>
    <w:qFormat/>
    <w:rsid w:val="004809C3"/>
    <w:pPr>
      <w:widowControl w:val="0"/>
    </w:pPr>
    <w:rPr>
      <w:rFonts w:eastAsia="Calibri"/>
      <w:color w:val="auto"/>
    </w:rPr>
  </w:style>
  <w:style w:type="paragraph" w:customStyle="1" w:styleId="Normal-SIGN2">
    <w:name w:val="Normal-SIGN2"/>
    <w:basedOn w:val="Default"/>
    <w:next w:val="Default"/>
    <w:qFormat/>
    <w:rsid w:val="004809C3"/>
    <w:pPr>
      <w:widowControl w:val="0"/>
    </w:pPr>
    <w:rPr>
      <w:rFonts w:eastAsia="Calibri"/>
      <w:color w:val="auto"/>
    </w:rPr>
  </w:style>
  <w:style w:type="paragraph" w:customStyle="1" w:styleId="Normal-SIGN1">
    <w:name w:val="Normal-SIGN1"/>
    <w:basedOn w:val="Default"/>
    <w:next w:val="Default"/>
    <w:uiPriority w:val="99"/>
    <w:qFormat/>
    <w:rsid w:val="004809C3"/>
    <w:pPr>
      <w:widowControl w:val="0"/>
    </w:pPr>
    <w:rPr>
      <w:rFonts w:eastAsia="Calibri"/>
      <w:color w:val="auto"/>
    </w:rPr>
  </w:style>
  <w:style w:type="paragraph" w:customStyle="1" w:styleId="CM3">
    <w:name w:val="CM3"/>
    <w:basedOn w:val="Default"/>
    <w:next w:val="Default"/>
    <w:uiPriority w:val="99"/>
    <w:qFormat/>
    <w:rsid w:val="004809C3"/>
    <w:pPr>
      <w:widowControl w:val="0"/>
      <w:spacing w:line="553" w:lineRule="atLeast"/>
    </w:pPr>
    <w:rPr>
      <w:rFonts w:eastAsia="Calibri"/>
      <w:color w:val="auto"/>
    </w:rPr>
  </w:style>
  <w:style w:type="paragraph" w:customStyle="1" w:styleId="CM33">
    <w:name w:val="CM33"/>
    <w:basedOn w:val="Default"/>
    <w:next w:val="Default"/>
    <w:uiPriority w:val="99"/>
    <w:qFormat/>
    <w:rsid w:val="004809C3"/>
    <w:pPr>
      <w:widowControl w:val="0"/>
    </w:pPr>
    <w:rPr>
      <w:rFonts w:eastAsia="Calibri"/>
      <w:color w:val="auto"/>
    </w:rPr>
  </w:style>
  <w:style w:type="paragraph" w:customStyle="1" w:styleId="CM37">
    <w:name w:val="CM37"/>
    <w:basedOn w:val="Default"/>
    <w:next w:val="Default"/>
    <w:uiPriority w:val="99"/>
    <w:qFormat/>
    <w:rsid w:val="004809C3"/>
    <w:pPr>
      <w:widowControl w:val="0"/>
    </w:pPr>
    <w:rPr>
      <w:rFonts w:eastAsia="Calibri"/>
      <w:color w:val="auto"/>
    </w:rPr>
  </w:style>
  <w:style w:type="paragraph" w:customStyle="1" w:styleId="CM7">
    <w:name w:val="CM7"/>
    <w:basedOn w:val="Default"/>
    <w:next w:val="Default"/>
    <w:uiPriority w:val="99"/>
    <w:qFormat/>
    <w:rsid w:val="004809C3"/>
    <w:pPr>
      <w:widowControl w:val="0"/>
      <w:spacing w:line="553" w:lineRule="atLeast"/>
    </w:pPr>
    <w:rPr>
      <w:rFonts w:eastAsia="Calibri"/>
      <w:color w:val="auto"/>
    </w:rPr>
  </w:style>
  <w:style w:type="paragraph" w:customStyle="1" w:styleId="Brief-SecondarySource">
    <w:name w:val="Brief - Secondary Source"/>
    <w:basedOn w:val="Normal"/>
    <w:qFormat/>
    <w:rsid w:val="004809C3"/>
    <w:rPr>
      <w:rFonts w:eastAsia="Times New Roman"/>
      <w:sz w:val="14"/>
      <w:szCs w:val="20"/>
    </w:rPr>
  </w:style>
  <w:style w:type="paragraph" w:customStyle="1" w:styleId="Brief-Card">
    <w:name w:val="Brief - Card"/>
    <w:basedOn w:val="Normal"/>
    <w:uiPriority w:val="99"/>
    <w:qFormat/>
    <w:rsid w:val="004809C3"/>
    <w:rPr>
      <w:rFonts w:eastAsia="Times New Roman"/>
    </w:rPr>
  </w:style>
  <w:style w:type="paragraph" w:customStyle="1" w:styleId="Pa2">
    <w:name w:val="Pa2"/>
    <w:basedOn w:val="Default"/>
    <w:next w:val="Default"/>
    <w:uiPriority w:val="99"/>
    <w:qFormat/>
    <w:rsid w:val="004809C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809C3"/>
    <w:pPr>
      <w:widowControl w:val="0"/>
    </w:pPr>
    <w:rPr>
      <w:rFonts w:ascii="Arial Black" w:hAnsi="Arial Black"/>
      <w:color w:val="auto"/>
    </w:rPr>
  </w:style>
  <w:style w:type="paragraph" w:customStyle="1" w:styleId="Cover1">
    <w:name w:val="Cover 1"/>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4809C3"/>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4809C3"/>
    <w:pPr>
      <w:widowControl w:val="0"/>
    </w:pPr>
    <w:rPr>
      <w:color w:val="auto"/>
    </w:rPr>
  </w:style>
  <w:style w:type="paragraph" w:customStyle="1" w:styleId="Pa11">
    <w:name w:val="Pa11"/>
    <w:basedOn w:val="Normal"/>
    <w:next w:val="Normal"/>
    <w:uiPriority w:val="99"/>
    <w:qFormat/>
    <w:rsid w:val="004809C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809C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809C3"/>
    <w:pPr>
      <w:widowControl w:val="0"/>
    </w:pPr>
    <w:rPr>
      <w:rFonts w:eastAsia="Calibri"/>
      <w:color w:val="auto"/>
    </w:rPr>
  </w:style>
  <w:style w:type="paragraph" w:customStyle="1" w:styleId="CM5">
    <w:name w:val="CM5"/>
    <w:basedOn w:val="Default"/>
    <w:next w:val="Default"/>
    <w:qFormat/>
    <w:rsid w:val="004809C3"/>
    <w:pPr>
      <w:widowControl w:val="0"/>
      <w:spacing w:line="553" w:lineRule="atLeast"/>
    </w:pPr>
    <w:rPr>
      <w:rFonts w:eastAsia="Calibri"/>
      <w:color w:val="auto"/>
    </w:rPr>
  </w:style>
  <w:style w:type="paragraph" w:customStyle="1" w:styleId="CM28">
    <w:name w:val="CM28"/>
    <w:basedOn w:val="Default"/>
    <w:next w:val="Default"/>
    <w:uiPriority w:val="99"/>
    <w:qFormat/>
    <w:rsid w:val="004809C3"/>
    <w:pPr>
      <w:widowControl w:val="0"/>
    </w:pPr>
    <w:rPr>
      <w:rFonts w:eastAsia="Calibri"/>
      <w:color w:val="auto"/>
    </w:rPr>
  </w:style>
  <w:style w:type="paragraph" w:customStyle="1" w:styleId="CM8">
    <w:name w:val="CM8"/>
    <w:basedOn w:val="Default"/>
    <w:next w:val="Default"/>
    <w:uiPriority w:val="99"/>
    <w:qFormat/>
    <w:rsid w:val="004809C3"/>
    <w:pPr>
      <w:widowControl w:val="0"/>
    </w:pPr>
    <w:rPr>
      <w:rFonts w:eastAsia="Calibri"/>
      <w:color w:val="auto"/>
    </w:rPr>
  </w:style>
  <w:style w:type="paragraph" w:customStyle="1" w:styleId="CM6">
    <w:name w:val="CM6"/>
    <w:basedOn w:val="Default"/>
    <w:next w:val="Default"/>
    <w:uiPriority w:val="99"/>
    <w:qFormat/>
    <w:rsid w:val="004809C3"/>
    <w:pPr>
      <w:widowControl w:val="0"/>
      <w:spacing w:line="553" w:lineRule="atLeast"/>
    </w:pPr>
    <w:rPr>
      <w:rFonts w:eastAsia="Calibri"/>
      <w:color w:val="auto"/>
    </w:rPr>
  </w:style>
  <w:style w:type="paragraph" w:customStyle="1" w:styleId="CM22">
    <w:name w:val="CM22"/>
    <w:basedOn w:val="Default"/>
    <w:next w:val="Default"/>
    <w:uiPriority w:val="99"/>
    <w:qFormat/>
    <w:rsid w:val="004809C3"/>
    <w:pPr>
      <w:widowControl w:val="0"/>
    </w:pPr>
    <w:rPr>
      <w:rFonts w:eastAsia="Calibri"/>
      <w:color w:val="auto"/>
    </w:rPr>
  </w:style>
  <w:style w:type="paragraph" w:customStyle="1" w:styleId="DoubleUnderlined">
    <w:name w:val="Double Underlined"/>
    <w:basedOn w:val="Heading2"/>
    <w:autoRedefine/>
    <w:uiPriority w:val="99"/>
    <w:qFormat/>
    <w:rsid w:val="004809C3"/>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809C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4809C3"/>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809C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809C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809C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809C3"/>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4809C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809C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4809C3"/>
  </w:style>
  <w:style w:type="paragraph" w:customStyle="1" w:styleId="StyleUnderliningTimesNewRomanBoldNounderlineKernat16">
    <w:name w:val="Style Underlining + Times New Roman Bold No underline Kern at 16..."/>
    <w:basedOn w:val="Normal"/>
    <w:uiPriority w:val="99"/>
    <w:qFormat/>
    <w:rsid w:val="004809C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809C3"/>
    <w:rPr>
      <w:rFonts w:eastAsia="Times New Roman"/>
      <w:b/>
      <w:bCs/>
      <w:kern w:val="32"/>
      <w:sz w:val="32"/>
      <w:szCs w:val="32"/>
    </w:rPr>
  </w:style>
  <w:style w:type="paragraph" w:customStyle="1" w:styleId="StyleBoldUnderliningKernat16pt">
    <w:name w:val="Style Bold Underlining + Kern at 16 pt"/>
    <w:uiPriority w:val="99"/>
    <w:qFormat/>
    <w:rsid w:val="004809C3"/>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809C3"/>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4809C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809C3"/>
    <w:pPr>
      <w:ind w:left="400"/>
    </w:pPr>
    <w:rPr>
      <w:rFonts w:eastAsia="Times New Roman"/>
      <w:szCs w:val="20"/>
    </w:rPr>
  </w:style>
  <w:style w:type="paragraph" w:customStyle="1" w:styleId="Paste">
    <w:name w:val="Paste"/>
    <w:basedOn w:val="card"/>
    <w:qFormat/>
    <w:rsid w:val="004809C3"/>
    <w:pPr>
      <w:ind w:left="0" w:right="0"/>
    </w:pPr>
    <w:rPr>
      <w:rFonts w:ascii="Arial Narrow" w:eastAsia="Times New Roman" w:hAnsi="Arial Narrow" w:cs="Times New Roman"/>
      <w:bCs/>
      <w:sz w:val="16"/>
      <w:szCs w:val="20"/>
      <w:lang w:val="x-none" w:eastAsia="x-none"/>
    </w:rPr>
  </w:style>
  <w:style w:type="character" w:customStyle="1" w:styleId="UnderlineStyleChar">
    <w:name w:val="Underline Style Char"/>
    <w:link w:val="UnderlineStyle0"/>
    <w:locked/>
    <w:rsid w:val="004809C3"/>
    <w:rPr>
      <w:rFonts w:ascii="Georgia" w:eastAsia="Times New Roman" w:hAnsi="Georgia"/>
      <w:b/>
      <w:u w:val="single"/>
    </w:rPr>
  </w:style>
  <w:style w:type="paragraph" w:customStyle="1" w:styleId="UnderlineStyle0">
    <w:name w:val="Underline Style"/>
    <w:basedOn w:val="Normal"/>
    <w:link w:val="UnderlineStyleChar"/>
    <w:qFormat/>
    <w:rsid w:val="004809C3"/>
    <w:rPr>
      <w:rFonts w:eastAsia="Times New Roman"/>
      <w:b/>
      <w:sz w:val="24"/>
      <w:u w:val="single"/>
    </w:rPr>
  </w:style>
  <w:style w:type="paragraph" w:customStyle="1" w:styleId="Normalization">
    <w:name w:val="Normalization"/>
    <w:basedOn w:val="Normal"/>
    <w:uiPriority w:val="99"/>
    <w:qFormat/>
    <w:rsid w:val="004809C3"/>
    <w:rPr>
      <w:rFonts w:eastAsia="Times New Roman"/>
      <w:sz w:val="18"/>
    </w:rPr>
  </w:style>
  <w:style w:type="paragraph" w:customStyle="1" w:styleId="BreifTitle">
    <w:name w:val="Breif Title"/>
    <w:basedOn w:val="Normal"/>
    <w:autoRedefine/>
    <w:uiPriority w:val="99"/>
    <w:qFormat/>
    <w:rsid w:val="004809C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809C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809C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809C3"/>
    <w:rPr>
      <w:rFonts w:eastAsia="Times New Roman"/>
      <w:color w:val="333333"/>
    </w:rPr>
  </w:style>
  <w:style w:type="paragraph" w:customStyle="1" w:styleId="StyleTagandCiteFranklinGothicDemi">
    <w:name w:val="Style Tag and Cite + Franklin Gothic Demi"/>
    <w:basedOn w:val="Normal"/>
    <w:autoRedefine/>
    <w:uiPriority w:val="99"/>
    <w:qFormat/>
    <w:rsid w:val="004809C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809C3"/>
    <w:rPr>
      <w:bCs/>
    </w:rPr>
  </w:style>
  <w:style w:type="paragraph" w:customStyle="1" w:styleId="tagCharCharCharCharCharCharChar">
    <w:name w:val="tag Char Char Char Char Char Char Char"/>
    <w:basedOn w:val="Normal"/>
    <w:uiPriority w:val="99"/>
    <w:qFormat/>
    <w:rsid w:val="004809C3"/>
    <w:rPr>
      <w:rFonts w:eastAsia="Times New Roman"/>
      <w:b/>
      <w:sz w:val="24"/>
      <w:szCs w:val="20"/>
    </w:rPr>
  </w:style>
  <w:style w:type="paragraph" w:customStyle="1" w:styleId="title-bold-medium">
    <w:name w:val="title-bold-medium"/>
    <w:basedOn w:val="Normal"/>
    <w:uiPriority w:val="99"/>
    <w:qFormat/>
    <w:rsid w:val="004809C3"/>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4809C3"/>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809C3"/>
    <w:rPr>
      <w:rFonts w:ascii="Arial Narrow" w:eastAsia="Times New Roman" w:hAnsi="Arial Narrow"/>
      <w:b/>
      <w:sz w:val="24"/>
    </w:rPr>
  </w:style>
  <w:style w:type="paragraph" w:customStyle="1" w:styleId="BLOCKTITLE1">
    <w:name w:val="BLOCK TITLE"/>
    <w:basedOn w:val="Heading1"/>
    <w:uiPriority w:val="99"/>
    <w:qFormat/>
    <w:rsid w:val="004809C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4809C3"/>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809C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809C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809C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809C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809C3"/>
    <w:pPr>
      <w:spacing w:before="100" w:beforeAutospacing="1" w:after="100" w:afterAutospacing="1"/>
    </w:pPr>
    <w:rPr>
      <w:rFonts w:eastAsia="Times New Roman"/>
    </w:rPr>
  </w:style>
  <w:style w:type="paragraph" w:customStyle="1" w:styleId="ToRead">
    <w:name w:val="To Read"/>
    <w:basedOn w:val="Normal"/>
    <w:uiPriority w:val="99"/>
    <w:qFormat/>
    <w:rsid w:val="004809C3"/>
    <w:pPr>
      <w:ind w:left="720"/>
    </w:pPr>
    <w:rPr>
      <w:rFonts w:ascii="Verdana" w:eastAsia="Times New Roman" w:hAnsi="Verdana"/>
      <w:b/>
      <w:u w:val="single"/>
    </w:rPr>
  </w:style>
  <w:style w:type="paragraph" w:customStyle="1" w:styleId="Style1">
    <w:name w:val="Style 1"/>
    <w:basedOn w:val="Normal"/>
    <w:uiPriority w:val="99"/>
    <w:qFormat/>
    <w:rsid w:val="004809C3"/>
    <w:pPr>
      <w:widowControl w:val="0"/>
      <w:ind w:firstLine="216"/>
    </w:pPr>
    <w:rPr>
      <w:rFonts w:eastAsia="Times New Roman"/>
      <w:noProof/>
      <w:color w:val="000000"/>
      <w:szCs w:val="20"/>
    </w:rPr>
  </w:style>
  <w:style w:type="paragraph" w:customStyle="1" w:styleId="Style41">
    <w:name w:val="Style 4"/>
    <w:basedOn w:val="Normal"/>
    <w:uiPriority w:val="99"/>
    <w:qFormat/>
    <w:rsid w:val="004809C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809C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809C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809C3"/>
    <w:pPr>
      <w:ind w:left="1660"/>
    </w:pPr>
  </w:style>
  <w:style w:type="paragraph" w:customStyle="1" w:styleId="PageNumber1">
    <w:name w:val="Page Number1"/>
    <w:basedOn w:val="Normal"/>
    <w:next w:val="Normal"/>
    <w:uiPriority w:val="99"/>
    <w:qFormat/>
    <w:rsid w:val="004809C3"/>
    <w:rPr>
      <w:rFonts w:eastAsia="Times New Roman"/>
    </w:rPr>
  </w:style>
  <w:style w:type="paragraph" w:customStyle="1" w:styleId="Card1">
    <w:name w:val="Card1"/>
    <w:uiPriority w:val="99"/>
    <w:qFormat/>
    <w:rsid w:val="004809C3"/>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809C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4809C3"/>
    <w:pPr>
      <w:ind w:left="288" w:right="288"/>
    </w:pPr>
    <w:rPr>
      <w:rFonts w:eastAsia="Times New Roman"/>
    </w:rPr>
  </w:style>
  <w:style w:type="paragraph" w:customStyle="1" w:styleId="CaseListNormal">
    <w:name w:val="Case List Normal"/>
    <w:basedOn w:val="Normal"/>
    <w:uiPriority w:val="99"/>
    <w:qFormat/>
    <w:rsid w:val="004809C3"/>
    <w:rPr>
      <w:rFonts w:ascii="Times" w:eastAsia="Times New Roman" w:hAnsi="Times"/>
      <w:szCs w:val="26"/>
    </w:rPr>
  </w:style>
  <w:style w:type="paragraph" w:customStyle="1" w:styleId="Body">
    <w:name w:val="Body"/>
    <w:basedOn w:val="Normal"/>
    <w:uiPriority w:val="99"/>
    <w:qFormat/>
    <w:rsid w:val="004809C3"/>
    <w:pPr>
      <w:outlineLvl w:val="3"/>
    </w:pPr>
    <w:rPr>
      <w:rFonts w:eastAsia="Times New Roman"/>
      <w:szCs w:val="20"/>
    </w:rPr>
  </w:style>
  <w:style w:type="paragraph" w:customStyle="1" w:styleId="3text">
    <w:name w:val="3text"/>
    <w:basedOn w:val="Normal"/>
    <w:uiPriority w:val="99"/>
    <w:qFormat/>
    <w:rsid w:val="004809C3"/>
    <w:pPr>
      <w:spacing w:before="100" w:beforeAutospacing="1" w:after="100" w:afterAutospacing="1"/>
    </w:pPr>
    <w:rPr>
      <w:rFonts w:eastAsia="Times New Roman"/>
      <w:sz w:val="24"/>
    </w:rPr>
  </w:style>
  <w:style w:type="paragraph" w:customStyle="1" w:styleId="TimesNewRoman12">
    <w:name w:val="TimesNewRoman12"/>
    <w:uiPriority w:val="99"/>
    <w:qFormat/>
    <w:rsid w:val="004809C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809C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809C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809C3"/>
    <w:rPr>
      <w:rFonts w:eastAsia="Times New Roman"/>
      <w:color w:val="000000"/>
      <w:sz w:val="18"/>
    </w:rPr>
  </w:style>
  <w:style w:type="paragraph" w:customStyle="1" w:styleId="text1">
    <w:name w:val="text1"/>
    <w:basedOn w:val="Normal"/>
    <w:autoRedefine/>
    <w:uiPriority w:val="99"/>
    <w:qFormat/>
    <w:rsid w:val="004809C3"/>
    <w:rPr>
      <w:rFonts w:eastAsia="Times New Roman"/>
      <w:szCs w:val="20"/>
    </w:rPr>
  </w:style>
  <w:style w:type="paragraph" w:customStyle="1" w:styleId="RepeatBlockHeading">
    <w:name w:val="Repeat Block Heading"/>
    <w:basedOn w:val="Normal"/>
    <w:autoRedefine/>
    <w:uiPriority w:val="99"/>
    <w:qFormat/>
    <w:rsid w:val="004809C3"/>
    <w:pPr>
      <w:jc w:val="center"/>
    </w:pPr>
    <w:rPr>
      <w:rFonts w:eastAsia="Times New Roman"/>
      <w:b/>
      <w:smallCaps/>
      <w:color w:val="000000"/>
      <w:sz w:val="24"/>
      <w:u w:val="thick"/>
    </w:rPr>
  </w:style>
  <w:style w:type="paragraph" w:customStyle="1" w:styleId="story-headline">
    <w:name w:val="story-headline"/>
    <w:basedOn w:val="Normal"/>
    <w:uiPriority w:val="99"/>
    <w:qFormat/>
    <w:rsid w:val="004809C3"/>
    <w:pPr>
      <w:spacing w:before="72" w:after="72"/>
    </w:pPr>
    <w:rPr>
      <w:rFonts w:eastAsia="Times New Roman"/>
      <w:b/>
      <w:bCs/>
      <w:szCs w:val="26"/>
    </w:rPr>
  </w:style>
  <w:style w:type="paragraph" w:customStyle="1" w:styleId="story-body">
    <w:name w:val="story-body"/>
    <w:basedOn w:val="Normal"/>
    <w:uiPriority w:val="99"/>
    <w:qFormat/>
    <w:rsid w:val="004809C3"/>
    <w:pPr>
      <w:spacing w:before="100" w:beforeAutospacing="1" w:after="100" w:afterAutospacing="1"/>
    </w:pPr>
    <w:rPr>
      <w:rFonts w:eastAsia="Times New Roman"/>
    </w:rPr>
  </w:style>
  <w:style w:type="paragraph" w:customStyle="1" w:styleId="story-dateline">
    <w:name w:val="story-dateline"/>
    <w:basedOn w:val="Normal"/>
    <w:uiPriority w:val="99"/>
    <w:qFormat/>
    <w:rsid w:val="004809C3"/>
    <w:rPr>
      <w:rFonts w:eastAsia="Times New Roman"/>
      <w:b/>
      <w:bCs/>
    </w:rPr>
  </w:style>
  <w:style w:type="paragraph" w:customStyle="1" w:styleId="TextofCards">
    <w:name w:val="Text of Cards"/>
    <w:basedOn w:val="Normal"/>
    <w:uiPriority w:val="99"/>
    <w:qFormat/>
    <w:rsid w:val="004809C3"/>
    <w:rPr>
      <w:rFonts w:eastAsia="Times New Roman"/>
      <w:color w:val="000000"/>
      <w:spacing w:val="6"/>
      <w:szCs w:val="23"/>
    </w:rPr>
  </w:style>
  <w:style w:type="paragraph" w:customStyle="1" w:styleId="Corpotesto">
    <w:name w:val="Corpo testo"/>
    <w:basedOn w:val="Normal"/>
    <w:uiPriority w:val="99"/>
    <w:qFormat/>
    <w:rsid w:val="004809C3"/>
    <w:pPr>
      <w:widowControl w:val="0"/>
      <w:adjustRightInd w:val="0"/>
      <w:spacing w:after="283"/>
    </w:pPr>
    <w:rPr>
      <w:rFonts w:ascii="Times" w:eastAsia="Times New Roman" w:hAnsi="Times"/>
    </w:rPr>
  </w:style>
  <w:style w:type="paragraph" w:customStyle="1" w:styleId="tagCharChar1Char">
    <w:name w:val="tag Char Char1 Char"/>
    <w:uiPriority w:val="99"/>
    <w:qFormat/>
    <w:rsid w:val="004809C3"/>
    <w:rPr>
      <w:rFonts w:eastAsia="Times New Roman" w:cs="Calibri"/>
      <w:b/>
      <w:bCs/>
    </w:rPr>
  </w:style>
  <w:style w:type="paragraph" w:customStyle="1" w:styleId="inside-copy">
    <w:name w:val="inside-copy"/>
    <w:basedOn w:val="Normal"/>
    <w:uiPriority w:val="99"/>
    <w:qFormat/>
    <w:rsid w:val="004809C3"/>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4809C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809C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809C3"/>
    <w:rPr>
      <w:rFonts w:ascii="Arial" w:hAnsi="Arial"/>
      <w:b w:val="0"/>
      <w:caps w:val="0"/>
      <w:sz w:val="20"/>
    </w:rPr>
  </w:style>
  <w:style w:type="paragraph" w:customStyle="1" w:styleId="ProjectTitleLine">
    <w:name w:val="Project Title Line"/>
    <w:basedOn w:val="Normal"/>
    <w:next w:val="Normal"/>
    <w:autoRedefine/>
    <w:uiPriority w:val="99"/>
    <w:qFormat/>
    <w:rsid w:val="004809C3"/>
    <w:pPr>
      <w:jc w:val="center"/>
    </w:pPr>
    <w:rPr>
      <w:rFonts w:eastAsia="Times New Roman"/>
      <w:caps/>
      <w:szCs w:val="20"/>
    </w:rPr>
  </w:style>
  <w:style w:type="paragraph" w:customStyle="1" w:styleId="LanguageStrike">
    <w:name w:val="Language Strike"/>
    <w:basedOn w:val="Normal"/>
    <w:next w:val="Normal"/>
    <w:uiPriority w:val="99"/>
    <w:qFormat/>
    <w:rsid w:val="004809C3"/>
    <w:rPr>
      <w:rFonts w:ascii="Arial Narrow" w:eastAsia="Times New Roman" w:hAnsi="Arial Narrow"/>
      <w:strike/>
    </w:rPr>
  </w:style>
  <w:style w:type="paragraph" w:customStyle="1" w:styleId="NormalVerdana">
    <w:name w:val="Normal + Verdana"/>
    <w:aliases w:val="10 pt,White,Normal + Arial"/>
    <w:basedOn w:val="Normal"/>
    <w:uiPriority w:val="99"/>
    <w:qFormat/>
    <w:rsid w:val="004809C3"/>
    <w:rPr>
      <w:rFonts w:eastAsia="Times New Roman"/>
      <w:szCs w:val="20"/>
      <w:u w:val="single"/>
    </w:rPr>
  </w:style>
  <w:style w:type="paragraph" w:customStyle="1" w:styleId="Normal10pt">
    <w:name w:val="Normal + 10 pt"/>
    <w:basedOn w:val="Normal"/>
    <w:uiPriority w:val="99"/>
    <w:qFormat/>
    <w:rsid w:val="004809C3"/>
    <w:rPr>
      <w:rFonts w:eastAsia="Times New Roman"/>
      <w:szCs w:val="20"/>
    </w:rPr>
  </w:style>
  <w:style w:type="paragraph" w:customStyle="1" w:styleId="cardChar1Char">
    <w:name w:val="card Char1 Char"/>
    <w:basedOn w:val="Normal"/>
    <w:uiPriority w:val="99"/>
    <w:qFormat/>
    <w:rsid w:val="004809C3"/>
    <w:pPr>
      <w:ind w:left="288" w:right="288"/>
    </w:pPr>
    <w:rPr>
      <w:rFonts w:eastAsia="Times New Roman"/>
      <w:szCs w:val="20"/>
    </w:rPr>
  </w:style>
  <w:style w:type="paragraph" w:customStyle="1" w:styleId="CM12">
    <w:name w:val="CM12"/>
    <w:basedOn w:val="Default"/>
    <w:next w:val="Default"/>
    <w:uiPriority w:val="99"/>
    <w:qFormat/>
    <w:rsid w:val="004809C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809C3"/>
    <w:pPr>
      <w:widowControl w:val="0"/>
      <w:spacing w:after="480"/>
    </w:pPr>
    <w:rPr>
      <w:rFonts w:ascii="Granjon LT Std" w:hAnsi="Granjon LT Std"/>
      <w:color w:val="auto"/>
    </w:rPr>
  </w:style>
  <w:style w:type="paragraph" w:customStyle="1" w:styleId="CM10">
    <w:name w:val="CM10"/>
    <w:basedOn w:val="Default"/>
    <w:next w:val="Default"/>
    <w:uiPriority w:val="99"/>
    <w:qFormat/>
    <w:rsid w:val="004809C3"/>
    <w:pPr>
      <w:widowControl w:val="0"/>
      <w:spacing w:line="320" w:lineRule="atLeast"/>
    </w:pPr>
    <w:rPr>
      <w:rFonts w:ascii="Granjon LT Std" w:hAnsi="Granjon LT Std"/>
      <w:color w:val="auto"/>
    </w:rPr>
  </w:style>
  <w:style w:type="paragraph" w:customStyle="1" w:styleId="bold">
    <w:name w:val="bold"/>
    <w:basedOn w:val="Normal"/>
    <w:uiPriority w:val="99"/>
    <w:qFormat/>
    <w:rsid w:val="004809C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809C3"/>
    <w:rPr>
      <w:rFonts w:ascii="Arial Narrow" w:eastAsia="Times New Roman" w:hAnsi="Arial Narrow"/>
      <w:strike/>
      <w:szCs w:val="20"/>
    </w:rPr>
  </w:style>
  <w:style w:type="paragraph" w:customStyle="1" w:styleId="textbodyblack">
    <w:name w:val="textbodyblack"/>
    <w:basedOn w:val="Normal"/>
    <w:uiPriority w:val="99"/>
    <w:qFormat/>
    <w:rsid w:val="004809C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809C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809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rPr>
  </w:style>
  <w:style w:type="paragraph" w:customStyle="1" w:styleId="CardText10">
    <w:name w:val="Card Text 1"/>
    <w:basedOn w:val="Normal"/>
    <w:qFormat/>
    <w:rsid w:val="004809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809C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809C3"/>
    <w:rPr>
      <w:rFonts w:ascii="Georgia" w:eastAsia="Times New Roman" w:hAnsi="Georgia"/>
      <w:b/>
      <w:bCs/>
      <w:szCs w:val="16"/>
      <w:u w:val="single"/>
    </w:rPr>
  </w:style>
  <w:style w:type="paragraph" w:customStyle="1" w:styleId="CiteCorrected">
    <w:name w:val="Cite Corrected"/>
    <w:basedOn w:val="Normal"/>
    <w:link w:val="CiteCorrectedChar"/>
    <w:qFormat/>
    <w:rsid w:val="004809C3"/>
    <w:rPr>
      <w:rFonts w:eastAsia="Times New Roman"/>
      <w:b/>
      <w:bCs/>
      <w:sz w:val="24"/>
      <w:szCs w:val="16"/>
      <w:u w:val="single"/>
    </w:rPr>
  </w:style>
  <w:style w:type="paragraph" w:customStyle="1" w:styleId="CardText20">
    <w:name w:val="Card Text 2"/>
    <w:basedOn w:val="CardText10"/>
    <w:link w:val="CardText2Char"/>
    <w:qFormat/>
    <w:rsid w:val="004809C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4809C3"/>
    <w:pPr>
      <w:ind w:left="288"/>
    </w:pPr>
    <w:rPr>
      <w:rFonts w:eastAsia="SimSun"/>
      <w:szCs w:val="20"/>
      <w:lang w:eastAsia="zh-CN"/>
    </w:rPr>
  </w:style>
  <w:style w:type="paragraph" w:customStyle="1" w:styleId="BriefTitle2">
    <w:name w:val="Brief Title 2"/>
    <w:basedOn w:val="BriefTitle"/>
    <w:uiPriority w:val="99"/>
    <w:qFormat/>
    <w:rsid w:val="004809C3"/>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4809C3"/>
    <w:rPr>
      <w:u w:val="single"/>
    </w:rPr>
  </w:style>
  <w:style w:type="paragraph" w:customStyle="1" w:styleId="StyleCardText11ptUnderline">
    <w:name w:val="Style Card Text + 11 pt Underline"/>
    <w:link w:val="StyleCardText11ptUnderlineChar"/>
    <w:qFormat/>
    <w:rsid w:val="004809C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809C3"/>
    <w:rPr>
      <w:rFonts w:ascii="Georgia" w:hAnsi="Georgia"/>
      <w:sz w:val="16"/>
    </w:rPr>
  </w:style>
  <w:style w:type="paragraph" w:customStyle="1" w:styleId="StyleMinimizedText11pt">
    <w:name w:val="Style Minimized Text + 11 pt"/>
    <w:basedOn w:val="Normal"/>
    <w:link w:val="StyleMinimizedText11ptChar"/>
    <w:qFormat/>
    <w:rsid w:val="004809C3"/>
    <w:rPr>
      <w:sz w:val="16"/>
    </w:rPr>
  </w:style>
  <w:style w:type="character" w:customStyle="1" w:styleId="StyleMinimizedText11pt1Char">
    <w:name w:val="Style Minimized Text + 11 pt1 Char"/>
    <w:basedOn w:val="DefaultParagraphFont"/>
    <w:link w:val="StyleMinimizedText11pt1"/>
    <w:locked/>
    <w:rsid w:val="004809C3"/>
    <w:rPr>
      <w:rFonts w:ascii="Georgia" w:hAnsi="Georgia"/>
      <w:sz w:val="16"/>
    </w:rPr>
  </w:style>
  <w:style w:type="paragraph" w:customStyle="1" w:styleId="StyleMinimizedText11pt1">
    <w:name w:val="Style Minimized Text + 11 pt1"/>
    <w:basedOn w:val="Normal"/>
    <w:link w:val="StyleMinimizedText11pt1Char"/>
    <w:qFormat/>
    <w:rsid w:val="004809C3"/>
    <w:rPr>
      <w:sz w:val="16"/>
    </w:rPr>
  </w:style>
  <w:style w:type="character" w:customStyle="1" w:styleId="Debate-CardSmalltextF2Char">
    <w:name w:val="Debate- Card Small text F2 Char"/>
    <w:link w:val="Debate-CardSmalltextF2"/>
    <w:locked/>
    <w:rsid w:val="004809C3"/>
    <w:rPr>
      <w:rFonts w:ascii="Arial Narrow" w:hAnsi="Arial Narrow"/>
      <w:sz w:val="16"/>
    </w:rPr>
  </w:style>
  <w:style w:type="paragraph" w:customStyle="1" w:styleId="Debate-CardSmalltextF2">
    <w:name w:val="Debate- Card Small text F2"/>
    <w:basedOn w:val="Normal"/>
    <w:next w:val="Normal"/>
    <w:link w:val="Debate-CardSmalltextF2Char"/>
    <w:qFormat/>
    <w:rsid w:val="004809C3"/>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4809C3"/>
    <w:rPr>
      <w:rFonts w:ascii="Arial Narrow" w:hAnsi="Arial Narrow"/>
      <w:b/>
      <w:sz w:val="18"/>
      <w:u w:val="single"/>
    </w:rPr>
  </w:style>
  <w:style w:type="paragraph" w:customStyle="1" w:styleId="Debate-EmphasizedText-F5">
    <w:name w:val="Debate- Emphasized Text- F5"/>
    <w:basedOn w:val="Normal"/>
    <w:link w:val="Debate-EmphasizedText-F5Char"/>
    <w:qFormat/>
    <w:rsid w:val="004809C3"/>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4809C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809C3"/>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4809C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809C3"/>
    <w:rPr>
      <w:rFonts w:eastAsia="Times New Roman" w:cs="Calibri"/>
      <w:sz w:val="16"/>
    </w:rPr>
  </w:style>
  <w:style w:type="character" w:customStyle="1" w:styleId="CardStyleChar">
    <w:name w:val="Card Style Char"/>
    <w:link w:val="CardStyle0"/>
    <w:locked/>
    <w:rsid w:val="004809C3"/>
    <w:rPr>
      <w:rFonts w:ascii="Times New Roman" w:eastAsia="Times New Roman" w:hAnsi="Times New Roman" w:cs="Times New Roman"/>
      <w:sz w:val="22"/>
    </w:rPr>
  </w:style>
  <w:style w:type="paragraph" w:customStyle="1" w:styleId="emactive">
    <w:name w:val="emactive"/>
    <w:basedOn w:val="Normal"/>
    <w:uiPriority w:val="99"/>
    <w:qFormat/>
    <w:rsid w:val="004809C3"/>
    <w:pPr>
      <w:spacing w:before="100" w:beforeAutospacing="1" w:after="100" w:afterAutospacing="1"/>
    </w:pPr>
    <w:rPr>
      <w:rFonts w:eastAsia="Times New Roman"/>
      <w:sz w:val="24"/>
    </w:rPr>
  </w:style>
  <w:style w:type="paragraph" w:customStyle="1" w:styleId="emready">
    <w:name w:val="emready"/>
    <w:basedOn w:val="Normal"/>
    <w:uiPriority w:val="99"/>
    <w:qFormat/>
    <w:rsid w:val="004809C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809C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809C3"/>
    <w:rPr>
      <w:rFonts w:eastAsia="Times New Roman"/>
      <w:b/>
      <w:sz w:val="24"/>
      <w:u w:val="single"/>
    </w:rPr>
  </w:style>
  <w:style w:type="character" w:customStyle="1" w:styleId="CardHighlightChar">
    <w:name w:val="Card Highlight Char"/>
    <w:link w:val="CardHighlight"/>
    <w:locked/>
    <w:rsid w:val="004809C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809C3"/>
    <w:pPr>
      <w:shd w:val="clear" w:color="auto" w:fill="66FFFF"/>
    </w:pPr>
    <w:rPr>
      <w:rFonts w:ascii="Calibri" w:eastAsia="Calibri" w:hAnsi="Calibri" w:cs="Calibri"/>
      <w:sz w:val="24"/>
      <w:u w:val="single"/>
    </w:rPr>
  </w:style>
  <w:style w:type="character" w:customStyle="1" w:styleId="BlockHeaderHiddenChar">
    <w:name w:val="Block Header Hidden Char"/>
    <w:link w:val="BlockHeaderHidden"/>
    <w:locked/>
    <w:rsid w:val="004809C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809C3"/>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809C3"/>
    <w:pPr>
      <w:spacing w:before="100" w:beforeAutospacing="1" w:after="100" w:afterAutospacing="1"/>
    </w:pPr>
    <w:rPr>
      <w:rFonts w:eastAsia="Times New Roman"/>
      <w:sz w:val="24"/>
    </w:rPr>
  </w:style>
  <w:style w:type="paragraph" w:customStyle="1" w:styleId="norma">
    <w:name w:val="norma"/>
    <w:basedOn w:val="Heading3"/>
    <w:uiPriority w:val="99"/>
    <w:qFormat/>
    <w:rsid w:val="004809C3"/>
    <w:rPr>
      <w:rFonts w:eastAsia="MS Gothic" w:cs="Arial"/>
      <w:bCs/>
      <w:sz w:val="24"/>
    </w:rPr>
  </w:style>
  <w:style w:type="paragraph" w:customStyle="1" w:styleId="nromal">
    <w:name w:val="nromal"/>
    <w:basedOn w:val="Normal"/>
    <w:uiPriority w:val="99"/>
    <w:qFormat/>
    <w:rsid w:val="004809C3"/>
    <w:pPr>
      <w:keepNext/>
      <w:keepLines/>
      <w:spacing w:before="200"/>
      <w:outlineLvl w:val="3"/>
    </w:pPr>
    <w:rPr>
      <w:rFonts w:eastAsia="Times New Roman" w:cs="Cambria"/>
      <w:b/>
      <w:iCs/>
    </w:rPr>
  </w:style>
  <w:style w:type="paragraph" w:customStyle="1" w:styleId="natural">
    <w:name w:val="natural"/>
    <w:basedOn w:val="Normal"/>
    <w:uiPriority w:val="99"/>
    <w:qFormat/>
    <w:rsid w:val="004809C3"/>
    <w:pPr>
      <w:keepNext/>
      <w:keepLines/>
      <w:spacing w:before="200"/>
      <w:outlineLvl w:val="3"/>
    </w:pPr>
    <w:rPr>
      <w:rFonts w:eastAsia="Times New Roman"/>
      <w:b/>
      <w:iCs/>
    </w:rPr>
  </w:style>
  <w:style w:type="paragraph" w:customStyle="1" w:styleId="nroaml">
    <w:name w:val="nroaml"/>
    <w:basedOn w:val="Normal"/>
    <w:uiPriority w:val="99"/>
    <w:qFormat/>
    <w:rsid w:val="004809C3"/>
    <w:pPr>
      <w:keepNext/>
      <w:keepLines/>
      <w:spacing w:before="200"/>
      <w:outlineLvl w:val="3"/>
    </w:pPr>
    <w:rPr>
      <w:rFonts w:eastAsia="Times New Roman"/>
      <w:b/>
      <w:iCs/>
    </w:rPr>
  </w:style>
  <w:style w:type="paragraph" w:customStyle="1" w:styleId="noraml">
    <w:name w:val="noraml"/>
    <w:basedOn w:val="Normal"/>
    <w:uiPriority w:val="99"/>
    <w:qFormat/>
    <w:rsid w:val="004809C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809C3"/>
    <w:rPr>
      <w:rFonts w:ascii="Georgia" w:eastAsia="Calibri" w:hAnsi="Georgia"/>
      <w:sz w:val="16"/>
      <w:szCs w:val="16"/>
    </w:rPr>
  </w:style>
  <w:style w:type="paragraph" w:customStyle="1" w:styleId="SmallSizeParagraph">
    <w:name w:val="Small Size Paragraph"/>
    <w:basedOn w:val="Normal"/>
    <w:link w:val="SmallSizeParagraphChar"/>
    <w:qFormat/>
    <w:rsid w:val="004809C3"/>
    <w:rPr>
      <w:rFonts w:eastAsia="Calibr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809C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809C3"/>
    <w:pPr>
      <w:pBdr>
        <w:top w:val="single" w:sz="4" w:space="0" w:color="auto"/>
        <w:left w:val="single" w:sz="4" w:space="0" w:color="auto"/>
        <w:bottom w:val="single" w:sz="4" w:space="0" w:color="auto"/>
        <w:right w:val="single" w:sz="4" w:space="0" w:color="auto"/>
      </w:pBdr>
      <w:spacing w:after="160" w:line="259" w:lineRule="auto"/>
    </w:pPr>
    <w:rPr>
      <w:rFonts w:eastAsiaTheme="minorEastAsia"/>
      <w:b/>
      <w:bCs/>
      <w:bdr w:val="single" w:sz="4" w:space="0" w:color="auto" w:frame="1"/>
      <w:lang w:val="en-US"/>
    </w:rPr>
  </w:style>
  <w:style w:type="character" w:customStyle="1" w:styleId="CardT1Char">
    <w:name w:val="CardT1 Char"/>
    <w:link w:val="CardT1"/>
    <w:locked/>
    <w:rsid w:val="004809C3"/>
    <w:rPr>
      <w:rFonts w:ascii="Arial" w:eastAsia="Calibri" w:hAnsi="Arial" w:cs="Arial"/>
      <w:kern w:val="2"/>
      <w:sz w:val="14"/>
      <w:szCs w:val="14"/>
      <w:lang w:eastAsia="zh-TW"/>
    </w:rPr>
  </w:style>
  <w:style w:type="paragraph" w:customStyle="1" w:styleId="CardT1">
    <w:name w:val="CardT1"/>
    <w:basedOn w:val="Normal"/>
    <w:link w:val="CardT1Char"/>
    <w:qFormat/>
    <w:rsid w:val="004809C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809C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809C3"/>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809C3"/>
    <w:pPr>
      <w:spacing w:before="100" w:beforeAutospacing="1" w:after="100" w:afterAutospacing="1"/>
    </w:pPr>
    <w:rPr>
      <w:rFonts w:eastAsia="Times New Roman"/>
      <w:sz w:val="24"/>
    </w:rPr>
  </w:style>
  <w:style w:type="paragraph" w:customStyle="1" w:styleId="CiteReal">
    <w:name w:val="Cite Real"/>
    <w:basedOn w:val="Normal"/>
    <w:next w:val="Normal"/>
    <w:qFormat/>
    <w:rsid w:val="004809C3"/>
    <w:rPr>
      <w:rFonts w:eastAsia="MS Mincho"/>
      <w:b/>
      <w:sz w:val="24"/>
      <w:u w:val="single"/>
    </w:rPr>
  </w:style>
  <w:style w:type="paragraph" w:customStyle="1" w:styleId="2909F619802848F09E01365C32F34654">
    <w:name w:val="2909F619802848F09E01365C32F34654"/>
    <w:uiPriority w:val="99"/>
    <w:qFormat/>
    <w:rsid w:val="004809C3"/>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809C3"/>
    <w:rPr>
      <w:rFonts w:ascii="Georgia" w:eastAsia="Calibri" w:hAnsi="Georgia"/>
      <w:u w:val="single"/>
      <w:lang w:val="x-none" w:eastAsia="zh-CN"/>
    </w:rPr>
  </w:style>
  <w:style w:type="paragraph" w:customStyle="1" w:styleId="UnderlineS">
    <w:name w:val="Underline S"/>
    <w:basedOn w:val="Normal"/>
    <w:link w:val="UnderlineSChar"/>
    <w:qFormat/>
    <w:rsid w:val="004809C3"/>
    <w:pPr>
      <w:spacing w:after="200"/>
    </w:pPr>
    <w:rPr>
      <w:rFonts w:eastAsia="Calibri"/>
      <w:sz w:val="24"/>
      <w:u w:val="single"/>
      <w:lang w:val="x-none" w:eastAsia="zh-CN"/>
    </w:rPr>
  </w:style>
  <w:style w:type="character" w:customStyle="1" w:styleId="UnunderlinedChar">
    <w:name w:val="Ununderlined Char"/>
    <w:link w:val="Ununderlined"/>
    <w:locked/>
    <w:rsid w:val="004809C3"/>
    <w:rPr>
      <w:rFonts w:ascii="Georgia" w:eastAsia="SimSun" w:hAnsi="Georgia"/>
      <w:sz w:val="12"/>
    </w:rPr>
  </w:style>
  <w:style w:type="paragraph" w:customStyle="1" w:styleId="Ununderlined">
    <w:name w:val="Ununderlined"/>
    <w:basedOn w:val="Normal"/>
    <w:link w:val="UnunderlinedChar"/>
    <w:qFormat/>
    <w:rsid w:val="004809C3"/>
    <w:rPr>
      <w:rFonts w:eastAsia="SimSun"/>
      <w:sz w:val="12"/>
    </w:rPr>
  </w:style>
  <w:style w:type="character" w:customStyle="1" w:styleId="HighlightingChar">
    <w:name w:val="Highlighting Char"/>
    <w:link w:val="Highlighting"/>
    <w:locked/>
    <w:rsid w:val="004809C3"/>
    <w:rPr>
      <w:rFonts w:ascii="Georgia" w:eastAsia="SimSun" w:hAnsi="Georgia"/>
      <w:u w:val="thick"/>
    </w:rPr>
  </w:style>
  <w:style w:type="paragraph" w:customStyle="1" w:styleId="Highlighting">
    <w:name w:val="Highlighting"/>
    <w:basedOn w:val="Normal"/>
    <w:link w:val="HighlightingChar"/>
    <w:autoRedefine/>
    <w:qFormat/>
    <w:rsid w:val="004809C3"/>
    <w:rPr>
      <w:rFonts w:eastAsia="SimSun"/>
      <w:sz w:val="24"/>
      <w:u w:val="thick"/>
    </w:rPr>
  </w:style>
  <w:style w:type="character" w:customStyle="1" w:styleId="CITEChar">
    <w:name w:val="CITE Char"/>
    <w:link w:val="CITE"/>
    <w:locked/>
    <w:rsid w:val="004809C3"/>
    <w:rPr>
      <w:rFonts w:ascii="Liberation Sans" w:eastAsia="Droid Sans Fallback" w:hAnsi="Liberation Sans" w:cs="Times New Roman"/>
      <w:b/>
      <w:i/>
      <w:color w:val="00000A"/>
      <w:sz w:val="21"/>
    </w:rPr>
  </w:style>
  <w:style w:type="paragraph" w:customStyle="1" w:styleId="teaserpermalink">
    <w:name w:val="teaser_permalink"/>
    <w:basedOn w:val="Normal"/>
    <w:uiPriority w:val="99"/>
    <w:qFormat/>
    <w:rsid w:val="004809C3"/>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809C3"/>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809C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809C3"/>
    <w:pPr>
      <w:ind w:left="432"/>
    </w:pPr>
    <w:rPr>
      <w:rFonts w:eastAsia="SimSun"/>
      <w:color w:val="000000"/>
      <w:sz w:val="16"/>
      <w:szCs w:val="20"/>
      <w:lang w:val="x-none" w:eastAsia="x-none"/>
    </w:rPr>
  </w:style>
  <w:style w:type="character" w:customStyle="1" w:styleId="TagofCardChar">
    <w:name w:val="Tag of Card Char"/>
    <w:link w:val="TagofCard"/>
    <w:locked/>
    <w:rsid w:val="004809C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809C3"/>
    <w:rPr>
      <w:b/>
      <w:sz w:val="28"/>
    </w:rPr>
  </w:style>
  <w:style w:type="character" w:customStyle="1" w:styleId="SourcenameChar">
    <w:name w:val="Source name Char"/>
    <w:link w:val="Sourcename"/>
    <w:locked/>
    <w:rsid w:val="004809C3"/>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809C3"/>
    <w:rPr>
      <w:b/>
      <w:bCs/>
      <w:sz w:val="20"/>
    </w:rPr>
  </w:style>
  <w:style w:type="character" w:customStyle="1" w:styleId="underlinedcardChar">
    <w:name w:val="underlined card Char"/>
    <w:link w:val="underlinedcard0"/>
    <w:locked/>
    <w:rsid w:val="004809C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809C3"/>
    <w:rPr>
      <w:sz w:val="24"/>
      <w:u w:val="single"/>
    </w:rPr>
  </w:style>
  <w:style w:type="paragraph" w:customStyle="1" w:styleId="FullText">
    <w:name w:val="Full Text"/>
    <w:basedOn w:val="Normal"/>
    <w:uiPriority w:val="99"/>
    <w:qFormat/>
    <w:rsid w:val="004809C3"/>
    <w:rPr>
      <w:rFonts w:eastAsia="Times New Roman"/>
      <w:sz w:val="16"/>
    </w:rPr>
  </w:style>
  <w:style w:type="character" w:customStyle="1" w:styleId="TextUnderlineChar">
    <w:name w:val="Text Underline Char"/>
    <w:link w:val="TextUnderline"/>
    <w:locked/>
    <w:rsid w:val="004809C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809C3"/>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4809C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809C3"/>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readCharChar">
    <w:name w:val="read Char Char"/>
    <w:link w:val="read"/>
    <w:locked/>
    <w:rsid w:val="004809C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809C3"/>
    <w:rPr>
      <w:rFonts w:eastAsia="Times New Roman"/>
      <w:b/>
      <w:sz w:val="24"/>
      <w:szCs w:val="20"/>
      <w:u w:val="single"/>
      <w:lang w:val="x-none" w:eastAsia="x-none"/>
    </w:rPr>
  </w:style>
  <w:style w:type="paragraph" w:customStyle="1" w:styleId="2ndLevel-TAG">
    <w:name w:val="2nd Level - TAG"/>
    <w:basedOn w:val="Normal"/>
    <w:next w:val="Normal"/>
    <w:uiPriority w:val="99"/>
    <w:qFormat/>
    <w:rsid w:val="004809C3"/>
    <w:pPr>
      <w:spacing w:before="240"/>
      <w:outlineLvl w:val="2"/>
    </w:pPr>
    <w:rPr>
      <w:rFonts w:eastAsia="Times New Roman"/>
      <w:b/>
    </w:rPr>
  </w:style>
  <w:style w:type="character" w:customStyle="1" w:styleId="CiteCardChar">
    <w:name w:val="Cite_Card Char"/>
    <w:link w:val="CiteCard0"/>
    <w:locked/>
    <w:rsid w:val="004809C3"/>
    <w:rPr>
      <w:rFonts w:ascii="Times New Roman" w:eastAsia="Times New Roman" w:hAnsi="Times New Roman" w:cs="Arial"/>
      <w:bCs/>
      <w:sz w:val="20"/>
      <w:szCs w:val="20"/>
    </w:rPr>
  </w:style>
  <w:style w:type="paragraph" w:customStyle="1" w:styleId="CiteCard0">
    <w:name w:val="Cite_Card"/>
    <w:link w:val="CiteCardChar"/>
    <w:qFormat/>
    <w:rsid w:val="004809C3"/>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809C3"/>
    <w:pPr>
      <w:widowControl w:val="0"/>
    </w:pPr>
    <w:rPr>
      <w:rFonts w:eastAsia="MS Mincho"/>
      <w:color w:val="auto"/>
    </w:rPr>
  </w:style>
  <w:style w:type="character" w:customStyle="1" w:styleId="StyleStyle49pt6Char">
    <w:name w:val="Style Style4 + 9 pt6 Char"/>
    <w:basedOn w:val="Style4Char"/>
    <w:link w:val="StyleStyle49pt6"/>
    <w:locked/>
    <w:rsid w:val="004809C3"/>
    <w:rPr>
      <w:rFonts w:ascii="Georgia" w:eastAsia="Times New Roman" w:hAnsi="Georgia" w:cs="Times New Roman"/>
      <w:u w:val="single"/>
      <w:lang w:val="x-none"/>
    </w:rPr>
  </w:style>
  <w:style w:type="paragraph" w:customStyle="1" w:styleId="StyleStyle49pt6">
    <w:name w:val="Style Style4 + 9 pt6"/>
    <w:basedOn w:val="Style4"/>
    <w:link w:val="StyleStyle49pt6Char"/>
    <w:qFormat/>
    <w:rsid w:val="004809C3"/>
    <w:pPr>
      <w:spacing w:after="160" w:line="259" w:lineRule="auto"/>
    </w:pPr>
    <w:rPr>
      <w:rFonts w:eastAsia="Times New Roman"/>
    </w:rPr>
  </w:style>
  <w:style w:type="character" w:customStyle="1" w:styleId="UnderlineCharCharCharCharChar">
    <w:name w:val="Underline Char Char Char Char Char"/>
    <w:link w:val="UnderlineCharCharCharChar"/>
    <w:locked/>
    <w:rsid w:val="004809C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809C3"/>
    <w:rPr>
      <w:rFonts w:eastAsia="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4809C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809C3"/>
    <w:rPr>
      <w:rFonts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809C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809C3"/>
    <w:rPr>
      <w:rFonts w:cs="Calibri"/>
      <w:b/>
      <w:bCs/>
      <w:sz w:val="24"/>
      <w:u w:val="single"/>
    </w:rPr>
  </w:style>
  <w:style w:type="character" w:customStyle="1" w:styleId="DebatenoramlChar">
    <w:name w:val="Debatenoraml Char"/>
    <w:link w:val="Debatenoraml"/>
    <w:locked/>
    <w:rsid w:val="004809C3"/>
    <w:rPr>
      <w:rFonts w:ascii="Times New Roman" w:hAnsi="Times New Roman" w:cs="Times New Roman"/>
    </w:rPr>
  </w:style>
  <w:style w:type="paragraph" w:customStyle="1" w:styleId="Debatenoraml">
    <w:name w:val="Debatenoraml"/>
    <w:basedOn w:val="NoSpacing"/>
    <w:link w:val="DebatenoramlChar"/>
    <w:qFormat/>
    <w:rsid w:val="004809C3"/>
    <w:pPr>
      <w:spacing w:before="0" w:line="240" w:lineRule="auto"/>
    </w:pPr>
    <w:rPr>
      <w:rFonts w:ascii="Times New Roman" w:hAnsi="Times New Roman" w:cs="Times New Roman"/>
    </w:rPr>
  </w:style>
  <w:style w:type="paragraph" w:customStyle="1" w:styleId="SynergyTag">
    <w:name w:val="SynergyTag"/>
    <w:basedOn w:val="Normal"/>
    <w:uiPriority w:val="99"/>
    <w:qFormat/>
    <w:rsid w:val="004809C3"/>
    <w:rPr>
      <w:rFonts w:eastAsia="Calibri"/>
      <w:b/>
    </w:rPr>
  </w:style>
  <w:style w:type="character" w:customStyle="1" w:styleId="QualsChar">
    <w:name w:val="Quals Char"/>
    <w:link w:val="Quals"/>
    <w:locked/>
    <w:rsid w:val="004809C3"/>
    <w:rPr>
      <w:rFonts w:ascii="Georgia" w:eastAsia="Calibri" w:hAnsi="Georgia"/>
      <w:sz w:val="18"/>
    </w:rPr>
  </w:style>
  <w:style w:type="paragraph" w:customStyle="1" w:styleId="Quals">
    <w:name w:val="Quals"/>
    <w:basedOn w:val="Normal"/>
    <w:link w:val="QualsChar"/>
    <w:qFormat/>
    <w:rsid w:val="004809C3"/>
    <w:rPr>
      <w:rFonts w:eastAsia="Calibri"/>
      <w:sz w:val="18"/>
    </w:rPr>
  </w:style>
  <w:style w:type="paragraph" w:customStyle="1" w:styleId="times">
    <w:name w:val="times"/>
    <w:basedOn w:val="Normal"/>
    <w:qFormat/>
    <w:rsid w:val="004809C3"/>
    <w:pPr>
      <w:spacing w:before="100" w:beforeAutospacing="1" w:after="100" w:afterAutospacing="1"/>
    </w:pPr>
    <w:rPr>
      <w:rFonts w:eastAsia="Times New Roman"/>
      <w:sz w:val="24"/>
    </w:rPr>
  </w:style>
  <w:style w:type="paragraph" w:customStyle="1" w:styleId="BodyA">
    <w:name w:val="Body A"/>
    <w:uiPriority w:val="99"/>
    <w:qFormat/>
    <w:rsid w:val="004809C3"/>
    <w:rPr>
      <w:rFonts w:ascii="Helvetica" w:eastAsia="ヒラギノ角ゴ Pro W3" w:hAnsi="Helvetica" w:cs="Times New Roman"/>
      <w:color w:val="000000"/>
      <w:szCs w:val="20"/>
    </w:rPr>
  </w:style>
  <w:style w:type="character" w:customStyle="1" w:styleId="StarredChar">
    <w:name w:val="Starred Char"/>
    <w:link w:val="Starred"/>
    <w:locked/>
    <w:rsid w:val="004809C3"/>
    <w:rPr>
      <w:rFonts w:ascii="Georgia" w:eastAsia="Times New Roman" w:hAnsi="Georgia"/>
      <w:b/>
      <w:caps/>
      <w:szCs w:val="28"/>
      <w:u w:val="single"/>
    </w:rPr>
  </w:style>
  <w:style w:type="paragraph" w:customStyle="1" w:styleId="Starred">
    <w:name w:val="Starred"/>
    <w:basedOn w:val="Normal"/>
    <w:link w:val="StarredChar"/>
    <w:qFormat/>
    <w:rsid w:val="004809C3"/>
    <w:pPr>
      <w:keepNext/>
      <w:keepLines/>
      <w:pageBreakBefore/>
      <w:spacing w:before="240" w:after="60"/>
      <w:jc w:val="center"/>
      <w:outlineLvl w:val="0"/>
    </w:pPr>
    <w:rPr>
      <w:rFonts w:eastAsia="Times New Roman"/>
      <w:b/>
      <w:caps/>
      <w:sz w:val="24"/>
      <w:szCs w:val="28"/>
      <w:u w:val="single"/>
    </w:rPr>
  </w:style>
  <w:style w:type="character" w:customStyle="1" w:styleId="NotStarredChar">
    <w:name w:val="NotStarred Char"/>
    <w:link w:val="NotStarred"/>
    <w:locked/>
    <w:rsid w:val="004809C3"/>
    <w:rPr>
      <w:rFonts w:ascii="Georgia" w:eastAsia="Times New Roman" w:hAnsi="Georgia"/>
      <w:b/>
      <w:caps/>
      <w:szCs w:val="28"/>
      <w:u w:val="single"/>
    </w:rPr>
  </w:style>
  <w:style w:type="paragraph" w:customStyle="1" w:styleId="NotStarred">
    <w:name w:val="NotStarred"/>
    <w:basedOn w:val="Normal"/>
    <w:link w:val="NotStarredChar"/>
    <w:qFormat/>
    <w:rsid w:val="004809C3"/>
    <w:pPr>
      <w:keepNext/>
      <w:keepLines/>
      <w:pageBreakBefore/>
      <w:spacing w:before="240" w:after="60"/>
      <w:jc w:val="center"/>
      <w:outlineLvl w:val="1"/>
    </w:pPr>
    <w:rPr>
      <w:rFonts w:eastAsia="Times New Roman"/>
      <w:b/>
      <w:caps/>
      <w:sz w:val="24"/>
      <w:szCs w:val="28"/>
      <w:u w:val="single"/>
    </w:rPr>
  </w:style>
  <w:style w:type="character" w:customStyle="1" w:styleId="tagCharCharChar">
    <w:name w:val="tag Char Char Char"/>
    <w:locked/>
    <w:rsid w:val="004809C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809C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809C3"/>
    <w:pPr>
      <w:pBdr>
        <w:top w:val="single" w:sz="4" w:space="0" w:color="auto"/>
        <w:left w:val="single" w:sz="4" w:space="0" w:color="auto"/>
        <w:bottom w:val="single" w:sz="4" w:space="0" w:color="auto"/>
        <w:right w:val="single" w:sz="4" w:space="0" w:color="auto"/>
      </w:pBdr>
      <w:spacing w:after="160" w:line="259" w:lineRule="auto"/>
    </w:pPr>
    <w:rPr>
      <w:rFonts w:eastAsiaTheme="minorEastAsia"/>
      <w:bdr w:val="single" w:sz="4" w:space="0" w:color="auto" w:frame="1"/>
      <w:lang w:val="en-US"/>
    </w:rPr>
  </w:style>
  <w:style w:type="character" w:customStyle="1" w:styleId="H4TagChar1">
    <w:name w:val="H4 (Tag) Char1"/>
    <w:link w:val="H4Tag"/>
    <w:locked/>
    <w:rsid w:val="004809C3"/>
    <w:rPr>
      <w:rFonts w:ascii="Georgia" w:eastAsia="Calibri" w:hAnsi="Georgia"/>
      <w:b/>
    </w:rPr>
  </w:style>
  <w:style w:type="paragraph" w:customStyle="1" w:styleId="H4Tag">
    <w:name w:val="H4 (Tag)"/>
    <w:basedOn w:val="Normal"/>
    <w:link w:val="H4TagChar1"/>
    <w:qFormat/>
    <w:rsid w:val="004809C3"/>
    <w:rPr>
      <w:rFonts w:eastAsia="Calibri"/>
      <w:b/>
      <w:sz w:val="24"/>
    </w:rPr>
  </w:style>
  <w:style w:type="paragraph" w:customStyle="1" w:styleId="CM25">
    <w:name w:val="CM25"/>
    <w:basedOn w:val="Default"/>
    <w:next w:val="Default"/>
    <w:qFormat/>
    <w:rsid w:val="004809C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809C3"/>
    <w:rPr>
      <w:rFonts w:ascii="Georgia" w:hAnsi="Georgia"/>
      <w:b/>
    </w:rPr>
  </w:style>
  <w:style w:type="paragraph" w:customStyle="1" w:styleId="Debate-CardTagandCite-F6">
    <w:name w:val="Debate- Card Tag and Cite- F6"/>
    <w:basedOn w:val="Normal"/>
    <w:link w:val="Debate-CardTagandCite-F6Char"/>
    <w:qFormat/>
    <w:rsid w:val="004809C3"/>
    <w:pPr>
      <w:contextualSpacing/>
    </w:pPr>
    <w:rPr>
      <w:b/>
      <w:sz w:val="24"/>
    </w:rPr>
  </w:style>
  <w:style w:type="paragraph" w:customStyle="1" w:styleId="Cardtext0">
    <w:name w:val="Card text"/>
    <w:link w:val="CardtextChar0"/>
    <w:qFormat/>
    <w:rsid w:val="004809C3"/>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4809C3"/>
    <w:rPr>
      <w:rFonts w:ascii="Georgia" w:eastAsia="Times New Roman" w:hAnsi="Georgia"/>
      <w:b/>
      <w:szCs w:val="28"/>
      <w:u w:val="single"/>
    </w:rPr>
  </w:style>
  <w:style w:type="paragraph" w:customStyle="1" w:styleId="NewHeading2">
    <w:name w:val="NewHeading2"/>
    <w:basedOn w:val="Normal"/>
    <w:link w:val="NewHeading2Char"/>
    <w:qFormat/>
    <w:rsid w:val="004809C3"/>
    <w:pPr>
      <w:spacing w:before="240" w:after="60"/>
    </w:pPr>
    <w:rPr>
      <w:rFonts w:eastAsia="Times New Roman"/>
      <w:b/>
      <w:sz w:val="24"/>
      <w:szCs w:val="28"/>
      <w:u w:val="single"/>
    </w:rPr>
  </w:style>
  <w:style w:type="paragraph" w:customStyle="1" w:styleId="CM32">
    <w:name w:val="CM3+2"/>
    <w:basedOn w:val="Normal"/>
    <w:next w:val="Normal"/>
    <w:uiPriority w:val="99"/>
    <w:qFormat/>
    <w:rsid w:val="004809C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809C3"/>
    <w:rPr>
      <w:rFonts w:eastAsia="Calibri"/>
    </w:rPr>
  </w:style>
  <w:style w:type="paragraph" w:customStyle="1" w:styleId="Card6pt">
    <w:name w:val="Card 6pt"/>
    <w:basedOn w:val="card"/>
    <w:uiPriority w:val="99"/>
    <w:qFormat/>
    <w:rsid w:val="004809C3"/>
    <w:rPr>
      <w:rFonts w:eastAsia="Calibri" w:cs="Times New Roman"/>
      <w:bCs/>
      <w:color w:val="000000"/>
      <w:sz w:val="12"/>
      <w:szCs w:val="20"/>
    </w:rPr>
  </w:style>
  <w:style w:type="character" w:customStyle="1" w:styleId="FullCiteChar">
    <w:name w:val="Full Cite Char"/>
    <w:link w:val="FullCite"/>
    <w:locked/>
    <w:rsid w:val="004809C3"/>
    <w:rPr>
      <w:rFonts w:ascii="Garamond" w:eastAsia="Calibri" w:hAnsi="Garamond"/>
    </w:rPr>
  </w:style>
  <w:style w:type="paragraph" w:customStyle="1" w:styleId="FullCite">
    <w:name w:val="Full Cite"/>
    <w:basedOn w:val="Normal"/>
    <w:next w:val="Normal"/>
    <w:link w:val="FullCiteChar"/>
    <w:qFormat/>
    <w:rsid w:val="004809C3"/>
    <w:rPr>
      <w:rFonts w:ascii="Garamond" w:eastAsia="Calibri" w:hAnsi="Garamond"/>
      <w:sz w:val="24"/>
    </w:rPr>
  </w:style>
  <w:style w:type="character" w:customStyle="1" w:styleId="StyleCardStyleBlackUnderlineChar">
    <w:name w:val="Style Card Style + Black Underline Char"/>
    <w:link w:val="StyleCardStyleBlackUnderline"/>
    <w:locked/>
    <w:rsid w:val="004809C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809C3"/>
    <w:rPr>
      <w:rFonts w:eastAsia="Times New Roman"/>
      <w:color w:val="000000"/>
      <w:sz w:val="24"/>
      <w:u w:val="single"/>
    </w:rPr>
  </w:style>
  <w:style w:type="paragraph" w:customStyle="1" w:styleId="StyleHeading2LatinArialMT13pt">
    <w:name w:val="Style Heading 2 + (Latin) ArialMT 13 pt"/>
    <w:basedOn w:val="Heading2"/>
    <w:next w:val="Heading2"/>
    <w:uiPriority w:val="99"/>
    <w:qFormat/>
    <w:rsid w:val="004809C3"/>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809C3"/>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4809C3"/>
    <w:rPr>
      <w:rFonts w:eastAsia="SimSun"/>
      <w:sz w:val="24"/>
      <w:u w:val="single"/>
      <w:lang w:eastAsia="zh-CN"/>
    </w:rPr>
  </w:style>
  <w:style w:type="character" w:customStyle="1" w:styleId="StylecardBoldThickunderlineChar">
    <w:name w:val="Style card + Bold Thick underline Char"/>
    <w:link w:val="StylecardBoldThickunderline"/>
    <w:locked/>
    <w:rsid w:val="004809C3"/>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4809C3"/>
    <w:rPr>
      <w:rFonts w:eastAsia="SimSun"/>
      <w:b/>
      <w:bCs/>
      <w:sz w:val="24"/>
      <w:u w:val="single"/>
      <w:lang w:eastAsia="zh-CN"/>
    </w:rPr>
  </w:style>
  <w:style w:type="paragraph" w:customStyle="1" w:styleId="CM27">
    <w:name w:val="CM27"/>
    <w:basedOn w:val="Default"/>
    <w:next w:val="Default"/>
    <w:qFormat/>
    <w:rsid w:val="004809C3"/>
    <w:pPr>
      <w:spacing w:after="200" w:line="276" w:lineRule="auto"/>
    </w:pPr>
    <w:rPr>
      <w:rFonts w:eastAsia="Calibri"/>
      <w:color w:val="auto"/>
      <w:sz w:val="22"/>
    </w:rPr>
  </w:style>
  <w:style w:type="paragraph" w:customStyle="1" w:styleId="font-null">
    <w:name w:val="font-null"/>
    <w:basedOn w:val="Normal"/>
    <w:uiPriority w:val="99"/>
    <w:qFormat/>
    <w:rsid w:val="004809C3"/>
    <w:pPr>
      <w:spacing w:before="100" w:beforeAutospacing="1" w:after="100" w:afterAutospacing="1"/>
    </w:pPr>
    <w:rPr>
      <w:rFonts w:eastAsia="Times New Roman"/>
      <w:sz w:val="24"/>
    </w:rPr>
  </w:style>
  <w:style w:type="paragraph" w:customStyle="1" w:styleId="rteindent1">
    <w:name w:val="rteindent1"/>
    <w:basedOn w:val="Normal"/>
    <w:uiPriority w:val="99"/>
    <w:qFormat/>
    <w:rsid w:val="004809C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809C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809C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809C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809C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809C3"/>
    <w:pPr>
      <w:spacing w:before="100" w:beforeAutospacing="1" w:after="100" w:afterAutospacing="1"/>
    </w:pPr>
    <w:rPr>
      <w:rFonts w:eastAsia="Times New Roman"/>
      <w:sz w:val="24"/>
    </w:rPr>
  </w:style>
  <w:style w:type="paragraph" w:customStyle="1" w:styleId="class">
    <w:name w:val="class"/>
    <w:basedOn w:val="Normal"/>
    <w:uiPriority w:val="99"/>
    <w:qFormat/>
    <w:rsid w:val="004809C3"/>
    <w:pPr>
      <w:spacing w:before="100" w:beforeAutospacing="1" w:after="100" w:afterAutospacing="1"/>
    </w:pPr>
    <w:rPr>
      <w:rFonts w:eastAsia="Times New Roman"/>
      <w:sz w:val="24"/>
    </w:rPr>
  </w:style>
  <w:style w:type="character" w:customStyle="1" w:styleId="blocktitleChar0">
    <w:name w:val="block title Char"/>
    <w:link w:val="blocktitle0"/>
    <w:locked/>
    <w:rsid w:val="004809C3"/>
    <w:rPr>
      <w:rFonts w:ascii="Times New Roman" w:eastAsia="Calibri" w:hAnsi="Times New Roman" w:cs="Times New Roman"/>
      <w:b/>
      <w:caps/>
      <w:sz w:val="28"/>
      <w:szCs w:val="28"/>
      <w:lang w:val="es-ES"/>
    </w:rPr>
  </w:style>
  <w:style w:type="paragraph" w:customStyle="1" w:styleId="Pa6">
    <w:name w:val="Pa6"/>
    <w:basedOn w:val="Normal"/>
    <w:next w:val="Normal"/>
    <w:uiPriority w:val="99"/>
    <w:qFormat/>
    <w:rsid w:val="004809C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809C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809C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809C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809C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809C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809C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809C3"/>
    <w:pPr>
      <w:spacing w:after="160" w:line="259" w:lineRule="auto"/>
    </w:pPr>
    <w:rPr>
      <w:rFonts w:eastAsia="SimSun"/>
      <w:b/>
      <w:bCs/>
      <w:lang w:val="en-US"/>
    </w:rPr>
  </w:style>
  <w:style w:type="paragraph" w:customStyle="1" w:styleId="summary">
    <w:name w:val="summary"/>
    <w:basedOn w:val="Normal"/>
    <w:uiPriority w:val="99"/>
    <w:qFormat/>
    <w:rsid w:val="004809C3"/>
    <w:pPr>
      <w:spacing w:before="100" w:beforeAutospacing="1" w:after="100" w:afterAutospacing="1"/>
    </w:pPr>
    <w:rPr>
      <w:rFonts w:eastAsia="Times New Roman"/>
      <w:sz w:val="24"/>
    </w:rPr>
  </w:style>
  <w:style w:type="paragraph" w:customStyle="1" w:styleId="Caption2">
    <w:name w:val="Caption2"/>
    <w:basedOn w:val="Normal"/>
    <w:uiPriority w:val="99"/>
    <w:qFormat/>
    <w:rsid w:val="004809C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809C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809C3"/>
    <w:pPr>
      <w:tabs>
        <w:tab w:val="center" w:pos="5120"/>
        <w:tab w:val="right" w:pos="10220"/>
      </w:tabs>
    </w:pPr>
    <w:rPr>
      <w:rFonts w:eastAsia="Times New Roman"/>
      <w:bCs/>
      <w:sz w:val="24"/>
      <w:lang w:bidi="he-IL"/>
    </w:rPr>
  </w:style>
  <w:style w:type="paragraph" w:customStyle="1" w:styleId="DebateFile">
    <w:name w:val="Debate File"/>
    <w:basedOn w:val="Normal"/>
    <w:uiPriority w:val="99"/>
    <w:qFormat/>
    <w:rsid w:val="004809C3"/>
    <w:pPr>
      <w:jc w:val="center"/>
    </w:pPr>
    <w:rPr>
      <w:rFonts w:ascii="Book Antiqua" w:eastAsia="Times New Roman" w:hAnsi="Book Antiqua"/>
      <w:b/>
    </w:rPr>
  </w:style>
  <w:style w:type="paragraph" w:customStyle="1" w:styleId="Little">
    <w:name w:val="Little"/>
    <w:basedOn w:val="Normal"/>
    <w:next w:val="Normal"/>
    <w:link w:val="LittleChar"/>
    <w:qFormat/>
    <w:rsid w:val="004809C3"/>
    <w:pPr>
      <w:ind w:left="288"/>
    </w:pPr>
    <w:rPr>
      <w:rFonts w:eastAsia="Times New Roman"/>
      <w:sz w:val="16"/>
    </w:rPr>
  </w:style>
  <w:style w:type="paragraph" w:customStyle="1" w:styleId="AAAcard">
    <w:name w:val="AAAcard"/>
    <w:basedOn w:val="Normal"/>
    <w:uiPriority w:val="99"/>
    <w:qFormat/>
    <w:rsid w:val="004809C3"/>
    <w:pPr>
      <w:ind w:left="288" w:right="288"/>
    </w:pPr>
    <w:rPr>
      <w:rFonts w:eastAsia="Times New Roman"/>
    </w:rPr>
  </w:style>
  <w:style w:type="paragraph" w:customStyle="1" w:styleId="Caption3">
    <w:name w:val="Caption3"/>
    <w:basedOn w:val="Normal"/>
    <w:uiPriority w:val="99"/>
    <w:qFormat/>
    <w:rsid w:val="004809C3"/>
    <w:pPr>
      <w:spacing w:before="100" w:beforeAutospacing="1" w:after="100" w:afterAutospacing="1"/>
    </w:pPr>
    <w:rPr>
      <w:rFonts w:eastAsia="Times New Roman"/>
      <w:sz w:val="24"/>
    </w:rPr>
  </w:style>
  <w:style w:type="paragraph" w:customStyle="1" w:styleId="body-12-5">
    <w:name w:val="body-12-5"/>
    <w:basedOn w:val="Normal"/>
    <w:uiPriority w:val="99"/>
    <w:qFormat/>
    <w:rsid w:val="004809C3"/>
    <w:pPr>
      <w:spacing w:before="100" w:beforeAutospacing="1" w:after="100" w:afterAutospacing="1"/>
    </w:pPr>
    <w:rPr>
      <w:rFonts w:eastAsia="Times New Roman"/>
      <w:sz w:val="24"/>
    </w:rPr>
  </w:style>
  <w:style w:type="paragraph" w:customStyle="1" w:styleId="infuse">
    <w:name w:val="infuse"/>
    <w:basedOn w:val="Normal"/>
    <w:uiPriority w:val="99"/>
    <w:qFormat/>
    <w:rsid w:val="004809C3"/>
    <w:pPr>
      <w:spacing w:before="100" w:beforeAutospacing="1" w:after="100" w:afterAutospacing="1"/>
    </w:pPr>
    <w:rPr>
      <w:rFonts w:eastAsia="Times New Roman"/>
      <w:sz w:val="24"/>
    </w:rPr>
  </w:style>
  <w:style w:type="paragraph" w:customStyle="1" w:styleId="fontreg">
    <w:name w:val="font_reg"/>
    <w:basedOn w:val="Normal"/>
    <w:uiPriority w:val="99"/>
    <w:qFormat/>
    <w:rsid w:val="004809C3"/>
    <w:pPr>
      <w:spacing w:before="100" w:beforeAutospacing="1" w:after="100" w:afterAutospacing="1"/>
    </w:pPr>
    <w:rPr>
      <w:rFonts w:eastAsia="Times New Roman"/>
      <w:sz w:val="24"/>
    </w:rPr>
  </w:style>
  <w:style w:type="paragraph" w:customStyle="1" w:styleId="CITEF3">
    <w:name w:val="CITE F3"/>
    <w:uiPriority w:val="99"/>
    <w:qFormat/>
    <w:rsid w:val="004809C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809C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809C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809C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809C3"/>
    <w:pPr>
      <w:spacing w:after="200"/>
    </w:pPr>
    <w:rPr>
      <w:rFonts w:ascii="Calibri" w:eastAsia="Calibri" w:hAnsi="Calibri" w:cs="Times New Roman"/>
      <w:sz w:val="20"/>
      <w:szCs w:val="20"/>
      <w:u w:val="single"/>
    </w:rPr>
  </w:style>
  <w:style w:type="paragraph" w:customStyle="1" w:styleId="hotroute1">
    <w:name w:val="hot route!"/>
    <w:basedOn w:val="Normal"/>
    <w:qFormat/>
    <w:rsid w:val="004809C3"/>
    <w:pPr>
      <w:ind w:left="144"/>
    </w:pPr>
    <w:rPr>
      <w:rFonts w:ascii="Cambria" w:eastAsia="Calibri" w:hAnsi="Cambria"/>
      <w:sz w:val="24"/>
    </w:rPr>
  </w:style>
  <w:style w:type="paragraph" w:customStyle="1" w:styleId="FreeFormA">
    <w:name w:val="Free Form A"/>
    <w:autoRedefine/>
    <w:uiPriority w:val="99"/>
    <w:qFormat/>
    <w:rsid w:val="004809C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809C3"/>
    <w:pPr>
      <w:spacing w:before="100" w:beforeAutospacing="1" w:after="100" w:afterAutospacing="1"/>
    </w:pPr>
    <w:rPr>
      <w:rFonts w:eastAsia="Times New Roman"/>
      <w:sz w:val="24"/>
    </w:rPr>
  </w:style>
  <w:style w:type="paragraph" w:customStyle="1" w:styleId="subheader">
    <w:name w:val="subheader"/>
    <w:basedOn w:val="Normal"/>
    <w:uiPriority w:val="99"/>
    <w:qFormat/>
    <w:rsid w:val="004809C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809C3"/>
    <w:pPr>
      <w:spacing w:before="100" w:beforeAutospacing="1" w:after="100" w:afterAutospacing="1"/>
    </w:pPr>
    <w:rPr>
      <w:rFonts w:eastAsia="Times New Roman"/>
      <w:sz w:val="24"/>
    </w:rPr>
  </w:style>
  <w:style w:type="paragraph" w:customStyle="1" w:styleId="more">
    <w:name w:val="more"/>
    <w:basedOn w:val="Normal"/>
    <w:uiPriority w:val="99"/>
    <w:qFormat/>
    <w:rsid w:val="004809C3"/>
    <w:pPr>
      <w:spacing w:before="100" w:beforeAutospacing="1" w:after="100" w:afterAutospacing="1"/>
    </w:pPr>
    <w:rPr>
      <w:rFonts w:eastAsia="Times New Roman"/>
      <w:sz w:val="24"/>
    </w:rPr>
  </w:style>
  <w:style w:type="paragraph" w:customStyle="1" w:styleId="story">
    <w:name w:val="story"/>
    <w:basedOn w:val="Normal"/>
    <w:uiPriority w:val="99"/>
    <w:qFormat/>
    <w:rsid w:val="004809C3"/>
    <w:pPr>
      <w:spacing w:before="100" w:beforeAutospacing="1" w:after="100" w:afterAutospacing="1"/>
    </w:pPr>
    <w:rPr>
      <w:rFonts w:eastAsia="Times New Roman"/>
      <w:sz w:val="24"/>
    </w:rPr>
  </w:style>
  <w:style w:type="paragraph" w:customStyle="1" w:styleId="H1numbered">
    <w:name w:val="H1 numbered"/>
    <w:basedOn w:val="Normal"/>
    <w:uiPriority w:val="99"/>
    <w:qFormat/>
    <w:rsid w:val="004809C3"/>
    <w:pPr>
      <w:pageBreakBefore/>
      <w:widowControl w:val="0"/>
      <w:numPr>
        <w:numId w:val="2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4809C3"/>
    <w:pPr>
      <w:widowControl w:val="0"/>
      <w:numPr>
        <w:ilvl w:val="1"/>
        <w:numId w:val="2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4809C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809C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809C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809C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809C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809C3"/>
    <w:pPr>
      <w:widowControl w:val="0"/>
      <w:spacing w:after="63"/>
    </w:pPr>
    <w:rPr>
      <w:rFonts w:ascii="Arial" w:hAnsi="Arial"/>
      <w:color w:val="auto"/>
    </w:rPr>
  </w:style>
  <w:style w:type="paragraph" w:customStyle="1" w:styleId="CM35">
    <w:name w:val="CM35"/>
    <w:basedOn w:val="Default"/>
    <w:next w:val="Default"/>
    <w:uiPriority w:val="99"/>
    <w:qFormat/>
    <w:rsid w:val="004809C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809C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809C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809C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809C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809C3"/>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4809C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809C3"/>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4809C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809C3"/>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809C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809C3"/>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809C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809C3"/>
    <w:rPr>
      <w:sz w:val="24"/>
      <w:lang w:val="x-none" w:eastAsia="x-none"/>
    </w:rPr>
  </w:style>
  <w:style w:type="character" w:customStyle="1" w:styleId="NormalFontChar">
    <w:name w:val="Normal Font Char"/>
    <w:link w:val="NormalFont"/>
    <w:locked/>
    <w:rsid w:val="004809C3"/>
    <w:rPr>
      <w:rFonts w:ascii="Times New Roman" w:eastAsia="Times New Roman" w:hAnsi="Times New Roman" w:cs="Times New Roman"/>
      <w:sz w:val="20"/>
      <w:szCs w:val="20"/>
    </w:rPr>
  </w:style>
  <w:style w:type="paragraph" w:customStyle="1" w:styleId="NormalFont">
    <w:name w:val="Normal Font"/>
    <w:link w:val="NormalFontChar"/>
    <w:qFormat/>
    <w:rsid w:val="004809C3"/>
    <w:rPr>
      <w:rFonts w:ascii="Times New Roman" w:eastAsia="Times New Roman" w:hAnsi="Times New Roman" w:cs="Times New Roman"/>
      <w:sz w:val="20"/>
      <w:szCs w:val="20"/>
    </w:rPr>
  </w:style>
  <w:style w:type="paragraph" w:customStyle="1" w:styleId="StyleSmall11pt">
    <w:name w:val="Style Small + 11 pt"/>
    <w:uiPriority w:val="99"/>
    <w:qFormat/>
    <w:rsid w:val="004809C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809C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809C3"/>
    <w:rPr>
      <w:u w:val="single"/>
      <w:lang w:val="x-none" w:eastAsia="x-none"/>
    </w:rPr>
  </w:style>
  <w:style w:type="character" w:customStyle="1" w:styleId="StyleNormalFont11ptBoldUnderlineChar">
    <w:name w:val="Style Normal Font + 11 pt Bold Underline Char"/>
    <w:link w:val="StyleNormalFont11ptBoldUnderline"/>
    <w:locked/>
    <w:rsid w:val="004809C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809C3"/>
    <w:rPr>
      <w:b/>
      <w:bCs/>
      <w:u w:val="single"/>
      <w:lang w:val="x-none" w:eastAsia="x-none"/>
    </w:rPr>
  </w:style>
  <w:style w:type="paragraph" w:customStyle="1" w:styleId="Smallfont0">
    <w:name w:val="Smallfont"/>
    <w:basedOn w:val="Normal"/>
    <w:uiPriority w:val="99"/>
    <w:qFormat/>
    <w:rsid w:val="004809C3"/>
    <w:rPr>
      <w:rFonts w:eastAsia="Times New Roman"/>
      <w:sz w:val="15"/>
    </w:rPr>
  </w:style>
  <w:style w:type="paragraph" w:customStyle="1" w:styleId="formatvorlage2">
    <w:name w:val="formatvorlage2"/>
    <w:basedOn w:val="Normal"/>
    <w:uiPriority w:val="99"/>
    <w:qFormat/>
    <w:rsid w:val="004809C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809C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809C3"/>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4809C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809C3"/>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4809C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809C3"/>
    <w:pPr>
      <w:ind w:left="144"/>
    </w:pPr>
    <w:rPr>
      <w:rFonts w:eastAsia="Times New Roman"/>
      <w:sz w:val="24"/>
      <w:lang w:val="x-none" w:eastAsia="x-none"/>
    </w:rPr>
  </w:style>
  <w:style w:type="paragraph" w:customStyle="1" w:styleId="deck">
    <w:name w:val="deck"/>
    <w:basedOn w:val="Normal"/>
    <w:uiPriority w:val="99"/>
    <w:qFormat/>
    <w:rsid w:val="004809C3"/>
    <w:pPr>
      <w:spacing w:before="100" w:beforeAutospacing="1" w:after="100" w:afterAutospacing="1"/>
    </w:pPr>
    <w:rPr>
      <w:rFonts w:eastAsia="Times New Roman"/>
      <w:sz w:val="24"/>
    </w:rPr>
  </w:style>
  <w:style w:type="paragraph" w:customStyle="1" w:styleId="i1">
    <w:name w:val="i1"/>
    <w:basedOn w:val="Normal"/>
    <w:uiPriority w:val="99"/>
    <w:qFormat/>
    <w:rsid w:val="004809C3"/>
    <w:pPr>
      <w:spacing w:before="100" w:beforeAutospacing="1" w:after="100" w:afterAutospacing="1"/>
    </w:pPr>
    <w:rPr>
      <w:rFonts w:eastAsia="Times New Roman"/>
      <w:sz w:val="24"/>
    </w:rPr>
  </w:style>
  <w:style w:type="paragraph" w:customStyle="1" w:styleId="question">
    <w:name w:val="question"/>
    <w:basedOn w:val="Normal"/>
    <w:uiPriority w:val="99"/>
    <w:qFormat/>
    <w:rsid w:val="004809C3"/>
    <w:pPr>
      <w:spacing w:before="100" w:beforeAutospacing="1" w:after="100" w:afterAutospacing="1"/>
    </w:pPr>
    <w:rPr>
      <w:rFonts w:eastAsia="Times New Roman"/>
      <w:sz w:val="24"/>
    </w:rPr>
  </w:style>
  <w:style w:type="paragraph" w:customStyle="1" w:styleId="bodycopy">
    <w:name w:val="bodycopy"/>
    <w:basedOn w:val="Normal"/>
    <w:uiPriority w:val="99"/>
    <w:qFormat/>
    <w:rsid w:val="004809C3"/>
    <w:pPr>
      <w:spacing w:before="100" w:beforeAutospacing="1" w:after="100" w:afterAutospacing="1"/>
    </w:pPr>
    <w:rPr>
      <w:rFonts w:eastAsia="Times New Roman"/>
      <w:sz w:val="24"/>
    </w:rPr>
  </w:style>
  <w:style w:type="paragraph" w:customStyle="1" w:styleId="Fifth">
    <w:name w:val="Fifth"/>
    <w:basedOn w:val="Normal"/>
    <w:link w:val="FifthChar"/>
    <w:qFormat/>
    <w:rsid w:val="004809C3"/>
    <w:rPr>
      <w:rFonts w:eastAsia="Calibri"/>
    </w:rPr>
  </w:style>
  <w:style w:type="paragraph" w:customStyle="1" w:styleId="NoteLevel22">
    <w:name w:val="Note Level 22"/>
    <w:basedOn w:val="card"/>
    <w:next w:val="Normal"/>
    <w:uiPriority w:val="99"/>
    <w:qFormat/>
    <w:rsid w:val="004809C3"/>
    <w:pPr>
      <w:keepNext/>
    </w:pPr>
    <w:rPr>
      <w:rFonts w:eastAsia="MS Gothic" w:cs="Times New Roman"/>
      <w:bCs/>
      <w:sz w:val="16"/>
      <w:szCs w:val="20"/>
    </w:rPr>
  </w:style>
  <w:style w:type="paragraph" w:customStyle="1" w:styleId="wp-caption-text">
    <w:name w:val="wp-caption-text"/>
    <w:basedOn w:val="Normal"/>
    <w:qFormat/>
    <w:rsid w:val="004809C3"/>
    <w:pPr>
      <w:spacing w:before="100" w:beforeAutospacing="1" w:after="100" w:afterAutospacing="1"/>
    </w:pPr>
    <w:rPr>
      <w:rFonts w:eastAsia="Times New Roman"/>
      <w:sz w:val="24"/>
    </w:rPr>
  </w:style>
  <w:style w:type="paragraph" w:customStyle="1" w:styleId="svarticle">
    <w:name w:val="svarticle"/>
    <w:basedOn w:val="Normal"/>
    <w:uiPriority w:val="99"/>
    <w:qFormat/>
    <w:rsid w:val="004809C3"/>
    <w:pPr>
      <w:spacing w:before="100" w:beforeAutospacing="1" w:after="100" w:afterAutospacing="1"/>
    </w:pPr>
    <w:rPr>
      <w:rFonts w:eastAsia="Times New Roman"/>
      <w:sz w:val="24"/>
    </w:rPr>
  </w:style>
  <w:style w:type="paragraph" w:customStyle="1" w:styleId="canvas-atom">
    <w:name w:val="canvas-atom"/>
    <w:basedOn w:val="Normal"/>
    <w:uiPriority w:val="99"/>
    <w:qFormat/>
    <w:rsid w:val="004809C3"/>
    <w:pPr>
      <w:spacing w:before="100" w:beforeAutospacing="1" w:after="100" w:afterAutospacing="1"/>
    </w:pPr>
    <w:rPr>
      <w:sz w:val="24"/>
    </w:rPr>
  </w:style>
  <w:style w:type="paragraph" w:customStyle="1" w:styleId="tweet-text">
    <w:name w:val="tweet-text"/>
    <w:basedOn w:val="Normal"/>
    <w:uiPriority w:val="99"/>
    <w:qFormat/>
    <w:rsid w:val="004809C3"/>
    <w:pPr>
      <w:spacing w:before="100" w:beforeAutospacing="1" w:after="100" w:afterAutospacing="1"/>
    </w:pPr>
  </w:style>
  <w:style w:type="paragraph" w:customStyle="1" w:styleId="description">
    <w:name w:val="description"/>
    <w:basedOn w:val="Normal"/>
    <w:uiPriority w:val="99"/>
    <w:qFormat/>
    <w:rsid w:val="004809C3"/>
    <w:pPr>
      <w:spacing w:before="100" w:beforeAutospacing="1" w:after="100" w:afterAutospacing="1"/>
    </w:pPr>
  </w:style>
  <w:style w:type="paragraph" w:customStyle="1" w:styleId="graf">
    <w:name w:val="graf"/>
    <w:basedOn w:val="Normal"/>
    <w:uiPriority w:val="99"/>
    <w:qFormat/>
    <w:rsid w:val="004809C3"/>
    <w:pPr>
      <w:spacing w:before="100" w:beforeAutospacing="1" w:after="100" w:afterAutospacing="1"/>
    </w:pPr>
  </w:style>
  <w:style w:type="paragraph" w:customStyle="1" w:styleId="column">
    <w:name w:val="column"/>
    <w:basedOn w:val="Normal"/>
    <w:uiPriority w:val="99"/>
    <w:qFormat/>
    <w:rsid w:val="004809C3"/>
    <w:pPr>
      <w:spacing w:before="100" w:beforeAutospacing="1" w:after="100" w:afterAutospacing="1"/>
    </w:pPr>
  </w:style>
  <w:style w:type="paragraph" w:customStyle="1" w:styleId="recirc-container">
    <w:name w:val="recirc-container"/>
    <w:basedOn w:val="Normal"/>
    <w:uiPriority w:val="99"/>
    <w:qFormat/>
    <w:rsid w:val="004809C3"/>
    <w:pPr>
      <w:spacing w:before="100" w:beforeAutospacing="1" w:after="100" w:afterAutospacing="1"/>
    </w:pPr>
    <w:rPr>
      <w:sz w:val="24"/>
    </w:rPr>
  </w:style>
  <w:style w:type="paragraph" w:customStyle="1" w:styleId="interstitial-link">
    <w:name w:val="interstitial-link"/>
    <w:basedOn w:val="Normal"/>
    <w:uiPriority w:val="99"/>
    <w:qFormat/>
    <w:rsid w:val="004809C3"/>
    <w:pPr>
      <w:spacing w:before="100" w:beforeAutospacing="1" w:after="100" w:afterAutospacing="1"/>
    </w:pPr>
    <w:rPr>
      <w:sz w:val="24"/>
    </w:rPr>
  </w:style>
  <w:style w:type="paragraph" w:customStyle="1" w:styleId="see-also">
    <w:name w:val="see-also"/>
    <w:basedOn w:val="Normal"/>
    <w:uiPriority w:val="99"/>
    <w:qFormat/>
    <w:rsid w:val="004809C3"/>
    <w:pPr>
      <w:spacing w:before="100" w:beforeAutospacing="1" w:after="100" w:afterAutospacing="1"/>
    </w:pPr>
    <w:rPr>
      <w:sz w:val="24"/>
    </w:rPr>
  </w:style>
  <w:style w:type="character" w:styleId="SubtleEmphasis">
    <w:name w:val="Subtle Emphasis"/>
    <w:uiPriority w:val="19"/>
    <w:qFormat/>
    <w:rsid w:val="004809C3"/>
    <w:rPr>
      <w:rFonts w:ascii="Georgia" w:hAnsi="Georgia" w:hint="default"/>
      <w:i/>
      <w:iCs/>
      <w:color w:val="808080"/>
    </w:rPr>
  </w:style>
  <w:style w:type="character" w:customStyle="1" w:styleId="cardchar00">
    <w:name w:val="cardchar0"/>
    <w:basedOn w:val="DefaultParagraphFont"/>
    <w:rsid w:val="004809C3"/>
  </w:style>
  <w:style w:type="character" w:customStyle="1" w:styleId="UnderlineNon-bold">
    <w:name w:val="Underline Non - bold"/>
    <w:rsid w:val="004809C3"/>
    <w:rPr>
      <w:rFonts w:ascii="Times New Roman" w:hAnsi="Times New Roman" w:cs="Times New Roman" w:hint="default"/>
      <w:iCs/>
      <w:sz w:val="22"/>
      <w:u w:val="single"/>
    </w:rPr>
  </w:style>
  <w:style w:type="character" w:customStyle="1" w:styleId="Heading5Char2">
    <w:name w:val="Heading 5 Char2"/>
    <w:rsid w:val="004809C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809C3"/>
    <w:rPr>
      <w:rFonts w:ascii="Arial" w:hAnsi="Arial" w:cs="Arial"/>
      <w:vanish/>
      <w:sz w:val="16"/>
      <w:szCs w:val="16"/>
    </w:rPr>
  </w:style>
  <w:style w:type="paragraph" w:styleId="z-TopofForm">
    <w:name w:val="HTML Top of Form"/>
    <w:basedOn w:val="Normal"/>
    <w:next w:val="Normal"/>
    <w:link w:val="z-TopofFormChar"/>
    <w:hidden/>
    <w:uiPriority w:val="99"/>
    <w:unhideWhenUsed/>
    <w:rsid w:val="004809C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809C3"/>
    <w:rPr>
      <w:rFonts w:ascii="Arial" w:hAnsi="Arial" w:cs="Arial"/>
      <w:vanish/>
      <w:sz w:val="16"/>
      <w:szCs w:val="16"/>
    </w:rPr>
  </w:style>
  <w:style w:type="character" w:customStyle="1" w:styleId="z-BottomofFormChar">
    <w:name w:val="z-Bottom of Form Char"/>
    <w:basedOn w:val="DefaultParagraphFont"/>
    <w:link w:val="z-BottomofForm"/>
    <w:uiPriority w:val="99"/>
    <w:rsid w:val="004809C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809C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809C3"/>
    <w:rPr>
      <w:rFonts w:ascii="Arial" w:hAnsi="Arial" w:cs="Arial"/>
      <w:vanish/>
      <w:sz w:val="16"/>
      <w:szCs w:val="16"/>
    </w:rPr>
  </w:style>
  <w:style w:type="character" w:customStyle="1" w:styleId="authordate1">
    <w:name w:val="authordate"/>
    <w:rsid w:val="004809C3"/>
  </w:style>
  <w:style w:type="character" w:customStyle="1" w:styleId="underline0">
    <w:name w:val="%underline"/>
    <w:qFormat/>
    <w:rsid w:val="004809C3"/>
    <w:rPr>
      <w:rFonts w:ascii="Times New Roman" w:hAnsi="Times New Roman" w:cs="Times New Roman" w:hint="default"/>
      <w:strike w:val="0"/>
      <w:dstrike w:val="0"/>
      <w:sz w:val="16"/>
      <w:u w:val="none"/>
      <w:effect w:val="none"/>
    </w:rPr>
  </w:style>
  <w:style w:type="character" w:customStyle="1" w:styleId="AUNDERLINE0">
    <w:name w:val="AUNDERLINE"/>
    <w:qFormat/>
    <w:rsid w:val="004809C3"/>
    <w:rPr>
      <w:rFonts w:ascii="Times New Roman" w:hAnsi="Times New Roman" w:cs="Times New Roman" w:hint="default"/>
      <w:sz w:val="20"/>
      <w:u w:val="single"/>
    </w:rPr>
  </w:style>
  <w:style w:type="character" w:customStyle="1" w:styleId="UnderlinedCharChar">
    <w:name w:val="Underlined Char Char"/>
    <w:rsid w:val="004809C3"/>
    <w:rPr>
      <w:rFonts w:ascii="Garamond" w:hAnsi="Garamond" w:hint="default"/>
      <w:szCs w:val="28"/>
      <w:u w:val="single"/>
      <w:lang w:val="en-US" w:eastAsia="en-US" w:bidi="ar-SA"/>
    </w:rPr>
  </w:style>
  <w:style w:type="character" w:customStyle="1" w:styleId="slug-doi">
    <w:name w:val="slug-doi"/>
    <w:basedOn w:val="DefaultParagraphFont"/>
    <w:rsid w:val="004809C3"/>
  </w:style>
  <w:style w:type="character" w:customStyle="1" w:styleId="af">
    <w:name w:val="af"/>
    <w:basedOn w:val="DefaultParagraphFont"/>
    <w:rsid w:val="004809C3"/>
  </w:style>
  <w:style w:type="character" w:customStyle="1" w:styleId="ab">
    <w:name w:val="ab"/>
    <w:basedOn w:val="DefaultParagraphFont"/>
    <w:rsid w:val="004809C3"/>
  </w:style>
  <w:style w:type="character" w:customStyle="1" w:styleId="em">
    <w:name w:val="em"/>
    <w:basedOn w:val="DefaultParagraphFont"/>
    <w:rsid w:val="004809C3"/>
  </w:style>
  <w:style w:type="character" w:customStyle="1" w:styleId="au">
    <w:name w:val="au"/>
    <w:basedOn w:val="DefaultParagraphFont"/>
    <w:rsid w:val="004809C3"/>
  </w:style>
  <w:style w:type="character" w:customStyle="1" w:styleId="ti">
    <w:name w:val="ti"/>
    <w:basedOn w:val="DefaultParagraphFont"/>
    <w:rsid w:val="004809C3"/>
  </w:style>
  <w:style w:type="character" w:customStyle="1" w:styleId="subheadblue">
    <w:name w:val="subhead_blue"/>
    <w:basedOn w:val="DefaultParagraphFont"/>
    <w:rsid w:val="004809C3"/>
  </w:style>
  <w:style w:type="character" w:customStyle="1" w:styleId="affiliation">
    <w:name w:val="affiliation"/>
    <w:basedOn w:val="DefaultParagraphFont"/>
    <w:rsid w:val="004809C3"/>
  </w:style>
  <w:style w:type="character" w:customStyle="1" w:styleId="slug-doi-wrapper">
    <w:name w:val="slug-doi-wrapper"/>
    <w:basedOn w:val="DefaultParagraphFont"/>
    <w:rsid w:val="004809C3"/>
  </w:style>
  <w:style w:type="character" w:customStyle="1" w:styleId="slug-metadata-noteahead-of-print">
    <w:name w:val="slug-metadata-note ahead-of-print"/>
    <w:basedOn w:val="DefaultParagraphFont"/>
    <w:rsid w:val="004809C3"/>
  </w:style>
  <w:style w:type="character" w:customStyle="1" w:styleId="slug-ahead-of-print-date">
    <w:name w:val="slug-ahead-of-print-date"/>
    <w:basedOn w:val="DefaultParagraphFont"/>
    <w:rsid w:val="004809C3"/>
  </w:style>
  <w:style w:type="character" w:customStyle="1" w:styleId="medium-bold">
    <w:name w:val="medium-bold"/>
    <w:basedOn w:val="DefaultParagraphFont"/>
    <w:rsid w:val="004809C3"/>
  </w:style>
  <w:style w:type="character" w:customStyle="1" w:styleId="updated-short-citation">
    <w:name w:val="updated-short-citation"/>
    <w:basedOn w:val="DefaultParagraphFont"/>
    <w:rsid w:val="004809C3"/>
  </w:style>
  <w:style w:type="character" w:customStyle="1" w:styleId="goohl0">
    <w:name w:val="goohl0"/>
    <w:basedOn w:val="DefaultParagraphFont"/>
    <w:rsid w:val="004809C3"/>
  </w:style>
  <w:style w:type="character" w:customStyle="1" w:styleId="CharChar6">
    <w:name w:val="Char Char6"/>
    <w:rsid w:val="004809C3"/>
    <w:rPr>
      <w:rFonts w:ascii="Arial" w:hAnsi="Arial" w:cs="Arial" w:hint="default"/>
      <w:bCs/>
      <w:sz w:val="16"/>
      <w:szCs w:val="26"/>
      <w:lang w:val="en-US" w:eastAsia="en-US" w:bidi="ar-SA"/>
    </w:rPr>
  </w:style>
  <w:style w:type="character" w:customStyle="1" w:styleId="TagCharChar1">
    <w:name w:val="Tag Char Char1"/>
    <w:rsid w:val="004809C3"/>
    <w:rPr>
      <w:b/>
      <w:bCs w:val="0"/>
      <w:sz w:val="24"/>
      <w:szCs w:val="24"/>
      <w:lang w:val="en-US" w:eastAsia="en-US" w:bidi="ar-SA"/>
    </w:rPr>
  </w:style>
  <w:style w:type="character" w:customStyle="1" w:styleId="12TimesNewRoman">
    <w:name w:val="12 Times New Roman"/>
    <w:rsid w:val="004809C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809C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809C3"/>
    <w:rPr>
      <w:rFonts w:ascii="Times New Roman" w:hAnsi="Times New Roman" w:cs="Times New Roman" w:hint="default"/>
      <w:strike w:val="0"/>
      <w:dstrike w:val="0"/>
      <w:sz w:val="14"/>
      <w:u w:val="none"/>
      <w:effect w:val="none"/>
    </w:rPr>
  </w:style>
  <w:style w:type="character" w:customStyle="1" w:styleId="F8-UnderlineBold">
    <w:name w:val="F8 - Underline/Bold"/>
    <w:rsid w:val="004809C3"/>
    <w:rPr>
      <w:rFonts w:ascii="Times New Roman" w:hAnsi="Times New Roman" w:cs="Times New Roman" w:hint="default"/>
      <w:b/>
      <w:bCs w:val="0"/>
      <w:sz w:val="20"/>
      <w:u w:val="single"/>
    </w:rPr>
  </w:style>
  <w:style w:type="character" w:customStyle="1" w:styleId="F7-SmallFont">
    <w:name w:val="F7 - Small Font"/>
    <w:rsid w:val="004809C3"/>
    <w:rPr>
      <w:rFonts w:ascii="Times New Roman" w:hAnsi="Times New Roman" w:cs="Times New Roman" w:hint="default"/>
      <w:sz w:val="14"/>
    </w:rPr>
  </w:style>
  <w:style w:type="character" w:customStyle="1" w:styleId="Brief-Bold">
    <w:name w:val="Brief - Bold"/>
    <w:rsid w:val="004809C3"/>
    <w:rPr>
      <w:rFonts w:ascii="Times New Roman" w:hAnsi="Times New Roman" w:cs="Times New Roman" w:hint="default"/>
      <w:b/>
      <w:bCs w:val="0"/>
    </w:rPr>
  </w:style>
  <w:style w:type="character" w:customStyle="1" w:styleId="Card-Underline">
    <w:name w:val="Card - Underline"/>
    <w:rsid w:val="004809C3"/>
    <w:rPr>
      <w:rFonts w:ascii="Times New Roman" w:hAnsi="Times New Roman" w:cs="Times New Roman" w:hint="default"/>
      <w:u w:val="single"/>
    </w:rPr>
  </w:style>
  <w:style w:type="character" w:customStyle="1" w:styleId="beriefunderline">
    <w:name w:val="berief = underline"/>
    <w:rsid w:val="004809C3"/>
    <w:rPr>
      <w:rFonts w:ascii="Times New Roman" w:eastAsia="Times New Roman" w:hAnsi="Times New Roman" w:cs="Times New Roman" w:hint="default"/>
      <w:sz w:val="20"/>
      <w:u w:val="single"/>
    </w:rPr>
  </w:style>
  <w:style w:type="character" w:customStyle="1" w:styleId="BoldText10pt">
    <w:name w:val="Bold Text 10 pt"/>
    <w:rsid w:val="004809C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4809C3"/>
  </w:style>
  <w:style w:type="character" w:customStyle="1" w:styleId="SC4208902">
    <w:name w:val="SC.4.208902"/>
    <w:rsid w:val="004809C3"/>
    <w:rPr>
      <w:rFonts w:ascii="Century" w:hAnsi="Century" w:cs="Century" w:hint="default"/>
      <w:color w:val="000000"/>
      <w:sz w:val="22"/>
      <w:szCs w:val="22"/>
    </w:rPr>
  </w:style>
  <w:style w:type="character" w:customStyle="1" w:styleId="SC4208915">
    <w:name w:val="SC.4.208915"/>
    <w:rsid w:val="004809C3"/>
    <w:rPr>
      <w:rFonts w:ascii="Century" w:hAnsi="Century" w:cs="Century" w:hint="default"/>
      <w:color w:val="000000"/>
      <w:sz w:val="13"/>
      <w:szCs w:val="13"/>
    </w:rPr>
  </w:style>
  <w:style w:type="character" w:customStyle="1" w:styleId="SC273764">
    <w:name w:val="SC.2.73764"/>
    <w:rsid w:val="004809C3"/>
    <w:rPr>
      <w:rFonts w:ascii="Century" w:hAnsi="Century" w:cs="Century" w:hint="default"/>
      <w:color w:val="000000"/>
      <w:sz w:val="72"/>
      <w:szCs w:val="72"/>
    </w:rPr>
  </w:style>
  <w:style w:type="character" w:customStyle="1" w:styleId="SC273779">
    <w:name w:val="SC.2.73779"/>
    <w:rsid w:val="004809C3"/>
    <w:rPr>
      <w:rFonts w:ascii="Century" w:hAnsi="Century" w:cs="Century" w:hint="default"/>
      <w:color w:val="000000"/>
      <w:sz w:val="40"/>
      <w:szCs w:val="40"/>
    </w:rPr>
  </w:style>
  <w:style w:type="character" w:customStyle="1" w:styleId="SC273763">
    <w:name w:val="SC.2.73763"/>
    <w:rsid w:val="004809C3"/>
    <w:rPr>
      <w:rFonts w:ascii="Century" w:hAnsi="Century" w:cs="Century" w:hint="default"/>
      <w:b/>
      <w:bCs/>
      <w:color w:val="000000"/>
    </w:rPr>
  </w:style>
  <w:style w:type="character" w:customStyle="1" w:styleId="SC4208910">
    <w:name w:val="SC.4.208910"/>
    <w:rsid w:val="004809C3"/>
    <w:rPr>
      <w:rFonts w:ascii="Century" w:hAnsi="Century" w:cs="Century" w:hint="default"/>
      <w:color w:val="000000"/>
      <w:sz w:val="28"/>
      <w:szCs w:val="28"/>
    </w:rPr>
  </w:style>
  <w:style w:type="character" w:customStyle="1" w:styleId="SC4208911">
    <w:name w:val="SC.4.208911"/>
    <w:rsid w:val="004809C3"/>
    <w:rPr>
      <w:rFonts w:ascii="Century" w:hAnsi="Century" w:cs="Century" w:hint="default"/>
      <w:color w:val="000000"/>
    </w:rPr>
  </w:style>
  <w:style w:type="character" w:customStyle="1" w:styleId="articlesubtitle">
    <w:name w:val="article_sub_title"/>
    <w:basedOn w:val="DefaultParagraphFont"/>
    <w:rsid w:val="004809C3"/>
  </w:style>
  <w:style w:type="character" w:customStyle="1" w:styleId="newsdate2">
    <w:name w:val="news_date2"/>
    <w:basedOn w:val="DefaultParagraphFont"/>
    <w:rsid w:val="004809C3"/>
  </w:style>
  <w:style w:type="character" w:customStyle="1" w:styleId="readarticleheader">
    <w:name w:val="readarticleheader"/>
    <w:basedOn w:val="DefaultParagraphFont"/>
    <w:rsid w:val="004809C3"/>
  </w:style>
  <w:style w:type="character" w:customStyle="1" w:styleId="UnderlineChar20">
    <w:name w:val="Underline Char2"/>
    <w:rsid w:val="004809C3"/>
    <w:rPr>
      <w:rFonts w:ascii="Trebuchet MS" w:hAnsi="Trebuchet MS" w:hint="default"/>
      <w:u w:val="thick"/>
      <w:lang w:val="en-US" w:eastAsia="zh-CN" w:bidi="ar-SA"/>
    </w:rPr>
  </w:style>
  <w:style w:type="character" w:customStyle="1" w:styleId="BoldUnderliningChar">
    <w:name w:val="Bold Underlining Char"/>
    <w:rsid w:val="004809C3"/>
    <w:rPr>
      <w:rFonts w:ascii="Arial Narrow" w:eastAsia="Times New Roman" w:hAnsi="Arial Narrow" w:hint="default"/>
      <w:b/>
      <w:bCs w:val="0"/>
      <w:szCs w:val="24"/>
      <w:u w:val="single"/>
      <w:lang w:val="en-GB" w:eastAsia="en-US" w:bidi="ar-SA"/>
    </w:rPr>
  </w:style>
  <w:style w:type="character" w:customStyle="1" w:styleId="medium-normal1">
    <w:name w:val="medium-normal1"/>
    <w:rsid w:val="004809C3"/>
    <w:rPr>
      <w:rFonts w:ascii="Arial" w:hAnsi="Arial" w:cs="Arial" w:hint="default"/>
      <w:b w:val="0"/>
      <w:bCs w:val="0"/>
      <w:i w:val="0"/>
      <w:iCs w:val="0"/>
      <w:sz w:val="20"/>
      <w:szCs w:val="20"/>
    </w:rPr>
  </w:style>
  <w:style w:type="character" w:customStyle="1" w:styleId="UnderlinedCardChar0">
    <w:name w:val="Underlined Card Char"/>
    <w:rsid w:val="004809C3"/>
    <w:rPr>
      <w:rFonts w:ascii="Palatino Linotype" w:hAnsi="Palatino Linotype" w:hint="default"/>
      <w:u w:val="single"/>
      <w:lang w:val="en-US" w:eastAsia="en-US" w:bidi="ar-SA"/>
    </w:rPr>
  </w:style>
  <w:style w:type="character" w:customStyle="1" w:styleId="char">
    <w:name w:val="char"/>
    <w:basedOn w:val="DefaultParagraphFont"/>
    <w:rsid w:val="004809C3"/>
  </w:style>
  <w:style w:type="character" w:customStyle="1" w:styleId="UnderlineCharCharCharCharCharChar">
    <w:name w:val="Underline Char Char Char Char Char Char"/>
    <w:rsid w:val="004809C3"/>
    <w:rPr>
      <w:rFonts w:ascii="Arial Narrow" w:hAnsi="Arial Narrow" w:hint="default"/>
      <w:szCs w:val="24"/>
      <w:u w:val="single"/>
      <w:lang w:val="en-US" w:eastAsia="en-US" w:bidi="ar-SA"/>
    </w:rPr>
  </w:style>
  <w:style w:type="character" w:customStyle="1" w:styleId="klink">
    <w:name w:val="klink"/>
    <w:basedOn w:val="DefaultParagraphFont"/>
    <w:rsid w:val="004809C3"/>
  </w:style>
  <w:style w:type="character" w:customStyle="1" w:styleId="date10">
    <w:name w:val="date1"/>
    <w:basedOn w:val="DefaultParagraphFont"/>
    <w:rsid w:val="004809C3"/>
  </w:style>
  <w:style w:type="character" w:customStyle="1" w:styleId="bolding1">
    <w:name w:val="bolding1"/>
    <w:rsid w:val="004809C3"/>
    <w:rPr>
      <w:b/>
      <w:bCs/>
    </w:rPr>
  </w:style>
  <w:style w:type="character" w:customStyle="1" w:styleId="bookoptions1">
    <w:name w:val="book_options1"/>
    <w:rsid w:val="004809C3"/>
    <w:rPr>
      <w:b/>
      <w:bCs/>
      <w:color w:val="333366"/>
    </w:rPr>
  </w:style>
  <w:style w:type="character" w:customStyle="1" w:styleId="descriptionblock">
    <w:name w:val="description block"/>
    <w:basedOn w:val="DefaultParagraphFont"/>
    <w:rsid w:val="004809C3"/>
  </w:style>
  <w:style w:type="character" w:customStyle="1" w:styleId="detailsboxblock">
    <w:name w:val="detailsbox block"/>
    <w:basedOn w:val="DefaultParagraphFont"/>
    <w:rsid w:val="004809C3"/>
  </w:style>
  <w:style w:type="character" w:customStyle="1" w:styleId="Char3">
    <w:name w:val="Char3"/>
    <w:rsid w:val="004809C3"/>
    <w:rPr>
      <w:rFonts w:ascii="Arial" w:hAnsi="Arial" w:cs="Arial" w:hint="default"/>
      <w:bCs/>
      <w:u w:val="thick"/>
      <w:lang w:val="en-US" w:eastAsia="en-US" w:bidi="ar-SA"/>
    </w:rPr>
  </w:style>
  <w:style w:type="character" w:customStyle="1" w:styleId="texto11">
    <w:name w:val="texto11"/>
    <w:rsid w:val="004809C3"/>
    <w:rPr>
      <w:rFonts w:ascii="Arial" w:hAnsi="Arial" w:cs="Arial" w:hint="default"/>
      <w:b w:val="0"/>
      <w:bCs w:val="0"/>
      <w:i w:val="0"/>
      <w:iCs w:val="0"/>
      <w:caps w:val="0"/>
      <w:color w:val="000000"/>
      <w:sz w:val="26"/>
      <w:szCs w:val="26"/>
    </w:rPr>
  </w:style>
  <w:style w:type="character" w:customStyle="1" w:styleId="CardTagChar">
    <w:name w:val="Card Tag Char"/>
    <w:rsid w:val="004809C3"/>
    <w:rPr>
      <w:rFonts w:ascii="Arial Narrow" w:hAnsi="Arial Narrow" w:hint="default"/>
      <w:b/>
      <w:bCs w:val="0"/>
      <w:sz w:val="24"/>
      <w:szCs w:val="24"/>
      <w:lang w:val="en-US" w:eastAsia="en-US" w:bidi="ar-SA"/>
    </w:rPr>
  </w:style>
  <w:style w:type="character" w:customStyle="1" w:styleId="DebateCiteCharCharChar">
    <w:name w:val="Debate Cite Char Char Char"/>
    <w:rsid w:val="004809C3"/>
    <w:rPr>
      <w:b/>
      <w:bCs w:val="0"/>
      <w:sz w:val="32"/>
      <w:szCs w:val="32"/>
      <w:lang w:val="en-US" w:eastAsia="en-US" w:bidi="ar-SA"/>
    </w:rPr>
  </w:style>
  <w:style w:type="character" w:customStyle="1" w:styleId="Style10ptBold">
    <w:name w:val="Style 10 pt Bold"/>
    <w:rsid w:val="004809C3"/>
    <w:rPr>
      <w:b/>
      <w:bCs/>
      <w:sz w:val="20"/>
    </w:rPr>
  </w:style>
  <w:style w:type="character" w:customStyle="1" w:styleId="text9">
    <w:name w:val="text9"/>
    <w:basedOn w:val="DefaultParagraphFont"/>
    <w:rsid w:val="004809C3"/>
  </w:style>
  <w:style w:type="character" w:customStyle="1" w:styleId="text21">
    <w:name w:val="text21"/>
    <w:basedOn w:val="DefaultParagraphFont"/>
    <w:rsid w:val="004809C3"/>
  </w:style>
  <w:style w:type="character" w:customStyle="1" w:styleId="text19">
    <w:name w:val="text19"/>
    <w:basedOn w:val="DefaultParagraphFont"/>
    <w:rsid w:val="004809C3"/>
  </w:style>
  <w:style w:type="character" w:customStyle="1" w:styleId="term2">
    <w:name w:val="term2"/>
    <w:rsid w:val="004809C3"/>
    <w:rPr>
      <w:b/>
      <w:bCs/>
    </w:rPr>
  </w:style>
  <w:style w:type="character" w:customStyle="1" w:styleId="pmterms12">
    <w:name w:val="pmterms12"/>
    <w:rsid w:val="004809C3"/>
    <w:rPr>
      <w:b/>
      <w:bCs/>
      <w:i w:val="0"/>
      <w:iCs w:val="0"/>
      <w:color w:val="000000"/>
    </w:rPr>
  </w:style>
  <w:style w:type="character" w:customStyle="1" w:styleId="ToReadChar">
    <w:name w:val="To Read Char"/>
    <w:rsid w:val="004809C3"/>
    <w:rPr>
      <w:rFonts w:ascii="Verdana" w:hAnsi="Verdana" w:hint="default"/>
      <w:b/>
      <w:bCs w:val="0"/>
      <w:szCs w:val="24"/>
      <w:u w:val="single"/>
      <w:lang w:val="en-US" w:eastAsia="en-US" w:bidi="ar-SA"/>
    </w:rPr>
  </w:style>
  <w:style w:type="character" w:customStyle="1" w:styleId="ToReadCharChar">
    <w:name w:val="To Read Char Char"/>
    <w:rsid w:val="004809C3"/>
    <w:rPr>
      <w:rFonts w:ascii="Verdana" w:hAnsi="Verdana" w:hint="default"/>
      <w:b/>
      <w:bCs w:val="0"/>
      <w:szCs w:val="24"/>
      <w:u w:val="single"/>
      <w:lang w:val="en-US" w:eastAsia="en-US" w:bidi="ar-SA"/>
    </w:rPr>
  </w:style>
  <w:style w:type="character" w:customStyle="1" w:styleId="bio">
    <w:name w:val="bio"/>
    <w:basedOn w:val="DefaultParagraphFont"/>
    <w:rsid w:val="004809C3"/>
  </w:style>
  <w:style w:type="character" w:customStyle="1" w:styleId="storytextstyle">
    <w:name w:val="storytextstyle"/>
    <w:basedOn w:val="DefaultParagraphFont"/>
    <w:rsid w:val="004809C3"/>
  </w:style>
  <w:style w:type="character" w:customStyle="1" w:styleId="cardunderlinedCharChar">
    <w:name w:val="card underlined Char Char"/>
    <w:rsid w:val="004809C3"/>
    <w:rPr>
      <w:rFonts w:ascii="Arial" w:hAnsi="Arial" w:cs="Arial" w:hint="default"/>
      <w:sz w:val="22"/>
      <w:szCs w:val="24"/>
      <w:u w:val="single"/>
      <w:lang w:val="en-US" w:eastAsia="en-US" w:bidi="ar-SA"/>
    </w:rPr>
  </w:style>
  <w:style w:type="character" w:customStyle="1" w:styleId="Style2Char0">
    <w:name w:val="Style2 Char"/>
    <w:rsid w:val="004809C3"/>
    <w:rPr>
      <w:rFonts w:ascii="Book Antiqua" w:hAnsi="Book Antiqua" w:hint="default"/>
      <w:u w:val="thick"/>
      <w:lang w:val="en-US" w:eastAsia="en-US" w:bidi="ar-SA"/>
    </w:rPr>
  </w:style>
  <w:style w:type="character" w:customStyle="1" w:styleId="Style2Char1">
    <w:name w:val="Style2 Char1"/>
    <w:rsid w:val="004809C3"/>
    <w:rPr>
      <w:rFonts w:ascii="Book Antiqua" w:hAnsi="Book Antiqua" w:hint="default"/>
      <w:szCs w:val="24"/>
      <w:u w:val="thick"/>
      <w:lang w:val="en-US" w:eastAsia="en-US" w:bidi="ar-SA"/>
    </w:rPr>
  </w:style>
  <w:style w:type="character" w:customStyle="1" w:styleId="articlehead21">
    <w:name w:val="articlehead21"/>
    <w:rsid w:val="004809C3"/>
    <w:rPr>
      <w:rFonts w:ascii="Arial" w:hAnsi="Arial" w:cs="Arial" w:hint="default"/>
      <w:b/>
      <w:bCs/>
      <w:color w:val="660000"/>
      <w:sz w:val="20"/>
      <w:szCs w:val="20"/>
    </w:rPr>
  </w:style>
  <w:style w:type="character" w:customStyle="1" w:styleId="TagCiteChar1">
    <w:name w:val="Tag/Cite Char1"/>
    <w:rsid w:val="004809C3"/>
    <w:rPr>
      <w:b/>
      <w:bCs w:val="0"/>
      <w:lang w:val="en-US" w:eastAsia="en-US" w:bidi="ar-SA"/>
    </w:rPr>
  </w:style>
  <w:style w:type="character" w:customStyle="1" w:styleId="goohl2">
    <w:name w:val="goohl2"/>
    <w:basedOn w:val="DefaultParagraphFont"/>
    <w:rsid w:val="004809C3"/>
  </w:style>
  <w:style w:type="character" w:customStyle="1" w:styleId="CardCharChar0">
    <w:name w:val="Card Char Char"/>
    <w:rsid w:val="004809C3"/>
    <w:rPr>
      <w:lang w:val="en-US" w:eastAsia="en-US" w:bidi="ar-SA"/>
    </w:rPr>
  </w:style>
  <w:style w:type="character" w:customStyle="1" w:styleId="BriefTitle1Char">
    <w:name w:val="Brief Title 1 Char"/>
    <w:rsid w:val="004809C3"/>
    <w:rPr>
      <w:b/>
      <w:bCs w:val="0"/>
      <w:u w:val="single"/>
      <w:lang w:val="en-US" w:eastAsia="en-US" w:bidi="ar-SA"/>
    </w:rPr>
  </w:style>
  <w:style w:type="character" w:customStyle="1" w:styleId="TagCiteCharChar">
    <w:name w:val="Tag/Cite Char Char"/>
    <w:rsid w:val="004809C3"/>
    <w:rPr>
      <w:b/>
      <w:bCs w:val="0"/>
      <w:lang w:val="en-US" w:eastAsia="en-US" w:bidi="ar-SA"/>
    </w:rPr>
  </w:style>
  <w:style w:type="character" w:customStyle="1" w:styleId="btx">
    <w:name w:val="btx"/>
    <w:basedOn w:val="DefaultParagraphFont"/>
    <w:rsid w:val="004809C3"/>
  </w:style>
  <w:style w:type="character" w:customStyle="1" w:styleId="CardChar1">
    <w:name w:val="Card Char1"/>
    <w:rsid w:val="004809C3"/>
    <w:rPr>
      <w:lang w:val="en-US" w:eastAsia="en-US" w:bidi="ar-SA"/>
    </w:rPr>
  </w:style>
  <w:style w:type="character" w:customStyle="1" w:styleId="prodgeneral1">
    <w:name w:val="prodgeneral1"/>
    <w:rsid w:val="004809C3"/>
    <w:rPr>
      <w:rFonts w:ascii="Verdana" w:hAnsi="Verdana" w:hint="default"/>
      <w:b w:val="0"/>
      <w:bCs w:val="0"/>
      <w:caps w:val="0"/>
      <w:color w:val="000000"/>
      <w:spacing w:val="0"/>
      <w:sz w:val="16"/>
      <w:szCs w:val="16"/>
    </w:rPr>
  </w:style>
  <w:style w:type="character" w:customStyle="1" w:styleId="summary1">
    <w:name w:val="summary1"/>
    <w:rsid w:val="004809C3"/>
    <w:rPr>
      <w:rFonts w:ascii="Arial" w:hAnsi="Arial" w:cs="Arial" w:hint="default"/>
      <w:sz w:val="18"/>
      <w:szCs w:val="18"/>
    </w:rPr>
  </w:style>
  <w:style w:type="character" w:customStyle="1" w:styleId="text3">
    <w:name w:val="text3"/>
    <w:basedOn w:val="DefaultParagraphFont"/>
    <w:rsid w:val="004809C3"/>
  </w:style>
  <w:style w:type="character" w:customStyle="1" w:styleId="cardtextsmallChar">
    <w:name w:val="card text small Char"/>
    <w:rsid w:val="004809C3"/>
    <w:rPr>
      <w:rFonts w:ascii="Arial Narrow" w:hAnsi="Arial Narrow" w:hint="default"/>
      <w:sz w:val="16"/>
      <w:szCs w:val="24"/>
      <w:lang w:val="en-US" w:eastAsia="en-US" w:bidi="ar-SA"/>
    </w:rPr>
  </w:style>
  <w:style w:type="character" w:customStyle="1" w:styleId="countrytitle1">
    <w:name w:val="countrytitle1"/>
    <w:rsid w:val="004809C3"/>
    <w:rPr>
      <w:rFonts w:ascii="Verdana" w:hAnsi="Verdana" w:hint="default"/>
      <w:b/>
      <w:bCs/>
      <w:color w:val="293643"/>
      <w:sz w:val="24"/>
      <w:szCs w:val="24"/>
    </w:rPr>
  </w:style>
  <w:style w:type="character" w:customStyle="1" w:styleId="storyheader1">
    <w:name w:val="storyheader1"/>
    <w:rsid w:val="004809C3"/>
    <w:rPr>
      <w:rFonts w:ascii="Verdana" w:hAnsi="Verdana" w:hint="default"/>
      <w:b/>
      <w:bCs/>
      <w:color w:val="000000"/>
      <w:sz w:val="21"/>
      <w:szCs w:val="21"/>
    </w:rPr>
  </w:style>
  <w:style w:type="character" w:customStyle="1" w:styleId="cardunderlinedChar0">
    <w:name w:val="card underlined Char"/>
    <w:rsid w:val="004809C3"/>
    <w:rPr>
      <w:rFonts w:ascii="Arial" w:hAnsi="Arial" w:cs="Arial" w:hint="default"/>
      <w:sz w:val="22"/>
      <w:szCs w:val="24"/>
      <w:u w:val="single"/>
      <w:lang w:val="en-US" w:eastAsia="en-US" w:bidi="ar-SA"/>
    </w:rPr>
  </w:style>
  <w:style w:type="character" w:customStyle="1" w:styleId="article1">
    <w:name w:val="article1"/>
    <w:rsid w:val="004809C3"/>
    <w:rPr>
      <w:rFonts w:ascii="Verdana" w:hAnsi="Verdana" w:hint="default"/>
      <w:color w:val="333333"/>
      <w:sz w:val="16"/>
      <w:szCs w:val="16"/>
    </w:rPr>
  </w:style>
  <w:style w:type="character" w:customStyle="1" w:styleId="story-posted-date1">
    <w:name w:val="story-posted-date1"/>
    <w:rsid w:val="004809C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809C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809C3"/>
  </w:style>
  <w:style w:type="character" w:customStyle="1" w:styleId="textmedium">
    <w:name w:val="textmedium"/>
    <w:basedOn w:val="DefaultParagraphFont"/>
    <w:rsid w:val="004809C3"/>
  </w:style>
  <w:style w:type="character" w:customStyle="1" w:styleId="citation1">
    <w:name w:val="citation1"/>
    <w:rsid w:val="004809C3"/>
    <w:rPr>
      <w:rFonts w:ascii="Verdana" w:hAnsi="Verdana" w:hint="default"/>
      <w:sz w:val="17"/>
      <w:szCs w:val="17"/>
    </w:rPr>
  </w:style>
  <w:style w:type="character" w:customStyle="1" w:styleId="hithighlite">
    <w:name w:val="hithighlite"/>
    <w:basedOn w:val="DefaultParagraphFont"/>
    <w:rsid w:val="004809C3"/>
  </w:style>
  <w:style w:type="character" w:customStyle="1" w:styleId="articlecontent">
    <w:name w:val="articlecontent"/>
    <w:basedOn w:val="DefaultParagraphFont"/>
    <w:rsid w:val="004809C3"/>
  </w:style>
  <w:style w:type="character" w:customStyle="1" w:styleId="fource1">
    <w:name w:val="fource1"/>
    <w:rsid w:val="004809C3"/>
    <w:rPr>
      <w:sz w:val="34"/>
      <w:szCs w:val="34"/>
    </w:rPr>
  </w:style>
  <w:style w:type="character" w:customStyle="1" w:styleId="LanguageStrikeChar">
    <w:name w:val="Language Strike Char"/>
    <w:rsid w:val="004809C3"/>
    <w:rPr>
      <w:rFonts w:ascii="Arial Narrow" w:hAnsi="Arial Narrow" w:hint="default"/>
      <w:strike/>
      <w:szCs w:val="24"/>
      <w:lang w:val="en-US" w:eastAsia="en-US" w:bidi="ar-SA"/>
    </w:rPr>
  </w:style>
  <w:style w:type="character" w:customStyle="1" w:styleId="normal11">
    <w:name w:val="normal1"/>
    <w:basedOn w:val="DefaultParagraphFont"/>
    <w:rsid w:val="004809C3"/>
  </w:style>
  <w:style w:type="character" w:customStyle="1" w:styleId="ds">
    <w:name w:val="ds"/>
    <w:basedOn w:val="DefaultParagraphFont"/>
    <w:rsid w:val="004809C3"/>
  </w:style>
  <w:style w:type="character" w:customStyle="1" w:styleId="UnderliningChar1">
    <w:name w:val="Underlining Char1"/>
    <w:rsid w:val="004809C3"/>
    <w:rPr>
      <w:rFonts w:ascii="Arial Narrow" w:hAnsi="Arial Narrow" w:hint="default"/>
      <w:szCs w:val="24"/>
      <w:u w:val="single"/>
      <w:lang w:val="en-US" w:eastAsia="en-US" w:bidi="ar-SA"/>
    </w:rPr>
  </w:style>
  <w:style w:type="character" w:customStyle="1" w:styleId="UnderliningChar2">
    <w:name w:val="Underlining Char2"/>
    <w:rsid w:val="004809C3"/>
    <w:rPr>
      <w:rFonts w:ascii="Arial Narrow" w:hAnsi="Arial Narrow" w:hint="default"/>
      <w:szCs w:val="24"/>
      <w:u w:val="single"/>
      <w:lang w:val="en-US" w:eastAsia="en-US" w:bidi="ar-SA"/>
    </w:rPr>
  </w:style>
  <w:style w:type="character" w:customStyle="1" w:styleId="MicroTextChar1">
    <w:name w:val="MicroText Char1"/>
    <w:rsid w:val="004809C3"/>
    <w:rPr>
      <w:rFonts w:ascii="Arial Narrow" w:hAnsi="Arial Narrow" w:hint="default"/>
      <w:sz w:val="12"/>
      <w:szCs w:val="24"/>
      <w:lang w:val="en-US" w:eastAsia="en-US" w:bidi="ar-SA"/>
    </w:rPr>
  </w:style>
  <w:style w:type="character" w:customStyle="1" w:styleId="DefaultPara">
    <w:name w:val="Default Para"/>
    <w:rsid w:val="004809C3"/>
    <w:rPr>
      <w:sz w:val="20"/>
    </w:rPr>
  </w:style>
  <w:style w:type="character" w:customStyle="1" w:styleId="SYSHYPERTEXT">
    <w:name w:val="SYS_HYPERTEXT"/>
    <w:rsid w:val="004809C3"/>
    <w:rPr>
      <w:color w:val="0000FF"/>
      <w:u w:val="single"/>
    </w:rPr>
  </w:style>
  <w:style w:type="character" w:customStyle="1" w:styleId="Hyperlink1">
    <w:name w:val="Hyperlink1"/>
    <w:rsid w:val="004809C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809C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809C3"/>
    <w:rPr>
      <w:rFonts w:ascii="Arial Narrow" w:hAnsi="Arial Narrow" w:hint="default"/>
      <w:noProof w:val="0"/>
      <w:szCs w:val="24"/>
      <w:u w:val="single"/>
      <w:lang w:val="en-US" w:eastAsia="en-US" w:bidi="ar-SA"/>
    </w:rPr>
  </w:style>
  <w:style w:type="character" w:customStyle="1" w:styleId="BlockHeading1Char">
    <w:name w:val="Block Heading 1 Char"/>
    <w:rsid w:val="004809C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809C3"/>
    <w:rPr>
      <w:b/>
      <w:bCs w:val="0"/>
      <w:sz w:val="24"/>
      <w:szCs w:val="24"/>
      <w:u w:val="single"/>
      <w:lang w:val="en-US" w:eastAsia="en-US" w:bidi="ar-SA"/>
    </w:rPr>
  </w:style>
  <w:style w:type="character" w:customStyle="1" w:styleId="StyleTagTimesNewRomanChar">
    <w:name w:val="Style Tag + Times New Roman Char"/>
    <w:rsid w:val="004809C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809C3"/>
    <w:rPr>
      <w:rFonts w:ascii="Arial Narrow" w:hAnsi="Arial Narrow" w:cs="Arial" w:hint="default"/>
      <w:b/>
      <w:bCs/>
      <w:iCs/>
      <w:sz w:val="24"/>
      <w:szCs w:val="28"/>
      <w:lang w:val="en-US" w:eastAsia="en-US" w:bidi="ar-SA"/>
    </w:rPr>
  </w:style>
  <w:style w:type="character" w:customStyle="1" w:styleId="UnderliningCharChar">
    <w:name w:val="Underlining Char Char"/>
    <w:rsid w:val="004809C3"/>
    <w:rPr>
      <w:rFonts w:ascii="Arial Narrow" w:hAnsi="Arial Narrow" w:hint="default"/>
      <w:szCs w:val="24"/>
      <w:u w:val="single"/>
      <w:lang w:val="en-US" w:eastAsia="en-US" w:bidi="ar-SA"/>
    </w:rPr>
  </w:style>
  <w:style w:type="character" w:customStyle="1" w:styleId="StyleArialNarrow12ptBold">
    <w:name w:val="Style Arial Narrow 12 pt Bold"/>
    <w:rsid w:val="004809C3"/>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4809C3"/>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809C3"/>
    <w:rPr>
      <w:noProof w:val="0"/>
      <w:u w:val="single"/>
      <w:lang w:val="en-US" w:eastAsia="en-US" w:bidi="ar-SA"/>
    </w:rPr>
  </w:style>
  <w:style w:type="character" w:customStyle="1" w:styleId="UnderlinedCharChar1">
    <w:name w:val="Underlined Char Char1"/>
    <w:rsid w:val="004809C3"/>
    <w:rPr>
      <w:rFonts w:ascii="Bell MT" w:eastAsia="Times New Roman" w:hAnsi="Bell MT" w:hint="default"/>
      <w:bCs/>
      <w:iCs/>
      <w:sz w:val="22"/>
      <w:u w:val="single"/>
    </w:rPr>
  </w:style>
  <w:style w:type="character" w:customStyle="1" w:styleId="Heading2CharChar2">
    <w:name w:val="Heading 2 Char Char2"/>
    <w:rsid w:val="004809C3"/>
    <w:rPr>
      <w:rFonts w:ascii="Arial" w:hAnsi="Arial" w:cs="Arial" w:hint="default"/>
      <w:b/>
      <w:bCs/>
      <w:iCs/>
      <w:sz w:val="22"/>
      <w:szCs w:val="28"/>
      <w:lang w:val="en-US" w:eastAsia="en-US" w:bidi="ar-SA"/>
    </w:rPr>
  </w:style>
  <w:style w:type="character" w:customStyle="1" w:styleId="doctitle">
    <w:name w:val="doctitle"/>
    <w:rsid w:val="004809C3"/>
  </w:style>
  <w:style w:type="character" w:customStyle="1" w:styleId="cardtext-underlined0">
    <w:name w:val="card text- underlined"/>
    <w:rsid w:val="004809C3"/>
    <w:rPr>
      <w:rFonts w:ascii="Garamond" w:hAnsi="Garamond" w:hint="default"/>
      <w:u w:val="single"/>
    </w:rPr>
  </w:style>
  <w:style w:type="character" w:customStyle="1" w:styleId="BodyText1">
    <w:name w:val="Body Text1"/>
    <w:basedOn w:val="DefaultParagraphFont"/>
    <w:rsid w:val="004809C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809C3"/>
  </w:style>
  <w:style w:type="character" w:customStyle="1" w:styleId="BriefTitleChar">
    <w:name w:val="Brief Title Char"/>
    <w:basedOn w:val="DefaultParagraphFont"/>
    <w:rsid w:val="004809C3"/>
    <w:rPr>
      <w:b/>
      <w:bCs w:val="0"/>
      <w:sz w:val="24"/>
      <w:szCs w:val="24"/>
      <w:u w:val="single"/>
      <w:lang w:val="en-US" w:eastAsia="en-US" w:bidi="ar-SA"/>
    </w:rPr>
  </w:style>
  <w:style w:type="character" w:customStyle="1" w:styleId="BriefTitle2Char">
    <w:name w:val="Brief Title 2 Char"/>
    <w:basedOn w:val="BriefTitleChar"/>
    <w:rsid w:val="004809C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809C3"/>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809C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809C3"/>
    <w:rPr>
      <w:rFonts w:ascii="AGaramond" w:hAnsi="AGaramond" w:cs="AGaramond" w:hint="default"/>
      <w:color w:val="211D1E"/>
      <w:sz w:val="14"/>
      <w:szCs w:val="14"/>
    </w:rPr>
  </w:style>
  <w:style w:type="character" w:customStyle="1" w:styleId="CharacterStyle2">
    <w:name w:val="Character Style 2"/>
    <w:uiPriority w:val="99"/>
    <w:rsid w:val="004809C3"/>
    <w:rPr>
      <w:sz w:val="20"/>
      <w:szCs w:val="20"/>
    </w:rPr>
  </w:style>
  <w:style w:type="character" w:customStyle="1" w:styleId="cross-head">
    <w:name w:val="cross-head"/>
    <w:rsid w:val="004809C3"/>
  </w:style>
  <w:style w:type="character" w:customStyle="1" w:styleId="Subtitle1">
    <w:name w:val="Subtitle1"/>
    <w:rsid w:val="004809C3"/>
  </w:style>
  <w:style w:type="character" w:customStyle="1" w:styleId="metaorigin">
    <w:name w:val="meta_origin"/>
    <w:rsid w:val="004809C3"/>
  </w:style>
  <w:style w:type="character" w:customStyle="1" w:styleId="mandelbrotrefrag">
    <w:name w:val="mandelbrot_refrag"/>
    <w:rsid w:val="004809C3"/>
  </w:style>
  <w:style w:type="character" w:customStyle="1" w:styleId="eminfo">
    <w:name w:val="eminfo"/>
    <w:rsid w:val="004809C3"/>
  </w:style>
  <w:style w:type="character" w:customStyle="1" w:styleId="emhighlight">
    <w:name w:val="emhighlight"/>
    <w:rsid w:val="004809C3"/>
  </w:style>
  <w:style w:type="character" w:customStyle="1" w:styleId="name">
    <w:name w:val="name"/>
    <w:rsid w:val="004809C3"/>
  </w:style>
  <w:style w:type="character" w:customStyle="1" w:styleId="tkrname">
    <w:name w:val="tkrname"/>
    <w:rsid w:val="004809C3"/>
  </w:style>
  <w:style w:type="character" w:customStyle="1" w:styleId="tkrchange">
    <w:name w:val="tkrchange"/>
    <w:rsid w:val="004809C3"/>
  </w:style>
  <w:style w:type="character" w:customStyle="1" w:styleId="source-org">
    <w:name w:val="source-org"/>
    <w:rsid w:val="004809C3"/>
  </w:style>
  <w:style w:type="character" w:customStyle="1" w:styleId="updated">
    <w:name w:val="updated"/>
    <w:rsid w:val="004809C3"/>
  </w:style>
  <w:style w:type="character" w:customStyle="1" w:styleId="last">
    <w:name w:val="last"/>
    <w:rsid w:val="004809C3"/>
  </w:style>
  <w:style w:type="character" w:customStyle="1" w:styleId="Style11ptBoldUnderline1">
    <w:name w:val="Style 11 pt Bold Underline1"/>
    <w:rsid w:val="004809C3"/>
    <w:rPr>
      <w:b/>
      <w:bCs/>
      <w:sz w:val="20"/>
      <w:u w:val="single"/>
    </w:rPr>
  </w:style>
  <w:style w:type="character" w:customStyle="1" w:styleId="StyleStyleunderlineBold11pt">
    <w:name w:val="Style Style underline + Bold + 11 pt"/>
    <w:rsid w:val="004809C3"/>
    <w:rPr>
      <w:bCs/>
      <w:sz w:val="20"/>
      <w:u w:val="single"/>
    </w:rPr>
  </w:style>
  <w:style w:type="character" w:customStyle="1" w:styleId="StyleunderlineAsianTimesNewRomanBold">
    <w:name w:val="Style underline + (Asian) Times New Roman Bold"/>
    <w:rsid w:val="004809C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809C3"/>
    <w:rPr>
      <w:b/>
      <w:bCs/>
      <w:sz w:val="20"/>
      <w:u w:val="single"/>
      <w:bdr w:val="single" w:sz="4" w:space="0" w:color="auto" w:frame="1"/>
    </w:rPr>
  </w:style>
  <w:style w:type="character" w:customStyle="1" w:styleId="A5">
    <w:name w:val="A5"/>
    <w:uiPriority w:val="99"/>
    <w:rsid w:val="004809C3"/>
    <w:rPr>
      <w:rFonts w:ascii="Times New Roman" w:hAnsi="Times New Roman" w:cs="Times New Roman" w:hint="default"/>
      <w:color w:val="000000"/>
      <w:sz w:val="13"/>
      <w:szCs w:val="13"/>
    </w:rPr>
  </w:style>
  <w:style w:type="character" w:customStyle="1" w:styleId="quotepeekbase">
    <w:name w:val="quotepeekbase"/>
    <w:rsid w:val="004809C3"/>
  </w:style>
  <w:style w:type="character" w:customStyle="1" w:styleId="cardChar10">
    <w:name w:val="card Char1"/>
    <w:rsid w:val="004809C3"/>
    <w:rPr>
      <w:rFonts w:ascii="Calibri" w:eastAsia="Calibri" w:hAnsi="Calibri" w:cs="Calibri" w:hint="default"/>
      <w:sz w:val="24"/>
      <w:szCs w:val="22"/>
      <w:lang w:val="x-none" w:eastAsia="x-none"/>
    </w:rPr>
  </w:style>
  <w:style w:type="character" w:customStyle="1" w:styleId="NormalCard">
    <w:name w:val="Normal Card"/>
    <w:uiPriority w:val="1"/>
    <w:qFormat/>
    <w:rsid w:val="004809C3"/>
    <w:rPr>
      <w:rFonts w:ascii="Times New Roman" w:hAnsi="Times New Roman" w:cs="Times New Roman" w:hint="default"/>
      <w:sz w:val="24"/>
    </w:rPr>
  </w:style>
  <w:style w:type="character" w:customStyle="1" w:styleId="HighlightedUnderline0">
    <w:name w:val="Highlighted Underline"/>
    <w:uiPriority w:val="1"/>
    <w:qFormat/>
    <w:rsid w:val="004809C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809C3"/>
    <w:rPr>
      <w:rFonts w:ascii="Times New Roman" w:hAnsi="Times New Roman" w:cs="Times New Roman" w:hint="default"/>
      <w:sz w:val="16"/>
      <w:szCs w:val="16"/>
    </w:rPr>
  </w:style>
  <w:style w:type="character" w:customStyle="1" w:styleId="timebox">
    <w:name w:val="timebox"/>
    <w:rsid w:val="004809C3"/>
  </w:style>
  <w:style w:type="character" w:customStyle="1" w:styleId="Heading2Subtext">
    <w:name w:val="Heading 2 Subtext"/>
    <w:rsid w:val="004809C3"/>
    <w:rPr>
      <w:rFonts w:ascii="Times New Roman" w:hAnsi="Times New Roman" w:cs="Times New Roman" w:hint="default"/>
      <w:sz w:val="16"/>
    </w:rPr>
  </w:style>
  <w:style w:type="character" w:customStyle="1" w:styleId="-SmallText-">
    <w:name w:val="-Small Text-"/>
    <w:rsid w:val="004809C3"/>
    <w:rPr>
      <w:rFonts w:ascii="Garamond" w:hAnsi="Garamond" w:hint="default"/>
      <w:sz w:val="16"/>
    </w:rPr>
  </w:style>
  <w:style w:type="character" w:customStyle="1" w:styleId="label">
    <w:name w:val="label"/>
    <w:rsid w:val="004809C3"/>
  </w:style>
  <w:style w:type="character" w:customStyle="1" w:styleId="BoldUnderlineCharChar">
    <w:name w:val="BoldUnderline Char Char"/>
    <w:rsid w:val="004809C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809C3"/>
  </w:style>
  <w:style w:type="character" w:customStyle="1" w:styleId="FontStyle477">
    <w:name w:val="Font Style477"/>
    <w:basedOn w:val="DefaultParagraphFont"/>
    <w:uiPriority w:val="99"/>
    <w:rsid w:val="004809C3"/>
    <w:rPr>
      <w:rFonts w:ascii="Times New Roman" w:hAnsi="Times New Roman" w:cs="Times New Roman" w:hint="default"/>
      <w:sz w:val="18"/>
      <w:szCs w:val="18"/>
    </w:rPr>
  </w:style>
  <w:style w:type="character" w:customStyle="1" w:styleId="FontStyle505">
    <w:name w:val="Font Style505"/>
    <w:basedOn w:val="DefaultParagraphFont"/>
    <w:uiPriority w:val="99"/>
    <w:rsid w:val="004809C3"/>
    <w:rPr>
      <w:rFonts w:ascii="Times New Roman" w:hAnsi="Times New Roman" w:cs="Times New Roman" w:hint="default"/>
      <w:sz w:val="18"/>
      <w:szCs w:val="18"/>
    </w:rPr>
  </w:style>
  <w:style w:type="character" w:customStyle="1" w:styleId="FontStyle514">
    <w:name w:val="Font Style514"/>
    <w:basedOn w:val="DefaultParagraphFont"/>
    <w:uiPriority w:val="99"/>
    <w:rsid w:val="004809C3"/>
    <w:rPr>
      <w:rFonts w:ascii="Times New Roman" w:hAnsi="Times New Roman" w:cs="Times New Roman" w:hint="default"/>
      <w:sz w:val="14"/>
      <w:szCs w:val="14"/>
    </w:rPr>
  </w:style>
  <w:style w:type="character" w:customStyle="1" w:styleId="FontStyle500">
    <w:name w:val="Font Style500"/>
    <w:basedOn w:val="DefaultParagraphFont"/>
    <w:uiPriority w:val="99"/>
    <w:rsid w:val="004809C3"/>
    <w:rPr>
      <w:rFonts w:ascii="Times New Roman" w:hAnsi="Times New Roman" w:cs="Times New Roman" w:hint="default"/>
      <w:b/>
      <w:bCs/>
      <w:sz w:val="16"/>
      <w:szCs w:val="16"/>
    </w:rPr>
  </w:style>
  <w:style w:type="character" w:customStyle="1" w:styleId="CardCite1">
    <w:name w:val="CardCite1"/>
    <w:qFormat/>
    <w:rsid w:val="004809C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809C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809C3"/>
    <w:rPr>
      <w:rFonts w:ascii="Times New Roman" w:hAnsi="Times New Roman" w:cs="Times New Roman" w:hint="default"/>
      <w:b/>
      <w:bCs/>
      <w:sz w:val="22"/>
      <w:szCs w:val="22"/>
    </w:rPr>
  </w:style>
  <w:style w:type="character" w:customStyle="1" w:styleId="CharacterStyle3">
    <w:name w:val="Character Style 3"/>
    <w:uiPriority w:val="99"/>
    <w:rsid w:val="004809C3"/>
    <w:rPr>
      <w:rFonts w:ascii="Bookman Old Style" w:hAnsi="Bookman Old Style" w:cs="Bookman Old Style" w:hint="default"/>
      <w:spacing w:val="-5"/>
      <w:sz w:val="18"/>
      <w:szCs w:val="18"/>
    </w:rPr>
  </w:style>
  <w:style w:type="character" w:customStyle="1" w:styleId="UnderlineStyleChar7">
    <w:name w:val="Underline Style Char7"/>
    <w:rsid w:val="004809C3"/>
    <w:rPr>
      <w:rFonts w:ascii="Garamond" w:hAnsi="Garamond" w:hint="default"/>
      <w:sz w:val="22"/>
      <w:szCs w:val="24"/>
      <w:u w:val="single"/>
      <w:lang w:val="en-US" w:eastAsia="en-US" w:bidi="ar-SA"/>
    </w:rPr>
  </w:style>
  <w:style w:type="character" w:customStyle="1" w:styleId="StyleArial6ptBold">
    <w:name w:val="Style Arial 6 pt Bold"/>
    <w:rsid w:val="004809C3"/>
    <w:rPr>
      <w:rFonts w:ascii="Arial" w:hAnsi="Arial" w:cs="Arial" w:hint="default"/>
      <w:bCs/>
      <w:sz w:val="12"/>
    </w:rPr>
  </w:style>
  <w:style w:type="character" w:customStyle="1" w:styleId="Heading2Char5">
    <w:name w:val="Heading 2 Char5"/>
    <w:rsid w:val="004809C3"/>
    <w:rPr>
      <w:rFonts w:ascii="Garamond" w:hAnsi="Garamond" w:cs="Arial" w:hint="default"/>
      <w:b/>
      <w:bCs/>
      <w:iCs/>
      <w:sz w:val="24"/>
      <w:szCs w:val="28"/>
      <w:lang w:val="en-US" w:eastAsia="en-US" w:bidi="ar-SA"/>
    </w:rPr>
  </w:style>
  <w:style w:type="character" w:customStyle="1" w:styleId="TagGreg">
    <w:name w:val="TagGreg"/>
    <w:uiPriority w:val="1"/>
    <w:qFormat/>
    <w:rsid w:val="004809C3"/>
    <w:rPr>
      <w:b/>
      <w:bCs w:val="0"/>
      <w:sz w:val="24"/>
    </w:rPr>
  </w:style>
  <w:style w:type="character" w:customStyle="1" w:styleId="StyleDebateUnderline10pt">
    <w:name w:val="Style Debate Underline + 10 pt"/>
    <w:rsid w:val="004809C3"/>
    <w:rPr>
      <w:rFonts w:ascii="Times New Roman" w:hAnsi="Times New Roman" w:cs="Times New Roman" w:hint="default"/>
      <w:sz w:val="20"/>
      <w:szCs w:val="20"/>
      <w:u w:val="single"/>
    </w:rPr>
  </w:style>
  <w:style w:type="character" w:customStyle="1" w:styleId="underlinedCharChar0">
    <w:name w:val="underlined Char Char"/>
    <w:locked/>
    <w:rsid w:val="004809C3"/>
    <w:rPr>
      <w:u w:val="single"/>
    </w:rPr>
  </w:style>
  <w:style w:type="character" w:customStyle="1" w:styleId="SourceBold">
    <w:name w:val="Source Bold"/>
    <w:rsid w:val="004809C3"/>
    <w:rPr>
      <w:rFonts w:ascii="Arial Narrow" w:hAnsi="Arial Narrow" w:hint="default"/>
      <w:b/>
      <w:bCs w:val="0"/>
      <w:strike w:val="0"/>
      <w:dstrike w:val="0"/>
      <w:sz w:val="24"/>
      <w:u w:val="none"/>
      <w:effect w:val="none"/>
    </w:rPr>
  </w:style>
  <w:style w:type="character" w:customStyle="1" w:styleId="2xBoldUnderline">
    <w:name w:val="2x_Bold_Underline"/>
    <w:rsid w:val="004809C3"/>
    <w:rPr>
      <w:b/>
      <w:bCs/>
      <w:sz w:val="24"/>
      <w:u w:val="thick"/>
    </w:rPr>
  </w:style>
  <w:style w:type="character" w:customStyle="1" w:styleId="Dottedunderline">
    <w:name w:val="Dotted underline"/>
    <w:rsid w:val="004809C3"/>
    <w:rPr>
      <w:u w:val="dotted"/>
    </w:rPr>
  </w:style>
  <w:style w:type="character" w:customStyle="1" w:styleId="readChar">
    <w:name w:val="read Char"/>
    <w:rsid w:val="004809C3"/>
    <w:rPr>
      <w:szCs w:val="22"/>
      <w:u w:val="single"/>
      <w:lang w:val="en-US" w:eastAsia="en-US" w:bidi="ar-SA"/>
    </w:rPr>
  </w:style>
  <w:style w:type="character" w:customStyle="1" w:styleId="underlining0">
    <w:name w:val="underlining"/>
    <w:rsid w:val="004809C3"/>
    <w:rPr>
      <w:u w:val="single"/>
    </w:rPr>
  </w:style>
  <w:style w:type="character" w:customStyle="1" w:styleId="btitle">
    <w:name w:val="btitle"/>
    <w:rsid w:val="004809C3"/>
  </w:style>
  <w:style w:type="character" w:customStyle="1" w:styleId="green">
    <w:name w:val="green"/>
    <w:rsid w:val="004809C3"/>
  </w:style>
  <w:style w:type="character" w:customStyle="1" w:styleId="BodyText20">
    <w:name w:val="Body Text2"/>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4809C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809C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809C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809C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809C3"/>
    <w:rPr>
      <w:rFonts w:ascii="Sylfaen" w:hAnsi="Sylfaen" w:cs="Sylfaen" w:hint="default"/>
      <w:i/>
      <w:iCs/>
      <w:strike w:val="0"/>
      <w:dstrike w:val="0"/>
      <w:sz w:val="19"/>
      <w:szCs w:val="19"/>
      <w:u w:val="none"/>
      <w:effect w:val="none"/>
      <w:shd w:val="clear" w:color="auto" w:fill="FFFFFF"/>
    </w:rPr>
  </w:style>
  <w:style w:type="character" w:customStyle="1" w:styleId="1">
    <w:name w:val="1"/>
    <w:rsid w:val="004809C3"/>
    <w:rPr>
      <w:rFonts w:ascii="Arial" w:hAnsi="Arial" w:cs="Arial" w:hint="default"/>
      <w:bCs/>
      <w:sz w:val="20"/>
      <w:u w:val="single"/>
      <w:lang w:val="en-US" w:eastAsia="en-US" w:bidi="ar-SA"/>
    </w:rPr>
  </w:style>
  <w:style w:type="character" w:customStyle="1" w:styleId="CharChar31">
    <w:name w:val="Char Char31"/>
    <w:rsid w:val="004809C3"/>
    <w:rPr>
      <w:rFonts w:ascii="Arial" w:hAnsi="Arial" w:cs="Arial" w:hint="default"/>
      <w:b/>
      <w:bCs/>
      <w:iCs/>
      <w:lang w:val="en-US" w:eastAsia="en-US" w:bidi="ar-SA"/>
    </w:rPr>
  </w:style>
  <w:style w:type="character" w:customStyle="1" w:styleId="Subtitle2">
    <w:name w:val="Subtitle2"/>
    <w:rsid w:val="004809C3"/>
  </w:style>
  <w:style w:type="character" w:customStyle="1" w:styleId="drop">
    <w:name w:val="drop"/>
    <w:rsid w:val="004809C3"/>
  </w:style>
  <w:style w:type="character" w:customStyle="1" w:styleId="bioline">
    <w:name w:val="bioline"/>
    <w:rsid w:val="004809C3"/>
  </w:style>
  <w:style w:type="character" w:customStyle="1" w:styleId="articletitle0">
    <w:name w:val="article_title"/>
    <w:rsid w:val="004809C3"/>
  </w:style>
  <w:style w:type="character" w:customStyle="1" w:styleId="A4">
    <w:name w:val="A4"/>
    <w:uiPriority w:val="99"/>
    <w:rsid w:val="004809C3"/>
    <w:rPr>
      <w:color w:val="000000"/>
    </w:rPr>
  </w:style>
  <w:style w:type="character" w:customStyle="1" w:styleId="s2">
    <w:name w:val="s2"/>
    <w:rsid w:val="004809C3"/>
  </w:style>
  <w:style w:type="character" w:customStyle="1" w:styleId="s4">
    <w:name w:val="s4"/>
    <w:rsid w:val="004809C3"/>
  </w:style>
  <w:style w:type="character" w:customStyle="1" w:styleId="s5">
    <w:name w:val="s5"/>
    <w:rsid w:val="004809C3"/>
  </w:style>
  <w:style w:type="character" w:customStyle="1" w:styleId="cap">
    <w:name w:val="cap"/>
    <w:rsid w:val="004809C3"/>
  </w:style>
  <w:style w:type="character" w:customStyle="1" w:styleId="rightsnotice">
    <w:name w:val="rightsnotice"/>
    <w:rsid w:val="004809C3"/>
  </w:style>
  <w:style w:type="character" w:customStyle="1" w:styleId="Caption1">
    <w:name w:val="Caption1"/>
    <w:rsid w:val="004809C3"/>
  </w:style>
  <w:style w:type="character" w:customStyle="1" w:styleId="credit">
    <w:name w:val="credit"/>
    <w:rsid w:val="004809C3"/>
  </w:style>
  <w:style w:type="character" w:customStyle="1" w:styleId="scaps">
    <w:name w:val="scaps"/>
    <w:rsid w:val="004809C3"/>
  </w:style>
  <w:style w:type="character" w:customStyle="1" w:styleId="current-article">
    <w:name w:val="current-article"/>
    <w:rsid w:val="004809C3"/>
  </w:style>
  <w:style w:type="character" w:customStyle="1" w:styleId="related-current-indicator">
    <w:name w:val="related-current-indicator"/>
    <w:rsid w:val="004809C3"/>
  </w:style>
  <w:style w:type="character" w:customStyle="1" w:styleId="bylclear">
    <w:name w:val="bylclear"/>
    <w:rsid w:val="004809C3"/>
  </w:style>
  <w:style w:type="character" w:customStyle="1" w:styleId="timestamp">
    <w:name w:val="timestamp"/>
    <w:rsid w:val="004809C3"/>
  </w:style>
  <w:style w:type="character" w:customStyle="1" w:styleId="comments">
    <w:name w:val="comments"/>
    <w:rsid w:val="004809C3"/>
  </w:style>
  <w:style w:type="character" w:customStyle="1" w:styleId="essaytext">
    <w:name w:val="essaytext"/>
    <w:rsid w:val="004809C3"/>
  </w:style>
  <w:style w:type="character" w:customStyle="1" w:styleId="username">
    <w:name w:val="username"/>
    <w:rsid w:val="004809C3"/>
  </w:style>
  <w:style w:type="character" w:customStyle="1" w:styleId="toplinks">
    <w:name w:val="toplinks"/>
    <w:rsid w:val="004809C3"/>
  </w:style>
  <w:style w:type="character" w:customStyle="1" w:styleId="A3">
    <w:name w:val="A3"/>
    <w:uiPriority w:val="99"/>
    <w:rsid w:val="004809C3"/>
    <w:rPr>
      <w:rFonts w:ascii="Perpetua" w:hAnsi="Perpetua" w:cs="Perpetua" w:hint="default"/>
      <w:color w:val="000000"/>
      <w:sz w:val="15"/>
      <w:szCs w:val="15"/>
    </w:rPr>
  </w:style>
  <w:style w:type="character" w:customStyle="1" w:styleId="see">
    <w:name w:val="see"/>
    <w:rsid w:val="004809C3"/>
  </w:style>
  <w:style w:type="character" w:customStyle="1" w:styleId="first-letter">
    <w:name w:val="first-letter"/>
    <w:rsid w:val="004809C3"/>
  </w:style>
  <w:style w:type="character" w:customStyle="1" w:styleId="focusparagraph">
    <w:name w:val="focusparagraph"/>
    <w:rsid w:val="004809C3"/>
  </w:style>
  <w:style w:type="character" w:customStyle="1" w:styleId="lightblue">
    <w:name w:val="lightblue"/>
    <w:rsid w:val="004809C3"/>
  </w:style>
  <w:style w:type="character" w:customStyle="1" w:styleId="StyleUnderlineCharChar9pt">
    <w:name w:val="Style Underline Char Char + 9 pt"/>
    <w:rsid w:val="004809C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809C3"/>
  </w:style>
  <w:style w:type="character" w:customStyle="1" w:styleId="Title10">
    <w:name w:val="Title1"/>
    <w:rsid w:val="004809C3"/>
  </w:style>
  <w:style w:type="character" w:customStyle="1" w:styleId="BoldandUnderlineCharCharCharChar">
    <w:name w:val="Bold and Underline Char Char Char Char"/>
    <w:rsid w:val="004809C3"/>
    <w:rPr>
      <w:b/>
      <w:bCs w:val="0"/>
      <w:noProof w:val="0"/>
      <w:u w:val="single"/>
      <w:lang w:val="en-US" w:eastAsia="en-US" w:bidi="ar-SA"/>
    </w:rPr>
  </w:style>
  <w:style w:type="character" w:customStyle="1" w:styleId="FontStyle29">
    <w:name w:val="Font Style29"/>
    <w:uiPriority w:val="99"/>
    <w:rsid w:val="004809C3"/>
    <w:rPr>
      <w:rFonts w:ascii="Arial" w:hAnsi="Arial" w:cs="Arial" w:hint="default"/>
      <w:sz w:val="14"/>
      <w:szCs w:val="14"/>
    </w:rPr>
  </w:style>
  <w:style w:type="character" w:customStyle="1" w:styleId="titles">
    <w:name w:val="titles"/>
    <w:rsid w:val="004809C3"/>
  </w:style>
  <w:style w:type="character" w:customStyle="1" w:styleId="articletext0">
    <w:name w:val="article_text"/>
    <w:rsid w:val="004809C3"/>
  </w:style>
  <w:style w:type="character" w:customStyle="1" w:styleId="contentauthor">
    <w:name w:val="contentauthor"/>
    <w:rsid w:val="004809C3"/>
  </w:style>
  <w:style w:type="character" w:customStyle="1" w:styleId="subarticleheader">
    <w:name w:val="subarticleheader"/>
    <w:rsid w:val="004809C3"/>
  </w:style>
  <w:style w:type="character" w:customStyle="1" w:styleId="spelle">
    <w:name w:val="spelle"/>
    <w:rsid w:val="004809C3"/>
  </w:style>
  <w:style w:type="character" w:customStyle="1" w:styleId="grame">
    <w:name w:val="grame"/>
    <w:rsid w:val="004809C3"/>
  </w:style>
  <w:style w:type="character" w:customStyle="1" w:styleId="newstitle1">
    <w:name w:val="newstitle1"/>
    <w:rsid w:val="004809C3"/>
  </w:style>
  <w:style w:type="character" w:customStyle="1" w:styleId="copy">
    <w:name w:val="copy"/>
    <w:rsid w:val="004809C3"/>
  </w:style>
  <w:style w:type="character" w:customStyle="1" w:styleId="topheadline">
    <w:name w:val="topheadline"/>
    <w:rsid w:val="004809C3"/>
  </w:style>
  <w:style w:type="character" w:customStyle="1" w:styleId="Stylereduce27pt">
    <w:name w:val="Style reduce2 + 7 pt"/>
    <w:rsid w:val="004809C3"/>
    <w:rPr>
      <w:rFonts w:ascii="Times New Roman" w:hAnsi="Times New Roman" w:cs="Arial" w:hint="default"/>
      <w:color w:val="000000"/>
      <w:sz w:val="14"/>
      <w:szCs w:val="22"/>
    </w:rPr>
  </w:style>
  <w:style w:type="character" w:customStyle="1" w:styleId="srtitle">
    <w:name w:val="srtitle"/>
    <w:rsid w:val="004809C3"/>
  </w:style>
  <w:style w:type="character" w:customStyle="1" w:styleId="st1">
    <w:name w:val="st1"/>
    <w:rsid w:val="004809C3"/>
  </w:style>
  <w:style w:type="character" w:customStyle="1" w:styleId="StyleStyleGaramond">
    <w:name w:val="Style Style Garamond +"/>
    <w:rsid w:val="004809C3"/>
    <w:rPr>
      <w:rFonts w:ascii="Garamond" w:hAnsi="Garamond" w:cs="Times New Roman" w:hint="default"/>
      <w:sz w:val="20"/>
    </w:rPr>
  </w:style>
  <w:style w:type="character" w:customStyle="1" w:styleId="quotechar0">
    <w:name w:val="quotechar"/>
    <w:rsid w:val="004809C3"/>
  </w:style>
  <w:style w:type="character" w:customStyle="1" w:styleId="boldunderline1">
    <w:name w:val="boldunderline"/>
    <w:rsid w:val="004809C3"/>
  </w:style>
  <w:style w:type="character" w:customStyle="1" w:styleId="A8">
    <w:name w:val="A8"/>
    <w:rsid w:val="004809C3"/>
    <w:rPr>
      <w:rFonts w:ascii="Scala" w:hAnsi="Scala" w:cs="Scala" w:hint="default"/>
      <w:color w:val="000000"/>
      <w:sz w:val="15"/>
      <w:szCs w:val="15"/>
    </w:rPr>
  </w:style>
  <w:style w:type="character" w:customStyle="1" w:styleId="A0">
    <w:name w:val="A0"/>
    <w:uiPriority w:val="99"/>
    <w:rsid w:val="004809C3"/>
    <w:rPr>
      <w:rFonts w:ascii="Scala" w:hAnsi="Scala" w:cs="Scala" w:hint="default"/>
      <w:color w:val="000000"/>
      <w:sz w:val="16"/>
      <w:szCs w:val="16"/>
    </w:rPr>
  </w:style>
  <w:style w:type="character" w:customStyle="1" w:styleId="Date11">
    <w:name w:val="Date11"/>
    <w:rsid w:val="004809C3"/>
  </w:style>
  <w:style w:type="character" w:customStyle="1" w:styleId="Boxout">
    <w:name w:val="Box out"/>
    <w:uiPriority w:val="1"/>
    <w:qFormat/>
    <w:rsid w:val="004809C3"/>
    <w:rPr>
      <w:rFonts w:ascii="Tahoma" w:hAnsi="Tahoma" w:cs="Tahoma" w:hint="default"/>
      <w:b/>
      <w:bCs w:val="0"/>
      <w:sz w:val="20"/>
      <w:u w:val="single"/>
      <w:bdr w:val="none" w:sz="0" w:space="0" w:color="auto" w:frame="1"/>
      <w:shd w:val="clear" w:color="auto" w:fill="A9E8F5"/>
    </w:rPr>
  </w:style>
  <w:style w:type="character" w:customStyle="1" w:styleId="metad">
    <w:name w:val="metad"/>
    <w:rsid w:val="004809C3"/>
  </w:style>
  <w:style w:type="character" w:customStyle="1" w:styleId="sifr-alternate">
    <w:name w:val="sifr-alternate"/>
    <w:rsid w:val="004809C3"/>
  </w:style>
  <w:style w:type="character" w:customStyle="1" w:styleId="justify1">
    <w:name w:val="justify1"/>
    <w:rsid w:val="004809C3"/>
  </w:style>
  <w:style w:type="character" w:customStyle="1" w:styleId="artbody1">
    <w:name w:val="art_body1"/>
    <w:rsid w:val="004809C3"/>
    <w:rPr>
      <w:rFonts w:ascii="Arial" w:hAnsi="Arial" w:cs="Arial" w:hint="default"/>
    </w:rPr>
  </w:style>
  <w:style w:type="character" w:customStyle="1" w:styleId="A1">
    <w:name w:val="A1"/>
    <w:uiPriority w:val="99"/>
    <w:rsid w:val="004809C3"/>
    <w:rPr>
      <w:rFonts w:ascii="Book Antiqua" w:hAnsi="Book Antiqua" w:cs="Book Antiqua" w:hint="default"/>
      <w:color w:val="221E1F"/>
      <w:sz w:val="22"/>
      <w:szCs w:val="22"/>
    </w:rPr>
  </w:style>
  <w:style w:type="character" w:customStyle="1" w:styleId="reality">
    <w:name w:val="reality"/>
    <w:rsid w:val="004809C3"/>
  </w:style>
  <w:style w:type="character" w:customStyle="1" w:styleId="text2">
    <w:name w:val="text2"/>
    <w:rsid w:val="004809C3"/>
  </w:style>
  <w:style w:type="character" w:customStyle="1" w:styleId="StyleUnderlineChar2CharChar11pt">
    <w:name w:val="Style Underline Char2 Char Char + 11 pt"/>
    <w:rsid w:val="004809C3"/>
    <w:rPr>
      <w:rFonts w:ascii="Times New Roman" w:hAnsi="Times New Roman" w:cs="Times New Roman" w:hint="default"/>
      <w:sz w:val="20"/>
      <w:u w:val="single"/>
    </w:rPr>
  </w:style>
  <w:style w:type="character" w:customStyle="1" w:styleId="StyleStyleBoldUnderline11pt">
    <w:name w:val="Style Style Bold Underline + 11 pt"/>
    <w:rsid w:val="004809C3"/>
    <w:rPr>
      <w:b/>
      <w:bCs/>
      <w:sz w:val="20"/>
      <w:u w:val="single"/>
    </w:rPr>
  </w:style>
  <w:style w:type="character" w:customStyle="1" w:styleId="articlehead2">
    <w:name w:val="articlehead2"/>
    <w:rsid w:val="004809C3"/>
  </w:style>
  <w:style w:type="character" w:customStyle="1" w:styleId="pronset">
    <w:name w:val="pronset"/>
    <w:rsid w:val="004809C3"/>
  </w:style>
  <w:style w:type="character" w:customStyle="1" w:styleId="prondelim">
    <w:name w:val="prondelim"/>
    <w:rsid w:val="004809C3"/>
  </w:style>
  <w:style w:type="character" w:customStyle="1" w:styleId="prontoggle">
    <w:name w:val="pron_toggle"/>
    <w:rsid w:val="004809C3"/>
  </w:style>
  <w:style w:type="character" w:customStyle="1" w:styleId="boldface">
    <w:name w:val="boldface"/>
    <w:rsid w:val="004809C3"/>
  </w:style>
  <w:style w:type="character" w:customStyle="1" w:styleId="secondary-bf">
    <w:name w:val="secondary-bf"/>
    <w:rsid w:val="004809C3"/>
  </w:style>
  <w:style w:type="table" w:styleId="ColorfulGrid-Accent1">
    <w:name w:val="Colorful Grid Accent 1"/>
    <w:basedOn w:val="TableNormal"/>
    <w:link w:val="ColorfulGrid-Accent1Char"/>
    <w:uiPriority w:val="29"/>
    <w:unhideWhenUsed/>
    <w:rsid w:val="004809C3"/>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809C3"/>
    <w:rPr>
      <w:rFonts w:ascii="Times New Roman" w:hAnsi="Times New Roman" w:cs="Times New Roman" w:hint="default"/>
      <w:iCs/>
      <w:color w:val="000000"/>
      <w:sz w:val="16"/>
    </w:rPr>
  </w:style>
  <w:style w:type="character" w:customStyle="1" w:styleId="Boxout0">
    <w:name w:val="Boxout"/>
    <w:uiPriority w:val="1"/>
    <w:qFormat/>
    <w:rsid w:val="004809C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809C3"/>
  </w:style>
  <w:style w:type="character" w:customStyle="1" w:styleId="detailtitle">
    <w:name w:val="detailtitle"/>
    <w:rsid w:val="004809C3"/>
  </w:style>
  <w:style w:type="character" w:customStyle="1" w:styleId="storydate">
    <w:name w:val="storydate"/>
    <w:rsid w:val="004809C3"/>
  </w:style>
  <w:style w:type="character" w:customStyle="1" w:styleId="preloadwrap">
    <w:name w:val="preloadwrap"/>
    <w:rsid w:val="004809C3"/>
  </w:style>
  <w:style w:type="character" w:customStyle="1" w:styleId="creditwrap">
    <w:name w:val="creditwrap"/>
    <w:rsid w:val="004809C3"/>
  </w:style>
  <w:style w:type="character" w:customStyle="1" w:styleId="DefaultChar1">
    <w:name w:val="Default Char1"/>
    <w:rsid w:val="004809C3"/>
    <w:rPr>
      <w:noProof w:val="0"/>
      <w:color w:val="000000"/>
      <w:lang w:val="en-US" w:eastAsia="en-US" w:bidi="ar-SA"/>
    </w:rPr>
  </w:style>
  <w:style w:type="character" w:customStyle="1" w:styleId="textunderlineChar0">
    <w:name w:val="text underline Char"/>
    <w:link w:val="textunderline0"/>
    <w:rsid w:val="004809C3"/>
    <w:rPr>
      <w:u w:val="thick"/>
    </w:rPr>
  </w:style>
  <w:style w:type="character" w:customStyle="1" w:styleId="BoldChar">
    <w:name w:val="Bold Char"/>
    <w:rsid w:val="004809C3"/>
    <w:rPr>
      <w:rFonts w:ascii="Times New Roman" w:eastAsia="Times New Roman" w:hAnsi="Times New Roman" w:cs="Times New Roman" w:hint="default"/>
      <w:b/>
      <w:bCs w:val="0"/>
      <w:szCs w:val="24"/>
    </w:rPr>
  </w:style>
  <w:style w:type="character" w:customStyle="1" w:styleId="pmterms31">
    <w:name w:val="pmterms31"/>
    <w:rsid w:val="004809C3"/>
    <w:rPr>
      <w:b/>
      <w:bCs/>
      <w:i w:val="0"/>
      <w:iCs w:val="0"/>
      <w:color w:val="000000"/>
    </w:rPr>
  </w:style>
  <w:style w:type="character" w:customStyle="1" w:styleId="ft01">
    <w:name w:val="ft01"/>
    <w:rsid w:val="004809C3"/>
    <w:rPr>
      <w:rFonts w:ascii="Times" w:hAnsi="Times" w:cs="Times" w:hint="default"/>
      <w:color w:val="000000"/>
      <w:sz w:val="14"/>
      <w:szCs w:val="14"/>
    </w:rPr>
  </w:style>
  <w:style w:type="character" w:customStyle="1" w:styleId="ft11">
    <w:name w:val="ft11"/>
    <w:rsid w:val="004809C3"/>
    <w:rPr>
      <w:rFonts w:ascii="Times" w:hAnsi="Times" w:cs="Times" w:hint="default"/>
      <w:color w:val="000000"/>
      <w:sz w:val="17"/>
      <w:szCs w:val="17"/>
    </w:rPr>
  </w:style>
  <w:style w:type="character" w:customStyle="1" w:styleId="ft21">
    <w:name w:val="ft21"/>
    <w:rsid w:val="004809C3"/>
    <w:rPr>
      <w:rFonts w:ascii="Times" w:hAnsi="Times" w:cs="Times" w:hint="default"/>
      <w:color w:val="000000"/>
      <w:sz w:val="15"/>
      <w:szCs w:val="15"/>
    </w:rPr>
  </w:style>
  <w:style w:type="character" w:customStyle="1" w:styleId="ft31">
    <w:name w:val="ft31"/>
    <w:rsid w:val="004809C3"/>
    <w:rPr>
      <w:rFonts w:ascii="Times" w:hAnsi="Times" w:cs="Times" w:hint="default"/>
      <w:color w:val="000000"/>
      <w:sz w:val="15"/>
      <w:szCs w:val="15"/>
    </w:rPr>
  </w:style>
  <w:style w:type="character" w:customStyle="1" w:styleId="dquo">
    <w:name w:val="dquo"/>
    <w:rsid w:val="004809C3"/>
  </w:style>
  <w:style w:type="character" w:customStyle="1" w:styleId="caps2">
    <w:name w:val="caps2"/>
    <w:rsid w:val="004809C3"/>
  </w:style>
  <w:style w:type="character" w:customStyle="1" w:styleId="CardsFont12ptCharCharCharChar">
    <w:name w:val="Cards + Font: 12 pt Char Char Char Char"/>
    <w:rsid w:val="004809C3"/>
    <w:rPr>
      <w:sz w:val="24"/>
      <w:szCs w:val="24"/>
      <w:u w:val="thick"/>
      <w:lang w:val="en-US" w:eastAsia="en-US" w:bidi="ar-SA"/>
    </w:rPr>
  </w:style>
  <w:style w:type="character" w:customStyle="1" w:styleId="ccs">
    <w:name w:val="c cs"/>
    <w:rsid w:val="004809C3"/>
  </w:style>
  <w:style w:type="character" w:customStyle="1" w:styleId="UnderlinedEvChar">
    <w:name w:val="Underlined Ev Char"/>
    <w:rsid w:val="004809C3"/>
    <w:rPr>
      <w:rFonts w:ascii="Times New Roman" w:eastAsia="Times New Roman" w:hAnsi="Times New Roman" w:cs="Times New Roman" w:hint="default"/>
      <w:szCs w:val="24"/>
      <w:u w:val="single"/>
    </w:rPr>
  </w:style>
  <w:style w:type="character" w:customStyle="1" w:styleId="dropshadow">
    <w:name w:val="dropshadow"/>
    <w:rsid w:val="004809C3"/>
  </w:style>
  <w:style w:type="character" w:customStyle="1" w:styleId="d05ws">
    <w:name w:val="d05ws"/>
    <w:rsid w:val="004809C3"/>
  </w:style>
  <w:style w:type="character" w:customStyle="1" w:styleId="rzibod">
    <w:name w:val="rzibod"/>
    <w:rsid w:val="004809C3"/>
  </w:style>
  <w:style w:type="character" w:customStyle="1" w:styleId="StyleBold1">
    <w:name w:val="Style Bold1"/>
    <w:rsid w:val="004809C3"/>
    <w:rPr>
      <w:rFonts w:ascii="Georgia" w:hAnsi="Georgia" w:hint="default"/>
      <w:b/>
      <w:bCs/>
      <w:sz w:val="22"/>
    </w:rPr>
  </w:style>
  <w:style w:type="character" w:customStyle="1" w:styleId="headertext">
    <w:name w:val="headertext"/>
    <w:rsid w:val="004809C3"/>
  </w:style>
  <w:style w:type="character" w:customStyle="1" w:styleId="endnote-reference">
    <w:name w:val="endnote-reference"/>
    <w:rsid w:val="004809C3"/>
  </w:style>
  <w:style w:type="character" w:customStyle="1" w:styleId="officialsname">
    <w:name w:val="official_s_name"/>
    <w:rsid w:val="004809C3"/>
  </w:style>
  <w:style w:type="character" w:customStyle="1" w:styleId="audience">
    <w:name w:val="audience"/>
    <w:rsid w:val="004809C3"/>
  </w:style>
  <w:style w:type="character" w:customStyle="1" w:styleId="A7">
    <w:name w:val="A7"/>
    <w:uiPriority w:val="99"/>
    <w:rsid w:val="004809C3"/>
    <w:rPr>
      <w:rFonts w:ascii="Myriad Pro" w:hAnsi="Myriad Pro" w:cs="Myriad Pro" w:hint="default"/>
      <w:color w:val="0066B1"/>
      <w:sz w:val="22"/>
      <w:szCs w:val="22"/>
    </w:rPr>
  </w:style>
  <w:style w:type="character" w:customStyle="1" w:styleId="normalchar">
    <w:name w:val="normal__char"/>
    <w:rsid w:val="004809C3"/>
  </w:style>
  <w:style w:type="character" w:customStyle="1" w:styleId="hyperlink002cheading0020100200028block0020title0029char">
    <w:name w:val="hyperlink_002cheading_00201_0020_0028block_0020title_0029__char"/>
    <w:rsid w:val="004809C3"/>
  </w:style>
  <w:style w:type="character" w:customStyle="1" w:styleId="underline002cstyle0020bold0020underlinechar">
    <w:name w:val="underline_002cstyle_0020bold_0020underline__char"/>
    <w:rsid w:val="004809C3"/>
  </w:style>
  <w:style w:type="character" w:customStyle="1" w:styleId="copyboldblack">
    <w:name w:val="copyboldblack"/>
    <w:rsid w:val="004809C3"/>
  </w:style>
  <w:style w:type="character" w:customStyle="1" w:styleId="copybold">
    <w:name w:val="copybold"/>
    <w:rsid w:val="004809C3"/>
  </w:style>
  <w:style w:type="character" w:customStyle="1" w:styleId="author-date0">
    <w:name w:val="author-date"/>
    <w:rsid w:val="004809C3"/>
  </w:style>
  <w:style w:type="character" w:customStyle="1" w:styleId="hidden">
    <w:name w:val="hidden"/>
    <w:rsid w:val="004809C3"/>
  </w:style>
  <w:style w:type="character" w:customStyle="1" w:styleId="articlebegin">
    <w:name w:val="articlebegin"/>
    <w:rsid w:val="004809C3"/>
  </w:style>
  <w:style w:type="character" w:customStyle="1" w:styleId="mediaoverlay">
    <w:name w:val="mediaoverlay"/>
    <w:rsid w:val="004809C3"/>
  </w:style>
  <w:style w:type="character" w:customStyle="1" w:styleId="blogcaption">
    <w:name w:val="blog_caption"/>
    <w:rsid w:val="004809C3"/>
  </w:style>
  <w:style w:type="character" w:customStyle="1" w:styleId="commnet-abuzz">
    <w:name w:val="commnet-abuzz"/>
    <w:rsid w:val="004809C3"/>
  </w:style>
  <w:style w:type="character" w:customStyle="1" w:styleId="fbconnectbuttontext">
    <w:name w:val="fbconnectbutton_text"/>
    <w:rsid w:val="004809C3"/>
  </w:style>
  <w:style w:type="character" w:customStyle="1" w:styleId="fbsharecountinner">
    <w:name w:val="fb_share_count_inner"/>
    <w:rsid w:val="004809C3"/>
  </w:style>
  <w:style w:type="character" w:customStyle="1" w:styleId="stbuttontext">
    <w:name w:val="stbuttontext"/>
    <w:rsid w:val="004809C3"/>
  </w:style>
  <w:style w:type="character" w:customStyle="1" w:styleId="source">
    <w:name w:val="source"/>
    <w:rsid w:val="004809C3"/>
  </w:style>
  <w:style w:type="character" w:customStyle="1" w:styleId="pubdate">
    <w:name w:val="pubdate"/>
    <w:rsid w:val="004809C3"/>
  </w:style>
  <w:style w:type="character" w:customStyle="1" w:styleId="grey">
    <w:name w:val="grey"/>
    <w:rsid w:val="004809C3"/>
  </w:style>
  <w:style w:type="character" w:customStyle="1" w:styleId="postdate">
    <w:name w:val="post_date"/>
    <w:rsid w:val="004809C3"/>
  </w:style>
  <w:style w:type="character" w:customStyle="1" w:styleId="bdx">
    <w:name w:val="bdx"/>
    <w:rsid w:val="004809C3"/>
  </w:style>
  <w:style w:type="character" w:customStyle="1" w:styleId="bdl">
    <w:name w:val="bdl"/>
    <w:rsid w:val="004809C3"/>
  </w:style>
  <w:style w:type="character" w:customStyle="1" w:styleId="breadcrumbitemcurrent">
    <w:name w:val="breadcrumbitemcurrent"/>
    <w:rsid w:val="004809C3"/>
  </w:style>
  <w:style w:type="character" w:customStyle="1" w:styleId="bbl">
    <w:name w:val="bbl"/>
    <w:rsid w:val="004809C3"/>
  </w:style>
  <w:style w:type="character" w:customStyle="1" w:styleId="Date2">
    <w:name w:val="Date2"/>
    <w:rsid w:val="004809C3"/>
  </w:style>
  <w:style w:type="character" w:customStyle="1" w:styleId="company">
    <w:name w:val="company"/>
    <w:rsid w:val="004809C3"/>
  </w:style>
  <w:style w:type="character" w:customStyle="1" w:styleId="itxtnewhookspan">
    <w:name w:val="itxtnewhookspan"/>
    <w:rsid w:val="004809C3"/>
  </w:style>
  <w:style w:type="character" w:customStyle="1" w:styleId="gstxthlt">
    <w:name w:val="gstxt_hlt"/>
    <w:rsid w:val="004809C3"/>
  </w:style>
  <w:style w:type="character" w:customStyle="1" w:styleId="SubtleEmphasis1">
    <w:name w:val="Subtle Emphasis1"/>
    <w:uiPriority w:val="19"/>
    <w:qFormat/>
    <w:rsid w:val="004809C3"/>
    <w:rPr>
      <w:rFonts w:ascii="Times New Roman" w:hAnsi="Times New Roman" w:cs="Times New Roman" w:hint="default"/>
      <w:b/>
      <w:bCs w:val="0"/>
      <w:iCs/>
      <w:color w:val="auto"/>
      <w:sz w:val="22"/>
    </w:rPr>
  </w:style>
  <w:style w:type="character" w:customStyle="1" w:styleId="StyleBoldRed">
    <w:name w:val="Style Bold Red"/>
    <w:rsid w:val="004809C3"/>
    <w:rPr>
      <w:b/>
      <w:bCs/>
      <w:color w:val="auto"/>
    </w:rPr>
  </w:style>
  <w:style w:type="character" w:customStyle="1" w:styleId="StyleTimesNewRoman8pt">
    <w:name w:val="Style Times New Roman 8 pt"/>
    <w:rsid w:val="004809C3"/>
    <w:rPr>
      <w:rFonts w:ascii="Georgia" w:hAnsi="Georgia" w:hint="default"/>
      <w:sz w:val="16"/>
    </w:rPr>
  </w:style>
  <w:style w:type="character" w:customStyle="1" w:styleId="StyleStyle7pt8pt">
    <w:name w:val="Style Style 7 pt + 8 pt"/>
    <w:rsid w:val="004809C3"/>
    <w:rPr>
      <w:sz w:val="16"/>
    </w:rPr>
  </w:style>
  <w:style w:type="character" w:customStyle="1" w:styleId="StyleStyleThickunderlineBold1">
    <w:name w:val="Style Style Thick underline + Bold1"/>
    <w:rsid w:val="004809C3"/>
    <w:rPr>
      <w:b/>
      <w:bCs/>
      <w:u w:val="thick"/>
    </w:rPr>
  </w:style>
  <w:style w:type="character" w:customStyle="1" w:styleId="StyleUnderline2">
    <w:name w:val="Style Underline2"/>
    <w:rsid w:val="004809C3"/>
    <w:rPr>
      <w:u w:val="single"/>
    </w:rPr>
  </w:style>
  <w:style w:type="character" w:customStyle="1" w:styleId="ShrinkText">
    <w:name w:val="Shrink Text"/>
    <w:rsid w:val="004809C3"/>
    <w:rPr>
      <w:sz w:val="16"/>
    </w:rPr>
  </w:style>
  <w:style w:type="character" w:customStyle="1" w:styleId="smallcaps">
    <w:name w:val="smallcaps"/>
    <w:rsid w:val="004809C3"/>
  </w:style>
  <w:style w:type="character" w:customStyle="1" w:styleId="goldbldtext">
    <w:name w:val="goldbldtext"/>
    <w:rsid w:val="004809C3"/>
  </w:style>
  <w:style w:type="character" w:customStyle="1" w:styleId="cardshighlight0">
    <w:name w:val="cardshighlight"/>
    <w:rsid w:val="004809C3"/>
  </w:style>
  <w:style w:type="character" w:customStyle="1" w:styleId="cardsfont12pt1">
    <w:name w:val="cardsfont12pt"/>
    <w:rsid w:val="004809C3"/>
  </w:style>
  <w:style w:type="character" w:customStyle="1" w:styleId="ft6">
    <w:name w:val="ft6"/>
    <w:rsid w:val="004809C3"/>
  </w:style>
  <w:style w:type="character" w:customStyle="1" w:styleId="kicker">
    <w:name w:val="kicker"/>
    <w:rsid w:val="004809C3"/>
  </w:style>
  <w:style w:type="character" w:customStyle="1" w:styleId="backcontent">
    <w:name w:val="backcontent"/>
    <w:rsid w:val="004809C3"/>
  </w:style>
  <w:style w:type="character" w:customStyle="1" w:styleId="daystmp">
    <w:name w:val="daystmp"/>
    <w:rsid w:val="004809C3"/>
  </w:style>
  <w:style w:type="character" w:customStyle="1" w:styleId="cardsfont12ptchar">
    <w:name w:val="cardsfont12ptchar"/>
    <w:rsid w:val="004809C3"/>
  </w:style>
  <w:style w:type="character" w:customStyle="1" w:styleId="gal">
    <w:name w:val="gal"/>
    <w:rsid w:val="004809C3"/>
  </w:style>
  <w:style w:type="character" w:customStyle="1" w:styleId="submitted">
    <w:name w:val="submitted"/>
    <w:rsid w:val="004809C3"/>
  </w:style>
  <w:style w:type="character" w:customStyle="1" w:styleId="imagedateline">
    <w:name w:val="image_dateline"/>
    <w:rsid w:val="004809C3"/>
  </w:style>
  <w:style w:type="character" w:customStyle="1" w:styleId="authordatecharchar">
    <w:name w:val="authordatecharchar"/>
    <w:rsid w:val="004809C3"/>
  </w:style>
  <w:style w:type="character" w:customStyle="1" w:styleId="style1char0">
    <w:name w:val="style1char"/>
    <w:rsid w:val="004809C3"/>
  </w:style>
  <w:style w:type="character" w:customStyle="1" w:styleId="tagcharchar0">
    <w:name w:val="tagcharchar"/>
    <w:rsid w:val="004809C3"/>
  </w:style>
  <w:style w:type="character" w:customStyle="1" w:styleId="underlinedcharchar2">
    <w:name w:val="underlinedcharchar"/>
    <w:rsid w:val="004809C3"/>
  </w:style>
  <w:style w:type="character" w:customStyle="1" w:styleId="BoxedChar">
    <w:name w:val="Boxed Char"/>
    <w:rsid w:val="004809C3"/>
    <w:rPr>
      <w:rFonts w:ascii="Arial Narrow" w:hAnsi="Arial Narrow" w:hint="default"/>
      <w:b/>
      <w:bCs w:val="0"/>
      <w:sz w:val="18"/>
      <w:bdr w:val="single" w:sz="6" w:space="0" w:color="auto" w:frame="1"/>
    </w:rPr>
  </w:style>
  <w:style w:type="character" w:customStyle="1" w:styleId="Style11ptUnderline2">
    <w:name w:val="Style 11 pt Underline2"/>
    <w:rsid w:val="004809C3"/>
    <w:rPr>
      <w:sz w:val="20"/>
      <w:u w:val="single"/>
    </w:rPr>
  </w:style>
  <w:style w:type="character" w:customStyle="1" w:styleId="Style11ptBoldUnderline2">
    <w:name w:val="Style 11 pt Bold Underline2"/>
    <w:rsid w:val="004809C3"/>
    <w:rPr>
      <w:b/>
      <w:bCs/>
      <w:sz w:val="20"/>
      <w:u w:val="single"/>
    </w:rPr>
  </w:style>
  <w:style w:type="character" w:customStyle="1" w:styleId="nw">
    <w:name w:val="nw"/>
    <w:rsid w:val="004809C3"/>
  </w:style>
  <w:style w:type="character" w:customStyle="1" w:styleId="Styleunderline11ptBoldBorderSinglesolidlineAuto">
    <w:name w:val="Style underline + 11 pt Bold Border: : (Single solid line Auto ..."/>
    <w:rsid w:val="004809C3"/>
    <w:rPr>
      <w:b/>
      <w:bCs/>
      <w:sz w:val="20"/>
      <w:u w:val="single"/>
      <w:bdr w:val="single" w:sz="4" w:space="0" w:color="auto" w:frame="1"/>
    </w:rPr>
  </w:style>
  <w:style w:type="character" w:customStyle="1" w:styleId="cardCharCharChar1">
    <w:name w:val="card Char Char Char1"/>
    <w:rsid w:val="004809C3"/>
    <w:rPr>
      <w:lang w:val="en-US" w:eastAsia="en-US" w:bidi="ar-SA"/>
    </w:rPr>
  </w:style>
  <w:style w:type="character" w:customStyle="1" w:styleId="authors1">
    <w:name w:val="authors1"/>
    <w:rsid w:val="004809C3"/>
    <w:rPr>
      <w:rFonts w:ascii="Verdana" w:hAnsi="Verdana" w:hint="default"/>
      <w:b/>
      <w:bCs/>
      <w:color w:val="006699"/>
      <w:sz w:val="20"/>
      <w:szCs w:val="20"/>
    </w:rPr>
  </w:style>
  <w:style w:type="character" w:customStyle="1" w:styleId="headlinesectionlarge">
    <w:name w:val="headline_section_large"/>
    <w:rsid w:val="004809C3"/>
  </w:style>
  <w:style w:type="character" w:customStyle="1" w:styleId="Styleunderline11ptBlack">
    <w:name w:val="Style underline + 11 pt Black"/>
    <w:rsid w:val="004809C3"/>
    <w:rPr>
      <w:color w:val="000000"/>
      <w:sz w:val="20"/>
      <w:u w:val="single"/>
    </w:rPr>
  </w:style>
  <w:style w:type="character" w:customStyle="1" w:styleId="Styleunderline11ptBoldBlack">
    <w:name w:val="Style underline + 11 pt Bold Black"/>
    <w:rsid w:val="004809C3"/>
    <w:rPr>
      <w:b/>
      <w:bCs/>
      <w:color w:val="000000"/>
      <w:sz w:val="20"/>
      <w:u w:val="single"/>
    </w:rPr>
  </w:style>
  <w:style w:type="character" w:customStyle="1" w:styleId="Style11ptBoldBlackUnderline">
    <w:name w:val="Style 11 pt Bold Black Underline"/>
    <w:rsid w:val="004809C3"/>
    <w:rPr>
      <w:b/>
      <w:bCs/>
      <w:color w:val="000000"/>
      <w:sz w:val="20"/>
      <w:u w:val="single"/>
    </w:rPr>
  </w:style>
  <w:style w:type="character" w:customStyle="1" w:styleId="Style11ptBoldBlackUnderlineBorderSinglesolidline">
    <w:name w:val="Style 11 pt Bold Black Underline Border: : (Single solid line ..."/>
    <w:rsid w:val="004809C3"/>
    <w:rPr>
      <w:b/>
      <w:bCs/>
      <w:color w:val="000000"/>
      <w:sz w:val="20"/>
      <w:u w:val="single"/>
      <w:bdr w:val="single" w:sz="4" w:space="0" w:color="auto" w:frame="1"/>
    </w:rPr>
  </w:style>
  <w:style w:type="character" w:customStyle="1" w:styleId="StyleLatinMeridien-Italic11ptItalicUnderline">
    <w:name w:val="Style (Latin) Meridien-Italic 11 pt Italic Underline"/>
    <w:rsid w:val="004809C3"/>
    <w:rPr>
      <w:rFonts w:ascii="Meridien-Italic" w:hAnsi="Meridien-Italic" w:hint="default"/>
      <w:i/>
      <w:iCs/>
      <w:sz w:val="20"/>
      <w:u w:val="single"/>
    </w:rPr>
  </w:style>
  <w:style w:type="character" w:customStyle="1" w:styleId="Citation-AuthorDate">
    <w:name w:val="Citation - Author/Date"/>
    <w:rsid w:val="004809C3"/>
    <w:rPr>
      <w:b/>
      <w:bCs w:val="0"/>
      <w:smallCaps/>
      <w:sz w:val="24"/>
      <w:u w:val="single"/>
    </w:rPr>
  </w:style>
  <w:style w:type="character" w:customStyle="1" w:styleId="underlinestylechar0">
    <w:name w:val="underlinestylechar"/>
    <w:rsid w:val="004809C3"/>
  </w:style>
  <w:style w:type="character" w:customStyle="1" w:styleId="highlight">
    <w:name w:val="highlight"/>
    <w:rsid w:val="004809C3"/>
  </w:style>
  <w:style w:type="character" w:customStyle="1" w:styleId="DottedUnderline0">
    <w:name w:val="Dotted Underline"/>
    <w:rsid w:val="004809C3"/>
    <w:rPr>
      <w:rFonts w:ascii="Times New Roman" w:hAnsi="Times New Roman" w:cs="Times New Roman" w:hint="default"/>
      <w:sz w:val="20"/>
      <w:u w:val="dottedHeavy"/>
    </w:rPr>
  </w:style>
  <w:style w:type="character" w:customStyle="1" w:styleId="titleauthoretc">
    <w:name w:val="titleauthoretc"/>
    <w:rsid w:val="004809C3"/>
  </w:style>
  <w:style w:type="character" w:customStyle="1" w:styleId="labeltext">
    <w:name w:val="labeltext"/>
    <w:rsid w:val="004809C3"/>
  </w:style>
  <w:style w:type="character" w:customStyle="1" w:styleId="viewlink">
    <w:name w:val="viewlink"/>
    <w:rsid w:val="004809C3"/>
  </w:style>
  <w:style w:type="character" w:customStyle="1" w:styleId="share">
    <w:name w:val="share"/>
    <w:rsid w:val="004809C3"/>
  </w:style>
  <w:style w:type="character" w:customStyle="1" w:styleId="inlinkchart">
    <w:name w:val="inlink_chart"/>
    <w:rsid w:val="004809C3"/>
  </w:style>
  <w:style w:type="character" w:customStyle="1" w:styleId="underLight">
    <w:name w:val="underLight"/>
    <w:uiPriority w:val="1"/>
    <w:qFormat/>
    <w:rsid w:val="004809C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809C3"/>
  </w:style>
  <w:style w:type="character" w:customStyle="1" w:styleId="author-rss">
    <w:name w:val="author-rss"/>
    <w:rsid w:val="004809C3"/>
  </w:style>
  <w:style w:type="character" w:customStyle="1" w:styleId="fbsharecountwrapper">
    <w:name w:val="fb_share_count_wrapper"/>
    <w:rsid w:val="004809C3"/>
  </w:style>
  <w:style w:type="character" w:customStyle="1" w:styleId="fbbuttontext">
    <w:name w:val="fb_button_text"/>
    <w:rsid w:val="004809C3"/>
  </w:style>
  <w:style w:type="character" w:customStyle="1" w:styleId="hw">
    <w:name w:val="hw"/>
    <w:rsid w:val="004809C3"/>
  </w:style>
  <w:style w:type="character" w:customStyle="1" w:styleId="linktotop">
    <w:name w:val="linktotop"/>
    <w:rsid w:val="004809C3"/>
  </w:style>
  <w:style w:type="character" w:customStyle="1" w:styleId="maintextbldleft">
    <w:name w:val="maintextbldleft"/>
    <w:rsid w:val="004809C3"/>
  </w:style>
  <w:style w:type="character" w:customStyle="1" w:styleId="maintextleft">
    <w:name w:val="maintextleft"/>
    <w:rsid w:val="004809C3"/>
  </w:style>
  <w:style w:type="character" w:customStyle="1" w:styleId="descriptionstyle1block">
    <w:name w:val="description style1 block"/>
    <w:rsid w:val="004809C3"/>
  </w:style>
  <w:style w:type="character" w:customStyle="1" w:styleId="gutter-right-1">
    <w:name w:val="gutter-right-1"/>
    <w:basedOn w:val="DefaultParagraphFont"/>
    <w:rsid w:val="004809C3"/>
  </w:style>
  <w:style w:type="character" w:customStyle="1" w:styleId="ssl3">
    <w:name w:val="ss_l3"/>
    <w:rsid w:val="004809C3"/>
  </w:style>
  <w:style w:type="character" w:customStyle="1" w:styleId="FontStyle39">
    <w:name w:val="Font Style39"/>
    <w:uiPriority w:val="99"/>
    <w:rsid w:val="004809C3"/>
    <w:rPr>
      <w:rFonts w:ascii="Constantia" w:hAnsi="Constantia" w:cs="Constantia" w:hint="default"/>
      <w:b/>
      <w:bCs/>
      <w:sz w:val="18"/>
      <w:szCs w:val="18"/>
    </w:rPr>
  </w:style>
  <w:style w:type="character" w:customStyle="1" w:styleId="6">
    <w:name w:val="6"/>
    <w:rsid w:val="004809C3"/>
    <w:rPr>
      <w:rFonts w:ascii="Arial" w:hAnsi="Arial" w:cs="Arial" w:hint="default"/>
      <w:bCs/>
      <w:sz w:val="20"/>
      <w:u w:val="single"/>
      <w:lang w:val="en-US" w:eastAsia="en-US" w:bidi="ar-SA"/>
    </w:rPr>
  </w:style>
  <w:style w:type="character" w:customStyle="1" w:styleId="Header11">
    <w:name w:val="Header11"/>
    <w:rsid w:val="004809C3"/>
  </w:style>
  <w:style w:type="character" w:customStyle="1" w:styleId="posa">
    <w:name w:val="pos(a)"/>
    <w:basedOn w:val="DefaultParagraphFont"/>
    <w:rsid w:val="004809C3"/>
  </w:style>
  <w:style w:type="character" w:customStyle="1" w:styleId="u-hiddeninnarrowenv">
    <w:name w:val="u-hiddeninnarrowenv"/>
    <w:basedOn w:val="DefaultParagraphFont"/>
    <w:rsid w:val="004809C3"/>
  </w:style>
  <w:style w:type="character" w:customStyle="1" w:styleId="followbutton-bird">
    <w:name w:val="followbutton-bird"/>
    <w:basedOn w:val="DefaultParagraphFont"/>
    <w:rsid w:val="004809C3"/>
  </w:style>
  <w:style w:type="character" w:customStyle="1" w:styleId="tweetauthor-name">
    <w:name w:val="tweetauthor-name"/>
    <w:basedOn w:val="DefaultParagraphFont"/>
    <w:rsid w:val="004809C3"/>
  </w:style>
  <w:style w:type="character" w:customStyle="1" w:styleId="tweetauthor-verifiedbadge">
    <w:name w:val="tweetauthor-verifiedbadge"/>
    <w:basedOn w:val="DefaultParagraphFont"/>
    <w:rsid w:val="004809C3"/>
  </w:style>
  <w:style w:type="character" w:customStyle="1" w:styleId="tweetauthor-screenname">
    <w:name w:val="tweetauthor-screenname"/>
    <w:basedOn w:val="DefaultParagraphFont"/>
    <w:rsid w:val="004809C3"/>
  </w:style>
  <w:style w:type="character" w:customStyle="1" w:styleId="u-hiddenvisually">
    <w:name w:val="u-hiddenvisually"/>
    <w:basedOn w:val="DefaultParagraphFont"/>
    <w:rsid w:val="004809C3"/>
  </w:style>
  <w:style w:type="character" w:customStyle="1" w:styleId="tweetaction-stat">
    <w:name w:val="tweetaction-stat"/>
    <w:basedOn w:val="DefaultParagraphFont"/>
    <w:rsid w:val="004809C3"/>
  </w:style>
  <w:style w:type="character" w:customStyle="1" w:styleId="related">
    <w:name w:val="related"/>
    <w:basedOn w:val="DefaultParagraphFont"/>
    <w:rsid w:val="004809C3"/>
  </w:style>
  <w:style w:type="character" w:customStyle="1" w:styleId="related-content">
    <w:name w:val="related-content"/>
    <w:basedOn w:val="DefaultParagraphFont"/>
    <w:rsid w:val="004809C3"/>
  </w:style>
  <w:style w:type="character" w:customStyle="1" w:styleId="name-of-author">
    <w:name w:val="name-of-author"/>
    <w:basedOn w:val="DefaultParagraphFont"/>
    <w:rsid w:val="004809C3"/>
  </w:style>
  <w:style w:type="character" w:customStyle="1" w:styleId="first-name">
    <w:name w:val="first-name"/>
    <w:basedOn w:val="DefaultParagraphFont"/>
    <w:rsid w:val="004809C3"/>
  </w:style>
  <w:style w:type="character" w:customStyle="1" w:styleId="last-name">
    <w:name w:val="last-name"/>
    <w:basedOn w:val="DefaultParagraphFont"/>
    <w:rsid w:val="004809C3"/>
  </w:style>
  <w:style w:type="character" w:customStyle="1" w:styleId="caption10">
    <w:name w:val="caption1"/>
    <w:basedOn w:val="DefaultParagraphFont"/>
    <w:rsid w:val="004809C3"/>
  </w:style>
  <w:style w:type="character" w:customStyle="1" w:styleId="recirc-text">
    <w:name w:val="&quot;recirc-text”"/>
    <w:basedOn w:val="DefaultParagraphFont"/>
    <w:rsid w:val="004809C3"/>
  </w:style>
  <w:style w:type="character" w:customStyle="1" w:styleId="video-icon">
    <w:name w:val="video-icon"/>
    <w:basedOn w:val="DefaultParagraphFont"/>
    <w:rsid w:val="004809C3"/>
  </w:style>
  <w:style w:type="character" w:customStyle="1" w:styleId="powa-shot-play-btn-text">
    <w:name w:val="powa-shot-play-btn-text"/>
    <w:basedOn w:val="DefaultParagraphFont"/>
    <w:rsid w:val="004809C3"/>
  </w:style>
  <w:style w:type="character" w:customStyle="1" w:styleId="powa-shot-click">
    <w:name w:val="powa-shot-click"/>
    <w:basedOn w:val="DefaultParagraphFont"/>
    <w:rsid w:val="004809C3"/>
  </w:style>
  <w:style w:type="character" w:customStyle="1" w:styleId="wpv-blurb">
    <w:name w:val="wpv-blurb"/>
    <w:basedOn w:val="DefaultParagraphFont"/>
    <w:rsid w:val="004809C3"/>
  </w:style>
  <w:style w:type="character" w:customStyle="1" w:styleId="pb-caption">
    <w:name w:val="pb-caption"/>
    <w:basedOn w:val="DefaultParagraphFont"/>
    <w:rsid w:val="004809C3"/>
  </w:style>
  <w:style w:type="character" w:customStyle="1" w:styleId="Heading5Char1">
    <w:name w:val="Heading 5 Char1"/>
    <w:aliases w:val="Text Char1"/>
    <w:basedOn w:val="DefaultParagraphFont"/>
    <w:semiHidden/>
    <w:rsid w:val="004809C3"/>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809C3"/>
    <w:rPr>
      <w:vertAlign w:val="baseline"/>
    </w:rPr>
  </w:style>
  <w:style w:type="character" w:customStyle="1" w:styleId="Heading7Char1">
    <w:name w:val="Heading 7 Char1"/>
    <w:basedOn w:val="DefaultParagraphFont"/>
    <w:semiHidden/>
    <w:rsid w:val="004809C3"/>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809C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809C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809C3"/>
    <w:rPr>
      <w:rFonts w:ascii="Calibri" w:hAnsi="Calibri" w:cs="Calibri"/>
    </w:rPr>
  </w:style>
  <w:style w:type="numbering" w:customStyle="1" w:styleId="NoList2">
    <w:name w:val="No List2"/>
    <w:next w:val="NoList"/>
    <w:uiPriority w:val="99"/>
    <w:semiHidden/>
    <w:unhideWhenUsed/>
    <w:rsid w:val="004809C3"/>
  </w:style>
  <w:style w:type="numbering" w:customStyle="1" w:styleId="NoList3">
    <w:name w:val="No List3"/>
    <w:next w:val="NoList"/>
    <w:uiPriority w:val="99"/>
    <w:semiHidden/>
    <w:unhideWhenUsed/>
    <w:rsid w:val="004809C3"/>
  </w:style>
  <w:style w:type="numbering" w:customStyle="1" w:styleId="NoList4">
    <w:name w:val="No List4"/>
    <w:next w:val="NoList"/>
    <w:uiPriority w:val="99"/>
    <w:semiHidden/>
    <w:unhideWhenUsed/>
    <w:rsid w:val="004809C3"/>
  </w:style>
  <w:style w:type="numbering" w:customStyle="1" w:styleId="NoList5">
    <w:name w:val="No List5"/>
    <w:next w:val="NoList"/>
    <w:semiHidden/>
    <w:unhideWhenUsed/>
    <w:rsid w:val="004809C3"/>
  </w:style>
  <w:style w:type="paragraph" w:styleId="BlockText">
    <w:name w:val="Block Text"/>
    <w:basedOn w:val="Normal"/>
    <w:rsid w:val="004809C3"/>
    <w:pPr>
      <w:ind w:left="229" w:right="229"/>
    </w:pPr>
    <w:rPr>
      <w:rFonts w:ascii="Verdana" w:eastAsia="Times New Roman" w:hAnsi="Verdana"/>
      <w:sz w:val="16"/>
      <w:szCs w:val="20"/>
    </w:rPr>
  </w:style>
  <w:style w:type="paragraph" w:styleId="NormalIndent">
    <w:name w:val="Normal Indent"/>
    <w:basedOn w:val="Normal"/>
    <w:rsid w:val="004809C3"/>
    <w:pPr>
      <w:ind w:left="720"/>
    </w:pPr>
    <w:rPr>
      <w:rFonts w:eastAsia="Times New Roman"/>
      <w:szCs w:val="20"/>
    </w:rPr>
  </w:style>
  <w:style w:type="paragraph" w:styleId="EnvelopeReturn">
    <w:name w:val="envelope return"/>
    <w:basedOn w:val="Normal"/>
    <w:rsid w:val="004809C3"/>
    <w:rPr>
      <w:rFonts w:eastAsia="Times New Roman"/>
      <w:sz w:val="24"/>
      <w:szCs w:val="20"/>
    </w:rPr>
  </w:style>
  <w:style w:type="paragraph" w:styleId="EnvelopeAddress">
    <w:name w:val="envelope address"/>
    <w:basedOn w:val="Normal"/>
    <w:rsid w:val="004809C3"/>
    <w:pPr>
      <w:framePr w:w="7920" w:h="1980" w:hRule="exact" w:hSpace="180" w:wrap="auto" w:hAnchor="page" w:xAlign="center" w:yAlign="bottom"/>
      <w:ind w:left="2880"/>
    </w:pPr>
    <w:rPr>
      <w:rFonts w:eastAsia="Times New Roman"/>
    </w:rPr>
  </w:style>
  <w:style w:type="numbering" w:customStyle="1" w:styleId="NoList6">
    <w:name w:val="No List6"/>
    <w:next w:val="NoList"/>
    <w:uiPriority w:val="99"/>
    <w:semiHidden/>
    <w:unhideWhenUsed/>
    <w:rsid w:val="004809C3"/>
  </w:style>
  <w:style w:type="numbering" w:customStyle="1" w:styleId="NoList7">
    <w:name w:val="No List7"/>
    <w:next w:val="NoList"/>
    <w:semiHidden/>
    <w:unhideWhenUsed/>
    <w:rsid w:val="004809C3"/>
  </w:style>
  <w:style w:type="paragraph" w:styleId="ListBullet">
    <w:name w:val="List Bullet"/>
    <w:basedOn w:val="Normal"/>
    <w:link w:val="ListBulletChar"/>
    <w:uiPriority w:val="99"/>
    <w:unhideWhenUsed/>
    <w:rsid w:val="004809C3"/>
    <w:pPr>
      <w:tabs>
        <w:tab w:val="num" w:pos="360"/>
      </w:tabs>
      <w:ind w:left="360" w:hanging="360"/>
      <w:contextualSpacing/>
    </w:pPr>
    <w:rPr>
      <w:rFonts w:eastAsia="Calibri"/>
    </w:rPr>
  </w:style>
  <w:style w:type="table" w:styleId="MediumGrid1">
    <w:name w:val="Medium Grid 1"/>
    <w:basedOn w:val="TableNormal"/>
    <w:uiPriority w:val="67"/>
    <w:rsid w:val="004809C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809C3"/>
  </w:style>
  <w:style w:type="numbering" w:customStyle="1" w:styleId="NoList111">
    <w:name w:val="No List111"/>
    <w:next w:val="NoList"/>
    <w:uiPriority w:val="99"/>
    <w:semiHidden/>
    <w:unhideWhenUsed/>
    <w:rsid w:val="004809C3"/>
  </w:style>
  <w:style w:type="numbering" w:customStyle="1" w:styleId="NoList1111">
    <w:name w:val="No List1111"/>
    <w:next w:val="NoList"/>
    <w:uiPriority w:val="99"/>
    <w:semiHidden/>
    <w:unhideWhenUsed/>
    <w:rsid w:val="004809C3"/>
  </w:style>
  <w:style w:type="numbering" w:customStyle="1" w:styleId="NoList11111">
    <w:name w:val="No List11111"/>
    <w:next w:val="NoList"/>
    <w:uiPriority w:val="99"/>
    <w:semiHidden/>
    <w:unhideWhenUsed/>
    <w:rsid w:val="004809C3"/>
  </w:style>
  <w:style w:type="numbering" w:customStyle="1" w:styleId="NoList111111">
    <w:name w:val="No List111111"/>
    <w:next w:val="NoList"/>
    <w:uiPriority w:val="99"/>
    <w:semiHidden/>
    <w:unhideWhenUsed/>
    <w:rsid w:val="004809C3"/>
  </w:style>
  <w:style w:type="numbering" w:customStyle="1" w:styleId="NoList1111111">
    <w:name w:val="No List1111111"/>
    <w:next w:val="NoList"/>
    <w:uiPriority w:val="99"/>
    <w:semiHidden/>
    <w:unhideWhenUsed/>
    <w:rsid w:val="004809C3"/>
  </w:style>
  <w:style w:type="numbering" w:customStyle="1" w:styleId="NoList11111111">
    <w:name w:val="No List11111111"/>
    <w:next w:val="NoList"/>
    <w:uiPriority w:val="99"/>
    <w:semiHidden/>
    <w:unhideWhenUsed/>
    <w:rsid w:val="004809C3"/>
  </w:style>
  <w:style w:type="numbering" w:customStyle="1" w:styleId="NoList111111111">
    <w:name w:val="No List111111111"/>
    <w:next w:val="NoList"/>
    <w:uiPriority w:val="99"/>
    <w:semiHidden/>
    <w:unhideWhenUsed/>
    <w:rsid w:val="004809C3"/>
  </w:style>
  <w:style w:type="numbering" w:customStyle="1" w:styleId="NoList1111111111">
    <w:name w:val="No List1111111111"/>
    <w:next w:val="NoList"/>
    <w:uiPriority w:val="99"/>
    <w:semiHidden/>
    <w:unhideWhenUsed/>
    <w:rsid w:val="004809C3"/>
  </w:style>
  <w:style w:type="numbering" w:customStyle="1" w:styleId="NoList11111111111">
    <w:name w:val="No List11111111111"/>
    <w:next w:val="NoList"/>
    <w:uiPriority w:val="99"/>
    <w:semiHidden/>
    <w:unhideWhenUsed/>
    <w:rsid w:val="004809C3"/>
  </w:style>
  <w:style w:type="numbering" w:customStyle="1" w:styleId="NoList111111111111">
    <w:name w:val="No List111111111111"/>
    <w:next w:val="NoList"/>
    <w:uiPriority w:val="99"/>
    <w:semiHidden/>
    <w:unhideWhenUsed/>
    <w:rsid w:val="004809C3"/>
  </w:style>
  <w:style w:type="numbering" w:customStyle="1" w:styleId="NoList1111111111111">
    <w:name w:val="No List1111111111111"/>
    <w:next w:val="NoList"/>
    <w:uiPriority w:val="99"/>
    <w:semiHidden/>
    <w:unhideWhenUsed/>
    <w:rsid w:val="004809C3"/>
  </w:style>
  <w:style w:type="numbering" w:customStyle="1" w:styleId="NoList11111111111111">
    <w:name w:val="No List11111111111111"/>
    <w:next w:val="NoList"/>
    <w:uiPriority w:val="99"/>
    <w:semiHidden/>
    <w:unhideWhenUsed/>
    <w:rsid w:val="004809C3"/>
  </w:style>
  <w:style w:type="numbering" w:customStyle="1" w:styleId="NoList111111111111111">
    <w:name w:val="No List111111111111111"/>
    <w:next w:val="NoList"/>
    <w:uiPriority w:val="99"/>
    <w:semiHidden/>
    <w:unhideWhenUsed/>
    <w:rsid w:val="004809C3"/>
  </w:style>
  <w:style w:type="numbering" w:customStyle="1" w:styleId="NoList1111111111111111">
    <w:name w:val="No List1111111111111111"/>
    <w:next w:val="NoList"/>
    <w:uiPriority w:val="99"/>
    <w:semiHidden/>
    <w:unhideWhenUsed/>
    <w:rsid w:val="004809C3"/>
  </w:style>
  <w:style w:type="numbering" w:customStyle="1" w:styleId="NoList11111111111111111">
    <w:name w:val="No List11111111111111111"/>
    <w:next w:val="NoList"/>
    <w:uiPriority w:val="99"/>
    <w:semiHidden/>
    <w:unhideWhenUsed/>
    <w:rsid w:val="004809C3"/>
  </w:style>
  <w:style w:type="character" w:customStyle="1" w:styleId="FontStyle220">
    <w:name w:val="Font Style220"/>
    <w:basedOn w:val="DefaultParagraphFont"/>
    <w:uiPriority w:val="99"/>
    <w:rsid w:val="004809C3"/>
    <w:rPr>
      <w:rFonts w:ascii="Candara" w:hAnsi="Candara" w:cs="Candara" w:hint="default"/>
      <w:i/>
      <w:iCs/>
      <w:sz w:val="18"/>
      <w:szCs w:val="18"/>
    </w:rPr>
  </w:style>
  <w:style w:type="character" w:customStyle="1" w:styleId="FontStyle290">
    <w:name w:val="Font Style290"/>
    <w:basedOn w:val="DefaultParagraphFont"/>
    <w:uiPriority w:val="99"/>
    <w:rsid w:val="004809C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809C3"/>
    <w:rPr>
      <w:rFonts w:ascii="Arial" w:hAnsi="Arial" w:cs="Arial"/>
      <w:b/>
      <w:bCs/>
      <w:sz w:val="16"/>
      <w:szCs w:val="16"/>
    </w:rPr>
  </w:style>
  <w:style w:type="paragraph" w:customStyle="1" w:styleId="articlebodynormaltext">
    <w:name w:val="articlebody_normaltext"/>
    <w:basedOn w:val="Normal"/>
    <w:rsid w:val="004809C3"/>
    <w:pPr>
      <w:spacing w:before="100" w:beforeAutospacing="1" w:after="100" w:afterAutospacing="1"/>
    </w:pPr>
  </w:style>
  <w:style w:type="character" w:customStyle="1" w:styleId="Bodytext21">
    <w:name w:val="Body text (2)_"/>
    <w:basedOn w:val="DefaultParagraphFont"/>
    <w:link w:val="Bodytext22"/>
    <w:rsid w:val="004809C3"/>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809C3"/>
    <w:pPr>
      <w:widowControl w:val="0"/>
      <w:shd w:val="clear" w:color="auto" w:fill="FFFFFF"/>
      <w:spacing w:line="374" w:lineRule="exact"/>
      <w:ind w:hanging="400"/>
    </w:pPr>
    <w:rPr>
      <w:rFonts w:ascii="Book Antiqua" w:eastAsia="Book Antiqua" w:hAnsi="Book Antiqua" w:cs="Book Antiqua"/>
      <w:b/>
      <w:bCs/>
      <w:sz w:val="18"/>
      <w:szCs w:val="18"/>
    </w:rPr>
  </w:style>
  <w:style w:type="character" w:customStyle="1" w:styleId="A9">
    <w:name w:val="A9"/>
    <w:uiPriority w:val="99"/>
    <w:rsid w:val="004809C3"/>
    <w:rPr>
      <w:color w:val="000000"/>
      <w:sz w:val="28"/>
      <w:szCs w:val="28"/>
    </w:rPr>
  </w:style>
  <w:style w:type="character" w:customStyle="1" w:styleId="Style9ptItalicUnderline">
    <w:name w:val="Style 9 pt Italic Underline"/>
    <w:rsid w:val="004809C3"/>
    <w:rPr>
      <w:i/>
      <w:iCs/>
      <w:sz w:val="20"/>
      <w:u w:val="single"/>
    </w:rPr>
  </w:style>
  <w:style w:type="paragraph" w:customStyle="1" w:styleId="StyleHeading4TagsmalltextBigcardbodyNormalTagNotBold">
    <w:name w:val="Style Heading 4Tagsmall textBig cardbodyNormal Tag + Not Bold"/>
    <w:basedOn w:val="Heading4"/>
    <w:rsid w:val="004809C3"/>
    <w:rPr>
      <w:bCs/>
      <w:sz w:val="22"/>
    </w:rPr>
  </w:style>
  <w:style w:type="character" w:customStyle="1" w:styleId="StyleBox12ptBold">
    <w:name w:val="Style Box + 12 pt Bold"/>
    <w:basedOn w:val="DefaultParagraphFont"/>
    <w:rsid w:val="004809C3"/>
    <w:rPr>
      <w:rFonts w:ascii="Georgia" w:hAnsi="Georgia"/>
      <w:b/>
      <w:bCs/>
      <w:sz w:val="22"/>
      <w:u w:val="single"/>
      <w:bdr w:val="none" w:sz="0" w:space="0" w:color="auto"/>
    </w:rPr>
  </w:style>
  <w:style w:type="character" w:customStyle="1" w:styleId="StyleBox12pt">
    <w:name w:val="Style Box + 12 pt"/>
    <w:basedOn w:val="DefaultParagraphFont"/>
    <w:rsid w:val="004809C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809C3"/>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809C3"/>
    <w:rPr>
      <w:bCs/>
    </w:rPr>
  </w:style>
  <w:style w:type="character" w:customStyle="1" w:styleId="StyleGaramondText1">
    <w:name w:val="Style Garamond Text 1"/>
    <w:basedOn w:val="DefaultParagraphFont"/>
    <w:rsid w:val="004809C3"/>
    <w:rPr>
      <w:rFonts w:ascii="Georgia" w:hAnsi="Georgia"/>
      <w:color w:val="0D0D0D" w:themeColor="text1" w:themeTint="F2"/>
      <w:sz w:val="22"/>
    </w:rPr>
  </w:style>
  <w:style w:type="character" w:customStyle="1" w:styleId="StyleGaramondText1Underline">
    <w:name w:val="Style Garamond Text 1 Underline"/>
    <w:basedOn w:val="DefaultParagraphFont"/>
    <w:rsid w:val="004809C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809C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809C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809C3"/>
    <w:rPr>
      <w:b w:val="0"/>
      <w:bCs w:val="0"/>
      <w:sz w:val="14"/>
      <w:u w:val="none"/>
    </w:rPr>
  </w:style>
  <w:style w:type="character" w:customStyle="1" w:styleId="Style7ptBold">
    <w:name w:val="Style 7 pt Bold"/>
    <w:basedOn w:val="DefaultParagraphFont"/>
    <w:rsid w:val="004809C3"/>
    <w:rPr>
      <w:b w:val="0"/>
      <w:bCs/>
      <w:sz w:val="14"/>
    </w:rPr>
  </w:style>
  <w:style w:type="paragraph" w:customStyle="1" w:styleId="Stylecardtext8pt">
    <w:name w:val="Style card text + 8 pt"/>
    <w:basedOn w:val="Normal"/>
    <w:rsid w:val="004809C3"/>
    <w:pPr>
      <w:ind w:right="288"/>
    </w:pPr>
    <w:rPr>
      <w:sz w:val="16"/>
    </w:rPr>
  </w:style>
  <w:style w:type="paragraph" w:customStyle="1" w:styleId="Stylecardtext5pt">
    <w:name w:val="Style card text + 5 pt"/>
    <w:basedOn w:val="Normal"/>
    <w:rsid w:val="004809C3"/>
    <w:pPr>
      <w:ind w:right="288"/>
    </w:pPr>
    <w:rPr>
      <w:sz w:val="10"/>
    </w:rPr>
  </w:style>
  <w:style w:type="character" w:customStyle="1" w:styleId="StyleStyleBoldUnderlineUnderlineIntenseEmphasis1apple-style-">
    <w:name w:val="Style Style Bold UnderlineUnderlineIntense Emphasis1apple-style-..."/>
    <w:basedOn w:val="DefaultParagraphFont"/>
    <w:rsid w:val="004809C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809C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809C3"/>
    <w:rPr>
      <w:rFonts w:ascii="Georgia" w:hAnsi="Georgia"/>
      <w:u w:val="single"/>
    </w:rPr>
  </w:style>
  <w:style w:type="paragraph" w:customStyle="1" w:styleId="StyleCardsGeorgia12ptBoldThickunderlineBorderSin">
    <w:name w:val="Style Cards + Georgia 12 pt Bold Thick underline Border: : (Sin..."/>
    <w:basedOn w:val="Normal"/>
    <w:rsid w:val="004809C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809C3"/>
    <w:rPr>
      <w:rFonts w:ascii="Georgia" w:hAnsi="Georgia"/>
      <w:sz w:val="24"/>
      <w:u w:val="single"/>
    </w:rPr>
  </w:style>
  <w:style w:type="paragraph" w:customStyle="1" w:styleId="StyleCardsGeorgia">
    <w:name w:val="Style Cards + Georgia"/>
    <w:basedOn w:val="Normal"/>
    <w:rsid w:val="004809C3"/>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809C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4809C3"/>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4809C3"/>
    <w:rPr>
      <w:rFonts w:eastAsia="Times New Roman"/>
      <w:i/>
      <w:iCs/>
    </w:rPr>
  </w:style>
  <w:style w:type="character" w:customStyle="1" w:styleId="HTMLAddressChar">
    <w:name w:val="HTML Address Char"/>
    <w:basedOn w:val="DefaultParagraphFont"/>
    <w:link w:val="HTMLAddress"/>
    <w:uiPriority w:val="99"/>
    <w:rsid w:val="004809C3"/>
    <w:rPr>
      <w:rFonts w:ascii="Times New Roman" w:eastAsia="Times New Roman" w:hAnsi="Times New Roman" w:cs="Times New Roman"/>
      <w:i/>
      <w:iCs/>
      <w:sz w:val="22"/>
    </w:rPr>
  </w:style>
  <w:style w:type="paragraph" w:styleId="Index1">
    <w:name w:val="index 1"/>
    <w:basedOn w:val="Normal"/>
    <w:next w:val="Normal"/>
    <w:autoRedefine/>
    <w:unhideWhenUsed/>
    <w:rsid w:val="004809C3"/>
    <w:pPr>
      <w:ind w:left="220" w:hanging="220"/>
    </w:pPr>
  </w:style>
  <w:style w:type="character" w:customStyle="1" w:styleId="CardsFont6ptChar1">
    <w:name w:val="Cards + Font: 6 pt Char1"/>
    <w:link w:val="CardsFont6pt"/>
    <w:locked/>
    <w:rsid w:val="004809C3"/>
    <w:rPr>
      <w:rFonts w:ascii="Times New Roman" w:eastAsia="Times New Roman" w:hAnsi="Times New Roman" w:cs="Times New Roman"/>
      <w:sz w:val="12"/>
      <w:szCs w:val="20"/>
    </w:rPr>
  </w:style>
  <w:style w:type="paragraph" w:customStyle="1" w:styleId="Quote2">
    <w:name w:val="Quote2"/>
    <w:basedOn w:val="Default"/>
    <w:next w:val="Default"/>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809C3"/>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809C3"/>
    <w:pPr>
      <w:keepNext/>
      <w:keepLines/>
      <w:spacing w:before="200"/>
      <w:outlineLvl w:val="3"/>
    </w:pPr>
    <w:rPr>
      <w:rFonts w:eastAsia="Times New Roman"/>
      <w:b/>
      <w:bCs/>
      <w:iCs/>
    </w:rPr>
  </w:style>
  <w:style w:type="paragraph" w:customStyle="1" w:styleId="post-subtitle">
    <w:name w:val="post-subtitle"/>
    <w:basedOn w:val="Normal"/>
    <w:rsid w:val="004809C3"/>
    <w:pPr>
      <w:spacing w:before="100" w:beforeAutospacing="1" w:after="100" w:afterAutospacing="1"/>
    </w:pPr>
    <w:rPr>
      <w:rFonts w:eastAsia="Times New Roman"/>
    </w:rPr>
  </w:style>
  <w:style w:type="paragraph" w:customStyle="1" w:styleId="Pa0">
    <w:name w:val="Pa0"/>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809C3"/>
    <w:pPr>
      <w:spacing w:before="100" w:beforeAutospacing="1" w:after="100" w:afterAutospacing="1"/>
    </w:pPr>
    <w:rPr>
      <w:rFonts w:eastAsia="Times New Roman"/>
    </w:rPr>
  </w:style>
  <w:style w:type="paragraph" w:customStyle="1" w:styleId="tagline1">
    <w:name w:val="tagline"/>
    <w:basedOn w:val="Normal"/>
    <w:rsid w:val="004809C3"/>
    <w:pPr>
      <w:spacing w:before="100" w:beforeAutospacing="1" w:after="100" w:afterAutospacing="1"/>
    </w:pPr>
    <w:rPr>
      <w:rFonts w:eastAsia="Times New Roman"/>
    </w:rPr>
  </w:style>
  <w:style w:type="paragraph" w:customStyle="1" w:styleId="Block1">
    <w:name w:val="Block1"/>
    <w:basedOn w:val="Normal"/>
    <w:next w:val="Normal"/>
    <w:uiPriority w:val="3"/>
    <w:qFormat/>
    <w:rsid w:val="004809C3"/>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809C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4809C3"/>
    <w:rPr>
      <w:sz w:val="10"/>
    </w:rPr>
  </w:style>
  <w:style w:type="paragraph" w:customStyle="1" w:styleId="ReallySamllText">
    <w:name w:val="ReallySamllText"/>
    <w:basedOn w:val="Normal"/>
    <w:link w:val="ReallySamllTextChar"/>
    <w:autoRedefine/>
    <w:rsid w:val="004809C3"/>
    <w:rPr>
      <w:rFonts w:asciiTheme="minorHAnsi" w:hAnsiTheme="minorHAnsi"/>
      <w:sz w:val="10"/>
    </w:rPr>
  </w:style>
  <w:style w:type="paragraph" w:customStyle="1" w:styleId="CardCites">
    <w:name w:val="Card Cites"/>
    <w:basedOn w:val="Normal"/>
    <w:next w:val="Normal"/>
    <w:qFormat/>
    <w:rsid w:val="004809C3"/>
    <w:rPr>
      <w:rFonts w:eastAsia="Times New Roman"/>
      <w:b/>
      <w:sz w:val="20"/>
    </w:rPr>
  </w:style>
  <w:style w:type="paragraph" w:customStyle="1" w:styleId="NormalWeb3">
    <w:name w:val="Normal (Web)3"/>
    <w:basedOn w:val="Normal"/>
    <w:rsid w:val="004809C3"/>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809C3"/>
    <w:pPr>
      <w:ind w:left="400"/>
    </w:pPr>
    <w:rPr>
      <w:rFonts w:eastAsia="Times New Roman"/>
    </w:rPr>
  </w:style>
  <w:style w:type="paragraph" w:customStyle="1" w:styleId="TagCiteChar2">
    <w:name w:val="Tag / Cite Char"/>
    <w:basedOn w:val="Normal"/>
    <w:rsid w:val="004809C3"/>
    <w:rPr>
      <w:rFonts w:eastAsia="Times New Roman"/>
      <w:b/>
      <w:color w:val="000000"/>
    </w:rPr>
  </w:style>
  <w:style w:type="paragraph" w:customStyle="1" w:styleId="PageNumber2">
    <w:name w:val="Page Number2"/>
    <w:basedOn w:val="Normal"/>
    <w:next w:val="Normal"/>
    <w:rsid w:val="004809C3"/>
    <w:rPr>
      <w:rFonts w:eastAsia="Times New Roman"/>
      <w:sz w:val="20"/>
    </w:rPr>
  </w:style>
  <w:style w:type="paragraph" w:customStyle="1" w:styleId="HeaderFooter">
    <w:name w:val="Header &amp; Footer"/>
    <w:rsid w:val="004809C3"/>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4809C3"/>
    <w:rPr>
      <w:rFonts w:ascii="Arial Narrow" w:eastAsia="Times New Roman" w:hAnsi="Arial Narrow"/>
      <w:color w:val="000000"/>
      <w:sz w:val="16"/>
    </w:rPr>
  </w:style>
  <w:style w:type="paragraph" w:customStyle="1" w:styleId="CardTextUnderlined">
    <w:name w:val="Card Text Underlined"/>
    <w:basedOn w:val="Normal"/>
    <w:rsid w:val="004809C3"/>
    <w:rPr>
      <w:rFonts w:ascii="Arial Narrow" w:eastAsia="Times New Roman" w:hAnsi="Arial Narrow"/>
      <w:u w:val="single"/>
    </w:rPr>
  </w:style>
  <w:style w:type="paragraph" w:customStyle="1" w:styleId="HeaderDebate">
    <w:name w:val="Header Debate"/>
    <w:basedOn w:val="Normal"/>
    <w:rsid w:val="004809C3"/>
    <w:pPr>
      <w:jc w:val="center"/>
      <w:outlineLvl w:val="0"/>
    </w:pPr>
    <w:rPr>
      <w:rFonts w:eastAsia="Times New Roman"/>
      <w:b/>
      <w:sz w:val="48"/>
      <w:u w:val="words"/>
    </w:rPr>
  </w:style>
  <w:style w:type="paragraph" w:customStyle="1" w:styleId="NormalWeb1">
    <w:name w:val="Normal (Web)1"/>
    <w:basedOn w:val="Normal"/>
    <w:rsid w:val="004809C3"/>
    <w:pPr>
      <w:spacing w:before="100" w:beforeAutospacing="1" w:after="100" w:afterAutospacing="1"/>
    </w:pPr>
    <w:rPr>
      <w:rFonts w:eastAsia="Times New Roman"/>
      <w:sz w:val="20"/>
      <w:szCs w:val="20"/>
    </w:rPr>
  </w:style>
  <w:style w:type="paragraph" w:customStyle="1" w:styleId="CardTagCharChar">
    <w:name w:val="Card Tag Char Char"/>
    <w:basedOn w:val="Normal"/>
    <w:rsid w:val="004809C3"/>
    <w:rPr>
      <w:rFonts w:eastAsia="Times New Roman"/>
      <w:b/>
    </w:rPr>
  </w:style>
  <w:style w:type="paragraph" w:customStyle="1" w:styleId="fixed">
    <w:name w:val="fixed"/>
    <w:basedOn w:val="Normal"/>
    <w:rsid w:val="004809C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809C3"/>
    <w:pPr>
      <w:spacing w:before="100" w:beforeAutospacing="1" w:after="100" w:afterAutospacing="1"/>
    </w:pPr>
    <w:rPr>
      <w:rFonts w:eastAsia="Times New Roman"/>
    </w:rPr>
  </w:style>
  <w:style w:type="paragraph" w:customStyle="1" w:styleId="ExecutiveSummarytext">
    <w:name w:val="Executive Summary text"/>
    <w:basedOn w:val="Normal"/>
    <w:next w:val="Normal"/>
    <w:rsid w:val="004809C3"/>
    <w:pPr>
      <w:autoSpaceDE w:val="0"/>
      <w:autoSpaceDN w:val="0"/>
      <w:adjustRightInd w:val="0"/>
    </w:pPr>
    <w:rPr>
      <w:rFonts w:eastAsia="Times New Roman"/>
    </w:rPr>
  </w:style>
  <w:style w:type="character" w:customStyle="1" w:styleId="NormalUnderlineChar1">
    <w:name w:val="Normal Underline Char1"/>
    <w:locked/>
    <w:rsid w:val="004809C3"/>
    <w:rPr>
      <w:u w:val="single"/>
    </w:rPr>
  </w:style>
  <w:style w:type="character" w:customStyle="1" w:styleId="CardUpSize-LightChar">
    <w:name w:val="CardUpSize - Light Char"/>
    <w:link w:val="CardUpSize-Light"/>
    <w:locked/>
    <w:rsid w:val="004809C3"/>
    <w:rPr>
      <w:rFonts w:ascii="Times New Roman" w:eastAsia="Times New Roman" w:hAnsi="Times New Roman"/>
      <w:szCs w:val="32"/>
      <w:u w:val="single"/>
    </w:rPr>
  </w:style>
  <w:style w:type="paragraph" w:customStyle="1" w:styleId="CardUpSize-Light">
    <w:name w:val="CardUpSize - Light"/>
    <w:basedOn w:val="Normal"/>
    <w:link w:val="CardUpSize-LightChar"/>
    <w:rsid w:val="004809C3"/>
    <w:pPr>
      <w:jc w:val="both"/>
    </w:pPr>
    <w:rPr>
      <w:rFonts w:eastAsia="Times New Roman"/>
      <w:sz w:val="24"/>
      <w:szCs w:val="32"/>
      <w:u w:val="single"/>
    </w:rPr>
  </w:style>
  <w:style w:type="character" w:customStyle="1" w:styleId="CiteCardUpSize-HeavyChar">
    <w:name w:val="Cite // CardUpSize - Heavy Char"/>
    <w:link w:val="CiteCardUpSize-Heavy"/>
    <w:locked/>
    <w:rsid w:val="004809C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809C3"/>
    <w:pPr>
      <w:jc w:val="both"/>
    </w:pPr>
    <w:rPr>
      <w:rFonts w:eastAsia="Times New Roman"/>
      <w:b/>
      <w:sz w:val="24"/>
      <w:szCs w:val="32"/>
      <w:u w:val="single"/>
    </w:rPr>
  </w:style>
  <w:style w:type="paragraph" w:customStyle="1" w:styleId="SmallCite">
    <w:name w:val="Small Cite"/>
    <w:basedOn w:val="Normal"/>
    <w:rsid w:val="004809C3"/>
    <w:rPr>
      <w:rFonts w:ascii="Verdana" w:eastAsia="Times New Roman" w:hAnsi="Verdana"/>
      <w:sz w:val="16"/>
    </w:rPr>
  </w:style>
  <w:style w:type="paragraph" w:customStyle="1" w:styleId="clearformatting">
    <w:name w:val="clear formatting"/>
    <w:basedOn w:val="Heading2"/>
    <w:rsid w:val="004809C3"/>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809C3"/>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809C3"/>
    <w:pPr>
      <w:spacing w:after="240" w:line="360" w:lineRule="atLeast"/>
    </w:pPr>
    <w:rPr>
      <w:rFonts w:eastAsia="Times New Roman"/>
      <w:b/>
      <w:bCs/>
      <w:sz w:val="16"/>
      <w:szCs w:val="16"/>
    </w:rPr>
  </w:style>
  <w:style w:type="paragraph" w:customStyle="1" w:styleId="PlaceholderText1">
    <w:name w:val="Placeholder Text1"/>
    <w:basedOn w:val="Normal"/>
    <w:rsid w:val="004809C3"/>
    <w:pPr>
      <w:keepNext/>
      <w:numPr>
        <w:numId w:val="22"/>
      </w:numPr>
      <w:outlineLvl w:val="0"/>
    </w:pPr>
    <w:rPr>
      <w:rFonts w:eastAsia="MS Gothic"/>
    </w:rPr>
  </w:style>
  <w:style w:type="character" w:customStyle="1" w:styleId="ImportantTextChar">
    <w:name w:val="Important Text Char"/>
    <w:link w:val="ImportantText"/>
    <w:locked/>
    <w:rsid w:val="004809C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809C3"/>
    <w:pPr>
      <w:pBdr>
        <w:top w:val="single" w:sz="8" w:space="0" w:color="auto"/>
        <w:left w:val="single" w:sz="8" w:space="0" w:color="auto"/>
        <w:bottom w:val="single" w:sz="8" w:space="0" w:color="auto"/>
        <w:right w:val="single" w:sz="8" w:space="0" w:color="auto"/>
      </w:pBdr>
      <w:tabs>
        <w:tab w:val="left" w:pos="1440"/>
      </w:tabs>
    </w:pPr>
    <w:rPr>
      <w:rFonts w:eastAsia="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809C3"/>
    <w:rPr>
      <w:rFonts w:ascii="HNKAOE+Arial" w:hAnsi="HNKAOE+Arial"/>
    </w:rPr>
  </w:style>
  <w:style w:type="paragraph" w:customStyle="1" w:styleId="StyleBodyText11ptBlackUnderline">
    <w:name w:val="Style Body Text + 11 pt Black Underline"/>
    <w:basedOn w:val="BodyText"/>
    <w:link w:val="StyleBodyText11ptBlackUnderlineChar"/>
    <w:rsid w:val="004809C3"/>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4809C3"/>
    <w:rPr>
      <w:rFonts w:ascii="HNKAOE+Arial" w:hAnsi="HNKAOE+Arial"/>
    </w:rPr>
  </w:style>
  <w:style w:type="paragraph" w:customStyle="1" w:styleId="StyleBodyText11ptBoldBlack">
    <w:name w:val="Style Body Text + 11 pt Bold Black"/>
    <w:basedOn w:val="BodyText"/>
    <w:link w:val="StyleBodyText11ptBoldBlackChar"/>
    <w:rsid w:val="004809C3"/>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4809C3"/>
    <w:rPr>
      <w:rFonts w:ascii="Times New Roman" w:eastAsia="Malgun Gothic" w:hAnsi="Times New Roman"/>
      <w:bCs/>
    </w:rPr>
  </w:style>
  <w:style w:type="paragraph" w:customStyle="1" w:styleId="StyletinyBold">
    <w:name w:val="Style tiny + Bold"/>
    <w:basedOn w:val="tiny"/>
    <w:link w:val="StyletinyBoldChar"/>
    <w:rsid w:val="004809C3"/>
    <w:rPr>
      <w:rFonts w:cstheme="minorBidi"/>
      <w:bCs/>
      <w:sz w:val="24"/>
    </w:rPr>
  </w:style>
  <w:style w:type="character" w:customStyle="1" w:styleId="Heading5SizeDownChar">
    <w:name w:val="Heading 5 Size Down Char"/>
    <w:link w:val="Heading5SizeDown"/>
    <w:locked/>
    <w:rsid w:val="004809C3"/>
    <w:rPr>
      <w:rFonts w:ascii="Times New Roman" w:eastAsia="Times New Roman" w:hAnsi="Times New Roman"/>
      <w:szCs w:val="16"/>
    </w:rPr>
  </w:style>
  <w:style w:type="paragraph" w:customStyle="1" w:styleId="Heading5SizeDown">
    <w:name w:val="Heading 5 Size Down"/>
    <w:basedOn w:val="Normal"/>
    <w:link w:val="Heading5SizeDownChar"/>
    <w:autoRedefine/>
    <w:rsid w:val="004809C3"/>
    <w:pPr>
      <w:tabs>
        <w:tab w:val="left" w:pos="1440"/>
      </w:tabs>
      <w:jc w:val="both"/>
    </w:pPr>
    <w:rPr>
      <w:rFonts w:eastAsia="Times New Roman"/>
      <w:sz w:val="24"/>
      <w:szCs w:val="16"/>
    </w:rPr>
  </w:style>
  <w:style w:type="character" w:customStyle="1" w:styleId="Normal2BoldChar">
    <w:name w:val="Normal2 + Bold Char"/>
    <w:link w:val="Normal2Bold"/>
    <w:locked/>
    <w:rsid w:val="004809C3"/>
    <w:rPr>
      <w:rFonts w:ascii="Times New Roman" w:eastAsia="Times New Roman" w:hAnsi="Times New Roman" w:cs="Arial"/>
      <w:b/>
      <w:szCs w:val="44"/>
    </w:rPr>
  </w:style>
  <w:style w:type="paragraph" w:customStyle="1" w:styleId="Normal2Bold">
    <w:name w:val="Normal2 + Bold"/>
    <w:basedOn w:val="Normal"/>
    <w:link w:val="Normal2BoldChar"/>
    <w:rsid w:val="004809C3"/>
    <w:pPr>
      <w:tabs>
        <w:tab w:val="left" w:pos="1440"/>
      </w:tabs>
    </w:pPr>
    <w:rPr>
      <w:rFonts w:eastAsia="Times New Roman" w:cs="Arial"/>
      <w:b/>
      <w:sz w:val="24"/>
      <w:szCs w:val="44"/>
    </w:rPr>
  </w:style>
  <w:style w:type="character" w:customStyle="1" w:styleId="ListContentsChar">
    <w:name w:val="List Contents Char"/>
    <w:link w:val="ListContents"/>
    <w:locked/>
    <w:rsid w:val="004809C3"/>
    <w:rPr>
      <w:rFonts w:ascii="Times New Roman" w:eastAsia="Times New Roman" w:hAnsi="Times New Roman"/>
      <w:lang w:eastAsia="ar-SA"/>
    </w:rPr>
  </w:style>
  <w:style w:type="paragraph" w:customStyle="1" w:styleId="ListContents">
    <w:name w:val="List Contents"/>
    <w:basedOn w:val="Normal"/>
    <w:link w:val="ListContentsChar"/>
    <w:rsid w:val="004809C3"/>
    <w:pPr>
      <w:widowControl w:val="0"/>
      <w:suppressAutoHyphens/>
      <w:ind w:left="567"/>
    </w:pPr>
    <w:rPr>
      <w:rFonts w:eastAsia="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809C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809C3"/>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809C3"/>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4809C3"/>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809C3"/>
    <w:pPr>
      <w:autoSpaceDE w:val="0"/>
      <w:autoSpaceDN w:val="0"/>
      <w:adjustRightInd w:val="0"/>
      <w:ind w:left="432" w:right="432"/>
      <w:jc w:val="both"/>
    </w:pPr>
    <w:rPr>
      <w:rFonts w:eastAsia="Times New Roman"/>
      <w:sz w:val="24"/>
      <w:u w:val="thick"/>
    </w:rPr>
  </w:style>
  <w:style w:type="character" w:customStyle="1" w:styleId="UnimportantCharChar">
    <w:name w:val="Unimportant Char Char"/>
    <w:link w:val="Unimportant"/>
    <w:locked/>
    <w:rsid w:val="004809C3"/>
    <w:rPr>
      <w:rFonts w:ascii="Arial" w:eastAsia="Times New Roman" w:hAnsi="Arial"/>
      <w:sz w:val="12"/>
    </w:rPr>
  </w:style>
  <w:style w:type="paragraph" w:customStyle="1" w:styleId="Unimportant">
    <w:name w:val="Unimportant"/>
    <w:basedOn w:val="Normal"/>
    <w:link w:val="UnimportantCharChar"/>
    <w:rsid w:val="004809C3"/>
    <w:pPr>
      <w:jc w:val="both"/>
    </w:pPr>
    <w:rPr>
      <w:rFonts w:ascii="Arial" w:eastAsia="Times New Roman" w:hAnsi="Arial"/>
      <w:sz w:val="12"/>
    </w:rPr>
  </w:style>
  <w:style w:type="character" w:customStyle="1" w:styleId="TagCiteChar3">
    <w:name w:val="Tag &amp; Cite Char"/>
    <w:link w:val="TagCite2"/>
    <w:locked/>
    <w:rsid w:val="004809C3"/>
    <w:rPr>
      <w:rFonts w:ascii="Arial" w:eastAsia="Times New Roman" w:hAnsi="Arial"/>
      <w:b/>
    </w:rPr>
  </w:style>
  <w:style w:type="paragraph" w:customStyle="1" w:styleId="TagCite2">
    <w:name w:val="Tag &amp; Cite"/>
    <w:basedOn w:val="Normal"/>
    <w:link w:val="TagCiteChar3"/>
    <w:rsid w:val="004809C3"/>
    <w:pPr>
      <w:jc w:val="both"/>
    </w:pPr>
    <w:rPr>
      <w:rFonts w:ascii="Arial" w:eastAsia="Times New Roman" w:hAnsi="Arial"/>
      <w:b/>
      <w:sz w:val="24"/>
    </w:rPr>
  </w:style>
  <w:style w:type="character" w:customStyle="1" w:styleId="HighlightedTextChar">
    <w:name w:val="Highlighted Text Char"/>
    <w:link w:val="HighlightedText"/>
    <w:locked/>
    <w:rsid w:val="004809C3"/>
    <w:rPr>
      <w:rFonts w:ascii="Arial" w:eastAsia="Times New Roman" w:hAnsi="Arial"/>
      <w:b/>
      <w:u w:val="thick"/>
    </w:rPr>
  </w:style>
  <w:style w:type="paragraph" w:customStyle="1" w:styleId="HighlightedText">
    <w:name w:val="Highlighted Text"/>
    <w:basedOn w:val="Normal"/>
    <w:link w:val="HighlightedTextChar"/>
    <w:rsid w:val="004809C3"/>
    <w:pPr>
      <w:jc w:val="both"/>
    </w:pPr>
    <w:rPr>
      <w:rFonts w:ascii="Arial" w:eastAsia="Times New Roman" w:hAnsi="Arial"/>
      <w:b/>
      <w:sz w:val="24"/>
      <w:u w:val="thick"/>
    </w:rPr>
  </w:style>
  <w:style w:type="paragraph" w:customStyle="1" w:styleId="StyleHeading1Justified">
    <w:name w:val="Style Heading 1 + Justified"/>
    <w:basedOn w:val="Normal"/>
    <w:next w:val="Normal"/>
    <w:rsid w:val="004809C3"/>
    <w:rPr>
      <w:rFonts w:eastAsia="Times New Roman"/>
      <w:sz w:val="20"/>
      <w:szCs w:val="20"/>
    </w:rPr>
  </w:style>
  <w:style w:type="paragraph" w:customStyle="1" w:styleId="textunderline0">
    <w:name w:val="text underline"/>
    <w:basedOn w:val="Normal"/>
    <w:link w:val="textunderlineChar0"/>
    <w:autoRedefine/>
    <w:rsid w:val="004809C3"/>
    <w:rPr>
      <w:rFonts w:asciiTheme="minorHAnsi" w:hAnsiTheme="minorHAnsi"/>
      <w:sz w:val="24"/>
      <w:u w:val="thick"/>
    </w:rPr>
  </w:style>
  <w:style w:type="character" w:customStyle="1" w:styleId="DebateTagChar">
    <w:name w:val="Debate Tag Char"/>
    <w:link w:val="DebateTag"/>
    <w:locked/>
    <w:rsid w:val="004809C3"/>
    <w:rPr>
      <w:rFonts w:ascii="Garamond" w:hAnsi="Garamond"/>
      <w:b/>
    </w:rPr>
  </w:style>
  <w:style w:type="paragraph" w:customStyle="1" w:styleId="DebateTag">
    <w:name w:val="Debate Tag"/>
    <w:basedOn w:val="Normal"/>
    <w:link w:val="DebateTagChar"/>
    <w:autoRedefine/>
    <w:rsid w:val="004809C3"/>
    <w:pPr>
      <w:tabs>
        <w:tab w:val="left" w:pos="270"/>
      </w:tabs>
    </w:pPr>
    <w:rPr>
      <w:rFonts w:ascii="Garamond" w:hAnsi="Garamond"/>
      <w:b/>
      <w:sz w:val="24"/>
    </w:rPr>
  </w:style>
  <w:style w:type="paragraph" w:customStyle="1" w:styleId="DebateCite">
    <w:name w:val="Debate Cite"/>
    <w:basedOn w:val="Normal"/>
    <w:autoRedefine/>
    <w:rsid w:val="004809C3"/>
    <w:pPr>
      <w:tabs>
        <w:tab w:val="left" w:pos="270"/>
      </w:tabs>
    </w:pPr>
    <w:rPr>
      <w:rFonts w:eastAsia="Times New Roman"/>
      <w:sz w:val="20"/>
    </w:rPr>
  </w:style>
  <w:style w:type="paragraph" w:customStyle="1" w:styleId="BlockTitle10">
    <w:name w:val="Block Title #1"/>
    <w:basedOn w:val="Heading1"/>
    <w:rsid w:val="004809C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caps/>
      <w:color w:val="000000"/>
      <w:kern w:val="32"/>
      <w:sz w:val="32"/>
    </w:rPr>
  </w:style>
  <w:style w:type="paragraph" w:customStyle="1" w:styleId="PreformattedText">
    <w:name w:val="Preformatted Text"/>
    <w:basedOn w:val="Normal"/>
    <w:rsid w:val="004809C3"/>
    <w:pPr>
      <w:widowControl w:val="0"/>
      <w:suppressAutoHyphens/>
    </w:pPr>
    <w:rPr>
      <w:rFonts w:ascii="Courier New" w:eastAsia="Courier New" w:hAnsi="Courier New"/>
      <w:sz w:val="20"/>
      <w:szCs w:val="20"/>
    </w:rPr>
  </w:style>
  <w:style w:type="paragraph" w:customStyle="1" w:styleId="MaggieTag">
    <w:name w:val="MaggieTag"/>
    <w:basedOn w:val="Heading2"/>
    <w:rsid w:val="004809C3"/>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809C3"/>
    <w:rPr>
      <w:rFonts w:ascii="Times New Roman" w:eastAsia="Times New Roman" w:hAnsi="Times New Roman"/>
    </w:rPr>
  </w:style>
  <w:style w:type="paragraph" w:customStyle="1" w:styleId="Heading4Cite">
    <w:name w:val="Heading 4 Cite"/>
    <w:basedOn w:val="Normal"/>
    <w:link w:val="Heading4CiteChar"/>
    <w:autoRedefine/>
    <w:rsid w:val="004809C3"/>
    <w:rPr>
      <w:rFonts w:eastAsia="Times New Roman"/>
      <w:sz w:val="24"/>
    </w:rPr>
  </w:style>
  <w:style w:type="paragraph" w:customStyle="1" w:styleId="4">
    <w:name w:val="4"/>
    <w:basedOn w:val="Normal"/>
    <w:rsid w:val="004809C3"/>
    <w:rPr>
      <w:rFonts w:eastAsia="Times New Roman"/>
      <w:sz w:val="20"/>
    </w:rPr>
  </w:style>
  <w:style w:type="character" w:customStyle="1" w:styleId="UnunderlinedTextChar">
    <w:name w:val="Ununderlined Text Char"/>
    <w:link w:val="UnunderlinedText"/>
    <w:locked/>
    <w:rsid w:val="004809C3"/>
    <w:rPr>
      <w:rFonts w:eastAsia="Times New Roman"/>
      <w:bCs/>
      <w:sz w:val="12"/>
    </w:rPr>
  </w:style>
  <w:style w:type="paragraph" w:customStyle="1" w:styleId="UnunderlinedText">
    <w:name w:val="Ununderlined Text"/>
    <w:basedOn w:val="Normal"/>
    <w:link w:val="UnunderlinedTextChar"/>
    <w:autoRedefine/>
    <w:rsid w:val="004809C3"/>
    <w:pPr>
      <w:spacing w:after="200" w:line="276" w:lineRule="auto"/>
    </w:pPr>
    <w:rPr>
      <w:rFonts w:asciiTheme="minorHAnsi" w:eastAsia="Times New Roman" w:hAnsiTheme="minorHAnsi"/>
      <w:bCs/>
      <w:sz w:val="12"/>
    </w:rPr>
  </w:style>
  <w:style w:type="paragraph" w:customStyle="1" w:styleId="card2">
    <w:name w:val="%card"/>
    <w:basedOn w:val="Normal"/>
    <w:autoRedefine/>
    <w:rsid w:val="004809C3"/>
    <w:pPr>
      <w:spacing w:after="200" w:line="276" w:lineRule="auto"/>
      <w:ind w:left="288" w:right="288"/>
    </w:pPr>
    <w:rPr>
      <w:rFonts w:eastAsia="Times New Roman"/>
      <w:bCs/>
    </w:rPr>
  </w:style>
  <w:style w:type="paragraph" w:customStyle="1" w:styleId="BlockTitle4">
    <w:name w:val="%Block Title"/>
    <w:basedOn w:val="Heading1"/>
    <w:rsid w:val="004809C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HiddenBlockHeader">
    <w:name w:val="Hidden Block Header"/>
    <w:basedOn w:val="BlockHeadings"/>
    <w:next w:val="Nothing"/>
    <w:link w:val="HiddenBlockHeaderChar"/>
    <w:rsid w:val="004809C3"/>
    <w:pPr>
      <w:widowControl w:val="0"/>
      <w:autoSpaceDE/>
      <w:autoSpaceDN/>
      <w:adjustRightInd/>
      <w:outlineLvl w:val="9"/>
    </w:pPr>
    <w:rPr>
      <w:rFonts w:cs="Courier New"/>
      <w:bCs/>
      <w:sz w:val="28"/>
      <w:szCs w:val="22"/>
    </w:rPr>
  </w:style>
  <w:style w:type="paragraph" w:customStyle="1" w:styleId="ThickUnderline">
    <w:name w:val="ThickUnderline"/>
    <w:rsid w:val="004809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4809C3"/>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809C3"/>
    <w:rPr>
      <w:rFonts w:ascii="Century Gothic" w:eastAsia="Cambria" w:hAnsi="Century Gothic"/>
      <w:u w:val="thick"/>
    </w:rPr>
  </w:style>
  <w:style w:type="paragraph" w:customStyle="1" w:styleId="Card-Underline0">
    <w:name w:val="Card-Underline"/>
    <w:basedOn w:val="Normal"/>
    <w:link w:val="Card-UnderlineChar"/>
    <w:qFormat/>
    <w:rsid w:val="004809C3"/>
    <w:rPr>
      <w:rFonts w:ascii="Century Gothic" w:eastAsia="Cambria" w:hAnsi="Century Gothic"/>
      <w:sz w:val="24"/>
      <w:u w:val="thick"/>
    </w:rPr>
  </w:style>
  <w:style w:type="paragraph" w:customStyle="1" w:styleId="PageNumber3">
    <w:name w:val="Page Number3"/>
    <w:basedOn w:val="Normal"/>
    <w:next w:val="Normal"/>
    <w:rsid w:val="004809C3"/>
    <w:rPr>
      <w:rFonts w:eastAsia="Times New Roman"/>
      <w:sz w:val="20"/>
    </w:rPr>
  </w:style>
  <w:style w:type="paragraph" w:customStyle="1" w:styleId="PageNumber4">
    <w:name w:val="Page Number4"/>
    <w:basedOn w:val="Normal"/>
    <w:next w:val="Normal"/>
    <w:rsid w:val="004809C3"/>
    <w:rPr>
      <w:rFonts w:eastAsia="Times New Roman"/>
      <w:sz w:val="20"/>
    </w:rPr>
  </w:style>
  <w:style w:type="paragraph" w:customStyle="1" w:styleId="PageNumber5">
    <w:name w:val="Page Number5"/>
    <w:basedOn w:val="Normal"/>
    <w:next w:val="Normal"/>
    <w:rsid w:val="004809C3"/>
    <w:rPr>
      <w:rFonts w:eastAsia="Times New Roman"/>
      <w:sz w:val="20"/>
    </w:rPr>
  </w:style>
  <w:style w:type="paragraph" w:customStyle="1" w:styleId="smalltext1">
    <w:name w:val="small text1"/>
    <w:basedOn w:val="Normal"/>
    <w:next w:val="Normal"/>
    <w:uiPriority w:val="4"/>
    <w:qFormat/>
    <w:rsid w:val="004809C3"/>
    <w:pPr>
      <w:keepNext/>
      <w:keepLines/>
      <w:spacing w:before="200"/>
      <w:outlineLvl w:val="3"/>
    </w:pPr>
    <w:rPr>
      <w:rFonts w:eastAsia="Times New Roman"/>
      <w:b/>
      <w:bCs/>
      <w:iCs/>
    </w:rPr>
  </w:style>
  <w:style w:type="character" w:customStyle="1" w:styleId="CircleChar">
    <w:name w:val="Circle Char"/>
    <w:link w:val="Circle"/>
    <w:locked/>
    <w:rsid w:val="004809C3"/>
    <w:rPr>
      <w:rFonts w:ascii="Times New Roman" w:eastAsia="Times New Roman" w:hAnsi="Times New Roman"/>
      <w:b/>
      <w:u w:val="words"/>
    </w:rPr>
  </w:style>
  <w:style w:type="paragraph" w:customStyle="1" w:styleId="Circle">
    <w:name w:val="Circle"/>
    <w:basedOn w:val="Normal"/>
    <w:link w:val="CircleChar"/>
    <w:rsid w:val="004809C3"/>
    <w:rPr>
      <w:rFonts w:eastAsia="Times New Roman"/>
      <w:b/>
      <w:sz w:val="24"/>
      <w:u w:val="words"/>
    </w:rPr>
  </w:style>
  <w:style w:type="paragraph" w:customStyle="1" w:styleId="PageNumber6">
    <w:name w:val="Page Number6"/>
    <w:basedOn w:val="Normal"/>
    <w:next w:val="Normal"/>
    <w:rsid w:val="004809C3"/>
    <w:rPr>
      <w:rFonts w:eastAsia="Times New Roman"/>
      <w:sz w:val="20"/>
    </w:rPr>
  </w:style>
  <w:style w:type="paragraph" w:customStyle="1" w:styleId="user">
    <w:name w:val="user"/>
    <w:basedOn w:val="Normal"/>
    <w:rsid w:val="004809C3"/>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809C3"/>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809C3"/>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809C3"/>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809C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809C3"/>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809C3"/>
    <w:rPr>
      <w:rFonts w:eastAsia="Times New Roman"/>
      <w:sz w:val="20"/>
    </w:rPr>
  </w:style>
  <w:style w:type="paragraph" w:customStyle="1" w:styleId="DebateTag0">
    <w:name w:val="DebateTag"/>
    <w:basedOn w:val="Normal"/>
    <w:qFormat/>
    <w:rsid w:val="004809C3"/>
    <w:rPr>
      <w:b/>
    </w:rPr>
  </w:style>
  <w:style w:type="paragraph" w:customStyle="1" w:styleId="date-comments">
    <w:name w:val="date-comments"/>
    <w:basedOn w:val="Normal"/>
    <w:uiPriority w:val="99"/>
    <w:rsid w:val="004809C3"/>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4809C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809C3"/>
    <w:rPr>
      <w:rFonts w:ascii="Garamond" w:eastAsia="Calibri" w:hAnsi="Garamond" w:hint="default"/>
      <w:sz w:val="16"/>
      <w:szCs w:val="22"/>
    </w:rPr>
  </w:style>
  <w:style w:type="character" w:customStyle="1" w:styleId="message-item">
    <w:name w:val="message-item"/>
    <w:rsid w:val="004809C3"/>
  </w:style>
  <w:style w:type="character" w:customStyle="1" w:styleId="lightheader">
    <w:name w:val="lightheader"/>
    <w:rsid w:val="004809C3"/>
  </w:style>
  <w:style w:type="character" w:customStyle="1" w:styleId="datestamp">
    <w:name w:val="datestamp"/>
    <w:rsid w:val="004809C3"/>
  </w:style>
  <w:style w:type="character" w:customStyle="1" w:styleId="i">
    <w:name w:val="i"/>
    <w:uiPriority w:val="99"/>
    <w:rsid w:val="004809C3"/>
  </w:style>
  <w:style w:type="character" w:customStyle="1" w:styleId="forenames">
    <w:name w:val="forenames"/>
    <w:rsid w:val="004809C3"/>
  </w:style>
  <w:style w:type="character" w:customStyle="1" w:styleId="surname">
    <w:name w:val="surname"/>
    <w:rsid w:val="004809C3"/>
  </w:style>
  <w:style w:type="character" w:customStyle="1" w:styleId="medium-font">
    <w:name w:val="medium-font"/>
    <w:rsid w:val="004809C3"/>
  </w:style>
  <w:style w:type="character" w:customStyle="1" w:styleId="title-link-wrapper">
    <w:name w:val="title-link-wrapper"/>
    <w:rsid w:val="004809C3"/>
  </w:style>
  <w:style w:type="character" w:customStyle="1" w:styleId="refpreview">
    <w:name w:val="refpreview"/>
    <w:rsid w:val="004809C3"/>
  </w:style>
  <w:style w:type="character" w:customStyle="1" w:styleId="loose1">
    <w:name w:val="loose1"/>
    <w:rsid w:val="004809C3"/>
  </w:style>
  <w:style w:type="character" w:customStyle="1" w:styleId="email">
    <w:name w:val="email"/>
    <w:rsid w:val="004809C3"/>
  </w:style>
  <w:style w:type="character" w:customStyle="1" w:styleId="gsa">
    <w:name w:val="gs_a"/>
    <w:rsid w:val="004809C3"/>
  </w:style>
  <w:style w:type="character" w:customStyle="1" w:styleId="goohl1">
    <w:name w:val="goohl1"/>
    <w:rsid w:val="004809C3"/>
  </w:style>
  <w:style w:type="character" w:customStyle="1" w:styleId="mainarttitle">
    <w:name w:val="mainarttitle"/>
    <w:rsid w:val="004809C3"/>
  </w:style>
  <w:style w:type="character" w:customStyle="1" w:styleId="mainartauthor">
    <w:name w:val="mainartauthor"/>
    <w:rsid w:val="004809C3"/>
  </w:style>
  <w:style w:type="character" w:customStyle="1" w:styleId="mainartdate">
    <w:name w:val="mainartdate"/>
    <w:rsid w:val="004809C3"/>
  </w:style>
  <w:style w:type="character" w:customStyle="1" w:styleId="gsggs">
    <w:name w:val="gs_ggs"/>
    <w:rsid w:val="004809C3"/>
  </w:style>
  <w:style w:type="character" w:customStyle="1" w:styleId="ahead">
    <w:name w:val="a_head"/>
    <w:rsid w:val="004809C3"/>
  </w:style>
  <w:style w:type="character" w:customStyle="1" w:styleId="articleauthor">
    <w:name w:val="articleauthor"/>
    <w:rsid w:val="004809C3"/>
  </w:style>
  <w:style w:type="character" w:customStyle="1" w:styleId="footnote">
    <w:name w:val="footnote"/>
    <w:rsid w:val="004809C3"/>
  </w:style>
  <w:style w:type="character" w:customStyle="1" w:styleId="docbody">
    <w:name w:val="docbody"/>
    <w:rsid w:val="004809C3"/>
  </w:style>
  <w:style w:type="character" w:customStyle="1" w:styleId="superscript">
    <w:name w:val="superscript"/>
    <w:rsid w:val="004809C3"/>
  </w:style>
  <w:style w:type="character" w:customStyle="1" w:styleId="citeChar2">
    <w:name w:val="cite Char"/>
    <w:locked/>
    <w:rsid w:val="004809C3"/>
    <w:rPr>
      <w:b/>
      <w:bCs w:val="0"/>
      <w:u w:val="single"/>
    </w:rPr>
  </w:style>
  <w:style w:type="character" w:customStyle="1" w:styleId="StyleUnderlineChar">
    <w:name w:val="Style Underline Char"/>
    <w:locked/>
    <w:rsid w:val="004809C3"/>
    <w:rPr>
      <w:u w:val="single"/>
    </w:rPr>
  </w:style>
  <w:style w:type="character" w:customStyle="1" w:styleId="CitesCharChar">
    <w:name w:val="Cites Char Char"/>
    <w:locked/>
    <w:rsid w:val="004809C3"/>
    <w:rPr>
      <w:b/>
      <w:bCs/>
    </w:rPr>
  </w:style>
  <w:style w:type="character" w:customStyle="1" w:styleId="bwxsm">
    <w:name w:val="b w xsm"/>
    <w:rsid w:val="004809C3"/>
  </w:style>
  <w:style w:type="character" w:customStyle="1" w:styleId="fstd">
    <w:name w:val="f std"/>
    <w:rsid w:val="004809C3"/>
  </w:style>
  <w:style w:type="character" w:customStyle="1" w:styleId="gl">
    <w:name w:val="gl"/>
    <w:rsid w:val="004809C3"/>
  </w:style>
  <w:style w:type="character" w:customStyle="1" w:styleId="heading2char2charchar1">
    <w:name w:val="heading2char2charchar1"/>
    <w:rsid w:val="004809C3"/>
  </w:style>
  <w:style w:type="character" w:customStyle="1" w:styleId="charchar60">
    <w:name w:val="charchar6"/>
    <w:rsid w:val="004809C3"/>
  </w:style>
  <w:style w:type="character" w:customStyle="1" w:styleId="bio1">
    <w:name w:val="bio1"/>
    <w:rsid w:val="004809C3"/>
    <w:rPr>
      <w:rFonts w:ascii="Arial" w:hAnsi="Arial" w:cs="Arial" w:hint="default"/>
      <w:i/>
      <w:iCs/>
      <w:color w:val="000000"/>
      <w:sz w:val="20"/>
      <w:szCs w:val="20"/>
    </w:rPr>
  </w:style>
  <w:style w:type="character" w:customStyle="1" w:styleId="cardCharCharCharCharCharChar">
    <w:name w:val="card Char Char Char Char Char Char"/>
    <w:rsid w:val="004809C3"/>
    <w:rPr>
      <w:sz w:val="24"/>
      <w:szCs w:val="24"/>
      <w:lang w:val="en-US" w:eastAsia="en-US" w:bidi="ar-SA"/>
    </w:rPr>
  </w:style>
  <w:style w:type="character" w:customStyle="1" w:styleId="Style24ptBoldUnderlineCenteredCharChar">
    <w:name w:val="Style 24 pt Bold Underline Centered Char Char"/>
    <w:rsid w:val="004809C3"/>
    <w:rPr>
      <w:b/>
      <w:bCs/>
      <w:sz w:val="48"/>
      <w:szCs w:val="24"/>
      <w:u w:val="single"/>
      <w:lang w:val="en-US" w:eastAsia="en-US" w:bidi="ar-SA"/>
    </w:rPr>
  </w:style>
  <w:style w:type="character" w:customStyle="1" w:styleId="TagCiteCharChar0">
    <w:name w:val="Tag / Cite Char Char"/>
    <w:rsid w:val="004809C3"/>
    <w:rPr>
      <w:b/>
      <w:bCs w:val="0"/>
      <w:color w:val="000000"/>
      <w:sz w:val="24"/>
      <w:szCs w:val="24"/>
      <w:lang w:val="en-US" w:eastAsia="en-US" w:bidi="ar-SA"/>
    </w:rPr>
  </w:style>
  <w:style w:type="character" w:customStyle="1" w:styleId="CardTextUnderlinedCharChar">
    <w:name w:val="Card Text Underlined Char Char"/>
    <w:rsid w:val="004809C3"/>
    <w:rPr>
      <w:rFonts w:ascii="Arial Narrow" w:hAnsi="Arial Narrow" w:hint="default"/>
      <w:szCs w:val="24"/>
      <w:u w:val="single"/>
      <w:lang w:val="en-US" w:eastAsia="en-US" w:bidi="ar-SA"/>
    </w:rPr>
  </w:style>
  <w:style w:type="character" w:customStyle="1" w:styleId="CardTagCharCharChar">
    <w:name w:val="Card Tag Char Char Char"/>
    <w:rsid w:val="004809C3"/>
    <w:rPr>
      <w:b/>
      <w:bCs w:val="0"/>
      <w:sz w:val="24"/>
      <w:szCs w:val="24"/>
      <w:lang w:val="en-US" w:eastAsia="en-US" w:bidi="ar-SA"/>
    </w:rPr>
  </w:style>
  <w:style w:type="character" w:customStyle="1" w:styleId="mainbody">
    <w:name w:val="mainbody"/>
    <w:rsid w:val="004809C3"/>
  </w:style>
  <w:style w:type="character" w:customStyle="1" w:styleId="UnderlineStyleChar2">
    <w:name w:val="Underline Style Char2"/>
    <w:rsid w:val="004809C3"/>
    <w:rPr>
      <w:rFonts w:ascii="Garamond" w:hAnsi="Garamond" w:hint="default"/>
      <w:sz w:val="22"/>
      <w:szCs w:val="24"/>
      <w:u w:val="single"/>
      <w:lang w:val="en-US" w:eastAsia="en-US" w:bidi="ar-SA"/>
    </w:rPr>
  </w:style>
  <w:style w:type="character" w:customStyle="1" w:styleId="Style1Char2">
    <w:name w:val="Style1 Char2"/>
    <w:rsid w:val="004809C3"/>
    <w:rPr>
      <w:szCs w:val="24"/>
    </w:rPr>
  </w:style>
  <w:style w:type="character" w:customStyle="1" w:styleId="t13">
    <w:name w:val="t13"/>
    <w:rsid w:val="004809C3"/>
  </w:style>
  <w:style w:type="character" w:customStyle="1" w:styleId="lead">
    <w:name w:val="lead"/>
    <w:rsid w:val="004809C3"/>
  </w:style>
  <w:style w:type="paragraph" w:customStyle="1" w:styleId="CardDownx1">
    <w:name w:val="CardDown x1"/>
    <w:basedOn w:val="Normal"/>
    <w:link w:val="CardDownx1Char"/>
    <w:rsid w:val="004809C3"/>
  </w:style>
  <w:style w:type="character" w:customStyle="1" w:styleId="CardDownx1Char">
    <w:name w:val="CardDown x1 Char"/>
    <w:link w:val="CardDownx1"/>
    <w:locked/>
    <w:rsid w:val="004809C3"/>
    <w:rPr>
      <w:rFonts w:ascii="Times New Roman" w:hAnsi="Times New Roman" w:cs="Times New Roman"/>
      <w:sz w:val="22"/>
    </w:rPr>
  </w:style>
  <w:style w:type="character" w:customStyle="1" w:styleId="CharChar17">
    <w:name w:val="Char Char17"/>
    <w:locked/>
    <w:rsid w:val="004809C3"/>
    <w:rPr>
      <w:rFonts w:ascii="Arial" w:hAnsi="Arial" w:cs="Arial" w:hint="default"/>
      <w:b/>
      <w:bCs/>
      <w:sz w:val="26"/>
      <w:szCs w:val="26"/>
    </w:rPr>
  </w:style>
  <w:style w:type="character" w:customStyle="1" w:styleId="address">
    <w:name w:val="address"/>
    <w:rsid w:val="004809C3"/>
  </w:style>
  <w:style w:type="character" w:customStyle="1" w:styleId="ilspan">
    <w:name w:val="il_span"/>
    <w:rsid w:val="004809C3"/>
  </w:style>
  <w:style w:type="character" w:customStyle="1" w:styleId="articletitle1">
    <w:name w:val="articletitle1"/>
    <w:rsid w:val="004809C3"/>
    <w:rPr>
      <w:rFonts w:ascii="Times New Roman" w:hAnsi="Times New Roman" w:cs="Times New Roman" w:hint="default"/>
      <w:b/>
      <w:bCs/>
      <w:sz w:val="36"/>
      <w:szCs w:val="36"/>
    </w:rPr>
  </w:style>
  <w:style w:type="character" w:customStyle="1" w:styleId="leftidx1">
    <w:name w:val="leftidx1"/>
    <w:rsid w:val="004809C3"/>
    <w:rPr>
      <w:rFonts w:ascii="Verdana" w:hAnsi="Verdana" w:hint="default"/>
      <w:sz w:val="22"/>
      <w:szCs w:val="22"/>
    </w:rPr>
  </w:style>
  <w:style w:type="character" w:customStyle="1" w:styleId="blue1">
    <w:name w:val="blue1"/>
    <w:rsid w:val="004809C3"/>
    <w:rPr>
      <w:color w:val="0000FF"/>
    </w:rPr>
  </w:style>
  <w:style w:type="character" w:customStyle="1" w:styleId="author-link1">
    <w:name w:val="author-link1"/>
    <w:rsid w:val="004809C3"/>
    <w:rPr>
      <w:b w:val="0"/>
      <w:bCs w:val="0"/>
    </w:rPr>
  </w:style>
  <w:style w:type="character" w:customStyle="1" w:styleId="black1">
    <w:name w:val="black1"/>
    <w:rsid w:val="004809C3"/>
    <w:rPr>
      <w:color w:val="000000"/>
    </w:rPr>
  </w:style>
  <w:style w:type="character" w:customStyle="1" w:styleId="StyleunderlinedCharBold">
    <w:name w:val="Style underlined Char + Bold"/>
    <w:rsid w:val="004809C3"/>
    <w:rPr>
      <w:rFonts w:ascii="Times New Roman" w:hAnsi="Times New Roman" w:cs="Times New Roman" w:hint="default"/>
      <w:b/>
      <w:bCs/>
      <w:sz w:val="21"/>
      <w:szCs w:val="24"/>
      <w:u w:val="single"/>
    </w:rPr>
  </w:style>
  <w:style w:type="character" w:customStyle="1" w:styleId="ThickUnderlineCharChar">
    <w:name w:val="Thick Underline Char Char"/>
    <w:rsid w:val="004809C3"/>
    <w:rPr>
      <w:rFonts w:ascii="Calibri" w:eastAsia="Calibri" w:hAnsi="Calibri" w:hint="default"/>
    </w:rPr>
  </w:style>
  <w:style w:type="character" w:customStyle="1" w:styleId="CardUnderline">
    <w:name w:val="Card Underline"/>
    <w:rsid w:val="004809C3"/>
    <w:rPr>
      <w:rFonts w:ascii="Times New Roman" w:hAnsi="Times New Roman" w:cs="Times New Roman" w:hint="default"/>
      <w:sz w:val="20"/>
      <w:u w:val="single"/>
    </w:rPr>
  </w:style>
  <w:style w:type="character" w:customStyle="1" w:styleId="lingoregion">
    <w:name w:val="lingo_region"/>
    <w:rsid w:val="004809C3"/>
  </w:style>
  <w:style w:type="character" w:customStyle="1" w:styleId="cite0">
    <w:name w:val="%cite"/>
    <w:rsid w:val="004809C3"/>
    <w:rPr>
      <w:rFonts w:ascii="Times New Roman" w:hAnsi="Times New Roman" w:cs="Times New Roman" w:hint="default"/>
      <w:b/>
      <w:bCs w:val="0"/>
      <w:sz w:val="24"/>
    </w:rPr>
  </w:style>
  <w:style w:type="character" w:customStyle="1" w:styleId="Emphasis21">
    <w:name w:val="%Emphasis2"/>
    <w:rsid w:val="004809C3"/>
    <w:rPr>
      <w:rFonts w:ascii="Cooper Black" w:hAnsi="Cooper Black" w:hint="default"/>
      <w:iCs/>
      <w:u w:val="single"/>
    </w:rPr>
  </w:style>
  <w:style w:type="character" w:customStyle="1" w:styleId="bodycontentlink">
    <w:name w:val="bodycontentlink"/>
    <w:rsid w:val="004809C3"/>
  </w:style>
  <w:style w:type="character" w:customStyle="1" w:styleId="AAAcite">
    <w:name w:val="AAAcite"/>
    <w:rsid w:val="004809C3"/>
    <w:rPr>
      <w:rFonts w:ascii="Times New Roman" w:hAnsi="Times New Roman" w:cs="Times New Roman" w:hint="default"/>
      <w:b/>
      <w:bCs w:val="0"/>
      <w:sz w:val="24"/>
    </w:rPr>
  </w:style>
  <w:style w:type="character" w:customStyle="1" w:styleId="tmplheaderlink">
    <w:name w:val="tmplheaderlink"/>
    <w:rsid w:val="004809C3"/>
    <w:rPr>
      <w:rFonts w:ascii="Times New Roman" w:hAnsi="Times New Roman" w:cs="Times New Roman" w:hint="default"/>
    </w:rPr>
  </w:style>
  <w:style w:type="character" w:customStyle="1" w:styleId="UnderlinedEvidenceCharChar">
    <w:name w:val="Underlined Evidence Char Char"/>
    <w:rsid w:val="004809C3"/>
    <w:rPr>
      <w:rFonts w:ascii="Verdana" w:hAnsi="Verdana" w:hint="default"/>
      <w:sz w:val="21"/>
      <w:szCs w:val="21"/>
      <w:u w:val="thick"/>
      <w:lang w:val="en-US" w:eastAsia="en-US" w:bidi="ar-SA"/>
    </w:rPr>
  </w:style>
  <w:style w:type="character" w:customStyle="1" w:styleId="role">
    <w:name w:val="role"/>
    <w:rsid w:val="004809C3"/>
  </w:style>
  <w:style w:type="character" w:customStyle="1" w:styleId="pagination">
    <w:name w:val="pagination"/>
    <w:rsid w:val="004809C3"/>
  </w:style>
  <w:style w:type="character" w:customStyle="1" w:styleId="doi">
    <w:name w:val="doi"/>
    <w:rsid w:val="004809C3"/>
  </w:style>
  <w:style w:type="character" w:customStyle="1" w:styleId="bodycontents">
    <w:name w:val="bodycontents"/>
    <w:rsid w:val="004809C3"/>
  </w:style>
  <w:style w:type="character" w:customStyle="1" w:styleId="comma">
    <w:name w:val="comma"/>
    <w:rsid w:val="004809C3"/>
  </w:style>
  <w:style w:type="character" w:customStyle="1" w:styleId="pad5right">
    <w:name w:val="pad5right"/>
    <w:rsid w:val="004809C3"/>
  </w:style>
  <w:style w:type="character" w:customStyle="1" w:styleId="entry-date">
    <w:name w:val="entry-date"/>
    <w:rsid w:val="004809C3"/>
  </w:style>
  <w:style w:type="character" w:customStyle="1" w:styleId="desc">
    <w:name w:val="desc"/>
    <w:rsid w:val="004809C3"/>
  </w:style>
  <w:style w:type="character" w:customStyle="1" w:styleId="divider">
    <w:name w:val="divider"/>
    <w:rsid w:val="004809C3"/>
  </w:style>
  <w:style w:type="character" w:customStyle="1" w:styleId="blogdate">
    <w:name w:val="blogdate"/>
    <w:rsid w:val="004809C3"/>
  </w:style>
  <w:style w:type="character" w:customStyle="1" w:styleId="ticker">
    <w:name w:val="ticker"/>
    <w:rsid w:val="004809C3"/>
  </w:style>
  <w:style w:type="character" w:customStyle="1" w:styleId="posted">
    <w:name w:val="posted"/>
    <w:rsid w:val="004809C3"/>
  </w:style>
  <w:style w:type="character" w:customStyle="1" w:styleId="time">
    <w:name w:val="time"/>
    <w:rsid w:val="004809C3"/>
  </w:style>
  <w:style w:type="character" w:customStyle="1" w:styleId="dot">
    <w:name w:val="dot"/>
    <w:rsid w:val="004809C3"/>
  </w:style>
  <w:style w:type="character" w:customStyle="1" w:styleId="hn-date">
    <w:name w:val="hn-date"/>
    <w:rsid w:val="004809C3"/>
  </w:style>
  <w:style w:type="character" w:customStyle="1" w:styleId="location">
    <w:name w:val="location"/>
    <w:rsid w:val="004809C3"/>
  </w:style>
  <w:style w:type="character" w:customStyle="1" w:styleId="arial11">
    <w:name w:val="arial_11"/>
    <w:rsid w:val="004809C3"/>
  </w:style>
  <w:style w:type="character" w:customStyle="1" w:styleId="dropcap-letter">
    <w:name w:val="dropcap-letter"/>
    <w:rsid w:val="004809C3"/>
  </w:style>
  <w:style w:type="character" w:customStyle="1" w:styleId="offscreen">
    <w:name w:val="offscreen"/>
    <w:rsid w:val="004809C3"/>
  </w:style>
  <w:style w:type="character" w:customStyle="1" w:styleId="linked-in">
    <w:name w:val="linked-in"/>
    <w:rsid w:val="004809C3"/>
  </w:style>
  <w:style w:type="character" w:customStyle="1" w:styleId="in-widget">
    <w:name w:val="in-widget"/>
    <w:rsid w:val="004809C3"/>
  </w:style>
  <w:style w:type="character" w:customStyle="1" w:styleId="in-right">
    <w:name w:val="in-right"/>
    <w:rsid w:val="004809C3"/>
  </w:style>
  <w:style w:type="character" w:customStyle="1" w:styleId="tickerwrap">
    <w:name w:val="ticker_wrap"/>
    <w:rsid w:val="004809C3"/>
  </w:style>
  <w:style w:type="character" w:customStyle="1" w:styleId="divs">
    <w:name w:val="divs"/>
    <w:rsid w:val="004809C3"/>
  </w:style>
  <w:style w:type="character" w:customStyle="1" w:styleId="in-top">
    <w:name w:val="in-top"/>
    <w:rsid w:val="004809C3"/>
  </w:style>
  <w:style w:type="character" w:customStyle="1" w:styleId="article-date">
    <w:name w:val="article-date"/>
    <w:rsid w:val="004809C3"/>
  </w:style>
  <w:style w:type="character" w:customStyle="1" w:styleId="bodysubtoc">
    <w:name w:val="bodysubtoc"/>
    <w:rsid w:val="004809C3"/>
  </w:style>
  <w:style w:type="character" w:customStyle="1" w:styleId="lefttitlesmaller">
    <w:name w:val="lefttitlesmaller"/>
    <w:rsid w:val="004809C3"/>
  </w:style>
  <w:style w:type="character" w:customStyle="1" w:styleId="mb">
    <w:name w:val="mb"/>
    <w:rsid w:val="004809C3"/>
  </w:style>
  <w:style w:type="character" w:customStyle="1" w:styleId="field-content">
    <w:name w:val="field-content"/>
    <w:rsid w:val="004809C3"/>
  </w:style>
  <w:style w:type="character" w:customStyle="1" w:styleId="submitted-date">
    <w:name w:val="submitted-date"/>
    <w:rsid w:val="004809C3"/>
  </w:style>
  <w:style w:type="character" w:customStyle="1" w:styleId="submitted-time">
    <w:name w:val="submitted-time"/>
    <w:rsid w:val="004809C3"/>
  </w:style>
  <w:style w:type="character" w:customStyle="1" w:styleId="A2">
    <w:name w:val="A2"/>
    <w:uiPriority w:val="99"/>
    <w:rsid w:val="004809C3"/>
    <w:rPr>
      <w:rFonts w:ascii="Sabon LT Std" w:hAnsi="Sabon LT Std" w:cs="Sabon LT Std" w:hint="default"/>
      <w:color w:val="000000"/>
      <w:sz w:val="15"/>
      <w:szCs w:val="15"/>
    </w:rPr>
  </w:style>
  <w:style w:type="character" w:customStyle="1" w:styleId="searchword">
    <w:name w:val="searchword"/>
    <w:rsid w:val="004809C3"/>
  </w:style>
  <w:style w:type="character" w:customStyle="1" w:styleId="meta-prep">
    <w:name w:val="meta-prep"/>
    <w:rsid w:val="004809C3"/>
  </w:style>
  <w:style w:type="numbering" w:customStyle="1" w:styleId="1ai1">
    <w:name w:val="1 / a / i1"/>
    <w:rsid w:val="004809C3"/>
    <w:pPr>
      <w:numPr>
        <w:numId w:val="22"/>
      </w:numPr>
    </w:pPr>
  </w:style>
  <w:style w:type="numbering" w:styleId="1ai">
    <w:name w:val="Outline List 1"/>
    <w:basedOn w:val="NoList"/>
    <w:unhideWhenUsed/>
    <w:rsid w:val="004809C3"/>
    <w:pPr>
      <w:numPr>
        <w:numId w:val="23"/>
      </w:numPr>
    </w:pPr>
  </w:style>
  <w:style w:type="character" w:customStyle="1" w:styleId="FontStyle310">
    <w:name w:val="Font Style310"/>
    <w:uiPriority w:val="99"/>
    <w:rsid w:val="004809C3"/>
    <w:rPr>
      <w:rFonts w:ascii="Times New Roman" w:hAnsi="Times New Roman" w:cs="Times New Roman"/>
      <w:b/>
      <w:bCs/>
      <w:i/>
      <w:iCs/>
      <w:spacing w:val="-10"/>
      <w:sz w:val="18"/>
      <w:szCs w:val="18"/>
    </w:rPr>
  </w:style>
  <w:style w:type="character" w:customStyle="1" w:styleId="FontStyle329">
    <w:name w:val="Font Style329"/>
    <w:uiPriority w:val="99"/>
    <w:rsid w:val="004809C3"/>
    <w:rPr>
      <w:rFonts w:ascii="Times New Roman" w:hAnsi="Times New Roman" w:cs="Times New Roman"/>
      <w:b/>
      <w:bCs/>
      <w:spacing w:val="-10"/>
      <w:sz w:val="18"/>
      <w:szCs w:val="18"/>
    </w:rPr>
  </w:style>
  <w:style w:type="character" w:customStyle="1" w:styleId="FontStyle370">
    <w:name w:val="Font Style370"/>
    <w:uiPriority w:val="99"/>
    <w:rsid w:val="004809C3"/>
    <w:rPr>
      <w:rFonts w:ascii="Cambria" w:hAnsi="Cambria" w:cs="Cambria"/>
      <w:b/>
      <w:bCs/>
      <w:spacing w:val="-10"/>
      <w:sz w:val="18"/>
      <w:szCs w:val="18"/>
    </w:rPr>
  </w:style>
  <w:style w:type="character" w:customStyle="1" w:styleId="FontStyle302">
    <w:name w:val="Font Style302"/>
    <w:uiPriority w:val="99"/>
    <w:rsid w:val="004809C3"/>
    <w:rPr>
      <w:rFonts w:ascii="Times New Roman" w:hAnsi="Times New Roman" w:cs="Times New Roman"/>
      <w:b/>
      <w:bCs/>
      <w:sz w:val="22"/>
      <w:szCs w:val="22"/>
    </w:rPr>
  </w:style>
  <w:style w:type="character" w:customStyle="1" w:styleId="FontStyle347">
    <w:name w:val="Font Style347"/>
    <w:uiPriority w:val="99"/>
    <w:rsid w:val="004809C3"/>
    <w:rPr>
      <w:rFonts w:ascii="Times New Roman" w:hAnsi="Times New Roman" w:cs="Times New Roman"/>
      <w:b/>
      <w:bCs/>
      <w:spacing w:val="-10"/>
      <w:sz w:val="20"/>
      <w:szCs w:val="20"/>
    </w:rPr>
  </w:style>
  <w:style w:type="paragraph" w:customStyle="1" w:styleId="Style27">
    <w:name w:val="Style27"/>
    <w:basedOn w:val="Normal"/>
    <w:uiPriority w:val="99"/>
    <w:rsid w:val="004809C3"/>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4809C3"/>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4809C3"/>
    <w:rPr>
      <w:rFonts w:ascii="Times New Roman" w:hAnsi="Times New Roman" w:cs="Times New Roman"/>
      <w:spacing w:val="-10"/>
      <w:sz w:val="18"/>
      <w:szCs w:val="18"/>
    </w:rPr>
  </w:style>
  <w:style w:type="character" w:customStyle="1" w:styleId="FontStyle312">
    <w:name w:val="Font Style312"/>
    <w:uiPriority w:val="99"/>
    <w:rsid w:val="004809C3"/>
    <w:rPr>
      <w:rFonts w:ascii="Times New Roman" w:hAnsi="Times New Roman" w:cs="Times New Roman"/>
      <w:b/>
      <w:bCs/>
      <w:spacing w:val="-10"/>
      <w:sz w:val="16"/>
      <w:szCs w:val="16"/>
    </w:rPr>
  </w:style>
  <w:style w:type="character" w:customStyle="1" w:styleId="FontStyle346">
    <w:name w:val="Font Style346"/>
    <w:uiPriority w:val="99"/>
    <w:rsid w:val="004809C3"/>
    <w:rPr>
      <w:rFonts w:ascii="Times New Roman" w:hAnsi="Times New Roman" w:cs="Times New Roman"/>
      <w:b/>
      <w:bCs/>
      <w:spacing w:val="-10"/>
      <w:sz w:val="18"/>
      <w:szCs w:val="18"/>
    </w:rPr>
  </w:style>
  <w:style w:type="character" w:customStyle="1" w:styleId="FontStyle330">
    <w:name w:val="Font Style330"/>
    <w:uiPriority w:val="99"/>
    <w:rsid w:val="004809C3"/>
    <w:rPr>
      <w:rFonts w:ascii="Times New Roman" w:hAnsi="Times New Roman" w:cs="Times New Roman"/>
      <w:b/>
      <w:bCs/>
      <w:sz w:val="16"/>
      <w:szCs w:val="16"/>
    </w:rPr>
  </w:style>
  <w:style w:type="character" w:customStyle="1" w:styleId="FontStyle372">
    <w:name w:val="Font Style372"/>
    <w:uiPriority w:val="99"/>
    <w:rsid w:val="004809C3"/>
    <w:rPr>
      <w:rFonts w:ascii="Times New Roman" w:hAnsi="Times New Roman" w:cs="Times New Roman"/>
      <w:b/>
      <w:bCs/>
      <w:sz w:val="16"/>
      <w:szCs w:val="16"/>
    </w:rPr>
  </w:style>
  <w:style w:type="paragraph" w:customStyle="1" w:styleId="Style59">
    <w:name w:val="Style59"/>
    <w:basedOn w:val="Normal"/>
    <w:uiPriority w:val="99"/>
    <w:rsid w:val="004809C3"/>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809C3"/>
    <w:rPr>
      <w:rFonts w:ascii="Times New Roman" w:hAnsi="Times New Roman" w:cs="Times New Roman"/>
      <w:b/>
      <w:bCs/>
      <w:i/>
      <w:iCs/>
      <w:sz w:val="16"/>
      <w:szCs w:val="16"/>
    </w:rPr>
  </w:style>
  <w:style w:type="paragraph" w:customStyle="1" w:styleId="Style200">
    <w:name w:val="Style20"/>
    <w:basedOn w:val="Normal"/>
    <w:uiPriority w:val="99"/>
    <w:rsid w:val="004809C3"/>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809C3"/>
    <w:rPr>
      <w:rFonts w:ascii="Times New Roman" w:hAnsi="Times New Roman" w:cs="Times New Roman"/>
      <w:smallCaps/>
      <w:sz w:val="14"/>
      <w:szCs w:val="14"/>
    </w:rPr>
  </w:style>
  <w:style w:type="paragraph" w:customStyle="1" w:styleId="Style89">
    <w:name w:val="Style89"/>
    <w:basedOn w:val="Normal"/>
    <w:uiPriority w:val="99"/>
    <w:rsid w:val="004809C3"/>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809C3"/>
    <w:rPr>
      <w:rFonts w:ascii="Times New Roman" w:hAnsi="Times New Roman" w:cs="Times New Roman"/>
      <w:b/>
      <w:bCs/>
      <w:spacing w:val="-10"/>
      <w:sz w:val="22"/>
      <w:szCs w:val="22"/>
    </w:rPr>
  </w:style>
  <w:style w:type="character" w:customStyle="1" w:styleId="FontStyle320">
    <w:name w:val="Font Style320"/>
    <w:uiPriority w:val="99"/>
    <w:rsid w:val="004809C3"/>
    <w:rPr>
      <w:rFonts w:ascii="Times New Roman" w:hAnsi="Times New Roman" w:cs="Times New Roman"/>
      <w:b/>
      <w:bCs/>
      <w:spacing w:val="-10"/>
      <w:sz w:val="22"/>
      <w:szCs w:val="22"/>
    </w:rPr>
  </w:style>
  <w:style w:type="character" w:customStyle="1" w:styleId="FontStyle352">
    <w:name w:val="Font Style352"/>
    <w:uiPriority w:val="99"/>
    <w:rsid w:val="004809C3"/>
    <w:rPr>
      <w:rFonts w:ascii="Times New Roman" w:hAnsi="Times New Roman" w:cs="Times New Roman"/>
      <w:b/>
      <w:bCs/>
      <w:sz w:val="16"/>
      <w:szCs w:val="16"/>
    </w:rPr>
  </w:style>
  <w:style w:type="character" w:customStyle="1" w:styleId="FontStyle356">
    <w:name w:val="Font Style356"/>
    <w:uiPriority w:val="99"/>
    <w:rsid w:val="004809C3"/>
    <w:rPr>
      <w:rFonts w:ascii="Times New Roman" w:hAnsi="Times New Roman" w:cs="Times New Roman"/>
      <w:b/>
      <w:bCs/>
      <w:spacing w:val="-10"/>
      <w:sz w:val="22"/>
      <w:szCs w:val="22"/>
    </w:rPr>
  </w:style>
  <w:style w:type="character" w:customStyle="1" w:styleId="FontStyle298">
    <w:name w:val="Font Style298"/>
    <w:uiPriority w:val="99"/>
    <w:rsid w:val="004809C3"/>
    <w:rPr>
      <w:rFonts w:ascii="Times New Roman" w:hAnsi="Times New Roman" w:cs="Times New Roman"/>
      <w:sz w:val="18"/>
      <w:szCs w:val="18"/>
    </w:rPr>
  </w:style>
  <w:style w:type="character" w:customStyle="1" w:styleId="FontStyle311">
    <w:name w:val="Font Style311"/>
    <w:uiPriority w:val="99"/>
    <w:rsid w:val="004809C3"/>
    <w:rPr>
      <w:rFonts w:ascii="Times New Roman" w:hAnsi="Times New Roman" w:cs="Times New Roman"/>
      <w:b/>
      <w:bCs/>
      <w:spacing w:val="-10"/>
      <w:sz w:val="18"/>
      <w:szCs w:val="18"/>
    </w:rPr>
  </w:style>
  <w:style w:type="character" w:customStyle="1" w:styleId="FontStyle332">
    <w:name w:val="Font Style332"/>
    <w:uiPriority w:val="99"/>
    <w:rsid w:val="004809C3"/>
    <w:rPr>
      <w:rFonts w:ascii="Times New Roman" w:hAnsi="Times New Roman" w:cs="Times New Roman"/>
      <w:b/>
      <w:bCs/>
      <w:i/>
      <w:iCs/>
      <w:spacing w:val="-10"/>
      <w:sz w:val="20"/>
      <w:szCs w:val="20"/>
    </w:rPr>
  </w:style>
  <w:style w:type="character" w:customStyle="1" w:styleId="FontStyle371">
    <w:name w:val="Font Style371"/>
    <w:uiPriority w:val="99"/>
    <w:rsid w:val="004809C3"/>
    <w:rPr>
      <w:rFonts w:ascii="Times New Roman" w:hAnsi="Times New Roman" w:cs="Times New Roman"/>
      <w:sz w:val="16"/>
      <w:szCs w:val="16"/>
    </w:rPr>
  </w:style>
  <w:style w:type="character" w:customStyle="1" w:styleId="FontStyle350">
    <w:name w:val="Font Style350"/>
    <w:uiPriority w:val="99"/>
    <w:rsid w:val="004809C3"/>
    <w:rPr>
      <w:rFonts w:ascii="Times New Roman" w:hAnsi="Times New Roman" w:cs="Times New Roman"/>
      <w:b/>
      <w:bCs/>
      <w:i/>
      <w:iCs/>
      <w:sz w:val="20"/>
      <w:szCs w:val="20"/>
    </w:rPr>
  </w:style>
  <w:style w:type="paragraph" w:customStyle="1" w:styleId="Style8">
    <w:name w:val="Style8"/>
    <w:basedOn w:val="Normal"/>
    <w:uiPriority w:val="99"/>
    <w:rsid w:val="004809C3"/>
    <w:pPr>
      <w:widowControl w:val="0"/>
      <w:autoSpaceDE w:val="0"/>
      <w:autoSpaceDN w:val="0"/>
      <w:adjustRightInd w:val="0"/>
    </w:pPr>
    <w:rPr>
      <w:rFonts w:eastAsia="Times New Roman"/>
      <w:sz w:val="24"/>
    </w:rPr>
  </w:style>
  <w:style w:type="paragraph" w:customStyle="1" w:styleId="Style5">
    <w:name w:val="Style5"/>
    <w:basedOn w:val="Normal"/>
    <w:uiPriority w:val="99"/>
    <w:rsid w:val="004809C3"/>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4809C3"/>
    <w:pPr>
      <w:widowControl w:val="0"/>
      <w:autoSpaceDE w:val="0"/>
      <w:autoSpaceDN w:val="0"/>
      <w:adjustRightInd w:val="0"/>
    </w:pPr>
    <w:rPr>
      <w:rFonts w:eastAsia="Times New Roman"/>
      <w:sz w:val="24"/>
    </w:rPr>
  </w:style>
  <w:style w:type="character" w:customStyle="1" w:styleId="FontStyle351">
    <w:name w:val="Font Style351"/>
    <w:uiPriority w:val="99"/>
    <w:rsid w:val="004809C3"/>
    <w:rPr>
      <w:rFonts w:ascii="Times New Roman" w:hAnsi="Times New Roman" w:cs="Times New Roman"/>
      <w:b/>
      <w:bCs/>
      <w:sz w:val="22"/>
      <w:szCs w:val="22"/>
    </w:rPr>
  </w:style>
  <w:style w:type="paragraph" w:customStyle="1" w:styleId="Style10">
    <w:name w:val="Style10"/>
    <w:basedOn w:val="Normal"/>
    <w:uiPriority w:val="99"/>
    <w:rsid w:val="004809C3"/>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809C3"/>
    <w:pPr>
      <w:widowControl w:val="0"/>
      <w:autoSpaceDE w:val="0"/>
      <w:autoSpaceDN w:val="0"/>
      <w:adjustRightInd w:val="0"/>
      <w:jc w:val="both"/>
    </w:pPr>
    <w:rPr>
      <w:rFonts w:eastAsia="Times New Roman"/>
      <w:sz w:val="24"/>
    </w:rPr>
  </w:style>
  <w:style w:type="character" w:customStyle="1" w:styleId="FontStyle369">
    <w:name w:val="Font Style369"/>
    <w:uiPriority w:val="99"/>
    <w:rsid w:val="004809C3"/>
    <w:rPr>
      <w:rFonts w:ascii="Times New Roman" w:hAnsi="Times New Roman" w:cs="Times New Roman"/>
      <w:b/>
      <w:bCs/>
      <w:spacing w:val="-10"/>
      <w:sz w:val="20"/>
      <w:szCs w:val="20"/>
    </w:rPr>
  </w:style>
  <w:style w:type="character" w:customStyle="1" w:styleId="FontStyle357">
    <w:name w:val="Font Style357"/>
    <w:uiPriority w:val="99"/>
    <w:rsid w:val="004809C3"/>
    <w:rPr>
      <w:rFonts w:ascii="Times New Roman" w:hAnsi="Times New Roman" w:cs="Times New Roman"/>
      <w:b/>
      <w:bCs/>
      <w:spacing w:val="-10"/>
      <w:sz w:val="22"/>
      <w:szCs w:val="22"/>
    </w:rPr>
  </w:style>
  <w:style w:type="paragraph" w:customStyle="1" w:styleId="Style67">
    <w:name w:val="Style67"/>
    <w:basedOn w:val="Normal"/>
    <w:uiPriority w:val="99"/>
    <w:rsid w:val="004809C3"/>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809C3"/>
    <w:rPr>
      <w:rFonts w:ascii="Times New Roman" w:hAnsi="Times New Roman" w:cs="Times New Roman"/>
      <w:sz w:val="20"/>
      <w:szCs w:val="20"/>
    </w:rPr>
  </w:style>
  <w:style w:type="character" w:customStyle="1" w:styleId="FontStyle374">
    <w:name w:val="Font Style374"/>
    <w:uiPriority w:val="99"/>
    <w:rsid w:val="004809C3"/>
    <w:rPr>
      <w:rFonts w:ascii="Times New Roman" w:hAnsi="Times New Roman" w:cs="Times New Roman"/>
      <w:b/>
      <w:bCs/>
      <w:spacing w:val="-10"/>
      <w:sz w:val="22"/>
      <w:szCs w:val="22"/>
    </w:rPr>
  </w:style>
  <w:style w:type="paragraph" w:customStyle="1" w:styleId="Style30">
    <w:name w:val="Style30"/>
    <w:basedOn w:val="Normal"/>
    <w:uiPriority w:val="99"/>
    <w:rsid w:val="004809C3"/>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809C3"/>
    <w:rPr>
      <w:rFonts w:ascii="Times New Roman" w:hAnsi="Times New Roman" w:cs="Times New Roman"/>
      <w:smallCaps/>
      <w:sz w:val="16"/>
      <w:szCs w:val="16"/>
    </w:rPr>
  </w:style>
  <w:style w:type="paragraph" w:customStyle="1" w:styleId="Style93">
    <w:name w:val="Style93"/>
    <w:basedOn w:val="Normal"/>
    <w:uiPriority w:val="99"/>
    <w:rsid w:val="004809C3"/>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809C3"/>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809C3"/>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809C3"/>
    <w:rPr>
      <w:u w:val="single"/>
    </w:rPr>
  </w:style>
  <w:style w:type="character" w:customStyle="1" w:styleId="SmalltextCharCharCharChar0">
    <w:name w:val="Small text Char Char Char Char"/>
    <w:rsid w:val="004809C3"/>
    <w:rPr>
      <w:sz w:val="16"/>
      <w:szCs w:val="24"/>
      <w:lang w:val="en-US" w:eastAsia="en-US" w:bidi="ar-SA"/>
    </w:rPr>
  </w:style>
  <w:style w:type="paragraph" w:customStyle="1" w:styleId="boldcitation">
    <w:name w:val="bold citation"/>
    <w:basedOn w:val="Normal"/>
    <w:rsid w:val="004809C3"/>
    <w:rPr>
      <w:rFonts w:eastAsia="Times New Roman"/>
      <w:b/>
      <w:u w:val="thick"/>
    </w:rPr>
  </w:style>
  <w:style w:type="character" w:customStyle="1" w:styleId="underlinecardChar">
    <w:name w:val="underline card Char"/>
    <w:rsid w:val="004809C3"/>
    <w:rPr>
      <w:rFonts w:ascii="Arial" w:hAnsi="Arial"/>
      <w:noProof w:val="0"/>
      <w:sz w:val="18"/>
      <w:szCs w:val="24"/>
      <w:u w:val="single"/>
      <w:lang w:val="en-US" w:eastAsia="en-US" w:bidi="ar-SA"/>
    </w:rPr>
  </w:style>
  <w:style w:type="character" w:customStyle="1" w:styleId="CardsCharCharChar">
    <w:name w:val="Cards Char Char Char"/>
    <w:rsid w:val="004809C3"/>
    <w:rPr>
      <w:szCs w:val="24"/>
      <w:lang w:val="en-US" w:eastAsia="en-US" w:bidi="ar-SA"/>
    </w:rPr>
  </w:style>
  <w:style w:type="character" w:customStyle="1" w:styleId="HiddenBlockHeaderChar">
    <w:name w:val="Hidden Block Header Char"/>
    <w:link w:val="HiddenBlockHeader"/>
    <w:rsid w:val="004809C3"/>
    <w:rPr>
      <w:rFonts w:ascii="Times New Roman" w:eastAsia="Times New Roman" w:hAnsi="Times New Roman" w:cs="Courier New"/>
      <w:b/>
      <w:bCs/>
      <w:sz w:val="28"/>
      <w:szCs w:val="22"/>
    </w:rPr>
  </w:style>
  <w:style w:type="paragraph" w:customStyle="1" w:styleId="NothingCharChar">
    <w:name w:val="Nothing Char Char"/>
    <w:link w:val="NothingCharCharChar"/>
    <w:rsid w:val="004809C3"/>
    <w:pPr>
      <w:jc w:val="both"/>
    </w:pPr>
    <w:rPr>
      <w:rFonts w:ascii="Times New Roman" w:eastAsia="MS Mincho" w:hAnsi="Times New Roman" w:cs="Times New Roman"/>
    </w:rPr>
  </w:style>
  <w:style w:type="character" w:customStyle="1" w:styleId="NothingCharCharChar">
    <w:name w:val="Nothing Char Char Char"/>
    <w:link w:val="NothingCharChar"/>
    <w:rsid w:val="004809C3"/>
    <w:rPr>
      <w:rFonts w:ascii="Times New Roman" w:eastAsia="MS Mincho" w:hAnsi="Times New Roman" w:cs="Times New Roman"/>
    </w:rPr>
  </w:style>
  <w:style w:type="character" w:customStyle="1" w:styleId="CardsCharChar">
    <w:name w:val="Cards Char Char"/>
    <w:rsid w:val="004809C3"/>
    <w:rPr>
      <w:szCs w:val="24"/>
      <w:lang w:val="en-US" w:eastAsia="en-US" w:bidi="ar-SA"/>
    </w:rPr>
  </w:style>
  <w:style w:type="character" w:customStyle="1" w:styleId="CardsCharCharCharChar">
    <w:name w:val="Cards Char Char Char Char"/>
    <w:rsid w:val="004809C3"/>
    <w:rPr>
      <w:szCs w:val="24"/>
      <w:lang w:val="en-US" w:eastAsia="en-US" w:bidi="ar-SA"/>
    </w:rPr>
  </w:style>
  <w:style w:type="character" w:customStyle="1" w:styleId="BlockHeadingsCharChar">
    <w:name w:val="Block Headings Char Char"/>
    <w:rsid w:val="004809C3"/>
    <w:rPr>
      <w:b/>
      <w:sz w:val="36"/>
      <w:szCs w:val="24"/>
      <w:u w:val="single"/>
      <w:lang w:val="en-US" w:eastAsia="en-US" w:bidi="ar-SA"/>
    </w:rPr>
  </w:style>
  <w:style w:type="character" w:customStyle="1" w:styleId="NothingChar1">
    <w:name w:val="Nothing Char1"/>
    <w:rsid w:val="004809C3"/>
    <w:rPr>
      <w:szCs w:val="24"/>
      <w:lang w:val="en-US" w:eastAsia="en-US" w:bidi="ar-SA"/>
    </w:rPr>
  </w:style>
  <w:style w:type="paragraph" w:customStyle="1" w:styleId="bloctitles">
    <w:name w:val="bloc titles"/>
    <w:basedOn w:val="Heading1"/>
    <w:next w:val="Normal"/>
    <w:link w:val="bloctitlesChar"/>
    <w:autoRedefine/>
    <w:rsid w:val="004809C3"/>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4809C3"/>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4809C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4809C3"/>
  </w:style>
  <w:style w:type="character" w:customStyle="1" w:styleId="RegularChar">
    <w:name w:val="Regular Char"/>
    <w:link w:val="Regular"/>
    <w:rsid w:val="004809C3"/>
    <w:rPr>
      <w:rFonts w:ascii="Garamond" w:eastAsia="Times New Roman" w:hAnsi="Garamond" w:cs="Arial"/>
      <w:bCs/>
      <w:kern w:val="20"/>
      <w:sz w:val="20"/>
      <w:szCs w:val="32"/>
    </w:rPr>
  </w:style>
  <w:style w:type="character" w:customStyle="1" w:styleId="StyleTimesNewRoman">
    <w:name w:val="Style Times New Roman"/>
    <w:rsid w:val="004809C3"/>
    <w:rPr>
      <w:rFonts w:ascii="Garamond" w:hAnsi="Garamond"/>
    </w:rPr>
  </w:style>
  <w:style w:type="paragraph" w:customStyle="1" w:styleId="INDENTEDPARAGRAPH">
    <w:name w:val="INDENTED PARAGRAPH"/>
    <w:rsid w:val="004809C3"/>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4809C3"/>
    <w:rPr>
      <w:rFonts w:cs="Arial"/>
      <w:bCs/>
      <w:caps/>
      <w:color w:val="FFFFFF"/>
      <w:sz w:val="2"/>
      <w:szCs w:val="2"/>
      <w:lang w:val="en-US" w:eastAsia="en-US" w:bidi="ar-SA"/>
    </w:rPr>
  </w:style>
  <w:style w:type="paragraph" w:customStyle="1" w:styleId="Numbering">
    <w:name w:val="Numbering"/>
    <w:basedOn w:val="Normal"/>
    <w:next w:val="Normal"/>
    <w:rsid w:val="004809C3"/>
    <w:pPr>
      <w:widowControl w:val="0"/>
      <w:numPr>
        <w:numId w:val="28"/>
      </w:numPr>
      <w:suppressAutoHyphens/>
      <w:spacing w:after="200"/>
    </w:pPr>
    <w:rPr>
      <w:rFonts w:eastAsia="Times New Roman"/>
      <w:b/>
      <w:sz w:val="24"/>
      <w:szCs w:val="18"/>
    </w:rPr>
  </w:style>
  <w:style w:type="paragraph" w:customStyle="1" w:styleId="Un-IndexedHeading">
    <w:name w:val="Un-Indexed Heading"/>
    <w:basedOn w:val="Heading1"/>
    <w:next w:val="Normal"/>
    <w:rsid w:val="004809C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4809C3"/>
    <w:pPr>
      <w:widowControl w:val="0"/>
      <w:numPr>
        <w:numId w:val="3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809C3"/>
    <w:pPr>
      <w:numPr>
        <w:numId w:val="26"/>
      </w:numPr>
    </w:pPr>
  </w:style>
  <w:style w:type="paragraph" w:customStyle="1" w:styleId="Lettering">
    <w:name w:val="Lettering"/>
    <w:basedOn w:val="Numbering"/>
    <w:next w:val="Normal"/>
    <w:rsid w:val="004809C3"/>
    <w:pPr>
      <w:numPr>
        <w:numId w:val="24"/>
      </w:numPr>
    </w:pPr>
    <w:rPr>
      <w:szCs w:val="22"/>
    </w:rPr>
  </w:style>
  <w:style w:type="paragraph" w:customStyle="1" w:styleId="FileName">
    <w:name w:val="File Name"/>
    <w:basedOn w:val="Normal"/>
    <w:next w:val="Normal"/>
    <w:rsid w:val="004809C3"/>
    <w:pPr>
      <w:widowControl w:val="0"/>
      <w:numPr>
        <w:numId w:val="25"/>
      </w:numPr>
      <w:suppressAutoHyphens/>
      <w:spacing w:after="120"/>
      <w:ind w:left="0" w:firstLine="0"/>
      <w:contextualSpacing/>
      <w:jc w:val="center"/>
    </w:pPr>
    <w:rPr>
      <w:rFonts w:eastAsia="Times New Roman"/>
      <w:b/>
      <w:caps/>
      <w:szCs w:val="20"/>
    </w:rPr>
  </w:style>
  <w:style w:type="paragraph" w:customStyle="1" w:styleId="Pagination0">
    <w:name w:val="Pagination"/>
    <w:basedOn w:val="Normal"/>
    <w:next w:val="Normal"/>
    <w:rsid w:val="004809C3"/>
    <w:pPr>
      <w:widowControl w:val="0"/>
      <w:tabs>
        <w:tab w:val="num" w:pos="0"/>
      </w:tabs>
      <w:suppressAutoHyphens/>
      <w:jc w:val="right"/>
    </w:pPr>
    <w:rPr>
      <w:rFonts w:eastAsia="Times New Roman"/>
      <w:b/>
      <w:szCs w:val="18"/>
    </w:rPr>
  </w:style>
  <w:style w:type="paragraph" w:customStyle="1" w:styleId="IndentedNumbering">
    <w:name w:val="Indented Numbering"/>
    <w:basedOn w:val="IndentedLettering"/>
    <w:next w:val="Normal"/>
    <w:rsid w:val="004809C3"/>
    <w:pPr>
      <w:numPr>
        <w:numId w:val="27"/>
      </w:numPr>
      <w:tabs>
        <w:tab w:val="num" w:pos="360"/>
      </w:tabs>
      <w:ind w:left="360"/>
    </w:pPr>
  </w:style>
  <w:style w:type="paragraph" w:customStyle="1" w:styleId="CardContinued1">
    <w:name w:val="Card Continued 1"/>
    <w:basedOn w:val="Normal"/>
    <w:next w:val="Normal"/>
    <w:rsid w:val="004809C3"/>
    <w:pPr>
      <w:widowControl w:val="0"/>
      <w:numPr>
        <w:numId w:val="3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809C3"/>
    <w:pPr>
      <w:numPr>
        <w:numId w:val="0"/>
      </w:numPr>
      <w:spacing w:before="0" w:after="120"/>
      <w:jc w:val="left"/>
    </w:pPr>
  </w:style>
  <w:style w:type="paragraph" w:customStyle="1" w:styleId="Clearformatting0">
    <w:name w:val="Clear formatting"/>
    <w:basedOn w:val="Normal"/>
    <w:rsid w:val="004809C3"/>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4809C3"/>
  </w:style>
  <w:style w:type="paragraph" w:customStyle="1" w:styleId="SmallCardText">
    <w:name w:val="Small Card Text"/>
    <w:rsid w:val="004809C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809C3"/>
    <w:rPr>
      <w:sz w:val="16"/>
      <w:szCs w:val="16"/>
      <w:lang w:val="en-US" w:eastAsia="en-US" w:bidi="ar-SA"/>
    </w:rPr>
  </w:style>
  <w:style w:type="paragraph" w:customStyle="1" w:styleId="TAGFONT">
    <w:name w:val="TAG FONT"/>
    <w:basedOn w:val="Normal"/>
    <w:autoRedefine/>
    <w:rsid w:val="004809C3"/>
    <w:rPr>
      <w:rFonts w:eastAsia="Times New Roman"/>
      <w:sz w:val="24"/>
    </w:rPr>
  </w:style>
  <w:style w:type="character" w:customStyle="1" w:styleId="mainarttxt">
    <w:name w:val="mainarttxt"/>
    <w:basedOn w:val="DefaultParagraphFont"/>
    <w:rsid w:val="004809C3"/>
  </w:style>
  <w:style w:type="paragraph" w:customStyle="1" w:styleId="TagChar1CharCharCharChar">
    <w:name w:val="Tag Char1 Char Char Char Char"/>
    <w:basedOn w:val="Normal"/>
    <w:rsid w:val="004809C3"/>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809C3"/>
    <w:rPr>
      <w:sz w:val="20"/>
    </w:rPr>
  </w:style>
  <w:style w:type="character" w:customStyle="1" w:styleId="highlightChar">
    <w:name w:val="highlight Char"/>
    <w:rsid w:val="004809C3"/>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809C3"/>
    <w:rPr>
      <w:rFonts w:eastAsia="Batang" w:cs="Arial"/>
      <w:b/>
      <w:bCs/>
      <w:iCs/>
      <w:sz w:val="24"/>
      <w:szCs w:val="28"/>
      <w:lang w:val="en-US" w:eastAsia="en-US" w:bidi="ar-SA"/>
    </w:rPr>
  </w:style>
  <w:style w:type="paragraph" w:customStyle="1" w:styleId="formfldssel">
    <w:name w:val="formfldssel"/>
    <w:basedOn w:val="Normal"/>
    <w:rsid w:val="004809C3"/>
    <w:pPr>
      <w:spacing w:before="100" w:beforeAutospacing="1" w:after="100" w:afterAutospacing="1"/>
    </w:pPr>
    <w:rPr>
      <w:rFonts w:eastAsia="Arial Unicode MS"/>
      <w:color w:val="000000"/>
      <w:sz w:val="20"/>
      <w:szCs w:val="20"/>
    </w:rPr>
  </w:style>
  <w:style w:type="paragraph" w:customStyle="1" w:styleId="hpleftlk">
    <w:name w:val="hpleftlk"/>
    <w:basedOn w:val="Normal"/>
    <w:rsid w:val="004809C3"/>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809C3"/>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4809C3"/>
  </w:style>
  <w:style w:type="character" w:customStyle="1" w:styleId="StyleCardTextUnderline3Char">
    <w:name w:val="Style Card Text + Underline3 Char"/>
    <w:rsid w:val="004809C3"/>
    <w:rPr>
      <w:rFonts w:eastAsia="SimSun"/>
      <w:szCs w:val="24"/>
      <w:u w:val="thick"/>
      <w:lang w:val="en-US" w:eastAsia="zh-CN" w:bidi="ar-SA"/>
    </w:rPr>
  </w:style>
  <w:style w:type="character" w:customStyle="1" w:styleId="BoldandUnderlineChar1Char2CharChar">
    <w:name w:val="Bold and Underline Char1 Char2 Char Char"/>
    <w:rsid w:val="004809C3"/>
    <w:rPr>
      <w:b/>
      <w:noProof w:val="0"/>
      <w:szCs w:val="24"/>
      <w:u w:val="single"/>
      <w:lang w:val="en-US" w:eastAsia="en-US" w:bidi="ar-SA"/>
    </w:rPr>
  </w:style>
  <w:style w:type="character" w:customStyle="1" w:styleId="UnderlineChar1Char1">
    <w:name w:val="Underline Char1 Char1"/>
    <w:rsid w:val="004809C3"/>
    <w:rPr>
      <w:noProof w:val="0"/>
      <w:szCs w:val="24"/>
      <w:u w:val="single"/>
      <w:lang w:val="en-US" w:eastAsia="en-US" w:bidi="ar-SA"/>
    </w:rPr>
  </w:style>
  <w:style w:type="paragraph" w:customStyle="1" w:styleId="Underlinestyle1">
    <w:name w:val="Underlinestyle"/>
    <w:basedOn w:val="Normal"/>
    <w:rsid w:val="004809C3"/>
    <w:pPr>
      <w:tabs>
        <w:tab w:val="left" w:pos="720"/>
      </w:tabs>
      <w:ind w:left="720"/>
    </w:pPr>
    <w:rPr>
      <w:rFonts w:eastAsia="Times New Roman"/>
      <w:szCs w:val="20"/>
      <w:u w:val="single"/>
    </w:rPr>
  </w:style>
  <w:style w:type="character" w:customStyle="1" w:styleId="featurecontentgray1">
    <w:name w:val="featurecontentgray1"/>
    <w:rsid w:val="004809C3"/>
    <w:rPr>
      <w:rFonts w:ascii="Arial" w:hAnsi="Arial" w:cs="Arial" w:hint="default"/>
      <w:color w:val="666666"/>
    </w:rPr>
  </w:style>
  <w:style w:type="character" w:customStyle="1" w:styleId="CardCharCharChar0">
    <w:name w:val="Card Char Char Char"/>
    <w:rsid w:val="004809C3"/>
    <w:rPr>
      <w:rFonts w:ascii="Book Antiqua" w:hAnsi="Book Antiqua"/>
      <w:szCs w:val="24"/>
      <w:lang w:val="en-US" w:eastAsia="en-US" w:bidi="ar-SA"/>
    </w:rPr>
  </w:style>
  <w:style w:type="character" w:customStyle="1" w:styleId="big1">
    <w:name w:val="big1"/>
    <w:rsid w:val="004809C3"/>
    <w:rPr>
      <w:sz w:val="28"/>
      <w:szCs w:val="28"/>
    </w:rPr>
  </w:style>
  <w:style w:type="character" w:customStyle="1" w:styleId="prodgeneral">
    <w:name w:val="prodgeneral"/>
    <w:basedOn w:val="DefaultParagraphFont"/>
    <w:rsid w:val="004809C3"/>
  </w:style>
  <w:style w:type="character" w:customStyle="1" w:styleId="StyleUnderlineChar0">
    <w:name w:val="Style Underline + Char"/>
    <w:rsid w:val="004809C3"/>
    <w:rPr>
      <w:rFonts w:eastAsia="SimSun" w:cs="Arial"/>
      <w:b/>
      <w:bCs/>
      <w:iCs/>
      <w:caps/>
      <w:sz w:val="24"/>
      <w:szCs w:val="24"/>
      <w:u w:val="single"/>
      <w:lang w:val="en-US" w:eastAsia="en-US" w:bidi="ar-SA"/>
    </w:rPr>
  </w:style>
  <w:style w:type="character" w:customStyle="1" w:styleId="StyleciteChar">
    <w:name w:val="Style cite + Char"/>
    <w:basedOn w:val="citeChar2"/>
    <w:rsid w:val="004809C3"/>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809C3"/>
    <w:rPr>
      <w:rFonts w:eastAsia="Times New Roman"/>
      <w:b/>
      <w:sz w:val="24"/>
    </w:rPr>
  </w:style>
  <w:style w:type="paragraph" w:customStyle="1" w:styleId="RepeatHeader">
    <w:name w:val="Repeat Header"/>
    <w:basedOn w:val="HeaderDebate"/>
    <w:rsid w:val="004809C3"/>
    <w:pPr>
      <w:outlineLvl w:val="1"/>
    </w:pPr>
    <w:rPr>
      <w:szCs w:val="48"/>
    </w:rPr>
  </w:style>
  <w:style w:type="character" w:customStyle="1" w:styleId="sectiontitle">
    <w:name w:val="sectiontitle"/>
    <w:basedOn w:val="DefaultParagraphFont"/>
    <w:rsid w:val="004809C3"/>
  </w:style>
  <w:style w:type="character" w:customStyle="1" w:styleId="sectionsubtitle">
    <w:name w:val="sectionsubtitle"/>
    <w:basedOn w:val="DefaultParagraphFont"/>
    <w:rsid w:val="004809C3"/>
  </w:style>
  <w:style w:type="character" w:customStyle="1" w:styleId="copyright">
    <w:name w:val="copyright"/>
    <w:basedOn w:val="DefaultParagraphFont"/>
    <w:rsid w:val="004809C3"/>
  </w:style>
  <w:style w:type="character" w:customStyle="1" w:styleId="EvidenceTag">
    <w:name w:val="Evidence Tag"/>
    <w:rsid w:val="004809C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809C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809C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809C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809C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809C3"/>
    <w:rPr>
      <w:rFonts w:eastAsia="Times New Roman"/>
      <w:sz w:val="16"/>
    </w:rPr>
  </w:style>
  <w:style w:type="paragraph" w:customStyle="1" w:styleId="citationunderline">
    <w:name w:val="citation/underline"/>
    <w:autoRedefine/>
    <w:rsid w:val="004809C3"/>
    <w:rPr>
      <w:rFonts w:ascii="Times New Roman" w:eastAsia="Times New Roman" w:hAnsi="Times New Roman" w:cs="Times New Roman"/>
      <w:b/>
      <w:u w:val="single"/>
    </w:rPr>
  </w:style>
  <w:style w:type="character" w:customStyle="1" w:styleId="smcaps">
    <w:name w:val="smcaps"/>
    <w:basedOn w:val="DefaultParagraphFont"/>
    <w:rsid w:val="004809C3"/>
  </w:style>
  <w:style w:type="character" w:customStyle="1" w:styleId="inside-head1">
    <w:name w:val="inside-head1"/>
    <w:rsid w:val="004809C3"/>
    <w:rPr>
      <w:rFonts w:ascii="Arial" w:hAnsi="Arial" w:cs="Arial" w:hint="default"/>
      <w:b/>
      <w:bCs/>
      <w:color w:val="000000"/>
      <w:spacing w:val="-15"/>
      <w:sz w:val="45"/>
      <w:szCs w:val="45"/>
    </w:rPr>
  </w:style>
  <w:style w:type="character" w:customStyle="1" w:styleId="datestamp1">
    <w:name w:val="datestamp1"/>
    <w:rsid w:val="004809C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809C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809C3"/>
  </w:style>
  <w:style w:type="paragraph" w:customStyle="1" w:styleId="links1">
    <w:name w:val="links1"/>
    <w:basedOn w:val="Normal"/>
    <w:rsid w:val="004809C3"/>
    <w:pPr>
      <w:spacing w:before="100" w:beforeAutospacing="1" w:after="100" w:afterAutospacing="1"/>
    </w:pPr>
    <w:rPr>
      <w:rFonts w:eastAsia="Times New Roman"/>
      <w:color w:val="FFFFFF"/>
      <w:sz w:val="16"/>
      <w:szCs w:val="16"/>
    </w:rPr>
  </w:style>
  <w:style w:type="paragraph" w:customStyle="1" w:styleId="endtext">
    <w:name w:val="endtext"/>
    <w:basedOn w:val="Normal"/>
    <w:rsid w:val="004809C3"/>
    <w:pPr>
      <w:spacing w:before="100" w:beforeAutospacing="1" w:after="100" w:afterAutospacing="1"/>
      <w:ind w:left="300"/>
    </w:pPr>
    <w:rPr>
      <w:rFonts w:eastAsia="Times New Roman"/>
      <w:sz w:val="20"/>
      <w:szCs w:val="20"/>
    </w:rPr>
  </w:style>
  <w:style w:type="character" w:customStyle="1" w:styleId="storyheading31">
    <w:name w:val="storyheading31"/>
    <w:rsid w:val="004809C3"/>
    <w:rPr>
      <w:rFonts w:ascii="Verdana" w:hAnsi="Verdana" w:hint="default"/>
      <w:b/>
      <w:bCs/>
      <w:sz w:val="32"/>
      <w:szCs w:val="32"/>
    </w:rPr>
  </w:style>
  <w:style w:type="character" w:customStyle="1" w:styleId="storydeck31">
    <w:name w:val="storydeck31"/>
    <w:rsid w:val="004809C3"/>
    <w:rPr>
      <w:rFonts w:ascii="Verdana" w:hAnsi="Verdana" w:hint="default"/>
      <w:i w:val="0"/>
      <w:iCs w:val="0"/>
      <w:sz w:val="21"/>
      <w:szCs w:val="21"/>
    </w:rPr>
  </w:style>
  <w:style w:type="character" w:customStyle="1" w:styleId="subtitle10">
    <w:name w:val="subtitle1"/>
    <w:rsid w:val="004809C3"/>
    <w:rPr>
      <w:rFonts w:ascii="Verdana" w:hAnsi="Verdana" w:hint="default"/>
      <w:b w:val="0"/>
      <w:bCs w:val="0"/>
      <w:vanish w:val="0"/>
      <w:webHidden w:val="0"/>
      <w:color w:val="484848"/>
      <w:sz w:val="14"/>
      <w:szCs w:val="14"/>
      <w:specVanish w:val="0"/>
    </w:rPr>
  </w:style>
  <w:style w:type="paragraph" w:customStyle="1" w:styleId="g">
    <w:name w:val="g"/>
    <w:basedOn w:val="Normal"/>
    <w:rsid w:val="004809C3"/>
    <w:pPr>
      <w:spacing w:before="240" w:after="240"/>
    </w:pPr>
    <w:rPr>
      <w:rFonts w:eastAsia="Times New Roman"/>
      <w:sz w:val="24"/>
    </w:rPr>
  </w:style>
  <w:style w:type="character" w:customStyle="1" w:styleId="clsbiolink">
    <w:name w:val="clsbiolink"/>
    <w:basedOn w:val="DefaultParagraphFont"/>
    <w:rsid w:val="004809C3"/>
  </w:style>
  <w:style w:type="character" w:customStyle="1" w:styleId="clssmaller">
    <w:name w:val="clssmaller"/>
    <w:basedOn w:val="DefaultParagraphFont"/>
    <w:rsid w:val="004809C3"/>
  </w:style>
  <w:style w:type="character" w:customStyle="1" w:styleId="sm1">
    <w:name w:val="sm1"/>
    <w:rsid w:val="004809C3"/>
    <w:rPr>
      <w:rFonts w:ascii="Verdana" w:hAnsi="Verdana" w:hint="default"/>
      <w:i w:val="0"/>
      <w:iCs w:val="0"/>
      <w:smallCaps w:val="0"/>
      <w:color w:val="000000"/>
      <w:sz w:val="17"/>
      <w:szCs w:val="17"/>
    </w:rPr>
  </w:style>
  <w:style w:type="character" w:customStyle="1" w:styleId="noindentChar">
    <w:name w:val="noindent Char"/>
    <w:rsid w:val="004809C3"/>
    <w:rPr>
      <w:rFonts w:ascii="Arial" w:hAnsi="Arial" w:cs="Arial"/>
      <w:sz w:val="24"/>
      <w:szCs w:val="24"/>
      <w:lang w:val="en-US" w:eastAsia="en-US" w:bidi="ar-SA"/>
    </w:rPr>
  </w:style>
  <w:style w:type="character" w:customStyle="1" w:styleId="SmallChar1">
    <w:name w:val="Small Char1"/>
    <w:rsid w:val="004809C3"/>
    <w:rPr>
      <w:sz w:val="16"/>
      <w:szCs w:val="24"/>
      <w:lang w:val="en-US" w:eastAsia="en-US" w:bidi="ar-SA"/>
    </w:rPr>
  </w:style>
  <w:style w:type="character" w:customStyle="1" w:styleId="fullcite0">
    <w:name w:val="fullcite"/>
    <w:basedOn w:val="DefaultParagraphFont"/>
    <w:rsid w:val="004809C3"/>
  </w:style>
  <w:style w:type="character" w:customStyle="1" w:styleId="Style9ptThickunderline">
    <w:name w:val="Style 9 pt Thick underline"/>
    <w:rsid w:val="004809C3"/>
    <w:rPr>
      <w:sz w:val="24"/>
      <w:u w:val="thick"/>
    </w:rPr>
  </w:style>
  <w:style w:type="paragraph" w:customStyle="1" w:styleId="Repeatheader0">
    <w:name w:val="Repeat header"/>
    <w:basedOn w:val="Normal"/>
    <w:autoRedefine/>
    <w:rsid w:val="004809C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809C3"/>
    <w:rPr>
      <w:rFonts w:ascii="Times New Roman" w:hAnsi="Times New Roman" w:cs="Calibri"/>
      <w:sz w:val="16"/>
    </w:rPr>
  </w:style>
  <w:style w:type="character" w:customStyle="1" w:styleId="CardNotUnderlinedChar">
    <w:name w:val="Card Not Underlined Char"/>
    <w:rsid w:val="004809C3"/>
    <w:rPr>
      <w:sz w:val="16"/>
      <w:lang w:val="en-US" w:eastAsia="en-US" w:bidi="ar-SA"/>
    </w:rPr>
  </w:style>
  <w:style w:type="paragraph" w:customStyle="1" w:styleId="CardNotUnderlined3">
    <w:name w:val="Card Not Underlined 3"/>
    <w:basedOn w:val="CardNotUnderlined"/>
    <w:rsid w:val="004809C3"/>
    <w:rPr>
      <w:rFonts w:ascii="Times New Roman" w:hAnsi="Times New Roman" w:cs="Calibri"/>
    </w:rPr>
  </w:style>
  <w:style w:type="paragraph" w:customStyle="1" w:styleId="CardNotUnderlinedFinal">
    <w:name w:val="Card Not Underlined Final"/>
    <w:basedOn w:val="CardNotUnderlined3"/>
    <w:rsid w:val="004809C3"/>
    <w:rPr>
      <w:sz w:val="20"/>
    </w:rPr>
  </w:style>
  <w:style w:type="character" w:customStyle="1" w:styleId="tagChar3">
    <w:name w:val="tag Char3"/>
    <w:rsid w:val="004809C3"/>
    <w:rPr>
      <w:b/>
      <w:sz w:val="24"/>
      <w:szCs w:val="24"/>
      <w:lang w:val="en-US" w:eastAsia="en-US" w:bidi="ar-SA"/>
    </w:rPr>
  </w:style>
  <w:style w:type="character" w:customStyle="1" w:styleId="link-mailto">
    <w:name w:val="link-mailto"/>
    <w:basedOn w:val="DefaultParagraphFont"/>
    <w:rsid w:val="004809C3"/>
  </w:style>
  <w:style w:type="character" w:customStyle="1" w:styleId="StyleUnderlineUnderlineChar">
    <w:name w:val="Style Underline + Underline Char"/>
    <w:rsid w:val="004809C3"/>
    <w:rPr>
      <w:rFonts w:ascii="Trebuchet MS" w:hAnsi="Trebuchet MS"/>
      <w:szCs w:val="18"/>
      <w:u w:val="single"/>
      <w:lang w:val="en-US" w:eastAsia="en-US" w:bidi="ar-SA"/>
    </w:rPr>
  </w:style>
  <w:style w:type="paragraph" w:customStyle="1" w:styleId="formfld">
    <w:name w:val="formfld"/>
    <w:basedOn w:val="Normal"/>
    <w:rsid w:val="004809C3"/>
    <w:pPr>
      <w:spacing w:before="100" w:beforeAutospacing="1" w:after="100" w:afterAutospacing="1"/>
    </w:pPr>
    <w:rPr>
      <w:rFonts w:eastAsia="Arial Unicode MS"/>
      <w:sz w:val="20"/>
      <w:szCs w:val="20"/>
    </w:rPr>
  </w:style>
  <w:style w:type="paragraph" w:customStyle="1" w:styleId="Number">
    <w:name w:val="Number"/>
    <w:basedOn w:val="Heading2"/>
    <w:rsid w:val="004809C3"/>
    <w:pPr>
      <w:keepLines w:val="0"/>
      <w:pageBreakBefore w:val="0"/>
      <w:numPr>
        <w:numId w:val="29"/>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4809C3"/>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4809C3"/>
    <w:rPr>
      <w:rFonts w:ascii="Times New Roman" w:eastAsia="Times New Roman" w:hAnsi="Times New Roman" w:cs="Times New Roman"/>
      <w:sz w:val="20"/>
      <w:u w:val="thick"/>
    </w:rPr>
  </w:style>
  <w:style w:type="paragraph" w:customStyle="1" w:styleId="SmallCards">
    <w:name w:val="Small Cards"/>
    <w:basedOn w:val="Cards"/>
    <w:link w:val="SmallCardsChar"/>
    <w:rsid w:val="004809C3"/>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4809C3"/>
    <w:rPr>
      <w:rFonts w:ascii="Times New Roman" w:eastAsia="Times New Roman" w:hAnsi="Times New Roman" w:cs="Times New Roman"/>
      <w:sz w:val="14"/>
    </w:rPr>
  </w:style>
  <w:style w:type="paragraph" w:customStyle="1" w:styleId="ReadingCites">
    <w:name w:val="Reading Cites"/>
    <w:basedOn w:val="Normal"/>
    <w:link w:val="ReadingCitesChar"/>
    <w:rsid w:val="004809C3"/>
    <w:rPr>
      <w:rFonts w:eastAsia="Times New Roman"/>
      <w:b/>
      <w:sz w:val="20"/>
      <w:szCs w:val="20"/>
    </w:rPr>
  </w:style>
  <w:style w:type="character" w:customStyle="1" w:styleId="ReadingCitesChar">
    <w:name w:val="Reading Cites Char"/>
    <w:link w:val="ReadingCites"/>
    <w:rsid w:val="004809C3"/>
    <w:rPr>
      <w:rFonts w:ascii="Times New Roman" w:eastAsia="Times New Roman" w:hAnsi="Times New Roman" w:cs="Times New Roman"/>
      <w:b/>
      <w:sz w:val="20"/>
      <w:szCs w:val="20"/>
    </w:rPr>
  </w:style>
  <w:style w:type="paragraph" w:customStyle="1" w:styleId="ContentsHeading">
    <w:name w:val="Contents Heading"/>
    <w:basedOn w:val="Heading1"/>
    <w:next w:val="Normal"/>
    <w:rsid w:val="004809C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sz w:val="24"/>
      <w:lang w:eastAsia="ar-SA"/>
    </w:rPr>
  </w:style>
  <w:style w:type="paragraph" w:customStyle="1" w:styleId="links">
    <w:name w:val="links"/>
    <w:basedOn w:val="Normal"/>
    <w:rsid w:val="004809C3"/>
    <w:pPr>
      <w:spacing w:before="100" w:beforeAutospacing="1" w:after="100" w:afterAutospacing="1"/>
    </w:pPr>
    <w:rPr>
      <w:rFonts w:eastAsia="Times New Roman"/>
      <w:sz w:val="20"/>
    </w:rPr>
  </w:style>
  <w:style w:type="character" w:customStyle="1" w:styleId="CharacterStyle8">
    <w:name w:val="Character Style 8"/>
    <w:rsid w:val="004809C3"/>
    <w:rPr>
      <w:sz w:val="22"/>
      <w:szCs w:val="22"/>
    </w:rPr>
  </w:style>
  <w:style w:type="paragraph" w:customStyle="1" w:styleId="Style110">
    <w:name w:val="Style 11"/>
    <w:rsid w:val="004809C3"/>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4809C3"/>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4809C3"/>
    <w:rPr>
      <w:b/>
      <w:sz w:val="24"/>
    </w:rPr>
  </w:style>
  <w:style w:type="character" w:customStyle="1" w:styleId="CardText1CharChar">
    <w:name w:val="Card Text 1 Char Char"/>
    <w:rsid w:val="004809C3"/>
    <w:rPr>
      <w:rFonts w:ascii="Arial Narrow" w:hAnsi="Arial Narrow"/>
      <w:color w:val="000000"/>
      <w:sz w:val="22"/>
      <w:szCs w:val="22"/>
      <w:u w:val="single"/>
      <w:lang w:val="en-US" w:eastAsia="en-US" w:bidi="ar-SA"/>
    </w:rPr>
  </w:style>
  <w:style w:type="character" w:customStyle="1" w:styleId="CardText1Char1">
    <w:name w:val="Card Text 1 Char1"/>
    <w:rsid w:val="004809C3"/>
    <w:rPr>
      <w:rFonts w:ascii="Arial Narrow" w:hAnsi="Arial Narrow"/>
      <w:color w:val="000000"/>
      <w:sz w:val="22"/>
      <w:szCs w:val="22"/>
      <w:u w:val="single"/>
      <w:lang w:val="en-US" w:eastAsia="en-US" w:bidi="ar-SA"/>
    </w:rPr>
  </w:style>
  <w:style w:type="paragraph" w:customStyle="1" w:styleId="Style70">
    <w:name w:val="Style 7"/>
    <w:rsid w:val="004809C3"/>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4809C3"/>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4809C3"/>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809C3"/>
  </w:style>
  <w:style w:type="paragraph" w:customStyle="1" w:styleId="Header1">
    <w:name w:val="Header1"/>
    <w:aliases w:val="Header Char Char,Header Char Char Char Char Char Char Char Cha,Char Char Char Cha"/>
    <w:basedOn w:val="Heading1"/>
    <w:next w:val="Heading1"/>
    <w:qFormat/>
    <w:rsid w:val="004809C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809C3"/>
    <w:rPr>
      <w:b/>
      <w:bCs/>
      <w:color w:val="695B54"/>
    </w:rPr>
  </w:style>
  <w:style w:type="paragraph" w:customStyle="1" w:styleId="Heading11">
    <w:name w:val="Heading 11"/>
    <w:basedOn w:val="Normal"/>
    <w:next w:val="Normal"/>
    <w:rsid w:val="004809C3"/>
    <w:pPr>
      <w:keepNext/>
      <w:widowControl w:val="0"/>
      <w:suppressAutoHyphens/>
      <w:jc w:val="center"/>
    </w:pPr>
    <w:rPr>
      <w:rFonts w:eastAsia="Tahoma"/>
      <w:b/>
      <w:sz w:val="48"/>
      <w:szCs w:val="32"/>
      <w:u w:val="single"/>
    </w:rPr>
  </w:style>
  <w:style w:type="paragraph" w:customStyle="1" w:styleId="TextHeading">
    <w:name w:val="Text Heading"/>
    <w:basedOn w:val="Heading3"/>
    <w:rsid w:val="004809C3"/>
    <w:pPr>
      <w:keepLines w:val="0"/>
      <w:pageBreakBefore w:val="0"/>
      <w:spacing w:before="0"/>
      <w:jc w:val="left"/>
    </w:pPr>
    <w:rPr>
      <w:rFonts w:eastAsia="Times New Roman" w:cs="Arial"/>
      <w:bCs/>
      <w:sz w:val="22"/>
      <w:szCs w:val="26"/>
    </w:rPr>
  </w:style>
  <w:style w:type="character" w:customStyle="1" w:styleId="TextHeadingChar">
    <w:name w:val="Text Heading Char"/>
    <w:rsid w:val="004809C3"/>
    <w:rPr>
      <w:rFonts w:cs="Arial"/>
      <w:b/>
      <w:bCs/>
      <w:sz w:val="22"/>
      <w:szCs w:val="26"/>
      <w:u w:val="single"/>
      <w:lang w:val="en-US" w:eastAsia="en-US" w:bidi="ar-SA"/>
    </w:rPr>
  </w:style>
  <w:style w:type="character" w:customStyle="1" w:styleId="FootnoteCharacters">
    <w:name w:val="Footnote Characters"/>
    <w:rsid w:val="004809C3"/>
    <w:rPr>
      <w:vertAlign w:val="superscript"/>
    </w:rPr>
  </w:style>
  <w:style w:type="paragraph" w:customStyle="1" w:styleId="StyleHeading1BlockTitleHeading1Char1ALEXHeadingBrief-He2">
    <w:name w:val="Style Heading 1Block TitleHeading 1 Char1ALEXHeadingBrief - He...2"/>
    <w:basedOn w:val="Heading1"/>
    <w:autoRedefine/>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809C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4809C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4809C3"/>
    <w:rPr>
      <w:rFonts w:eastAsia="Times New Roman"/>
      <w:smallCaps/>
    </w:rPr>
  </w:style>
  <w:style w:type="paragraph" w:customStyle="1" w:styleId="DebateBody">
    <w:name w:val="Debate Body"/>
    <w:basedOn w:val="Normal"/>
    <w:qFormat/>
    <w:rsid w:val="004809C3"/>
    <w:rPr>
      <w:rFonts w:ascii="Cambria" w:eastAsia="Cambria" w:hAnsi="Cambria"/>
      <w:b/>
      <w:caps/>
      <w:sz w:val="24"/>
    </w:rPr>
  </w:style>
  <w:style w:type="paragraph" w:customStyle="1" w:styleId="StyleDebateBodyBefore12pt">
    <w:name w:val="Style Debate Body + Before:  12 pt"/>
    <w:basedOn w:val="Normal"/>
    <w:next w:val="Normal"/>
    <w:rsid w:val="004809C3"/>
    <w:pPr>
      <w:spacing w:before="240"/>
    </w:pPr>
    <w:rPr>
      <w:rFonts w:eastAsia="Times New Roman"/>
      <w:bCs/>
      <w:sz w:val="20"/>
      <w:szCs w:val="20"/>
    </w:rPr>
  </w:style>
  <w:style w:type="paragraph" w:customStyle="1" w:styleId="StyleDebateBodyBefore12pt1">
    <w:name w:val="Style Debate Body + Before:  12 pt1"/>
    <w:basedOn w:val="Normal"/>
    <w:rsid w:val="004809C3"/>
    <w:pPr>
      <w:spacing w:before="240"/>
    </w:pPr>
    <w:rPr>
      <w:rFonts w:eastAsia="Times New Roman"/>
      <w:bCs/>
      <w:sz w:val="20"/>
      <w:szCs w:val="20"/>
    </w:rPr>
  </w:style>
  <w:style w:type="character" w:customStyle="1" w:styleId="10ptnotbold">
    <w:name w:val="10ptnotbold"/>
    <w:rsid w:val="004809C3"/>
    <w:rPr>
      <w:sz w:val="20"/>
    </w:rPr>
  </w:style>
  <w:style w:type="paragraph" w:customStyle="1" w:styleId="PageNumber11">
    <w:name w:val="Page Number11"/>
    <w:basedOn w:val="Normal"/>
    <w:next w:val="Normal"/>
    <w:rsid w:val="004809C3"/>
    <w:rPr>
      <w:rFonts w:eastAsia="Times New Roman"/>
      <w:sz w:val="20"/>
    </w:rPr>
  </w:style>
  <w:style w:type="character" w:customStyle="1" w:styleId="Heading2CharCharCharCharCharCharCharCharCharCharCharCharCharChar1">
    <w:name w:val="Heading 2 Char Char Char Char Char Char Char Char Char Char Char Char Char Char1"/>
    <w:rsid w:val="004809C3"/>
    <w:rPr>
      <w:rFonts w:eastAsia="SimSun" w:cs="Arial"/>
      <w:b/>
      <w:bCs/>
      <w:iCs/>
      <w:sz w:val="24"/>
      <w:szCs w:val="28"/>
      <w:lang w:val="en-US" w:eastAsia="zh-CN" w:bidi="ar-SA"/>
    </w:rPr>
  </w:style>
  <w:style w:type="character" w:customStyle="1" w:styleId="Char31">
    <w:name w:val="Char31"/>
    <w:rsid w:val="004809C3"/>
    <w:rPr>
      <w:rFonts w:cs="Arial"/>
      <w:bCs/>
      <w:u w:val="thick"/>
      <w:lang w:val="en-US" w:eastAsia="en-US" w:bidi="ar-SA"/>
    </w:rPr>
  </w:style>
  <w:style w:type="paragraph" w:customStyle="1" w:styleId="StyleHeading1Centered">
    <w:name w:val="Style Heading 1 + Centered"/>
    <w:basedOn w:val="Heading1"/>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4809C3"/>
    <w:pPr>
      <w:spacing w:before="120"/>
    </w:pPr>
    <w:rPr>
      <w:rFonts w:eastAsia="Times New Roman"/>
      <w:sz w:val="20"/>
    </w:rPr>
  </w:style>
  <w:style w:type="character" w:customStyle="1" w:styleId="underliningChar0">
    <w:name w:val="underlining Char"/>
    <w:rsid w:val="004809C3"/>
    <w:rPr>
      <w:b/>
      <w:szCs w:val="24"/>
      <w:u w:val="single"/>
      <w:lang w:val="en-US" w:eastAsia="en-US" w:bidi="ar-SA"/>
    </w:rPr>
  </w:style>
  <w:style w:type="character" w:customStyle="1" w:styleId="notreadChar">
    <w:name w:val="not read Char"/>
    <w:rsid w:val="004809C3"/>
    <w:rPr>
      <w:sz w:val="18"/>
      <w:szCs w:val="24"/>
      <w:lang w:val="en-US" w:eastAsia="en-US" w:bidi="ar-SA"/>
    </w:rPr>
  </w:style>
  <w:style w:type="paragraph" w:customStyle="1" w:styleId="StyleStrong10ptNotBold">
    <w:name w:val="Style Strong + 10 pt Not Bold"/>
    <w:basedOn w:val="Normal"/>
    <w:autoRedefine/>
    <w:rsid w:val="004809C3"/>
    <w:pPr>
      <w:ind w:left="720" w:hanging="360"/>
    </w:pPr>
    <w:rPr>
      <w:rFonts w:eastAsia="Times New Roman"/>
      <w:szCs w:val="26"/>
    </w:rPr>
  </w:style>
  <w:style w:type="character" w:customStyle="1" w:styleId="prbodytext1">
    <w:name w:val="pr_bodytext1"/>
    <w:rsid w:val="004809C3"/>
    <w:rPr>
      <w:rFonts w:ascii="Arial" w:hAnsi="Arial" w:cs="Arial" w:hint="default"/>
      <w:sz w:val="20"/>
      <w:szCs w:val="20"/>
    </w:rPr>
  </w:style>
  <w:style w:type="character" w:customStyle="1" w:styleId="smallCharChar">
    <w:name w:val="small Char Char"/>
    <w:rsid w:val="004809C3"/>
    <w:rPr>
      <w:rFonts w:ascii="Times New Roman" w:eastAsia="Times New Roman" w:hAnsi="Times New Roman" w:cs="Times New Roman"/>
      <w:sz w:val="12"/>
      <w:szCs w:val="16"/>
    </w:rPr>
  </w:style>
  <w:style w:type="character" w:customStyle="1" w:styleId="Undlerine">
    <w:name w:val="Undlerine"/>
    <w:qFormat/>
    <w:rsid w:val="004809C3"/>
    <w:rPr>
      <w:rFonts w:ascii="Times New Roman" w:hAnsi="Times New Roman"/>
      <w:w w:val="110"/>
      <w:sz w:val="20"/>
      <w:szCs w:val="20"/>
      <w:u w:val="single"/>
      <w:bdr w:val="none" w:sz="0" w:space="0" w:color="auto"/>
      <w:lang w:bidi="he-IL"/>
    </w:rPr>
  </w:style>
  <w:style w:type="character" w:customStyle="1" w:styleId="Aunderline1">
    <w:name w:val="Aunderline"/>
    <w:qFormat/>
    <w:rsid w:val="004809C3"/>
    <w:rPr>
      <w:rFonts w:ascii="Times New Roman" w:hAnsi="Times New Roman"/>
      <w:sz w:val="20"/>
      <w:u w:val="single"/>
    </w:rPr>
  </w:style>
  <w:style w:type="paragraph" w:customStyle="1" w:styleId="NormalUnderline0">
    <w:name w:val="Normal + Underline"/>
    <w:basedOn w:val="Normal"/>
    <w:link w:val="NormalUnderlineChar0"/>
    <w:rsid w:val="004809C3"/>
    <w:pPr>
      <w:ind w:left="720"/>
    </w:pPr>
    <w:rPr>
      <w:rFonts w:eastAsia="Times New Roman"/>
      <w:b/>
      <w:sz w:val="20"/>
      <w:u w:val="single"/>
      <w:lang w:val="x-none" w:eastAsia="x-none"/>
    </w:rPr>
  </w:style>
  <w:style w:type="character" w:customStyle="1" w:styleId="NormalUnderlineChar0">
    <w:name w:val="Normal + Underline Char"/>
    <w:link w:val="NormalUnderline0"/>
    <w:rsid w:val="004809C3"/>
    <w:rPr>
      <w:rFonts w:ascii="Times New Roman" w:eastAsia="Times New Roman" w:hAnsi="Times New Roman" w:cs="Times New Roman"/>
      <w:b/>
      <w:sz w:val="20"/>
      <w:u w:val="single"/>
      <w:lang w:val="x-none" w:eastAsia="x-none"/>
    </w:rPr>
  </w:style>
  <w:style w:type="character" w:customStyle="1" w:styleId="Boxes">
    <w:name w:val="Boxes"/>
    <w:qFormat/>
    <w:rsid w:val="004809C3"/>
    <w:rPr>
      <w:rFonts w:ascii="Times New Roman" w:hAnsi="Times New Roman"/>
      <w:sz w:val="20"/>
      <w:u w:val="single"/>
      <w:bdr w:val="single" w:sz="4" w:space="0" w:color="auto"/>
    </w:rPr>
  </w:style>
  <w:style w:type="character" w:customStyle="1" w:styleId="tim">
    <w:name w:val="tim"/>
    <w:qFormat/>
    <w:rsid w:val="004809C3"/>
    <w:rPr>
      <w:rFonts w:ascii="Times New Roman" w:hAnsi="Times New Roman"/>
      <w:sz w:val="20"/>
      <w:u w:val="single"/>
    </w:rPr>
  </w:style>
  <w:style w:type="character" w:customStyle="1" w:styleId="hl">
    <w:name w:val="hl"/>
    <w:basedOn w:val="DefaultParagraphFont"/>
    <w:rsid w:val="004809C3"/>
  </w:style>
  <w:style w:type="character" w:customStyle="1" w:styleId="clock1">
    <w:name w:val="clock1"/>
    <w:rsid w:val="004809C3"/>
    <w:rPr>
      <w:color w:val="B51B1B"/>
    </w:rPr>
  </w:style>
  <w:style w:type="character" w:customStyle="1" w:styleId="smallChar10">
    <w:name w:val="small Char1"/>
    <w:rsid w:val="004809C3"/>
    <w:rPr>
      <w:sz w:val="12"/>
      <w:szCs w:val="16"/>
      <w:lang w:val="en-US" w:eastAsia="en-US" w:bidi="ar-SA"/>
    </w:rPr>
  </w:style>
  <w:style w:type="character" w:customStyle="1" w:styleId="SmallCardsCharChar">
    <w:name w:val="Small Cards Char Char"/>
    <w:rsid w:val="004809C3"/>
    <w:rPr>
      <w:sz w:val="14"/>
      <w:szCs w:val="24"/>
      <w:lang w:val="en-US" w:eastAsia="en-US" w:bidi="ar-SA"/>
    </w:rPr>
  </w:style>
  <w:style w:type="paragraph" w:customStyle="1" w:styleId="NormalCards">
    <w:name w:val="Normal Cards"/>
    <w:basedOn w:val="Normal"/>
    <w:rsid w:val="004809C3"/>
    <w:pPr>
      <w:ind w:left="288"/>
    </w:pPr>
    <w:rPr>
      <w:rFonts w:eastAsia="Times New Roman"/>
      <w:sz w:val="20"/>
    </w:rPr>
  </w:style>
  <w:style w:type="character" w:customStyle="1" w:styleId="iniciales">
    <w:name w:val="iniciales"/>
    <w:basedOn w:val="DefaultParagraphFont"/>
    <w:rsid w:val="004809C3"/>
  </w:style>
  <w:style w:type="character" w:customStyle="1" w:styleId="Style10ptBoldUnderline">
    <w:name w:val="Style 10 pt Bold Underline"/>
    <w:rsid w:val="004809C3"/>
    <w:rPr>
      <w:b/>
      <w:bCs/>
      <w:sz w:val="20"/>
      <w:u w:val="single"/>
    </w:rPr>
  </w:style>
  <w:style w:type="paragraph" w:customStyle="1" w:styleId="outdent">
    <w:name w:val="outdent"/>
    <w:basedOn w:val="Normal"/>
    <w:rsid w:val="004809C3"/>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809C3"/>
    <w:pPr>
      <w:spacing w:before="100" w:beforeAutospacing="1" w:after="100" w:afterAutospacing="1"/>
    </w:pPr>
    <w:rPr>
      <w:rFonts w:eastAsia="Times New Roman"/>
      <w:sz w:val="24"/>
    </w:rPr>
  </w:style>
  <w:style w:type="paragraph" w:customStyle="1" w:styleId="separator">
    <w:name w:val="separator"/>
    <w:basedOn w:val="Normal"/>
    <w:rsid w:val="004809C3"/>
    <w:pPr>
      <w:spacing w:before="100" w:beforeAutospacing="1" w:after="100" w:afterAutospacing="1"/>
    </w:pPr>
    <w:rPr>
      <w:rFonts w:eastAsia="Times New Roman"/>
      <w:sz w:val="24"/>
    </w:rPr>
  </w:style>
  <w:style w:type="paragraph" w:customStyle="1" w:styleId="bulletfollow">
    <w:name w:val="bulletfollow"/>
    <w:basedOn w:val="Normal"/>
    <w:rsid w:val="004809C3"/>
    <w:pPr>
      <w:spacing w:before="100" w:beforeAutospacing="1" w:after="100" w:afterAutospacing="1"/>
    </w:pPr>
    <w:rPr>
      <w:rFonts w:eastAsia="Times New Roman"/>
      <w:sz w:val="24"/>
    </w:rPr>
  </w:style>
  <w:style w:type="paragraph" w:customStyle="1" w:styleId="bulleted">
    <w:name w:val="bulleted"/>
    <w:basedOn w:val="Normal"/>
    <w:rsid w:val="004809C3"/>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809C3"/>
    <w:rPr>
      <w:rFonts w:ascii="Times New Roman" w:eastAsia="Times New Roman" w:hAnsi="Times New Roman" w:cs="Times New Roman"/>
      <w:strike/>
      <w:sz w:val="20"/>
      <w:szCs w:val="20"/>
    </w:rPr>
  </w:style>
  <w:style w:type="character" w:customStyle="1" w:styleId="StrikethroughChar">
    <w:name w:val="Strikethrough Char"/>
    <w:link w:val="Strikethrough0"/>
    <w:rsid w:val="004809C3"/>
    <w:rPr>
      <w:rFonts w:ascii="Times New Roman" w:eastAsia="Times New Roman" w:hAnsi="Times New Roman" w:cs="Times New Roman"/>
      <w:strike/>
      <w:sz w:val="20"/>
      <w:szCs w:val="20"/>
    </w:rPr>
  </w:style>
  <w:style w:type="character" w:customStyle="1" w:styleId="UnderlineCardsCharChar">
    <w:name w:val="Underline Cards Char Char"/>
    <w:rsid w:val="004809C3"/>
    <w:rPr>
      <w:rFonts w:eastAsia="SimSun"/>
      <w:szCs w:val="24"/>
      <w:u w:val="thick"/>
      <w:lang w:val="en-US" w:eastAsia="en-US" w:bidi="ar-SA"/>
    </w:rPr>
  </w:style>
  <w:style w:type="character" w:customStyle="1" w:styleId="head">
    <w:name w:val="head"/>
    <w:basedOn w:val="DefaultParagraphFont"/>
    <w:rsid w:val="004809C3"/>
  </w:style>
  <w:style w:type="paragraph" w:customStyle="1" w:styleId="authorgroup">
    <w:name w:val="authorgroup"/>
    <w:basedOn w:val="Normal"/>
    <w:rsid w:val="004809C3"/>
    <w:pPr>
      <w:spacing w:before="100" w:beforeAutospacing="1" w:after="100" w:afterAutospacing="1"/>
    </w:pPr>
    <w:rPr>
      <w:rFonts w:eastAsia="Calibri"/>
      <w:sz w:val="24"/>
    </w:rPr>
  </w:style>
  <w:style w:type="paragraph" w:customStyle="1" w:styleId="affiliation1">
    <w:name w:val="affiliation1"/>
    <w:basedOn w:val="Normal"/>
    <w:rsid w:val="004809C3"/>
    <w:pPr>
      <w:spacing w:before="100" w:beforeAutospacing="1" w:after="100" w:afterAutospacing="1"/>
    </w:pPr>
    <w:rPr>
      <w:rFonts w:eastAsia="Calibri"/>
      <w:sz w:val="24"/>
    </w:rPr>
  </w:style>
  <w:style w:type="paragraph" w:customStyle="1" w:styleId="norm">
    <w:name w:val="norm"/>
    <w:basedOn w:val="Normal"/>
    <w:rsid w:val="004809C3"/>
    <w:pPr>
      <w:spacing w:before="100" w:beforeAutospacing="1" w:after="100" w:afterAutospacing="1"/>
    </w:pPr>
    <w:rPr>
      <w:rFonts w:eastAsia="Calibri"/>
      <w:sz w:val="24"/>
    </w:rPr>
  </w:style>
  <w:style w:type="character" w:customStyle="1" w:styleId="smallcapitals">
    <w:name w:val="smallcapitals"/>
    <w:basedOn w:val="DefaultParagraphFont"/>
    <w:rsid w:val="004809C3"/>
  </w:style>
  <w:style w:type="character" w:customStyle="1" w:styleId="number0">
    <w:name w:val="number"/>
    <w:basedOn w:val="DefaultParagraphFont"/>
    <w:rsid w:val="004809C3"/>
  </w:style>
  <w:style w:type="character" w:customStyle="1" w:styleId="swauthor">
    <w:name w:val="sw_author"/>
    <w:rsid w:val="004809C3"/>
  </w:style>
  <w:style w:type="character" w:customStyle="1" w:styleId="articlebody1">
    <w:name w:val="articlebody1"/>
    <w:rsid w:val="004809C3"/>
  </w:style>
  <w:style w:type="character" w:customStyle="1" w:styleId="small1">
    <w:name w:val="small1"/>
    <w:rsid w:val="004809C3"/>
  </w:style>
  <w:style w:type="paragraph" w:customStyle="1" w:styleId="AuthorDate2">
    <w:name w:val="Author/Date"/>
    <w:basedOn w:val="Normal"/>
    <w:link w:val="AuthorDateChar1"/>
    <w:rsid w:val="004809C3"/>
    <w:rPr>
      <w:rFonts w:eastAsia="Times New Roman"/>
      <w:b/>
      <w:sz w:val="24"/>
      <w:u w:val="single"/>
    </w:rPr>
  </w:style>
  <w:style w:type="character" w:customStyle="1" w:styleId="AuthorDateChar1">
    <w:name w:val="Author/Date Char1"/>
    <w:link w:val="AuthorDate2"/>
    <w:rsid w:val="004809C3"/>
    <w:rPr>
      <w:rFonts w:ascii="Times New Roman" w:eastAsia="Times New Roman" w:hAnsi="Times New Roman" w:cs="Times New Roman"/>
      <w:b/>
      <w:u w:val="single"/>
    </w:rPr>
  </w:style>
  <w:style w:type="character" w:customStyle="1" w:styleId="Shortcite">
    <w:name w:val="Shortcite"/>
    <w:basedOn w:val="DefaultParagraphFont"/>
    <w:rsid w:val="004809C3"/>
    <w:rPr>
      <w:rFonts w:ascii="Times New Roman" w:hAnsi="Times New Roman"/>
      <w:b/>
      <w:bCs/>
      <w:sz w:val="20"/>
    </w:rPr>
  </w:style>
  <w:style w:type="character" w:customStyle="1" w:styleId="Longcite">
    <w:name w:val="Longcite"/>
    <w:basedOn w:val="DefaultParagraphFont"/>
    <w:rsid w:val="004809C3"/>
    <w:rPr>
      <w:sz w:val="16"/>
    </w:rPr>
  </w:style>
  <w:style w:type="paragraph" w:customStyle="1" w:styleId="analytic0">
    <w:name w:val="analytic"/>
    <w:basedOn w:val="Normal"/>
    <w:link w:val="analyticChar0"/>
    <w:uiPriority w:val="4"/>
    <w:qFormat/>
    <w:rsid w:val="004809C3"/>
    <w:pPr>
      <w:spacing w:before="120"/>
    </w:pPr>
    <w:rPr>
      <w:b/>
      <w:sz w:val="20"/>
    </w:rPr>
  </w:style>
  <w:style w:type="character" w:customStyle="1" w:styleId="analyticChar0">
    <w:name w:val="analytic Char"/>
    <w:basedOn w:val="DefaultParagraphFont"/>
    <w:link w:val="analytic0"/>
    <w:uiPriority w:val="4"/>
    <w:rsid w:val="004809C3"/>
    <w:rPr>
      <w:rFonts w:ascii="Times New Roman" w:hAnsi="Times New Roman" w:cs="Times New Roman"/>
      <w:b/>
      <w:sz w:val="20"/>
    </w:rPr>
  </w:style>
  <w:style w:type="character" w:customStyle="1" w:styleId="Normal30">
    <w:name w:val="Normal3"/>
    <w:basedOn w:val="DefaultParagraphFont"/>
    <w:rsid w:val="004809C3"/>
  </w:style>
  <w:style w:type="paragraph" w:customStyle="1" w:styleId="PageNumber8">
    <w:name w:val="Page Number8"/>
    <w:basedOn w:val="Normal"/>
    <w:next w:val="Normal"/>
    <w:rsid w:val="004809C3"/>
    <w:rPr>
      <w:rFonts w:eastAsia="Times New Roman"/>
      <w:sz w:val="20"/>
    </w:rPr>
  </w:style>
  <w:style w:type="paragraph" w:customStyle="1" w:styleId="Header2">
    <w:name w:val="Header2"/>
    <w:basedOn w:val="Heading1"/>
    <w:next w:val="Heading1"/>
    <w:rsid w:val="004809C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 w:val="48"/>
      <w:szCs w:val="24"/>
      <w:u w:val="single"/>
    </w:rPr>
  </w:style>
  <w:style w:type="paragraph" w:customStyle="1" w:styleId="Heading12">
    <w:name w:val="Heading 12"/>
    <w:basedOn w:val="Normal"/>
    <w:next w:val="Normal"/>
    <w:rsid w:val="004809C3"/>
    <w:pPr>
      <w:keepNext/>
      <w:widowControl w:val="0"/>
      <w:suppressAutoHyphens/>
      <w:jc w:val="center"/>
    </w:pPr>
    <w:rPr>
      <w:rFonts w:eastAsia="Tahoma"/>
      <w:b/>
      <w:sz w:val="48"/>
      <w:szCs w:val="32"/>
      <w:u w:val="single"/>
    </w:rPr>
  </w:style>
  <w:style w:type="character" w:customStyle="1" w:styleId="NoterefInText">
    <w:name w:val="_NoterefInText"/>
    <w:uiPriority w:val="99"/>
    <w:rsid w:val="004809C3"/>
    <w:rPr>
      <w:rFonts w:cs="New Baskerville"/>
      <w:color w:val="000000"/>
    </w:rPr>
  </w:style>
  <w:style w:type="character" w:customStyle="1" w:styleId="postauthor">
    <w:name w:val="postauthor"/>
    <w:basedOn w:val="DefaultParagraphFont"/>
    <w:rsid w:val="004809C3"/>
  </w:style>
  <w:style w:type="paragraph" w:customStyle="1" w:styleId="notes-source-hasnotes">
    <w:name w:val="notes-source-hasnotes"/>
    <w:basedOn w:val="Normal"/>
    <w:rsid w:val="004809C3"/>
    <w:pPr>
      <w:spacing w:before="100" w:beforeAutospacing="1" w:after="100" w:afterAutospacing="1"/>
    </w:pPr>
    <w:rPr>
      <w:rFonts w:ascii="Times" w:hAnsi="Times"/>
      <w:sz w:val="20"/>
      <w:szCs w:val="20"/>
    </w:rPr>
  </w:style>
  <w:style w:type="character" w:customStyle="1" w:styleId="span">
    <w:name w:val="span"/>
    <w:basedOn w:val="DefaultParagraphFont"/>
    <w:rsid w:val="004809C3"/>
  </w:style>
  <w:style w:type="character" w:customStyle="1" w:styleId="maintitle">
    <w:name w:val="maintitle"/>
    <w:basedOn w:val="DefaultParagraphFont"/>
    <w:rsid w:val="004809C3"/>
  </w:style>
  <w:style w:type="character" w:customStyle="1" w:styleId="thirdparty-logo">
    <w:name w:val="thirdparty-logo"/>
    <w:basedOn w:val="DefaultParagraphFont"/>
    <w:rsid w:val="004809C3"/>
  </w:style>
  <w:style w:type="paragraph" w:customStyle="1" w:styleId="articlemeta">
    <w:name w:val="articlemeta"/>
    <w:basedOn w:val="Normal"/>
    <w:rsid w:val="004809C3"/>
    <w:pPr>
      <w:spacing w:before="100" w:beforeAutospacing="1" w:after="100" w:afterAutospacing="1"/>
    </w:pPr>
    <w:rPr>
      <w:rFonts w:ascii="Times" w:hAnsi="Times"/>
      <w:sz w:val="20"/>
      <w:szCs w:val="20"/>
    </w:rPr>
  </w:style>
  <w:style w:type="character" w:customStyle="1" w:styleId="vcard">
    <w:name w:val="vcard"/>
    <w:basedOn w:val="DefaultParagraphFont"/>
    <w:rsid w:val="004809C3"/>
  </w:style>
  <w:style w:type="character" w:customStyle="1" w:styleId="print-footnote">
    <w:name w:val="print-footnote"/>
    <w:basedOn w:val="DefaultParagraphFont"/>
    <w:rsid w:val="004809C3"/>
  </w:style>
  <w:style w:type="character" w:customStyle="1" w:styleId="datestring">
    <w:name w:val="datestring"/>
    <w:basedOn w:val="DefaultParagraphFont"/>
    <w:rsid w:val="004809C3"/>
  </w:style>
  <w:style w:type="paragraph" w:customStyle="1" w:styleId="left">
    <w:name w:val="left"/>
    <w:basedOn w:val="Normal"/>
    <w:rsid w:val="004809C3"/>
    <w:pPr>
      <w:spacing w:before="100" w:beforeAutospacing="1" w:after="100" w:afterAutospacing="1"/>
    </w:pPr>
    <w:rPr>
      <w:rFonts w:ascii="Times" w:hAnsi="Times"/>
      <w:sz w:val="20"/>
      <w:szCs w:val="20"/>
    </w:rPr>
  </w:style>
  <w:style w:type="paragraph" w:customStyle="1" w:styleId="right">
    <w:name w:val="right"/>
    <w:basedOn w:val="Normal"/>
    <w:rsid w:val="004809C3"/>
    <w:pPr>
      <w:spacing w:before="100" w:beforeAutospacing="1" w:after="100" w:afterAutospacing="1"/>
    </w:pPr>
    <w:rPr>
      <w:rFonts w:ascii="Times" w:hAnsi="Times"/>
      <w:sz w:val="20"/>
      <w:szCs w:val="20"/>
    </w:rPr>
  </w:style>
  <w:style w:type="character" w:customStyle="1" w:styleId="gptad">
    <w:name w:val="gptad"/>
    <w:basedOn w:val="DefaultParagraphFont"/>
    <w:rsid w:val="004809C3"/>
  </w:style>
  <w:style w:type="paragraph" w:customStyle="1" w:styleId="creditpostedmodified">
    <w:name w:val="credit_posted_modified"/>
    <w:basedOn w:val="Normal"/>
    <w:rsid w:val="004809C3"/>
    <w:pPr>
      <w:spacing w:before="100" w:beforeAutospacing="1" w:after="100" w:afterAutospacing="1"/>
    </w:pPr>
    <w:rPr>
      <w:rFonts w:ascii="Times" w:hAnsi="Times"/>
      <w:sz w:val="20"/>
      <w:szCs w:val="20"/>
    </w:rPr>
  </w:style>
  <w:style w:type="character" w:customStyle="1" w:styleId="creditline">
    <w:name w:val="creditline"/>
    <w:basedOn w:val="DefaultParagraphFont"/>
    <w:rsid w:val="004809C3"/>
  </w:style>
  <w:style w:type="character" w:customStyle="1" w:styleId="grd">
    <w:name w:val="grd"/>
    <w:basedOn w:val="DefaultParagraphFont"/>
    <w:rsid w:val="004809C3"/>
  </w:style>
  <w:style w:type="paragraph" w:customStyle="1" w:styleId="hs-text-container">
    <w:name w:val="hs-text-container"/>
    <w:basedOn w:val="Normal"/>
    <w:rsid w:val="004809C3"/>
    <w:pPr>
      <w:spacing w:before="100" w:beforeAutospacing="1" w:after="100" w:afterAutospacing="1"/>
    </w:pPr>
    <w:rPr>
      <w:rFonts w:ascii="Times" w:hAnsi="Times"/>
      <w:sz w:val="20"/>
      <w:szCs w:val="20"/>
    </w:rPr>
  </w:style>
  <w:style w:type="character" w:customStyle="1" w:styleId="created">
    <w:name w:val="created"/>
    <w:basedOn w:val="DefaultParagraphFont"/>
    <w:rsid w:val="004809C3"/>
  </w:style>
  <w:style w:type="character" w:customStyle="1" w:styleId="changed">
    <w:name w:val="changed"/>
    <w:basedOn w:val="DefaultParagraphFont"/>
    <w:rsid w:val="004809C3"/>
  </w:style>
  <w:style w:type="character" w:customStyle="1" w:styleId="article-author-name">
    <w:name w:val="article-author-name"/>
    <w:basedOn w:val="DefaultParagraphFont"/>
    <w:rsid w:val="004809C3"/>
  </w:style>
  <w:style w:type="character" w:customStyle="1" w:styleId="bioexcerpt">
    <w:name w:val="bio_excerpt"/>
    <w:basedOn w:val="DefaultParagraphFont"/>
    <w:rsid w:val="004809C3"/>
  </w:style>
  <w:style w:type="character" w:customStyle="1" w:styleId="commentcount">
    <w:name w:val="comment_count"/>
    <w:basedOn w:val="DefaultParagraphFont"/>
    <w:rsid w:val="004809C3"/>
  </w:style>
  <w:style w:type="character" w:customStyle="1" w:styleId="searchtermshighlighted">
    <w:name w:val="searchtermshighlighted"/>
    <w:basedOn w:val="DefaultParagraphFont"/>
    <w:rsid w:val="004809C3"/>
  </w:style>
  <w:style w:type="character" w:customStyle="1" w:styleId="contributornametrigger">
    <w:name w:val="contributornametrigger"/>
    <w:basedOn w:val="DefaultParagraphFont"/>
    <w:rsid w:val="004809C3"/>
  </w:style>
  <w:style w:type="character" w:customStyle="1" w:styleId="bylinepipe">
    <w:name w:val="bylinepipe"/>
    <w:basedOn w:val="DefaultParagraphFont"/>
    <w:rsid w:val="004809C3"/>
  </w:style>
  <w:style w:type="character" w:customStyle="1" w:styleId="lucenesearchresulturlb">
    <w:name w:val="lucene_search_result_url_b"/>
    <w:basedOn w:val="DefaultParagraphFont"/>
    <w:rsid w:val="004809C3"/>
  </w:style>
  <w:style w:type="character" w:customStyle="1" w:styleId="faculty-title">
    <w:name w:val="faculty-title"/>
    <w:basedOn w:val="DefaultParagraphFont"/>
    <w:rsid w:val="004809C3"/>
  </w:style>
  <w:style w:type="character" w:customStyle="1" w:styleId="count">
    <w:name w:val="count"/>
    <w:basedOn w:val="DefaultParagraphFont"/>
    <w:rsid w:val="004809C3"/>
  </w:style>
  <w:style w:type="character" w:customStyle="1" w:styleId="volume">
    <w:name w:val="volume"/>
    <w:basedOn w:val="DefaultParagraphFont"/>
    <w:rsid w:val="004809C3"/>
  </w:style>
  <w:style w:type="character" w:customStyle="1" w:styleId="issue">
    <w:name w:val="issue"/>
    <w:basedOn w:val="DefaultParagraphFont"/>
    <w:rsid w:val="004809C3"/>
  </w:style>
  <w:style w:type="character" w:customStyle="1" w:styleId="pages">
    <w:name w:val="pages"/>
    <w:basedOn w:val="DefaultParagraphFont"/>
    <w:rsid w:val="004809C3"/>
  </w:style>
  <w:style w:type="character" w:customStyle="1" w:styleId="person">
    <w:name w:val="person"/>
    <w:basedOn w:val="DefaultParagraphFont"/>
    <w:rsid w:val="004809C3"/>
  </w:style>
  <w:style w:type="character" w:customStyle="1" w:styleId="corresponding">
    <w:name w:val="corresponding"/>
    <w:basedOn w:val="DefaultParagraphFont"/>
    <w:rsid w:val="004809C3"/>
  </w:style>
  <w:style w:type="paragraph" w:customStyle="1" w:styleId="entry-meta">
    <w:name w:val="entry-meta"/>
    <w:basedOn w:val="Normal"/>
    <w:rsid w:val="004809C3"/>
    <w:pPr>
      <w:spacing w:before="100" w:beforeAutospacing="1" w:after="100" w:afterAutospacing="1"/>
    </w:pPr>
    <w:rPr>
      <w:rFonts w:ascii="Times" w:hAnsi="Times"/>
      <w:sz w:val="20"/>
      <w:szCs w:val="20"/>
    </w:rPr>
  </w:style>
  <w:style w:type="character" w:customStyle="1" w:styleId="post-time">
    <w:name w:val="post-time"/>
    <w:basedOn w:val="DefaultParagraphFont"/>
    <w:rsid w:val="004809C3"/>
  </w:style>
  <w:style w:type="character" w:customStyle="1" w:styleId="post-category">
    <w:name w:val="post-category"/>
    <w:basedOn w:val="DefaultParagraphFont"/>
    <w:rsid w:val="004809C3"/>
  </w:style>
  <w:style w:type="character" w:customStyle="1" w:styleId="post-author">
    <w:name w:val="post-author"/>
    <w:basedOn w:val="DefaultParagraphFont"/>
    <w:rsid w:val="004809C3"/>
  </w:style>
  <w:style w:type="character" w:customStyle="1" w:styleId="A10">
    <w:name w:val="A10"/>
    <w:uiPriority w:val="99"/>
    <w:rsid w:val="004809C3"/>
    <w:rPr>
      <w:rFonts w:cs="Trebuchet MS"/>
      <w:color w:val="000000"/>
      <w:sz w:val="11"/>
      <w:szCs w:val="11"/>
    </w:rPr>
  </w:style>
  <w:style w:type="paragraph" w:customStyle="1" w:styleId="Pa10">
    <w:name w:val="Pa10"/>
    <w:basedOn w:val="Default"/>
    <w:next w:val="Default"/>
    <w:uiPriority w:val="99"/>
    <w:rsid w:val="004809C3"/>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809C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4809C3"/>
  </w:style>
  <w:style w:type="paragraph" w:customStyle="1" w:styleId="aff">
    <w:name w:val="aff"/>
    <w:basedOn w:val="Normal"/>
    <w:rsid w:val="004809C3"/>
    <w:pPr>
      <w:spacing w:before="100" w:beforeAutospacing="1" w:after="100" w:afterAutospacing="1"/>
    </w:pPr>
    <w:rPr>
      <w:rFonts w:ascii="Times" w:hAnsi="Times"/>
      <w:sz w:val="20"/>
      <w:szCs w:val="20"/>
    </w:rPr>
  </w:style>
  <w:style w:type="character" w:customStyle="1" w:styleId="entry-author">
    <w:name w:val="entry-author"/>
    <w:basedOn w:val="DefaultParagraphFont"/>
    <w:rsid w:val="004809C3"/>
  </w:style>
  <w:style w:type="character" w:customStyle="1" w:styleId="entry-author-name">
    <w:name w:val="entry-author-name"/>
    <w:basedOn w:val="DefaultParagraphFont"/>
    <w:rsid w:val="004809C3"/>
  </w:style>
  <w:style w:type="character" w:customStyle="1" w:styleId="contrib-degrees">
    <w:name w:val="contrib-degrees"/>
    <w:basedOn w:val="DefaultParagraphFont"/>
    <w:rsid w:val="004809C3"/>
  </w:style>
  <w:style w:type="character" w:customStyle="1" w:styleId="contrib-on-behalf-of">
    <w:name w:val="contrib-on-behalf-of"/>
    <w:basedOn w:val="DefaultParagraphFont"/>
    <w:rsid w:val="004809C3"/>
  </w:style>
  <w:style w:type="character" w:customStyle="1" w:styleId="pubtime">
    <w:name w:val="pubtime"/>
    <w:basedOn w:val="DefaultParagraphFont"/>
    <w:rsid w:val="004809C3"/>
  </w:style>
  <w:style w:type="character" w:customStyle="1" w:styleId="fbcommentscount">
    <w:name w:val="fb_comments_count"/>
    <w:basedOn w:val="DefaultParagraphFont"/>
    <w:rsid w:val="004809C3"/>
  </w:style>
  <w:style w:type="character" w:customStyle="1" w:styleId="stsharethiscustom">
    <w:name w:val="st_sharethis_custom"/>
    <w:basedOn w:val="DefaultParagraphFont"/>
    <w:rsid w:val="004809C3"/>
  </w:style>
  <w:style w:type="paragraph" w:customStyle="1" w:styleId="permalinkable">
    <w:name w:val="permalinkable"/>
    <w:basedOn w:val="Normal"/>
    <w:rsid w:val="004809C3"/>
    <w:pPr>
      <w:spacing w:before="100" w:beforeAutospacing="1" w:after="100" w:afterAutospacing="1"/>
    </w:pPr>
    <w:rPr>
      <w:rFonts w:ascii="Times" w:hAnsi="Times"/>
      <w:sz w:val="20"/>
      <w:szCs w:val="20"/>
    </w:rPr>
  </w:style>
  <w:style w:type="character" w:customStyle="1" w:styleId="post-date">
    <w:name w:val="post-date"/>
    <w:basedOn w:val="DefaultParagraphFont"/>
    <w:rsid w:val="004809C3"/>
  </w:style>
  <w:style w:type="character" w:customStyle="1" w:styleId="link-external">
    <w:name w:val="link-external"/>
    <w:basedOn w:val="DefaultParagraphFont"/>
    <w:rsid w:val="004809C3"/>
  </w:style>
  <w:style w:type="character" w:customStyle="1" w:styleId="articleauthor0">
    <w:name w:val="article_author"/>
    <w:basedOn w:val="DefaultParagraphFont"/>
    <w:rsid w:val="004809C3"/>
  </w:style>
  <w:style w:type="character" w:customStyle="1" w:styleId="articleissue">
    <w:name w:val="article_issue"/>
    <w:basedOn w:val="DefaultParagraphFont"/>
    <w:rsid w:val="004809C3"/>
  </w:style>
  <w:style w:type="character" w:customStyle="1" w:styleId="a-size-large">
    <w:name w:val="a-size-large"/>
    <w:basedOn w:val="DefaultParagraphFont"/>
    <w:rsid w:val="004809C3"/>
  </w:style>
  <w:style w:type="character" w:customStyle="1" w:styleId="a-size-medium">
    <w:name w:val="a-size-medium"/>
    <w:basedOn w:val="DefaultParagraphFont"/>
    <w:rsid w:val="004809C3"/>
  </w:style>
  <w:style w:type="character" w:customStyle="1" w:styleId="contribution">
    <w:name w:val="contribution"/>
    <w:basedOn w:val="DefaultParagraphFont"/>
    <w:rsid w:val="004809C3"/>
  </w:style>
  <w:style w:type="character" w:customStyle="1" w:styleId="a-color-secondary">
    <w:name w:val="a-color-secondary"/>
    <w:basedOn w:val="DefaultParagraphFont"/>
    <w:rsid w:val="004809C3"/>
  </w:style>
  <w:style w:type="paragraph" w:customStyle="1" w:styleId="sbyline">
    <w:name w:val="sbyline"/>
    <w:basedOn w:val="Normal"/>
    <w:rsid w:val="004809C3"/>
    <w:pPr>
      <w:spacing w:before="100" w:beforeAutospacing="1" w:after="100" w:afterAutospacing="1"/>
    </w:pPr>
    <w:rPr>
      <w:rFonts w:ascii="Times" w:hAnsi="Times"/>
      <w:sz w:val="20"/>
      <w:szCs w:val="20"/>
    </w:rPr>
  </w:style>
  <w:style w:type="character" w:customStyle="1" w:styleId="ui-author">
    <w:name w:val="ui-author"/>
    <w:basedOn w:val="DefaultParagraphFont"/>
    <w:rsid w:val="004809C3"/>
  </w:style>
  <w:style w:type="character" w:customStyle="1" w:styleId="ui-staffline">
    <w:name w:val="ui-staffline"/>
    <w:basedOn w:val="DefaultParagraphFont"/>
    <w:rsid w:val="004809C3"/>
  </w:style>
  <w:style w:type="paragraph" w:customStyle="1" w:styleId="promotion-tag-p">
    <w:name w:val="promotion-tag-p"/>
    <w:basedOn w:val="Normal"/>
    <w:rsid w:val="004809C3"/>
    <w:pPr>
      <w:spacing w:before="100" w:beforeAutospacing="1" w:after="100" w:afterAutospacing="1"/>
    </w:pPr>
    <w:rPr>
      <w:rFonts w:ascii="Times" w:hAnsi="Times"/>
      <w:sz w:val="20"/>
      <w:szCs w:val="20"/>
    </w:rPr>
  </w:style>
  <w:style w:type="paragraph" w:customStyle="1" w:styleId="heading">
    <w:name w:val="heading"/>
    <w:basedOn w:val="Normal"/>
    <w:rsid w:val="004809C3"/>
    <w:pPr>
      <w:spacing w:before="100" w:beforeAutospacing="1" w:after="100" w:afterAutospacing="1"/>
    </w:pPr>
    <w:rPr>
      <w:rFonts w:ascii="Times" w:hAnsi="Times"/>
      <w:sz w:val="20"/>
      <w:szCs w:val="20"/>
    </w:rPr>
  </w:style>
  <w:style w:type="character" w:customStyle="1" w:styleId="value">
    <w:name w:val="value"/>
    <w:basedOn w:val="DefaultParagraphFont"/>
    <w:rsid w:val="004809C3"/>
  </w:style>
  <w:style w:type="character" w:customStyle="1" w:styleId="specialissuelabel">
    <w:name w:val="specialissuelabel"/>
    <w:basedOn w:val="DefaultParagraphFont"/>
    <w:rsid w:val="004809C3"/>
  </w:style>
  <w:style w:type="character" w:customStyle="1" w:styleId="referencediv">
    <w:name w:val="referencediv"/>
    <w:basedOn w:val="DefaultParagraphFont"/>
    <w:rsid w:val="004809C3"/>
  </w:style>
  <w:style w:type="character" w:customStyle="1" w:styleId="wp-smiley">
    <w:name w:val="wp-smiley"/>
    <w:basedOn w:val="DefaultParagraphFont"/>
    <w:rsid w:val="004809C3"/>
  </w:style>
  <w:style w:type="character" w:customStyle="1" w:styleId="artjournal">
    <w:name w:val="art_journal"/>
    <w:basedOn w:val="DefaultParagraphFont"/>
    <w:rsid w:val="004809C3"/>
  </w:style>
  <w:style w:type="character" w:customStyle="1" w:styleId="artdatevolumeissuepart">
    <w:name w:val="art_datevolumeissuepart"/>
    <w:basedOn w:val="DefaultParagraphFont"/>
    <w:rsid w:val="004809C3"/>
  </w:style>
  <w:style w:type="character" w:customStyle="1" w:styleId="artpages">
    <w:name w:val="art_pages"/>
    <w:basedOn w:val="DefaultParagraphFont"/>
    <w:rsid w:val="004809C3"/>
  </w:style>
  <w:style w:type="character" w:customStyle="1" w:styleId="singlehighlightclass">
    <w:name w:val="single_highlight_class"/>
    <w:basedOn w:val="DefaultParagraphFont"/>
    <w:rsid w:val="004809C3"/>
  </w:style>
  <w:style w:type="character" w:customStyle="1" w:styleId="degree">
    <w:name w:val="degree"/>
    <w:basedOn w:val="DefaultParagraphFont"/>
    <w:rsid w:val="004809C3"/>
  </w:style>
  <w:style w:type="character" w:customStyle="1" w:styleId="major">
    <w:name w:val="major"/>
    <w:basedOn w:val="DefaultParagraphFont"/>
    <w:rsid w:val="004809C3"/>
  </w:style>
  <w:style w:type="character" w:customStyle="1" w:styleId="authors">
    <w:name w:val="authors"/>
    <w:basedOn w:val="DefaultParagraphFont"/>
    <w:rsid w:val="004809C3"/>
  </w:style>
  <w:style w:type="character" w:customStyle="1" w:styleId="views">
    <w:name w:val="views"/>
    <w:basedOn w:val="DefaultParagraphFont"/>
    <w:rsid w:val="004809C3"/>
  </w:style>
  <w:style w:type="character" w:customStyle="1" w:styleId="stmainservices">
    <w:name w:val="stmainservices"/>
    <w:basedOn w:val="DefaultParagraphFont"/>
    <w:rsid w:val="004809C3"/>
  </w:style>
  <w:style w:type="character" w:customStyle="1" w:styleId="stbubblehcount">
    <w:name w:val="stbubble_hcount"/>
    <w:basedOn w:val="DefaultParagraphFont"/>
    <w:rsid w:val="004809C3"/>
  </w:style>
  <w:style w:type="paragraph" w:customStyle="1" w:styleId="Document">
    <w:name w:val="_Document"/>
    <w:basedOn w:val="Default"/>
    <w:next w:val="Default"/>
    <w:uiPriority w:val="99"/>
    <w:rsid w:val="004809C3"/>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809C3"/>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809C3"/>
    <w:pPr>
      <w:widowControl w:val="0"/>
    </w:pPr>
    <w:rPr>
      <w:rFonts w:ascii="New Baskerville" w:eastAsiaTheme="minorEastAsia" w:hAnsi="New Baskerville"/>
      <w:color w:val="auto"/>
    </w:rPr>
  </w:style>
  <w:style w:type="paragraph" w:customStyle="1" w:styleId="collapsed-hide">
    <w:name w:val="collapsed-hide"/>
    <w:basedOn w:val="Normal"/>
    <w:rsid w:val="004809C3"/>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4809C3"/>
    <w:pPr>
      <w:widowControl w:val="0"/>
      <w:spacing w:line="211" w:lineRule="atLeast"/>
    </w:pPr>
    <w:rPr>
      <w:rFonts w:ascii="Mokka" w:eastAsiaTheme="minorEastAsia" w:hAnsi="Mokka"/>
      <w:color w:val="auto"/>
    </w:rPr>
  </w:style>
  <w:style w:type="paragraph" w:customStyle="1" w:styleId="odd">
    <w:name w:val="odd"/>
    <w:basedOn w:val="Normal"/>
    <w:rsid w:val="004809C3"/>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4809C3"/>
  </w:style>
  <w:style w:type="character" w:customStyle="1" w:styleId="tolocaltime">
    <w:name w:val="tolocaltime"/>
    <w:basedOn w:val="DefaultParagraphFont"/>
    <w:rsid w:val="004809C3"/>
  </w:style>
  <w:style w:type="character" w:customStyle="1" w:styleId="pb-byline">
    <w:name w:val="pb-byline"/>
    <w:basedOn w:val="DefaultParagraphFont"/>
    <w:rsid w:val="004809C3"/>
  </w:style>
  <w:style w:type="character" w:customStyle="1" w:styleId="pb-timestamp">
    <w:name w:val="pb-timestamp"/>
    <w:basedOn w:val="DefaultParagraphFont"/>
    <w:rsid w:val="004809C3"/>
  </w:style>
  <w:style w:type="character" w:customStyle="1" w:styleId="posted-on">
    <w:name w:val="posted-on"/>
    <w:basedOn w:val="DefaultParagraphFont"/>
    <w:rsid w:val="004809C3"/>
  </w:style>
  <w:style w:type="character" w:customStyle="1" w:styleId="even">
    <w:name w:val="even"/>
    <w:basedOn w:val="DefaultParagraphFont"/>
    <w:rsid w:val="004809C3"/>
  </w:style>
  <w:style w:type="paragraph" w:customStyle="1" w:styleId="volissue">
    <w:name w:val="volissue"/>
    <w:basedOn w:val="Normal"/>
    <w:rsid w:val="004809C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4809C3"/>
  </w:style>
  <w:style w:type="character" w:customStyle="1" w:styleId="articledate">
    <w:name w:val="articledate"/>
    <w:basedOn w:val="DefaultParagraphFont"/>
    <w:rsid w:val="004809C3"/>
  </w:style>
  <w:style w:type="character" w:customStyle="1" w:styleId="post-byline">
    <w:name w:val="post-byline"/>
    <w:basedOn w:val="DefaultParagraphFont"/>
    <w:rsid w:val="004809C3"/>
  </w:style>
  <w:style w:type="character" w:customStyle="1" w:styleId="metadate">
    <w:name w:val="meta_date"/>
    <w:basedOn w:val="DefaultParagraphFont"/>
    <w:rsid w:val="004809C3"/>
  </w:style>
  <w:style w:type="character" w:customStyle="1" w:styleId="fa">
    <w:name w:val="fa"/>
    <w:basedOn w:val="DefaultParagraphFont"/>
    <w:rsid w:val="004809C3"/>
  </w:style>
  <w:style w:type="character" w:customStyle="1" w:styleId="longname">
    <w:name w:val="longname"/>
    <w:basedOn w:val="DefaultParagraphFont"/>
    <w:rsid w:val="004809C3"/>
  </w:style>
  <w:style w:type="character" w:customStyle="1" w:styleId="echocontainer">
    <w:name w:val="echo_container"/>
    <w:basedOn w:val="DefaultParagraphFont"/>
    <w:rsid w:val="004809C3"/>
  </w:style>
  <w:style w:type="character" w:customStyle="1" w:styleId="comment-display">
    <w:name w:val="comment-display"/>
    <w:basedOn w:val="DefaultParagraphFont"/>
    <w:rsid w:val="004809C3"/>
  </w:style>
  <w:style w:type="paragraph" w:customStyle="1" w:styleId="comment-count-label">
    <w:name w:val="comment-count-label"/>
    <w:basedOn w:val="Normal"/>
    <w:rsid w:val="004809C3"/>
    <w:pPr>
      <w:spacing w:before="100" w:beforeAutospacing="1" w:after="100" w:afterAutospacing="1"/>
    </w:pPr>
    <w:rPr>
      <w:rFonts w:ascii="Times" w:hAnsi="Times"/>
      <w:sz w:val="20"/>
      <w:szCs w:val="20"/>
    </w:rPr>
  </w:style>
  <w:style w:type="character" w:customStyle="1" w:styleId="echo-counter">
    <w:name w:val="echo-counter"/>
    <w:basedOn w:val="DefaultParagraphFont"/>
    <w:rsid w:val="004809C3"/>
  </w:style>
  <w:style w:type="character" w:customStyle="1" w:styleId="discussion-policy">
    <w:name w:val="discussion-policy"/>
    <w:basedOn w:val="DefaultParagraphFont"/>
    <w:rsid w:val="004809C3"/>
  </w:style>
  <w:style w:type="character" w:customStyle="1" w:styleId="echo-apps-conversations-streamcaption">
    <w:name w:val="echo-apps-conversations-streamcaption"/>
    <w:basedOn w:val="DefaultParagraphFont"/>
    <w:rsid w:val="004809C3"/>
  </w:style>
  <w:style w:type="character" w:customStyle="1" w:styleId="echo-streamserver-controls-stream-item-text">
    <w:name w:val="echo-streamserver-controls-stream-item-text"/>
    <w:basedOn w:val="DefaultParagraphFont"/>
    <w:rsid w:val="004809C3"/>
  </w:style>
  <w:style w:type="character" w:customStyle="1" w:styleId="echo-streamserver-controls-facepile-more">
    <w:name w:val="echo-streamserver-controls-facepile-more"/>
    <w:basedOn w:val="DefaultParagraphFont"/>
    <w:rsid w:val="004809C3"/>
  </w:style>
  <w:style w:type="character" w:customStyle="1" w:styleId="echo-primaryfont">
    <w:name w:val="echo-primaryfont"/>
    <w:basedOn w:val="DefaultParagraphFont"/>
    <w:rsid w:val="004809C3"/>
  </w:style>
  <w:style w:type="character" w:customStyle="1" w:styleId="section">
    <w:name w:val="section"/>
    <w:basedOn w:val="DefaultParagraphFont"/>
    <w:rsid w:val="004809C3"/>
  </w:style>
  <w:style w:type="character" w:customStyle="1" w:styleId="wpsr-txt-headline">
    <w:name w:val="wpsr-txt-headline"/>
    <w:basedOn w:val="DefaultParagraphFont"/>
    <w:rsid w:val="004809C3"/>
  </w:style>
  <w:style w:type="character" w:customStyle="1" w:styleId="asset-metabar-author">
    <w:name w:val="asset-metabar-author"/>
    <w:basedOn w:val="DefaultParagraphFont"/>
    <w:rsid w:val="004809C3"/>
  </w:style>
  <w:style w:type="character" w:customStyle="1" w:styleId="eza-dateline">
    <w:name w:val="eza-dateline"/>
    <w:basedOn w:val="DefaultParagraphFont"/>
    <w:rsid w:val="004809C3"/>
  </w:style>
  <w:style w:type="character" w:customStyle="1" w:styleId="eza-authors">
    <w:name w:val="eza-authors"/>
    <w:basedOn w:val="DefaultParagraphFont"/>
    <w:rsid w:val="004809C3"/>
  </w:style>
  <w:style w:type="character" w:customStyle="1" w:styleId="csmstaff">
    <w:name w:val="csm_staff"/>
    <w:basedOn w:val="DefaultParagraphFont"/>
    <w:rsid w:val="004809C3"/>
  </w:style>
  <w:style w:type="paragraph" w:customStyle="1" w:styleId="mol-para-with-font">
    <w:name w:val="mol-para-with-font"/>
    <w:basedOn w:val="Normal"/>
    <w:rsid w:val="004809C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809C3"/>
  </w:style>
  <w:style w:type="character" w:customStyle="1" w:styleId="byline-text">
    <w:name w:val="byline-text"/>
    <w:basedOn w:val="DefaultParagraphFont"/>
    <w:rsid w:val="004809C3"/>
  </w:style>
  <w:style w:type="character" w:customStyle="1" w:styleId="itemauthor">
    <w:name w:val="itemauthor"/>
    <w:basedOn w:val="DefaultParagraphFont"/>
    <w:rsid w:val="004809C3"/>
  </w:style>
  <w:style w:type="character" w:customStyle="1" w:styleId="itemdatecreated">
    <w:name w:val="itemdatecreated"/>
    <w:basedOn w:val="DefaultParagraphFont"/>
    <w:rsid w:val="004809C3"/>
  </w:style>
  <w:style w:type="character" w:customStyle="1" w:styleId="slug-metadata-note">
    <w:name w:val="slug-metadata-note"/>
    <w:basedOn w:val="DefaultParagraphFont"/>
    <w:rsid w:val="004809C3"/>
  </w:style>
  <w:style w:type="character" w:customStyle="1" w:styleId="drop-capped">
    <w:name w:val="drop-capped"/>
    <w:basedOn w:val="DefaultParagraphFont"/>
    <w:rsid w:val="004809C3"/>
  </w:style>
  <w:style w:type="character" w:customStyle="1" w:styleId="published">
    <w:name w:val="published"/>
    <w:basedOn w:val="DefaultParagraphFont"/>
    <w:rsid w:val="004809C3"/>
  </w:style>
  <w:style w:type="paragraph" w:customStyle="1" w:styleId="articleopinion-standfirst">
    <w:name w:val="articleopinion-standfirst"/>
    <w:basedOn w:val="Normal"/>
    <w:rsid w:val="004809C3"/>
    <w:pPr>
      <w:spacing w:before="100" w:beforeAutospacing="1" w:after="100" w:afterAutospacing="1"/>
    </w:pPr>
    <w:rPr>
      <w:rFonts w:ascii="Times" w:hAnsi="Times"/>
      <w:sz w:val="20"/>
      <w:szCs w:val="20"/>
    </w:rPr>
  </w:style>
  <w:style w:type="paragraph" w:customStyle="1" w:styleId="snippet">
    <w:name w:val="snippet"/>
    <w:basedOn w:val="Normal"/>
    <w:rsid w:val="004809C3"/>
    <w:pPr>
      <w:spacing w:before="100" w:beforeAutospacing="1" w:after="100" w:afterAutospacing="1"/>
    </w:pPr>
    <w:rPr>
      <w:rFonts w:ascii="Times" w:hAnsi="Times"/>
      <w:sz w:val="20"/>
      <w:szCs w:val="20"/>
    </w:rPr>
  </w:style>
  <w:style w:type="character" w:customStyle="1" w:styleId="thetitle">
    <w:name w:val="the_title"/>
    <w:basedOn w:val="DefaultParagraphFont"/>
    <w:rsid w:val="004809C3"/>
  </w:style>
  <w:style w:type="character" w:customStyle="1" w:styleId="view-count">
    <w:name w:val="view-count"/>
    <w:basedOn w:val="DefaultParagraphFont"/>
    <w:rsid w:val="004809C3"/>
  </w:style>
  <w:style w:type="character" w:customStyle="1" w:styleId="rupee">
    <w:name w:val="rupee"/>
    <w:basedOn w:val="DefaultParagraphFont"/>
    <w:rsid w:val="004809C3"/>
  </w:style>
  <w:style w:type="character" w:customStyle="1" w:styleId="grey1">
    <w:name w:val="grey1"/>
    <w:basedOn w:val="DefaultParagraphFont"/>
    <w:rsid w:val="004809C3"/>
  </w:style>
  <w:style w:type="paragraph" w:customStyle="1" w:styleId="Pa13">
    <w:name w:val="Pa13"/>
    <w:basedOn w:val="Default"/>
    <w:next w:val="Default"/>
    <w:uiPriority w:val="99"/>
    <w:rsid w:val="004809C3"/>
    <w:pPr>
      <w:widowControl w:val="0"/>
      <w:spacing w:line="201" w:lineRule="atLeast"/>
    </w:pPr>
    <w:rPr>
      <w:rFonts w:eastAsiaTheme="minorEastAsia"/>
      <w:color w:val="auto"/>
    </w:rPr>
  </w:style>
  <w:style w:type="paragraph" w:customStyle="1" w:styleId="Pa14">
    <w:name w:val="Pa14"/>
    <w:basedOn w:val="Default"/>
    <w:next w:val="Default"/>
    <w:uiPriority w:val="99"/>
    <w:rsid w:val="004809C3"/>
    <w:pPr>
      <w:widowControl w:val="0"/>
      <w:spacing w:line="241" w:lineRule="atLeast"/>
    </w:pPr>
    <w:rPr>
      <w:rFonts w:eastAsiaTheme="minorEastAsia"/>
      <w:color w:val="auto"/>
    </w:rPr>
  </w:style>
  <w:style w:type="paragraph" w:customStyle="1" w:styleId="Pa9">
    <w:name w:val="Pa9"/>
    <w:basedOn w:val="Default"/>
    <w:next w:val="Default"/>
    <w:uiPriority w:val="99"/>
    <w:rsid w:val="004809C3"/>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809C3"/>
  </w:style>
  <w:style w:type="character" w:customStyle="1" w:styleId="reporttitle">
    <w:name w:val="report_title"/>
    <w:basedOn w:val="DefaultParagraphFont"/>
    <w:rsid w:val="004809C3"/>
  </w:style>
  <w:style w:type="character" w:customStyle="1" w:styleId="documenttype-longreleases">
    <w:name w:val="document_type_-_long_releases"/>
    <w:basedOn w:val="DefaultParagraphFont"/>
    <w:rsid w:val="004809C3"/>
  </w:style>
  <w:style w:type="character" w:customStyle="1" w:styleId="alt-date">
    <w:name w:val="alt-date"/>
    <w:basedOn w:val="DefaultParagraphFont"/>
    <w:rsid w:val="004809C3"/>
  </w:style>
  <w:style w:type="character" w:customStyle="1" w:styleId="entry-byline">
    <w:name w:val="entry-byline"/>
    <w:basedOn w:val="DefaultParagraphFont"/>
    <w:rsid w:val="004809C3"/>
  </w:style>
  <w:style w:type="character" w:customStyle="1" w:styleId="taglinecontrib">
    <w:name w:val="tagline_contrib"/>
    <w:basedOn w:val="DefaultParagraphFont"/>
    <w:rsid w:val="004809C3"/>
  </w:style>
  <w:style w:type="character" w:customStyle="1" w:styleId="articledate0">
    <w:name w:val="article_date"/>
    <w:basedOn w:val="DefaultParagraphFont"/>
    <w:rsid w:val="004809C3"/>
  </w:style>
  <w:style w:type="paragraph" w:customStyle="1" w:styleId="hg-daily">
    <w:name w:val="hg-daily"/>
    <w:basedOn w:val="Normal"/>
    <w:rsid w:val="004809C3"/>
    <w:pPr>
      <w:spacing w:before="100" w:beforeAutospacing="1" w:after="100" w:afterAutospacing="1"/>
    </w:pPr>
    <w:rPr>
      <w:rFonts w:ascii="Times" w:hAnsi="Times"/>
      <w:sz w:val="20"/>
      <w:szCs w:val="20"/>
    </w:rPr>
  </w:style>
  <w:style w:type="character" w:customStyle="1" w:styleId="cit">
    <w:name w:val="cit"/>
    <w:basedOn w:val="DefaultParagraphFont"/>
    <w:rsid w:val="004809C3"/>
  </w:style>
  <w:style w:type="paragraph" w:customStyle="1" w:styleId="buttonheading">
    <w:name w:val="buttonheading"/>
    <w:basedOn w:val="Normal"/>
    <w:rsid w:val="004809C3"/>
    <w:pPr>
      <w:spacing w:before="100" w:beforeAutospacing="1" w:after="100" w:afterAutospacing="1"/>
    </w:pPr>
    <w:rPr>
      <w:rFonts w:ascii="Times" w:hAnsi="Times"/>
      <w:sz w:val="20"/>
      <w:szCs w:val="20"/>
    </w:rPr>
  </w:style>
  <w:style w:type="character" w:customStyle="1" w:styleId="createdate">
    <w:name w:val="createdate"/>
    <w:basedOn w:val="DefaultParagraphFont"/>
    <w:rsid w:val="004809C3"/>
  </w:style>
  <w:style w:type="character" w:customStyle="1" w:styleId="text-label">
    <w:name w:val="text-label"/>
    <w:basedOn w:val="DefaultParagraphFont"/>
    <w:rsid w:val="004809C3"/>
  </w:style>
  <w:style w:type="paragraph" w:customStyle="1" w:styleId="TOC3Char">
    <w:name w:val="TOC 3 Char"/>
    <w:basedOn w:val="Normal"/>
    <w:next w:val="Normal"/>
    <w:rsid w:val="004809C3"/>
    <w:rPr>
      <w:rFonts w:eastAsia="Times New Roman"/>
      <w:sz w:val="24"/>
      <w:szCs w:val="20"/>
    </w:rPr>
  </w:style>
  <w:style w:type="paragraph" w:customStyle="1" w:styleId="TOC1Char">
    <w:name w:val="TOC 1 Char"/>
    <w:basedOn w:val="Normal"/>
    <w:next w:val="Normal"/>
    <w:rsid w:val="004809C3"/>
    <w:rPr>
      <w:rFonts w:eastAsia="Times New Roman"/>
      <w:b/>
      <w:sz w:val="24"/>
      <w:szCs w:val="20"/>
    </w:rPr>
  </w:style>
  <w:style w:type="character" w:customStyle="1" w:styleId="StyleCardtextChar10pt">
    <w:name w:val="Style Card text Char + 10 pt"/>
    <w:rsid w:val="004809C3"/>
    <w:rPr>
      <w:rFonts w:ascii="Georgia" w:eastAsia="Calibri" w:hAnsi="Georgia"/>
      <w:sz w:val="20"/>
      <w:u w:val="single"/>
      <w:lang w:bidi="ar-SA"/>
    </w:rPr>
  </w:style>
  <w:style w:type="paragraph" w:customStyle="1" w:styleId="ColorfulList-Accent11">
    <w:name w:val="Colorful List - Accent 11"/>
    <w:basedOn w:val="Normal"/>
    <w:uiPriority w:val="34"/>
    <w:qFormat/>
    <w:rsid w:val="004809C3"/>
    <w:pPr>
      <w:ind w:left="720"/>
      <w:contextualSpacing/>
      <w:jc w:val="both"/>
    </w:pPr>
    <w:rPr>
      <w:rFonts w:eastAsia="Times New Roman"/>
      <w:sz w:val="20"/>
      <w:szCs w:val="20"/>
    </w:rPr>
  </w:style>
  <w:style w:type="paragraph" w:customStyle="1" w:styleId="NoteLevel11">
    <w:name w:val="Note Level 11"/>
    <w:basedOn w:val="Normal"/>
    <w:uiPriority w:val="99"/>
    <w:rsid w:val="004809C3"/>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809C3"/>
    <w:pPr>
      <w:keepNext/>
      <w:tabs>
        <w:tab w:val="num" w:pos="1440"/>
      </w:tabs>
      <w:ind w:left="1800" w:hanging="360"/>
      <w:outlineLvl w:val="2"/>
    </w:pPr>
    <w:rPr>
      <w:rFonts w:eastAsia="MS Gothic"/>
    </w:rPr>
  </w:style>
  <w:style w:type="paragraph" w:customStyle="1" w:styleId="NoteLevel41">
    <w:name w:val="Note Level 41"/>
    <w:basedOn w:val="Normal"/>
    <w:rsid w:val="004809C3"/>
    <w:pPr>
      <w:keepNext/>
      <w:tabs>
        <w:tab w:val="num" w:pos="2160"/>
      </w:tabs>
      <w:ind w:left="2520" w:hanging="360"/>
      <w:outlineLvl w:val="3"/>
    </w:pPr>
    <w:rPr>
      <w:rFonts w:eastAsia="MS Gothic"/>
    </w:rPr>
  </w:style>
  <w:style w:type="paragraph" w:customStyle="1" w:styleId="NoteLevel51">
    <w:name w:val="Note Level 51"/>
    <w:basedOn w:val="Normal"/>
    <w:rsid w:val="004809C3"/>
    <w:pPr>
      <w:keepNext/>
      <w:tabs>
        <w:tab w:val="num" w:pos="2880"/>
      </w:tabs>
      <w:ind w:left="3240" w:hanging="360"/>
      <w:outlineLvl w:val="4"/>
    </w:pPr>
    <w:rPr>
      <w:rFonts w:eastAsia="MS Gothic"/>
    </w:rPr>
  </w:style>
  <w:style w:type="paragraph" w:customStyle="1" w:styleId="NoteLevel61">
    <w:name w:val="Note Level 61"/>
    <w:basedOn w:val="Normal"/>
    <w:rsid w:val="004809C3"/>
    <w:pPr>
      <w:keepNext/>
      <w:tabs>
        <w:tab w:val="num" w:pos="3600"/>
      </w:tabs>
      <w:ind w:left="3960" w:hanging="360"/>
      <w:outlineLvl w:val="5"/>
    </w:pPr>
    <w:rPr>
      <w:rFonts w:eastAsia="MS Gothic"/>
    </w:rPr>
  </w:style>
  <w:style w:type="paragraph" w:customStyle="1" w:styleId="NoteLevel71">
    <w:name w:val="Note Level 71"/>
    <w:basedOn w:val="Normal"/>
    <w:rsid w:val="004809C3"/>
    <w:pPr>
      <w:keepNext/>
      <w:tabs>
        <w:tab w:val="num" w:pos="4320"/>
      </w:tabs>
      <w:ind w:left="4680" w:hanging="360"/>
      <w:outlineLvl w:val="6"/>
    </w:pPr>
    <w:rPr>
      <w:rFonts w:eastAsia="MS Gothic"/>
    </w:rPr>
  </w:style>
  <w:style w:type="paragraph" w:customStyle="1" w:styleId="NoteLevel81">
    <w:name w:val="Note Level 81"/>
    <w:basedOn w:val="Normal"/>
    <w:rsid w:val="004809C3"/>
    <w:pPr>
      <w:keepNext/>
      <w:tabs>
        <w:tab w:val="num" w:pos="5040"/>
      </w:tabs>
      <w:ind w:left="5400" w:hanging="360"/>
      <w:outlineLvl w:val="7"/>
    </w:pPr>
    <w:rPr>
      <w:rFonts w:eastAsia="MS Gothic"/>
    </w:rPr>
  </w:style>
  <w:style w:type="paragraph" w:customStyle="1" w:styleId="NoteLevel91">
    <w:name w:val="Note Level 91"/>
    <w:basedOn w:val="Normal"/>
    <w:rsid w:val="004809C3"/>
    <w:pPr>
      <w:keepNext/>
      <w:tabs>
        <w:tab w:val="num" w:pos="5760"/>
      </w:tabs>
      <w:ind w:left="6120" w:hanging="360"/>
      <w:outlineLvl w:val="8"/>
    </w:pPr>
    <w:rPr>
      <w:rFonts w:eastAsia="MS Gothic"/>
    </w:rPr>
  </w:style>
  <w:style w:type="paragraph" w:styleId="Index2">
    <w:name w:val="index 2"/>
    <w:basedOn w:val="Normal"/>
    <w:next w:val="Normal"/>
    <w:autoRedefine/>
    <w:rsid w:val="004809C3"/>
    <w:pPr>
      <w:spacing w:after="200" w:line="276" w:lineRule="auto"/>
      <w:ind w:left="400" w:hanging="200"/>
    </w:pPr>
    <w:rPr>
      <w:rFonts w:eastAsia="Times New Roman"/>
      <w:bCs/>
    </w:rPr>
  </w:style>
  <w:style w:type="paragraph" w:styleId="Index3">
    <w:name w:val="index 3"/>
    <w:basedOn w:val="Normal"/>
    <w:next w:val="Normal"/>
    <w:autoRedefine/>
    <w:rsid w:val="004809C3"/>
    <w:pPr>
      <w:spacing w:after="200" w:line="276" w:lineRule="auto"/>
      <w:ind w:left="600" w:hanging="200"/>
    </w:pPr>
    <w:rPr>
      <w:rFonts w:eastAsia="Times New Roman"/>
      <w:bCs/>
    </w:rPr>
  </w:style>
  <w:style w:type="paragraph" w:styleId="Index4">
    <w:name w:val="index 4"/>
    <w:basedOn w:val="Normal"/>
    <w:next w:val="Normal"/>
    <w:autoRedefine/>
    <w:rsid w:val="004809C3"/>
    <w:pPr>
      <w:spacing w:after="200" w:line="276" w:lineRule="auto"/>
      <w:ind w:left="800" w:hanging="200"/>
    </w:pPr>
    <w:rPr>
      <w:rFonts w:eastAsia="Times New Roman"/>
      <w:bCs/>
    </w:rPr>
  </w:style>
  <w:style w:type="paragraph" w:styleId="Index5">
    <w:name w:val="index 5"/>
    <w:basedOn w:val="Normal"/>
    <w:next w:val="Normal"/>
    <w:autoRedefine/>
    <w:rsid w:val="004809C3"/>
    <w:pPr>
      <w:spacing w:after="200" w:line="276" w:lineRule="auto"/>
      <w:ind w:left="1000" w:hanging="200"/>
    </w:pPr>
    <w:rPr>
      <w:rFonts w:eastAsia="Times New Roman"/>
      <w:bCs/>
    </w:rPr>
  </w:style>
  <w:style w:type="paragraph" w:styleId="Index6">
    <w:name w:val="index 6"/>
    <w:basedOn w:val="Normal"/>
    <w:next w:val="Normal"/>
    <w:autoRedefine/>
    <w:rsid w:val="004809C3"/>
    <w:pPr>
      <w:spacing w:after="200" w:line="276" w:lineRule="auto"/>
      <w:ind w:left="1200" w:hanging="200"/>
    </w:pPr>
    <w:rPr>
      <w:rFonts w:eastAsia="Times New Roman"/>
      <w:bCs/>
    </w:rPr>
  </w:style>
  <w:style w:type="paragraph" w:styleId="Index7">
    <w:name w:val="index 7"/>
    <w:basedOn w:val="Normal"/>
    <w:next w:val="Normal"/>
    <w:autoRedefine/>
    <w:rsid w:val="004809C3"/>
    <w:pPr>
      <w:spacing w:after="200" w:line="276" w:lineRule="auto"/>
      <w:ind w:left="1400" w:hanging="200"/>
    </w:pPr>
    <w:rPr>
      <w:rFonts w:eastAsia="Times New Roman"/>
      <w:bCs/>
    </w:rPr>
  </w:style>
  <w:style w:type="paragraph" w:styleId="Index8">
    <w:name w:val="index 8"/>
    <w:basedOn w:val="Normal"/>
    <w:next w:val="Normal"/>
    <w:autoRedefine/>
    <w:rsid w:val="004809C3"/>
    <w:pPr>
      <w:spacing w:after="200" w:line="276" w:lineRule="auto"/>
      <w:ind w:left="1600" w:hanging="200"/>
    </w:pPr>
    <w:rPr>
      <w:rFonts w:eastAsia="Times New Roman"/>
      <w:bCs/>
    </w:rPr>
  </w:style>
  <w:style w:type="paragraph" w:styleId="Index9">
    <w:name w:val="index 9"/>
    <w:basedOn w:val="Normal"/>
    <w:next w:val="Normal"/>
    <w:autoRedefine/>
    <w:rsid w:val="004809C3"/>
    <w:pPr>
      <w:spacing w:after="200" w:line="276" w:lineRule="auto"/>
      <w:ind w:left="1800" w:hanging="200"/>
    </w:pPr>
    <w:rPr>
      <w:rFonts w:eastAsia="Times New Roman"/>
      <w:bCs/>
    </w:rPr>
  </w:style>
  <w:style w:type="paragraph" w:styleId="IndexHeading">
    <w:name w:val="index heading"/>
    <w:basedOn w:val="Normal"/>
    <w:next w:val="Index1"/>
    <w:rsid w:val="004809C3"/>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809C3"/>
    <w:pPr>
      <w:jc w:val="both"/>
    </w:pPr>
    <w:rPr>
      <w:rFonts w:eastAsia="Times New Roman"/>
      <w:i/>
      <w:iCs/>
      <w:color w:val="000000"/>
      <w:sz w:val="20"/>
    </w:rPr>
  </w:style>
  <w:style w:type="character" w:customStyle="1" w:styleId="MediumGrid11">
    <w:name w:val="Medium Grid 11"/>
    <w:uiPriority w:val="99"/>
    <w:rsid w:val="004809C3"/>
    <w:rPr>
      <w:color w:val="808080"/>
    </w:rPr>
  </w:style>
  <w:style w:type="numbering" w:customStyle="1" w:styleId="NoList8">
    <w:name w:val="No List8"/>
    <w:next w:val="NoList"/>
    <w:semiHidden/>
    <w:unhideWhenUsed/>
    <w:rsid w:val="004809C3"/>
  </w:style>
  <w:style w:type="numbering" w:customStyle="1" w:styleId="NoList9">
    <w:name w:val="No List9"/>
    <w:next w:val="NoList"/>
    <w:semiHidden/>
    <w:unhideWhenUsed/>
    <w:rsid w:val="004809C3"/>
  </w:style>
  <w:style w:type="numbering" w:customStyle="1" w:styleId="NoList10">
    <w:name w:val="No List10"/>
    <w:next w:val="NoList"/>
    <w:semiHidden/>
    <w:unhideWhenUsed/>
    <w:rsid w:val="004809C3"/>
  </w:style>
  <w:style w:type="numbering" w:customStyle="1" w:styleId="NoList12">
    <w:name w:val="No List12"/>
    <w:next w:val="NoList"/>
    <w:semiHidden/>
    <w:unhideWhenUsed/>
    <w:rsid w:val="004809C3"/>
  </w:style>
  <w:style w:type="numbering" w:customStyle="1" w:styleId="NoList13">
    <w:name w:val="No List13"/>
    <w:next w:val="NoList"/>
    <w:semiHidden/>
    <w:unhideWhenUsed/>
    <w:rsid w:val="004809C3"/>
  </w:style>
  <w:style w:type="numbering" w:customStyle="1" w:styleId="NoList14">
    <w:name w:val="No List14"/>
    <w:next w:val="NoList"/>
    <w:semiHidden/>
    <w:unhideWhenUsed/>
    <w:rsid w:val="004809C3"/>
  </w:style>
  <w:style w:type="numbering" w:customStyle="1" w:styleId="NoList15">
    <w:name w:val="No List15"/>
    <w:next w:val="NoList"/>
    <w:uiPriority w:val="99"/>
    <w:semiHidden/>
    <w:unhideWhenUsed/>
    <w:rsid w:val="004809C3"/>
  </w:style>
  <w:style w:type="numbering" w:customStyle="1" w:styleId="NoList16">
    <w:name w:val="No List16"/>
    <w:next w:val="NoList"/>
    <w:uiPriority w:val="99"/>
    <w:semiHidden/>
    <w:unhideWhenUsed/>
    <w:rsid w:val="004809C3"/>
  </w:style>
  <w:style w:type="numbering" w:customStyle="1" w:styleId="NoList17">
    <w:name w:val="No List17"/>
    <w:next w:val="NoList"/>
    <w:semiHidden/>
    <w:unhideWhenUsed/>
    <w:rsid w:val="004809C3"/>
  </w:style>
  <w:style w:type="numbering" w:customStyle="1" w:styleId="NoList18">
    <w:name w:val="No List18"/>
    <w:next w:val="NoList"/>
    <w:uiPriority w:val="99"/>
    <w:semiHidden/>
    <w:unhideWhenUsed/>
    <w:rsid w:val="004809C3"/>
  </w:style>
  <w:style w:type="numbering" w:customStyle="1" w:styleId="NoList19">
    <w:name w:val="No List19"/>
    <w:next w:val="NoList"/>
    <w:uiPriority w:val="99"/>
    <w:semiHidden/>
    <w:unhideWhenUsed/>
    <w:rsid w:val="004809C3"/>
  </w:style>
  <w:style w:type="numbering" w:customStyle="1" w:styleId="NoList20">
    <w:name w:val="No List20"/>
    <w:next w:val="NoList"/>
    <w:semiHidden/>
    <w:unhideWhenUsed/>
    <w:rsid w:val="004809C3"/>
  </w:style>
  <w:style w:type="numbering" w:customStyle="1" w:styleId="NoList21">
    <w:name w:val="No List21"/>
    <w:next w:val="NoList"/>
    <w:semiHidden/>
    <w:unhideWhenUsed/>
    <w:rsid w:val="004809C3"/>
  </w:style>
  <w:style w:type="paragraph" w:customStyle="1" w:styleId="PlaceholderText2">
    <w:name w:val="Placeholder Text2"/>
    <w:basedOn w:val="Normal"/>
    <w:uiPriority w:val="99"/>
    <w:rsid w:val="004809C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809C3"/>
    <w:pPr>
      <w:keepNext/>
      <w:tabs>
        <w:tab w:val="num" w:pos="1440"/>
      </w:tabs>
      <w:ind w:left="1800" w:hanging="360"/>
      <w:outlineLvl w:val="2"/>
    </w:pPr>
    <w:rPr>
      <w:rFonts w:eastAsia="MS Gothic"/>
      <w:sz w:val="24"/>
    </w:rPr>
  </w:style>
  <w:style w:type="paragraph" w:customStyle="1" w:styleId="LightList1">
    <w:name w:val="Light List1"/>
    <w:basedOn w:val="Normal"/>
    <w:rsid w:val="004809C3"/>
    <w:pPr>
      <w:keepNext/>
      <w:tabs>
        <w:tab w:val="num" w:pos="2160"/>
      </w:tabs>
      <w:ind w:left="2520" w:hanging="360"/>
      <w:outlineLvl w:val="3"/>
    </w:pPr>
    <w:rPr>
      <w:rFonts w:eastAsia="MS Gothic"/>
      <w:sz w:val="24"/>
    </w:rPr>
  </w:style>
  <w:style w:type="paragraph" w:customStyle="1" w:styleId="LightGrid1">
    <w:name w:val="Light Grid1"/>
    <w:basedOn w:val="Normal"/>
    <w:rsid w:val="004809C3"/>
    <w:pPr>
      <w:keepNext/>
      <w:tabs>
        <w:tab w:val="num" w:pos="2880"/>
      </w:tabs>
      <w:ind w:left="3240" w:hanging="360"/>
      <w:outlineLvl w:val="4"/>
    </w:pPr>
    <w:rPr>
      <w:rFonts w:eastAsia="MS Gothic"/>
      <w:sz w:val="24"/>
    </w:rPr>
  </w:style>
  <w:style w:type="paragraph" w:customStyle="1" w:styleId="MediumShading11">
    <w:name w:val="Medium Shading 11"/>
    <w:basedOn w:val="Normal"/>
    <w:rsid w:val="004809C3"/>
    <w:pPr>
      <w:keepNext/>
      <w:tabs>
        <w:tab w:val="num" w:pos="3600"/>
      </w:tabs>
      <w:ind w:left="3960" w:hanging="360"/>
      <w:outlineLvl w:val="5"/>
    </w:pPr>
    <w:rPr>
      <w:rFonts w:eastAsia="MS Gothic"/>
      <w:sz w:val="24"/>
    </w:rPr>
  </w:style>
  <w:style w:type="paragraph" w:customStyle="1" w:styleId="MediumShading21">
    <w:name w:val="Medium Shading 21"/>
    <w:basedOn w:val="Normal"/>
    <w:rsid w:val="004809C3"/>
    <w:pPr>
      <w:keepNext/>
      <w:tabs>
        <w:tab w:val="num" w:pos="4320"/>
      </w:tabs>
      <w:ind w:left="4680" w:hanging="360"/>
      <w:outlineLvl w:val="6"/>
    </w:pPr>
    <w:rPr>
      <w:rFonts w:eastAsia="MS Gothic"/>
      <w:sz w:val="24"/>
    </w:rPr>
  </w:style>
  <w:style w:type="paragraph" w:customStyle="1" w:styleId="MediumList11">
    <w:name w:val="Medium List 11"/>
    <w:basedOn w:val="Normal"/>
    <w:rsid w:val="004809C3"/>
    <w:pPr>
      <w:keepNext/>
      <w:tabs>
        <w:tab w:val="num" w:pos="5040"/>
      </w:tabs>
      <w:ind w:left="5400" w:hanging="360"/>
      <w:outlineLvl w:val="7"/>
    </w:pPr>
    <w:rPr>
      <w:rFonts w:eastAsia="MS Gothic"/>
      <w:sz w:val="24"/>
    </w:rPr>
  </w:style>
  <w:style w:type="paragraph" w:customStyle="1" w:styleId="MediumList21">
    <w:name w:val="Medium List 21"/>
    <w:basedOn w:val="Normal"/>
    <w:rsid w:val="004809C3"/>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809C3"/>
    <w:rPr>
      <w:sz w:val="17"/>
      <w:szCs w:val="24"/>
      <w:lang w:val="en-US" w:eastAsia="en-US" w:bidi="ar-SA"/>
    </w:rPr>
  </w:style>
  <w:style w:type="paragraph" w:customStyle="1" w:styleId="TagsFutura">
    <w:name w:val="TagsFutura"/>
    <w:basedOn w:val="Normal"/>
    <w:next w:val="Cites"/>
    <w:rsid w:val="004809C3"/>
    <w:rPr>
      <w:rFonts w:ascii="Futura" w:eastAsia="Times" w:hAnsi="Futura"/>
      <w:b/>
      <w:caps/>
      <w:sz w:val="18"/>
      <w:szCs w:val="20"/>
    </w:rPr>
  </w:style>
  <w:style w:type="character" w:customStyle="1" w:styleId="italics">
    <w:name w:val="italics"/>
    <w:basedOn w:val="DefaultParagraphFont"/>
    <w:rsid w:val="004809C3"/>
  </w:style>
  <w:style w:type="character" w:customStyle="1" w:styleId="m-3583723223135346788gmail-style13ptbold">
    <w:name w:val="m_-3583723223135346788gmail-style13ptbold"/>
    <w:basedOn w:val="DefaultParagraphFont"/>
    <w:rsid w:val="004809C3"/>
  </w:style>
  <w:style w:type="character" w:customStyle="1" w:styleId="m-3583723223135346788gmail-styleunderline">
    <w:name w:val="m_-3583723223135346788gmail-styleunderline"/>
    <w:basedOn w:val="DefaultParagraphFont"/>
    <w:rsid w:val="004809C3"/>
  </w:style>
  <w:style w:type="paragraph" w:customStyle="1" w:styleId="speakable">
    <w:name w:val="speakable"/>
    <w:basedOn w:val="Normal"/>
    <w:uiPriority w:val="99"/>
    <w:qFormat/>
    <w:rsid w:val="004809C3"/>
    <w:pPr>
      <w:spacing w:before="100" w:beforeAutospacing="1" w:after="100" w:afterAutospacing="1"/>
    </w:pPr>
  </w:style>
  <w:style w:type="character" w:customStyle="1" w:styleId="BoldUnderline2">
    <w:name w:val="Bold.Underline"/>
    <w:uiPriority w:val="1"/>
    <w:qFormat/>
    <w:rsid w:val="004809C3"/>
    <w:rPr>
      <w:b/>
      <w:u w:val="single"/>
    </w:rPr>
  </w:style>
  <w:style w:type="character" w:customStyle="1" w:styleId="UnresolvedMention3">
    <w:name w:val="Unresolved Mention3"/>
    <w:basedOn w:val="DefaultParagraphFont"/>
    <w:uiPriority w:val="99"/>
    <w:semiHidden/>
    <w:unhideWhenUsed/>
    <w:rsid w:val="004809C3"/>
    <w:rPr>
      <w:color w:val="808080"/>
      <w:shd w:val="clear" w:color="auto" w:fill="E6E6E6"/>
    </w:rPr>
  </w:style>
  <w:style w:type="paragraph" w:customStyle="1" w:styleId="useless">
    <w:name w:val="useless"/>
    <w:basedOn w:val="Normal"/>
    <w:uiPriority w:val="99"/>
    <w:qFormat/>
    <w:rsid w:val="004809C3"/>
    <w:rPr>
      <w:rFonts w:eastAsia="Times New Roman"/>
      <w:sz w:val="12"/>
    </w:rPr>
  </w:style>
  <w:style w:type="character" w:customStyle="1" w:styleId="tagCharCharCharChar">
    <w:name w:val="tag Char Char Char Char"/>
    <w:rsid w:val="004809C3"/>
    <w:rPr>
      <w:b/>
      <w:sz w:val="24"/>
      <w:szCs w:val="24"/>
      <w:lang w:val="en-US" w:eastAsia="en-US" w:bidi="ar-SA"/>
    </w:rPr>
  </w:style>
  <w:style w:type="character" w:customStyle="1" w:styleId="DebateUnderlined">
    <w:name w:val="Debate Underlined"/>
    <w:rsid w:val="004809C3"/>
    <w:rPr>
      <w:rFonts w:ascii="Helvetica" w:hAnsi="Helvetica"/>
      <w:sz w:val="20"/>
      <w:u w:val="single"/>
    </w:rPr>
  </w:style>
  <w:style w:type="character" w:styleId="PlaceholderText">
    <w:name w:val="Placeholder Text"/>
    <w:basedOn w:val="DefaultParagraphFont"/>
    <w:uiPriority w:val="99"/>
    <w:rsid w:val="004809C3"/>
    <w:rPr>
      <w:color w:val="808080"/>
    </w:rPr>
  </w:style>
  <w:style w:type="character" w:customStyle="1" w:styleId="byl">
    <w:name w:val="byl"/>
    <w:rsid w:val="004809C3"/>
  </w:style>
  <w:style w:type="paragraph" w:customStyle="1" w:styleId="css-xhhu0i">
    <w:name w:val="css-xhhu0i"/>
    <w:basedOn w:val="Normal"/>
    <w:rsid w:val="004809C3"/>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4809C3"/>
  </w:style>
  <w:style w:type="character" w:customStyle="1" w:styleId="m-8878800405382358272gmail-styleunderline">
    <w:name w:val="m_-8878800405382358272gmail-styleunderline"/>
    <w:basedOn w:val="DefaultParagraphFont"/>
    <w:rsid w:val="004809C3"/>
  </w:style>
  <w:style w:type="character" w:customStyle="1" w:styleId="m-5498913268213319940gmail-styleunderline">
    <w:name w:val="m_-5498913268213319940gmail-styleunderline"/>
    <w:basedOn w:val="DefaultParagraphFont"/>
    <w:rsid w:val="004809C3"/>
  </w:style>
  <w:style w:type="character" w:customStyle="1" w:styleId="overlay">
    <w:name w:val="overlay"/>
    <w:basedOn w:val="DefaultParagraphFont"/>
    <w:rsid w:val="004809C3"/>
  </w:style>
  <w:style w:type="character" w:customStyle="1" w:styleId="TagCharCharCharChar0">
    <w:name w:val="Tag Char Char Char Char"/>
    <w:basedOn w:val="DefaultParagraphFont"/>
    <w:rsid w:val="004809C3"/>
    <w:rPr>
      <w:rFonts w:ascii="Calibri" w:hAnsi="Calibri" w:cs="Calibri"/>
      <w:b/>
      <w:sz w:val="24"/>
    </w:rPr>
  </w:style>
  <w:style w:type="paragraph" w:customStyle="1" w:styleId="g-body">
    <w:name w:val="g-body"/>
    <w:basedOn w:val="Normal"/>
    <w:uiPriority w:val="99"/>
    <w:qFormat/>
    <w:rsid w:val="004809C3"/>
    <w:pPr>
      <w:spacing w:before="100" w:beforeAutospacing="1" w:after="100" w:afterAutospacing="1"/>
    </w:pPr>
    <w:rPr>
      <w:rFonts w:eastAsia="Times New Roman"/>
      <w:sz w:val="24"/>
    </w:rPr>
  </w:style>
  <w:style w:type="paragraph" w:customStyle="1" w:styleId="g-pstyle0">
    <w:name w:val="g-pstyle0"/>
    <w:basedOn w:val="Normal"/>
    <w:uiPriority w:val="99"/>
    <w:qFormat/>
    <w:rsid w:val="004809C3"/>
    <w:pPr>
      <w:spacing w:before="100" w:beforeAutospacing="1" w:after="100" w:afterAutospacing="1"/>
    </w:pPr>
    <w:rPr>
      <w:rFonts w:eastAsia="Times New Roman"/>
      <w:sz w:val="24"/>
    </w:rPr>
  </w:style>
  <w:style w:type="paragraph" w:customStyle="1" w:styleId="g-pstyle1">
    <w:name w:val="g-pstyle1"/>
    <w:basedOn w:val="Normal"/>
    <w:uiPriority w:val="99"/>
    <w:qFormat/>
    <w:rsid w:val="004809C3"/>
    <w:pPr>
      <w:spacing w:before="100" w:beforeAutospacing="1" w:after="100" w:afterAutospacing="1"/>
    </w:pPr>
    <w:rPr>
      <w:rFonts w:eastAsia="Times New Roman"/>
      <w:sz w:val="24"/>
    </w:rPr>
  </w:style>
  <w:style w:type="paragraph" w:customStyle="1" w:styleId="g-asset-hed">
    <w:name w:val="g-asset-hed"/>
    <w:basedOn w:val="Normal"/>
    <w:uiPriority w:val="99"/>
    <w:qFormat/>
    <w:rsid w:val="004809C3"/>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809C3"/>
    <w:pPr>
      <w:spacing w:before="100" w:beforeAutospacing="1" w:after="100" w:afterAutospacing="1"/>
    </w:pPr>
    <w:rPr>
      <w:sz w:val="24"/>
    </w:rPr>
  </w:style>
  <w:style w:type="paragraph" w:customStyle="1" w:styleId="speech">
    <w:name w:val="speech"/>
    <w:basedOn w:val="Normal"/>
    <w:uiPriority w:val="99"/>
    <w:qFormat/>
    <w:rsid w:val="004809C3"/>
    <w:pPr>
      <w:spacing w:before="100" w:beforeAutospacing="1" w:after="100" w:afterAutospacing="1"/>
    </w:pPr>
    <w:rPr>
      <w:sz w:val="24"/>
    </w:rPr>
  </w:style>
  <w:style w:type="character" w:customStyle="1" w:styleId="adtext">
    <w:name w:val="adtext"/>
    <w:basedOn w:val="DefaultParagraphFont"/>
    <w:rsid w:val="004809C3"/>
  </w:style>
  <w:style w:type="character" w:customStyle="1" w:styleId="UL-Bold">
    <w:name w:val="UL-Bold"/>
    <w:basedOn w:val="DefaultParagraphFont"/>
    <w:rsid w:val="004809C3"/>
    <w:rPr>
      <w:u w:val="thick"/>
    </w:rPr>
  </w:style>
  <w:style w:type="character" w:customStyle="1" w:styleId="UL-None">
    <w:name w:val="UL-None"/>
    <w:basedOn w:val="DefaultParagraphFont"/>
    <w:rsid w:val="004809C3"/>
    <w:rPr>
      <w:strike w:val="0"/>
      <w:dstrike w:val="0"/>
      <w:u w:val="none"/>
      <w:effect w:val="none"/>
    </w:rPr>
  </w:style>
  <w:style w:type="character" w:customStyle="1" w:styleId="qu730rj69h">
    <w:name w:val="qu730rj69h"/>
    <w:basedOn w:val="DefaultParagraphFont"/>
    <w:rsid w:val="004809C3"/>
  </w:style>
  <w:style w:type="paragraph" w:customStyle="1" w:styleId="optext">
    <w:name w:val="optext"/>
    <w:basedOn w:val="Normal"/>
    <w:uiPriority w:val="99"/>
    <w:qFormat/>
    <w:rsid w:val="004809C3"/>
    <w:pPr>
      <w:spacing w:before="100" w:beforeAutospacing="1" w:after="100" w:afterAutospacing="1"/>
    </w:pPr>
    <w:rPr>
      <w:sz w:val="24"/>
    </w:rPr>
  </w:style>
  <w:style w:type="character" w:customStyle="1" w:styleId="lmy74qr12z">
    <w:name w:val="lmy74qr12z"/>
    <w:basedOn w:val="DefaultParagraphFont"/>
    <w:rsid w:val="004809C3"/>
  </w:style>
  <w:style w:type="character" w:customStyle="1" w:styleId="icr880">
    <w:name w:val="icr880"/>
    <w:basedOn w:val="DefaultParagraphFont"/>
    <w:rsid w:val="004809C3"/>
  </w:style>
  <w:style w:type="character" w:customStyle="1" w:styleId="hx23q54">
    <w:name w:val="hx23q54"/>
    <w:basedOn w:val="DefaultParagraphFont"/>
    <w:rsid w:val="004809C3"/>
  </w:style>
  <w:style w:type="character" w:customStyle="1" w:styleId="m-5348258726587825636gmail-style13ptbold">
    <w:name w:val="m_-5348258726587825636gmail-style13ptbold"/>
    <w:basedOn w:val="DefaultParagraphFont"/>
    <w:rsid w:val="004809C3"/>
  </w:style>
  <w:style w:type="character" w:customStyle="1" w:styleId="m-5348258726587825636gmail-styleunderline">
    <w:name w:val="m_-5348258726587825636gmail-styleunderline"/>
    <w:basedOn w:val="DefaultParagraphFont"/>
    <w:rsid w:val="004809C3"/>
  </w:style>
  <w:style w:type="character" w:customStyle="1" w:styleId="m4385445901877740177gmail-styleunderline">
    <w:name w:val="m_4385445901877740177gmail-styleunderline"/>
    <w:basedOn w:val="DefaultParagraphFont"/>
    <w:rsid w:val="004809C3"/>
  </w:style>
  <w:style w:type="character" w:customStyle="1" w:styleId="DDIUnderline">
    <w:name w:val="DDI Underline"/>
    <w:qFormat/>
    <w:rsid w:val="004809C3"/>
    <w:rPr>
      <w:rFonts w:ascii="Times New Roman" w:hAnsi="Times New Roman"/>
      <w:sz w:val="24"/>
      <w:u w:val="single"/>
    </w:rPr>
  </w:style>
  <w:style w:type="paragraph" w:customStyle="1" w:styleId="ALLCAPS">
    <w:name w:val="ALL CAPS"/>
    <w:basedOn w:val="Normal"/>
    <w:link w:val="ALLCAPSChar"/>
    <w:qFormat/>
    <w:rsid w:val="004809C3"/>
    <w:rPr>
      <w:rFonts w:eastAsia="Times New Roman"/>
      <w:b/>
      <w:caps/>
    </w:rPr>
  </w:style>
  <w:style w:type="character" w:customStyle="1" w:styleId="ALLCAPSChar">
    <w:name w:val="ALL CAPS Char"/>
    <w:basedOn w:val="DefaultParagraphFont"/>
    <w:link w:val="ALLCAPS"/>
    <w:rsid w:val="004809C3"/>
    <w:rPr>
      <w:rFonts w:ascii="Times New Roman" w:eastAsia="Times New Roman" w:hAnsi="Times New Roman" w:cs="Times New Roman"/>
      <w:b/>
      <w:caps/>
      <w:sz w:val="22"/>
    </w:rPr>
  </w:style>
  <w:style w:type="paragraph" w:customStyle="1" w:styleId="TagCharCharCharCharCharCharChar0">
    <w:name w:val="Tag Char Char Char Char Char Char Char"/>
    <w:basedOn w:val="Normal"/>
    <w:link w:val="TagCharCharCharCharCharCharCharChar"/>
    <w:qFormat/>
    <w:rsid w:val="004809C3"/>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809C3"/>
    <w:rPr>
      <w:rFonts w:ascii="Times New Roman" w:eastAsia="Times New Roman" w:hAnsi="Times New Roman" w:cs="Times New Roman"/>
      <w:b/>
    </w:rPr>
  </w:style>
  <w:style w:type="character" w:customStyle="1" w:styleId="Cites-AuthorDate">
    <w:name w:val="Cites-Author/Date"/>
    <w:rsid w:val="004809C3"/>
    <w:rPr>
      <w:rFonts w:ascii="Helvetica" w:hAnsi="Helvetica"/>
      <w:b/>
      <w:sz w:val="22"/>
      <w:szCs w:val="24"/>
      <w:u w:val="thick"/>
    </w:rPr>
  </w:style>
  <w:style w:type="paragraph" w:customStyle="1" w:styleId="CiteTag">
    <w:name w:val="Cite/Tag"/>
    <w:basedOn w:val="Normal"/>
    <w:uiPriority w:val="99"/>
    <w:qFormat/>
    <w:rsid w:val="004809C3"/>
    <w:rPr>
      <w:rFonts w:eastAsia="Cambria"/>
      <w:b/>
    </w:rPr>
  </w:style>
  <w:style w:type="character" w:customStyle="1" w:styleId="m489902567989944824gmail-style13ptbold">
    <w:name w:val="m_489902567989944824gmail-style13ptbold"/>
    <w:basedOn w:val="DefaultParagraphFont"/>
    <w:rsid w:val="004809C3"/>
  </w:style>
  <w:style w:type="character" w:customStyle="1" w:styleId="m489902567989944824gmail-styleunderline">
    <w:name w:val="m_489902567989944824gmail-styleunderline"/>
    <w:basedOn w:val="DefaultParagraphFont"/>
    <w:rsid w:val="004809C3"/>
  </w:style>
  <w:style w:type="character" w:customStyle="1" w:styleId="UnderlineCharChar3">
    <w:name w:val="Underline Char Char3"/>
    <w:rsid w:val="004809C3"/>
    <w:rPr>
      <w:szCs w:val="24"/>
      <w:u w:val="single"/>
      <w:lang w:val="en-US" w:eastAsia="en-US" w:bidi="ar-SA"/>
    </w:rPr>
  </w:style>
  <w:style w:type="character" w:customStyle="1" w:styleId="tl8wme">
    <w:name w:val="tl8wme"/>
    <w:basedOn w:val="DefaultParagraphFont"/>
    <w:rsid w:val="004809C3"/>
  </w:style>
  <w:style w:type="character" w:customStyle="1" w:styleId="Mention3">
    <w:name w:val="Mention3"/>
    <w:basedOn w:val="DefaultParagraphFont"/>
    <w:uiPriority w:val="99"/>
    <w:semiHidden/>
    <w:unhideWhenUsed/>
    <w:rsid w:val="004809C3"/>
    <w:rPr>
      <w:color w:val="2B579A"/>
      <w:shd w:val="clear" w:color="auto" w:fill="E6E6E6"/>
    </w:rPr>
  </w:style>
  <w:style w:type="character" w:customStyle="1" w:styleId="m-5251091010484660064gmail-style13ptbold">
    <w:name w:val="m_-5251091010484660064gmail-style13ptbold"/>
    <w:basedOn w:val="DefaultParagraphFont"/>
    <w:rsid w:val="004809C3"/>
  </w:style>
  <w:style w:type="character" w:customStyle="1" w:styleId="m-5251091010484660064gmail-styleunderline">
    <w:name w:val="m_-5251091010484660064gmail-styleunderline"/>
    <w:basedOn w:val="DefaultParagraphFont"/>
    <w:rsid w:val="004809C3"/>
  </w:style>
  <w:style w:type="character" w:customStyle="1" w:styleId="tablecaption">
    <w:name w:val="tablecaption"/>
    <w:basedOn w:val="DefaultParagraphFont"/>
    <w:rsid w:val="004809C3"/>
  </w:style>
  <w:style w:type="character" w:customStyle="1" w:styleId="StyleLatinHelvetica105ptBlack">
    <w:name w:val="Style (Latin) Helvetica 10.5 pt Black"/>
    <w:basedOn w:val="DefaultParagraphFont"/>
    <w:rsid w:val="004809C3"/>
    <w:rPr>
      <w:rFonts w:ascii="Times New Roman" w:hAnsi="Times New Roman"/>
      <w:color w:val="000000"/>
      <w:sz w:val="21"/>
    </w:rPr>
  </w:style>
  <w:style w:type="character" w:customStyle="1" w:styleId="Quotation">
    <w:name w:val="Quotation"/>
    <w:qFormat/>
    <w:rsid w:val="004809C3"/>
    <w:rPr>
      <w:rFonts w:ascii="Arial" w:hAnsi="Arial"/>
      <w:b/>
      <w:i/>
      <w:iCs/>
      <w:sz w:val="24"/>
      <w:u w:val="single"/>
    </w:rPr>
  </w:style>
  <w:style w:type="paragraph" w:customStyle="1" w:styleId="DateTime">
    <w:name w:val="DateTime"/>
    <w:basedOn w:val="Normal"/>
    <w:link w:val="DateTimeChar"/>
    <w:autoRedefine/>
    <w:uiPriority w:val="4"/>
    <w:qFormat/>
    <w:rsid w:val="004809C3"/>
  </w:style>
  <w:style w:type="character" w:customStyle="1" w:styleId="DateTimeChar">
    <w:name w:val="DateTime Char"/>
    <w:basedOn w:val="DefaultParagraphFont"/>
    <w:link w:val="DateTime"/>
    <w:uiPriority w:val="4"/>
    <w:rsid w:val="004809C3"/>
    <w:rPr>
      <w:rFonts w:ascii="Times New Roman" w:hAnsi="Times New Roman" w:cs="Times New Roman"/>
      <w:sz w:val="22"/>
    </w:rPr>
  </w:style>
  <w:style w:type="paragraph" w:customStyle="1" w:styleId="Lecture">
    <w:name w:val="Lecture"/>
    <w:next w:val="BodyText"/>
    <w:link w:val="LectureChar"/>
    <w:autoRedefine/>
    <w:uiPriority w:val="4"/>
    <w:qFormat/>
    <w:rsid w:val="004809C3"/>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4809C3"/>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4809C3"/>
  </w:style>
  <w:style w:type="character" w:customStyle="1" w:styleId="m-413333960618644972gmail-styleunderline">
    <w:name w:val="m_-413333960618644972gmail-styleunderline"/>
    <w:basedOn w:val="DefaultParagraphFont"/>
    <w:rsid w:val="004809C3"/>
  </w:style>
  <w:style w:type="character" w:customStyle="1" w:styleId="m8314098763611656848gmail-stylestylebold12pt">
    <w:name w:val="m_8314098763611656848gmail-stylestylebold12pt"/>
    <w:basedOn w:val="DefaultParagraphFont"/>
    <w:rsid w:val="004809C3"/>
  </w:style>
  <w:style w:type="character" w:customStyle="1" w:styleId="m8314098763611656848gmail-styleboldunderline">
    <w:name w:val="m_8314098763611656848gmail-styleboldunderline"/>
    <w:basedOn w:val="DefaultParagraphFont"/>
    <w:rsid w:val="004809C3"/>
  </w:style>
  <w:style w:type="paragraph" w:customStyle="1" w:styleId="Spacer">
    <w:name w:val="Spacer"/>
    <w:basedOn w:val="Heading1"/>
    <w:link w:val="SpacerChar"/>
    <w:autoRedefine/>
    <w:uiPriority w:val="4"/>
    <w:qFormat/>
    <w:rsid w:val="004809C3"/>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4809C3"/>
    <w:rPr>
      <w:rFonts w:ascii="Georgia" w:eastAsiaTheme="majorEastAsia" w:hAnsi="Georgia" w:cstheme="majorBidi"/>
      <w:b/>
      <w:bCs/>
      <w:szCs w:val="32"/>
    </w:rPr>
  </w:style>
  <w:style w:type="paragraph" w:customStyle="1" w:styleId="msonormal0">
    <w:name w:val="msonormal"/>
    <w:basedOn w:val="Normal"/>
    <w:rsid w:val="004809C3"/>
    <w:pPr>
      <w:spacing w:before="100" w:beforeAutospacing="1" w:after="100" w:afterAutospacing="1"/>
    </w:pPr>
    <w:rPr>
      <w:rFonts w:eastAsia="Times New Roman"/>
      <w:sz w:val="24"/>
    </w:rPr>
  </w:style>
  <w:style w:type="paragraph" w:customStyle="1" w:styleId="TxBr41p1">
    <w:name w:val="TxBr_41p1"/>
    <w:basedOn w:val="Normal"/>
    <w:qFormat/>
    <w:rsid w:val="004809C3"/>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809C3"/>
    <w:rPr>
      <w:rFonts w:ascii="Georgia" w:eastAsia="Times New Roman" w:hAnsi="Georgia" w:cs="Arial" w:hint="default"/>
      <w:b/>
      <w:bCs/>
      <w:kern w:val="32"/>
      <w:sz w:val="28"/>
      <w:szCs w:val="32"/>
    </w:rPr>
  </w:style>
  <w:style w:type="character" w:customStyle="1" w:styleId="CiteReal0">
    <w:name w:val="CiteReal"/>
    <w:uiPriority w:val="1"/>
    <w:qFormat/>
    <w:rsid w:val="004809C3"/>
    <w:rPr>
      <w:rFonts w:ascii="Arial" w:hAnsi="Arial"/>
      <w:b/>
      <w:sz w:val="24"/>
      <w:u w:val="single"/>
    </w:rPr>
  </w:style>
  <w:style w:type="character" w:customStyle="1" w:styleId="dropcap1">
    <w:name w:val="dropcap1"/>
    <w:rsid w:val="004809C3"/>
  </w:style>
  <w:style w:type="paragraph" w:customStyle="1" w:styleId="Style42">
    <w:name w:val="Style42"/>
    <w:basedOn w:val="Normal"/>
    <w:uiPriority w:val="99"/>
    <w:rsid w:val="004809C3"/>
    <w:pPr>
      <w:spacing w:line="202" w:lineRule="exact"/>
      <w:jc w:val="both"/>
    </w:pPr>
    <w:rPr>
      <w:rFonts w:ascii="Palatino Linotype" w:hAnsi="Palatino Linotype" w:cs="Palatino Linotype"/>
    </w:rPr>
  </w:style>
  <w:style w:type="character" w:customStyle="1" w:styleId="FontStyle72">
    <w:name w:val="Font Style72"/>
    <w:uiPriority w:val="99"/>
    <w:rsid w:val="004809C3"/>
    <w:rPr>
      <w:rFonts w:ascii="Cambria" w:hAnsi="Cambria" w:cs="Cambria" w:hint="default"/>
      <w:sz w:val="16"/>
      <w:szCs w:val="16"/>
    </w:rPr>
  </w:style>
  <w:style w:type="character" w:customStyle="1" w:styleId="FontStyle73">
    <w:name w:val="Font Style73"/>
    <w:uiPriority w:val="99"/>
    <w:rsid w:val="004809C3"/>
    <w:rPr>
      <w:rFonts w:ascii="Cambria" w:hAnsi="Cambria" w:cs="Cambria" w:hint="default"/>
      <w:i/>
      <w:iCs/>
      <w:sz w:val="16"/>
      <w:szCs w:val="16"/>
    </w:rPr>
  </w:style>
  <w:style w:type="character" w:customStyle="1" w:styleId="UnderlinestyleChar20">
    <w:name w:val="Underline style Char2"/>
    <w:rsid w:val="004809C3"/>
    <w:rPr>
      <w:sz w:val="22"/>
      <w:szCs w:val="24"/>
      <w:u w:val="single"/>
      <w:lang w:val="en-US" w:eastAsia="en-US" w:bidi="ar-SA"/>
    </w:rPr>
  </w:style>
  <w:style w:type="character" w:customStyle="1" w:styleId="FontStyle49">
    <w:name w:val="Font Style49"/>
    <w:uiPriority w:val="99"/>
    <w:rsid w:val="004809C3"/>
    <w:rPr>
      <w:rFonts w:ascii="Cambria" w:hAnsi="Cambria" w:cs="Cambria"/>
      <w:sz w:val="20"/>
      <w:szCs w:val="20"/>
    </w:rPr>
  </w:style>
  <w:style w:type="character" w:customStyle="1" w:styleId="FontStyle50">
    <w:name w:val="Font Style50"/>
    <w:uiPriority w:val="99"/>
    <w:rsid w:val="004809C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809C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809C3"/>
    <w:rPr>
      <w:rFonts w:ascii="Cambria" w:eastAsia="Cambria" w:hAnsi="Cambria" w:cs="Cambria"/>
      <w:spacing w:val="-3"/>
      <w:sz w:val="22"/>
      <w:szCs w:val="20"/>
    </w:rPr>
  </w:style>
  <w:style w:type="character" w:customStyle="1" w:styleId="kn">
    <w:name w:val="kn"/>
    <w:basedOn w:val="DefaultParagraphFont"/>
    <w:rsid w:val="004809C3"/>
  </w:style>
  <w:style w:type="character" w:customStyle="1" w:styleId="StyleStyleUnderlineUnderlineStyleBoldUnderlineIntenseEmphas">
    <w:name w:val="Style Style UnderlineUnderlineStyle Bold UnderlineIntense Emphas..."/>
    <w:basedOn w:val="DefaultParagraphFont"/>
    <w:rsid w:val="004809C3"/>
    <w:rPr>
      <w:b/>
      <w:bCs/>
      <w:sz w:val="26"/>
      <w:u w:val="single"/>
    </w:rPr>
  </w:style>
  <w:style w:type="character" w:customStyle="1" w:styleId="articoloinside">
    <w:name w:val="articolo_inside"/>
    <w:rsid w:val="004809C3"/>
  </w:style>
  <w:style w:type="paragraph" w:customStyle="1" w:styleId="pagetools">
    <w:name w:val="pagetools"/>
    <w:basedOn w:val="Normal"/>
    <w:rsid w:val="004809C3"/>
    <w:pPr>
      <w:spacing w:before="100" w:beforeAutospacing="1" w:after="100" w:afterAutospacing="1"/>
    </w:pPr>
    <w:rPr>
      <w:rFonts w:ascii="Cambria" w:eastAsia="Cambria" w:hAnsi="Cambria"/>
      <w:sz w:val="24"/>
    </w:rPr>
  </w:style>
  <w:style w:type="character" w:customStyle="1" w:styleId="job">
    <w:name w:val="job"/>
    <w:basedOn w:val="DefaultParagraphFont"/>
    <w:rsid w:val="004809C3"/>
  </w:style>
  <w:style w:type="character" w:customStyle="1" w:styleId="publisher">
    <w:name w:val="publisher"/>
    <w:basedOn w:val="DefaultParagraphFont"/>
    <w:rsid w:val="004809C3"/>
  </w:style>
  <w:style w:type="character" w:customStyle="1" w:styleId="pubyear">
    <w:name w:val="pubyear"/>
    <w:basedOn w:val="DefaultParagraphFont"/>
    <w:rsid w:val="004809C3"/>
  </w:style>
  <w:style w:type="character" w:customStyle="1" w:styleId="pubcity">
    <w:name w:val="pubcity"/>
    <w:basedOn w:val="DefaultParagraphFont"/>
    <w:rsid w:val="004809C3"/>
  </w:style>
  <w:style w:type="paragraph" w:customStyle="1" w:styleId="C-Text">
    <w:name w:val="C-Text"/>
    <w:basedOn w:val="Normal"/>
    <w:rsid w:val="004809C3"/>
    <w:pPr>
      <w:tabs>
        <w:tab w:val="num" w:pos="720"/>
      </w:tabs>
      <w:ind w:left="720" w:hanging="360"/>
    </w:pPr>
    <w:rPr>
      <w:rFonts w:ascii="Book Antiqua" w:hAnsi="Book Antiqua"/>
      <w:sz w:val="24"/>
    </w:rPr>
  </w:style>
  <w:style w:type="character" w:customStyle="1" w:styleId="ecdate">
    <w:name w:val="ec_date"/>
    <w:basedOn w:val="DefaultParagraphFont"/>
    <w:rsid w:val="004809C3"/>
    <w:rPr>
      <w:rFonts w:ascii="Symbol" w:hAnsi="Symbol" w:hint="default"/>
      <w:sz w:val="20"/>
      <w:szCs w:val="20"/>
      <w:shd w:val="clear" w:color="auto" w:fill="FFFFFF"/>
    </w:rPr>
  </w:style>
  <w:style w:type="paragraph" w:customStyle="1" w:styleId="ecmsonormal">
    <w:name w:val="ec_msonormal"/>
    <w:basedOn w:val="Normal"/>
    <w:rsid w:val="004809C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809C3"/>
  </w:style>
  <w:style w:type="character" w:customStyle="1" w:styleId="articleheadline">
    <w:name w:val="articleheadline"/>
    <w:basedOn w:val="DefaultParagraphFont"/>
    <w:rsid w:val="004809C3"/>
  </w:style>
  <w:style w:type="paragraph" w:customStyle="1" w:styleId="u-intro">
    <w:name w:val="u-intro"/>
    <w:basedOn w:val="Normal"/>
    <w:rsid w:val="004809C3"/>
    <w:pPr>
      <w:spacing w:before="100" w:beforeAutospacing="1" w:after="100" w:afterAutospacing="1"/>
    </w:pPr>
    <w:rPr>
      <w:sz w:val="24"/>
    </w:rPr>
  </w:style>
  <w:style w:type="character" w:customStyle="1" w:styleId="u-byline">
    <w:name w:val="u-byline"/>
    <w:basedOn w:val="DefaultParagraphFont"/>
    <w:rsid w:val="004809C3"/>
  </w:style>
  <w:style w:type="character" w:customStyle="1" w:styleId="articlebya">
    <w:name w:val="articleby_a"/>
    <w:basedOn w:val="DefaultParagraphFont"/>
    <w:rsid w:val="004809C3"/>
  </w:style>
  <w:style w:type="character" w:customStyle="1" w:styleId="popupwinby">
    <w:name w:val="popupwinby"/>
    <w:basedOn w:val="DefaultParagraphFont"/>
    <w:rsid w:val="004809C3"/>
  </w:style>
  <w:style w:type="character" w:customStyle="1" w:styleId="storyheader">
    <w:name w:val="storyheader"/>
    <w:basedOn w:val="DefaultParagraphFont"/>
    <w:rsid w:val="004809C3"/>
  </w:style>
  <w:style w:type="character" w:customStyle="1" w:styleId="marron">
    <w:name w:val="marron"/>
    <w:basedOn w:val="DefaultParagraphFont"/>
    <w:rsid w:val="004809C3"/>
  </w:style>
  <w:style w:type="paragraph" w:customStyle="1" w:styleId="StyleNormalWeb10pt">
    <w:name w:val="Style Normal (Web) + 10 pt"/>
    <w:basedOn w:val="NormalWeb"/>
    <w:next w:val="Normal"/>
    <w:rsid w:val="004809C3"/>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4809C3"/>
    <w:rPr>
      <w:szCs w:val="24"/>
      <w:lang w:val="en-US" w:eastAsia="en-US" w:bidi="ar-SA"/>
    </w:rPr>
  </w:style>
  <w:style w:type="paragraph" w:customStyle="1" w:styleId="TagCiteShells">
    <w:name w:val="Tag/Cite/Shells"/>
    <w:basedOn w:val="Normal"/>
    <w:rsid w:val="004809C3"/>
    <w:rPr>
      <w:b/>
    </w:rPr>
  </w:style>
  <w:style w:type="paragraph" w:customStyle="1" w:styleId="DefinitionTerm">
    <w:name w:val="Definition Term"/>
    <w:basedOn w:val="Normal"/>
    <w:next w:val="Normal"/>
    <w:rsid w:val="004809C3"/>
    <w:rPr>
      <w:snapToGrid w:val="0"/>
      <w:sz w:val="24"/>
    </w:rPr>
  </w:style>
  <w:style w:type="character" w:customStyle="1" w:styleId="Style3CharChar">
    <w:name w:val="Style3 Char Char"/>
    <w:basedOn w:val="DefaultParagraphFont"/>
    <w:rsid w:val="004809C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809C3"/>
    <w:pPr>
      <w:spacing w:after="60"/>
    </w:pPr>
    <w:rPr>
      <w:rFonts w:eastAsia="Segoe UI" w:cs="Cambria"/>
      <w:caps/>
      <w:sz w:val="20"/>
      <w:lang w:eastAsia="zh-CN"/>
    </w:rPr>
  </w:style>
  <w:style w:type="character" w:customStyle="1" w:styleId="NormalChar0">
    <w:name w:val="Normal Char"/>
    <w:basedOn w:val="DefaultParagraphFont"/>
    <w:rsid w:val="004809C3"/>
    <w:rPr>
      <w:lang w:eastAsia="en-US"/>
    </w:rPr>
  </w:style>
  <w:style w:type="character" w:customStyle="1" w:styleId="BoldUnderlineChar2">
    <w:name w:val="Bold + Underline Char"/>
    <w:basedOn w:val="DefaultParagraphFont"/>
    <w:rsid w:val="004809C3"/>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809C3"/>
  </w:style>
  <w:style w:type="character" w:customStyle="1" w:styleId="CharacterStyle7">
    <w:name w:val="Character Style 7"/>
    <w:rsid w:val="004809C3"/>
    <w:rPr>
      <w:rFonts w:ascii="Trebuchet MS" w:hAnsi="Trebuchet MS" w:cs="Trebuchet MS"/>
      <w:sz w:val="20"/>
      <w:szCs w:val="20"/>
      <w:u w:val="single"/>
    </w:rPr>
  </w:style>
  <w:style w:type="character" w:customStyle="1" w:styleId="StyleStyle4Char">
    <w:name w:val="Style Style4 + Char"/>
    <w:basedOn w:val="DefaultParagraphFont"/>
    <w:rsid w:val="004809C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809C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809C3"/>
    <w:rPr>
      <w:rFonts w:ascii="Symbol" w:hAnsi="Symbol"/>
      <w:sz w:val="21"/>
      <w:szCs w:val="21"/>
      <w:u w:val="thick"/>
    </w:rPr>
  </w:style>
  <w:style w:type="paragraph" w:customStyle="1" w:styleId="Cite8">
    <w:name w:val="Cite8"/>
    <w:basedOn w:val="Normal"/>
    <w:autoRedefine/>
    <w:qFormat/>
    <w:rsid w:val="004809C3"/>
    <w:rPr>
      <w:rFonts w:ascii="Trebuchet MS" w:eastAsia="Verdana" w:hAnsi="Trebuchet MS" w:cs="Cambria"/>
      <w:sz w:val="16"/>
    </w:rPr>
  </w:style>
  <w:style w:type="paragraph" w:customStyle="1" w:styleId="8font">
    <w:name w:val="8font"/>
    <w:basedOn w:val="Normal"/>
    <w:next w:val="Normal"/>
    <w:autoRedefine/>
    <w:qFormat/>
    <w:rsid w:val="004809C3"/>
    <w:rPr>
      <w:rFonts w:eastAsia="Cambria Math" w:cs="Cambria"/>
      <w:sz w:val="16"/>
      <w:szCs w:val="16"/>
    </w:rPr>
  </w:style>
  <w:style w:type="paragraph" w:customStyle="1" w:styleId="BoldUnderlineChar20">
    <w:name w:val="BoldUnderline Char2"/>
    <w:link w:val="BoldUnderlineChar2Char"/>
    <w:rsid w:val="004809C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809C3"/>
    <w:rPr>
      <w:rFonts w:ascii="Times New Roman" w:eastAsia="Times New Roman" w:hAnsi="Times New Roman" w:cs="Times New Roman"/>
      <w:b/>
      <w:sz w:val="20"/>
      <w:u w:val="single"/>
    </w:rPr>
  </w:style>
  <w:style w:type="character" w:customStyle="1" w:styleId="UnderlineCharChar4">
    <w:name w:val="Underline Char Char4"/>
    <w:rsid w:val="004809C3"/>
    <w:rPr>
      <w:szCs w:val="24"/>
      <w:u w:val="single"/>
      <w:lang w:val="en-US" w:eastAsia="en-US" w:bidi="ar-SA"/>
    </w:rPr>
  </w:style>
  <w:style w:type="character" w:customStyle="1" w:styleId="BoldUnderlineCharChar3">
    <w:name w:val="BoldUnderline Char Char3"/>
    <w:rsid w:val="004809C3"/>
    <w:rPr>
      <w:b/>
      <w:szCs w:val="24"/>
      <w:u w:val="single"/>
      <w:lang w:val="en-US" w:eastAsia="en-US" w:bidi="ar-SA"/>
    </w:rPr>
  </w:style>
  <w:style w:type="character" w:customStyle="1" w:styleId="BoldUnderlineCharChar2">
    <w:name w:val="BoldUnderline Char Char2"/>
    <w:rsid w:val="004809C3"/>
    <w:rPr>
      <w:b/>
      <w:szCs w:val="24"/>
      <w:u w:val="single"/>
      <w:lang w:val="en-US" w:eastAsia="en-US" w:bidi="ar-SA"/>
    </w:rPr>
  </w:style>
  <w:style w:type="paragraph" w:customStyle="1" w:styleId="UnderlineCard0">
    <w:name w:val="UnderlineCard"/>
    <w:basedOn w:val="Heading3"/>
    <w:link w:val="UnderlineCardChar0"/>
    <w:qFormat/>
    <w:rsid w:val="004809C3"/>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0">
    <w:name w:val="UnderlineCard Char"/>
    <w:link w:val="UnderlineCard0"/>
    <w:rsid w:val="004809C3"/>
    <w:rPr>
      <w:rFonts w:ascii="Georgia" w:eastAsia="Calibri" w:hAnsi="Georgia" w:cs="Times New Roman"/>
      <w:sz w:val="20"/>
      <w:szCs w:val="20"/>
      <w:u w:val="single"/>
      <w:lang w:val="x-none" w:eastAsia="x-none"/>
    </w:rPr>
  </w:style>
  <w:style w:type="character" w:customStyle="1" w:styleId="5Notunderlined">
    <w:name w:val="5 Not underlined"/>
    <w:rsid w:val="004809C3"/>
    <w:rPr>
      <w:rFonts w:ascii="Times New Roman" w:hAnsi="Times New Roman"/>
      <w:sz w:val="16"/>
    </w:rPr>
  </w:style>
  <w:style w:type="character" w:customStyle="1" w:styleId="volume-issue">
    <w:name w:val="volume-issue"/>
    <w:rsid w:val="004809C3"/>
    <w:rPr>
      <w:rFonts w:cs="Times New Roman"/>
    </w:rPr>
  </w:style>
  <w:style w:type="character" w:customStyle="1" w:styleId="storytext">
    <w:name w:val="storytext"/>
    <w:basedOn w:val="DefaultParagraphFont"/>
    <w:rsid w:val="004809C3"/>
  </w:style>
  <w:style w:type="character" w:customStyle="1" w:styleId="boldness1">
    <w:name w:val="boldness1"/>
    <w:rsid w:val="004809C3"/>
  </w:style>
  <w:style w:type="paragraph" w:customStyle="1" w:styleId="Cardd">
    <w:name w:val="Cardd"/>
    <w:basedOn w:val="Normal"/>
    <w:uiPriority w:val="4"/>
    <w:qFormat/>
    <w:rsid w:val="004809C3"/>
    <w:pPr>
      <w:ind w:left="288" w:right="288"/>
    </w:pPr>
  </w:style>
  <w:style w:type="paragraph" w:customStyle="1" w:styleId="document0">
    <w:name w:val="document"/>
    <w:basedOn w:val="Normal"/>
    <w:rsid w:val="004809C3"/>
    <w:pPr>
      <w:spacing w:before="100" w:beforeAutospacing="1" w:after="100" w:afterAutospacing="1"/>
    </w:pPr>
    <w:rPr>
      <w:rFonts w:eastAsia="Times New Roman"/>
    </w:rPr>
  </w:style>
  <w:style w:type="character" w:customStyle="1" w:styleId="current-selection">
    <w:name w:val="current-selection"/>
    <w:basedOn w:val="DefaultParagraphFont"/>
    <w:rsid w:val="004809C3"/>
  </w:style>
  <w:style w:type="character" w:customStyle="1" w:styleId="aa">
    <w:name w:val="_"/>
    <w:basedOn w:val="DefaultParagraphFont"/>
    <w:rsid w:val="004809C3"/>
  </w:style>
  <w:style w:type="paragraph" w:customStyle="1" w:styleId="Shrink6">
    <w:name w:val="Shrink 6"/>
    <w:basedOn w:val="Normal"/>
    <w:qFormat/>
    <w:rsid w:val="004809C3"/>
    <w:rPr>
      <w:rFonts w:eastAsia="Calibri"/>
      <w:sz w:val="12"/>
    </w:rPr>
  </w:style>
  <w:style w:type="character" w:customStyle="1" w:styleId="messagecontent">
    <w:name w:val="message_content"/>
    <w:rsid w:val="004809C3"/>
  </w:style>
  <w:style w:type="paragraph" w:customStyle="1" w:styleId="BriefTitleWorks">
    <w:name w:val="Brief Title Works"/>
    <w:basedOn w:val="Heading1"/>
    <w:link w:val="BriefTitleWorksChar"/>
    <w:rsid w:val="004809C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4809C3"/>
    <w:rPr>
      <w:rFonts w:ascii="Georgia" w:eastAsia="Times New Roman" w:hAnsi="Georgia" w:cs="Arial"/>
      <w:b/>
      <w:bCs/>
      <w:kern w:val="32"/>
      <w:szCs w:val="32"/>
      <w:u w:val="single"/>
    </w:rPr>
  </w:style>
  <w:style w:type="character" w:customStyle="1" w:styleId="twelptblackblack1">
    <w:name w:val="twelptblackblack1"/>
    <w:basedOn w:val="DefaultParagraphFont"/>
    <w:rsid w:val="004809C3"/>
    <w:rPr>
      <w:rFonts w:ascii="Verdana" w:hAnsi="Verdana" w:hint="default"/>
      <w:color w:val="000000"/>
      <w:sz w:val="16"/>
      <w:szCs w:val="16"/>
    </w:rPr>
  </w:style>
  <w:style w:type="character" w:customStyle="1" w:styleId="Heading3CharCharCharChar1">
    <w:name w:val="Heading 3 Char Char Char Char1"/>
    <w:rsid w:val="004809C3"/>
    <w:rPr>
      <w:rFonts w:cs="Arial"/>
      <w:bCs/>
      <w:szCs w:val="26"/>
      <w:u w:val="single"/>
      <w:lang w:val="en-US" w:eastAsia="en-US" w:bidi="ar-SA"/>
    </w:rPr>
  </w:style>
  <w:style w:type="paragraph" w:customStyle="1" w:styleId="conintrotext">
    <w:name w:val="conintrotext"/>
    <w:basedOn w:val="Normal"/>
    <w:uiPriority w:val="99"/>
    <w:rsid w:val="004809C3"/>
    <w:pPr>
      <w:spacing w:before="100" w:beforeAutospacing="1" w:after="100" w:afterAutospacing="1"/>
    </w:pPr>
    <w:rPr>
      <w:rFonts w:eastAsia="Times New Roman"/>
      <w:sz w:val="24"/>
    </w:rPr>
  </w:style>
  <w:style w:type="character" w:customStyle="1" w:styleId="comment-body">
    <w:name w:val="comment-body"/>
    <w:rsid w:val="004809C3"/>
  </w:style>
  <w:style w:type="character" w:customStyle="1" w:styleId="UnderlineCharCharChar1">
    <w:name w:val="Underline Char Char Char1"/>
    <w:rsid w:val="004809C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809C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809C3"/>
    <w:rPr>
      <w:rFonts w:asciiTheme="minorHAnsi" w:eastAsia="MS Mincho" w:hAnsiTheme="minorHAnsi"/>
      <w:b/>
      <w:sz w:val="24"/>
      <w:u w:val="single"/>
    </w:rPr>
  </w:style>
  <w:style w:type="character" w:customStyle="1" w:styleId="mw-headline">
    <w:name w:val="mw-headline"/>
    <w:rsid w:val="004809C3"/>
  </w:style>
  <w:style w:type="character" w:customStyle="1" w:styleId="flagicon">
    <w:name w:val="flagicon"/>
    <w:rsid w:val="004809C3"/>
  </w:style>
  <w:style w:type="paragraph" w:customStyle="1" w:styleId="assert">
    <w:name w:val="assert"/>
    <w:basedOn w:val="Normal"/>
    <w:uiPriority w:val="99"/>
    <w:rsid w:val="004809C3"/>
    <w:pPr>
      <w:spacing w:before="100" w:beforeAutospacing="1" w:after="100" w:afterAutospacing="1"/>
    </w:pPr>
    <w:rPr>
      <w:rFonts w:eastAsia="Times New Roman"/>
      <w:sz w:val="24"/>
    </w:rPr>
  </w:style>
  <w:style w:type="character" w:customStyle="1" w:styleId="apturelink">
    <w:name w:val="apturelink"/>
    <w:rsid w:val="004809C3"/>
  </w:style>
  <w:style w:type="character" w:customStyle="1" w:styleId="apturelinkicon">
    <w:name w:val="apturelinkicon"/>
    <w:rsid w:val="004809C3"/>
  </w:style>
  <w:style w:type="paragraph" w:customStyle="1" w:styleId="Default1">
    <w:name w:val="Default1"/>
    <w:basedOn w:val="Default"/>
    <w:next w:val="Default"/>
    <w:uiPriority w:val="99"/>
    <w:rsid w:val="004809C3"/>
    <w:rPr>
      <w:color w:val="auto"/>
    </w:rPr>
  </w:style>
  <w:style w:type="paragraph" w:customStyle="1" w:styleId="center">
    <w:name w:val="center"/>
    <w:basedOn w:val="Normal"/>
    <w:uiPriority w:val="99"/>
    <w:rsid w:val="004809C3"/>
    <w:pPr>
      <w:spacing w:before="100" w:beforeAutospacing="1" w:after="100" w:afterAutospacing="1"/>
    </w:pPr>
    <w:rPr>
      <w:rFonts w:eastAsia="Times New Roman"/>
      <w:sz w:val="24"/>
    </w:rPr>
  </w:style>
  <w:style w:type="character" w:customStyle="1" w:styleId="LittleChar">
    <w:name w:val="Little Char"/>
    <w:link w:val="Little"/>
    <w:rsid w:val="004809C3"/>
    <w:rPr>
      <w:rFonts w:ascii="Times New Roman" w:eastAsia="Times New Roman" w:hAnsi="Times New Roman" w:cs="Times New Roman"/>
      <w:sz w:val="16"/>
    </w:rPr>
  </w:style>
  <w:style w:type="character" w:customStyle="1" w:styleId="UnderlineChar1Char">
    <w:name w:val="Underline Char1 Char"/>
    <w:rsid w:val="004809C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809C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809C3"/>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809C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809C3"/>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809C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809C3"/>
    <w:rPr>
      <w:rFonts w:asciiTheme="minorHAnsi" w:eastAsia="MS Mincho" w:hAnsiTheme="minorHAnsi"/>
      <w:b/>
      <w:sz w:val="24"/>
      <w:u w:val="single"/>
    </w:rPr>
  </w:style>
  <w:style w:type="paragraph" w:customStyle="1" w:styleId="CardBody">
    <w:name w:val="Card Body"/>
    <w:basedOn w:val="Normal"/>
    <w:link w:val="CardBodyChar"/>
    <w:rsid w:val="004809C3"/>
    <w:rPr>
      <w:rFonts w:eastAsia="Times New Roman"/>
      <w:sz w:val="16"/>
    </w:rPr>
  </w:style>
  <w:style w:type="character" w:customStyle="1" w:styleId="CardBodyChar">
    <w:name w:val="Card Body Char"/>
    <w:link w:val="CardBody"/>
    <w:rsid w:val="004809C3"/>
    <w:rPr>
      <w:rFonts w:ascii="Georgia" w:eastAsia="Times New Roman" w:hAnsi="Georgia" w:cs="Times New Roman"/>
      <w:sz w:val="16"/>
    </w:rPr>
  </w:style>
  <w:style w:type="character" w:customStyle="1" w:styleId="ptitleinside">
    <w:name w:val="p_title_inside"/>
    <w:rsid w:val="004809C3"/>
  </w:style>
  <w:style w:type="paragraph" w:customStyle="1" w:styleId="StyleBoldandUnderlineChar11ptBorderSinglesolidline">
    <w:name w:val="Style Bold and Underline Char + 11 pt Border: : (Single solid line..."/>
    <w:link w:val="StyleBoldandUnderlineChar11ptBorderSinglesolidlineChar"/>
    <w:rsid w:val="004809C3"/>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809C3"/>
    <w:rPr>
      <w:rFonts w:eastAsia="Times New Roman"/>
      <w:b/>
      <w:bCs/>
      <w:sz w:val="22"/>
      <w:szCs w:val="20"/>
      <w:u w:val="single"/>
      <w:bdr w:val="single" w:sz="4" w:space="0" w:color="auto"/>
    </w:rPr>
  </w:style>
  <w:style w:type="paragraph" w:customStyle="1" w:styleId="Indentation">
    <w:name w:val="Indentation"/>
    <w:basedOn w:val="Normal"/>
    <w:uiPriority w:val="99"/>
    <w:rsid w:val="004809C3"/>
    <w:pPr>
      <w:ind w:left="288" w:right="288"/>
    </w:pPr>
  </w:style>
  <w:style w:type="character" w:customStyle="1" w:styleId="StyleUnderlineCharChar9ptBold">
    <w:name w:val="Style Underline Char Char + 9 pt Bold"/>
    <w:rsid w:val="004809C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809C3"/>
    <w:rPr>
      <w:rFonts w:eastAsia="Times New Roman"/>
      <w:u w:val="single"/>
    </w:rPr>
  </w:style>
  <w:style w:type="character" w:customStyle="1" w:styleId="StyleStyle4ArialNarrow9ptChar">
    <w:name w:val="Style Style4 + Arial Narrow 9 pt Char"/>
    <w:link w:val="StyleStyle4ArialNarrow9pt"/>
    <w:rsid w:val="004809C3"/>
    <w:rPr>
      <w:rFonts w:ascii="Georgia" w:eastAsia="Times New Roman" w:hAnsi="Georgia" w:cs="Times New Roman"/>
      <w:sz w:val="22"/>
      <w:u w:val="single"/>
    </w:rPr>
  </w:style>
  <w:style w:type="paragraph" w:customStyle="1" w:styleId="StyleStyle4ArialNarrow9ptBold">
    <w:name w:val="Style Style4 + Arial Narrow 9 pt Bold"/>
    <w:basedOn w:val="Normal"/>
    <w:link w:val="StyleStyle4ArialNarrow9ptBoldChar"/>
    <w:rsid w:val="004809C3"/>
    <w:rPr>
      <w:rFonts w:eastAsia="Times New Roman"/>
      <w:b/>
      <w:bCs/>
      <w:u w:val="single"/>
    </w:rPr>
  </w:style>
  <w:style w:type="character" w:customStyle="1" w:styleId="StyleStyle4ArialNarrow9ptBoldChar">
    <w:name w:val="Style Style4 + Arial Narrow 9 pt Bold Char"/>
    <w:link w:val="StyleStyle4ArialNarrow9ptBold"/>
    <w:rsid w:val="004809C3"/>
    <w:rPr>
      <w:rFonts w:ascii="Georgia" w:eastAsia="Times New Roman" w:hAnsi="Georgia" w:cs="Times New Roman"/>
      <w:b/>
      <w:bCs/>
      <w:sz w:val="22"/>
      <w:u w:val="single"/>
    </w:rPr>
  </w:style>
  <w:style w:type="character" w:customStyle="1" w:styleId="StyleBoldandUnderlineCharChar29pt">
    <w:name w:val="Style Bold and Underline Char Char2 + 9 pt"/>
    <w:rsid w:val="004809C3"/>
    <w:rPr>
      <w:rFonts w:ascii="Times New Roman" w:hAnsi="Times New Roman"/>
      <w:b/>
      <w:bCs/>
      <w:noProof w:val="0"/>
      <w:sz w:val="20"/>
      <w:u w:val="single"/>
    </w:rPr>
  </w:style>
  <w:style w:type="character" w:customStyle="1" w:styleId="StyleUnderlineCharChar19pt">
    <w:name w:val="Style Underline Char Char1 + 9 pt"/>
    <w:rsid w:val="004809C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809C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809C3"/>
    <w:rPr>
      <w:rFonts w:ascii="Georgia" w:eastAsia="Times New Roman" w:hAnsi="Georgia"/>
      <w:b/>
      <w:smallCaps/>
      <w:sz w:val="24"/>
      <w:szCs w:val="24"/>
      <w:u w:val="single"/>
    </w:rPr>
  </w:style>
  <w:style w:type="character" w:customStyle="1" w:styleId="CardTextCharChar">
    <w:name w:val="Card Text Char Char"/>
    <w:rsid w:val="004809C3"/>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809C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809C3"/>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4809C3"/>
    <w:rPr>
      <w:rFonts w:ascii="Times New Roman" w:hAnsi="Times New Roman"/>
      <w:sz w:val="24"/>
      <w:u w:val="single"/>
      <w:bdr w:val="none" w:sz="0" w:space="0" w:color="auto"/>
      <w:shd w:val="clear" w:color="auto" w:fill="auto"/>
    </w:rPr>
  </w:style>
  <w:style w:type="character" w:customStyle="1" w:styleId="FifthChar">
    <w:name w:val="Fifth Char"/>
    <w:link w:val="Fifth"/>
    <w:rsid w:val="004809C3"/>
    <w:rPr>
      <w:rFonts w:ascii="Times New Roman" w:eastAsia="Calibri" w:hAnsi="Times New Roman" w:cs="Times New Roman"/>
      <w:sz w:val="22"/>
    </w:rPr>
  </w:style>
  <w:style w:type="paragraph" w:customStyle="1" w:styleId="Third">
    <w:name w:val="Third"/>
    <w:basedOn w:val="Normal"/>
    <w:link w:val="ThirdChar"/>
    <w:rsid w:val="004809C3"/>
    <w:rPr>
      <w:rFonts w:eastAsia="Times New Roman"/>
      <w:b/>
      <w:u w:val="single"/>
      <w:lang w:val="x-none" w:eastAsia="x-none"/>
    </w:rPr>
  </w:style>
  <w:style w:type="character" w:customStyle="1" w:styleId="ThirdChar">
    <w:name w:val="Third Char"/>
    <w:link w:val="Third"/>
    <w:rsid w:val="004809C3"/>
    <w:rPr>
      <w:rFonts w:ascii="Georgia" w:eastAsia="Times New Roman" w:hAnsi="Georgia" w:cs="Times New Roman"/>
      <w:b/>
      <w:sz w:val="22"/>
      <w:u w:val="single"/>
      <w:lang w:val="x-none" w:eastAsia="x-none"/>
    </w:rPr>
  </w:style>
  <w:style w:type="paragraph" w:customStyle="1" w:styleId="CharCharCharCharCharChar1CharCharCharCharChar">
    <w:name w:val="Char Char Char Char Char Char1 Char Char Char Char Char"/>
    <w:next w:val="Normal"/>
    <w:rsid w:val="004809C3"/>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4809C3"/>
  </w:style>
  <w:style w:type="paragraph" w:customStyle="1" w:styleId="DebateUnderlineBoldChar">
    <w:name w:val="Debate Underline Bold Char"/>
    <w:basedOn w:val="Normal"/>
    <w:link w:val="DebateUnderlineBoldCharChar"/>
    <w:rsid w:val="004809C3"/>
    <w:pPr>
      <w:jc w:val="both"/>
    </w:pPr>
    <w:rPr>
      <w:rFonts w:eastAsia="Times New Roman"/>
      <w:b/>
      <w:u w:val="thick"/>
    </w:rPr>
  </w:style>
  <w:style w:type="character" w:customStyle="1" w:styleId="DebateUnderlineBoldCharChar">
    <w:name w:val="Debate Underline Bold Char Char"/>
    <w:link w:val="DebateUnderlineBoldChar"/>
    <w:rsid w:val="004809C3"/>
    <w:rPr>
      <w:rFonts w:ascii="Georgia" w:eastAsia="Times New Roman" w:hAnsi="Georgia" w:cs="Times New Roman"/>
      <w:b/>
      <w:sz w:val="22"/>
      <w:u w:val="thick"/>
    </w:rPr>
  </w:style>
  <w:style w:type="character" w:customStyle="1" w:styleId="bloctitlesChar">
    <w:name w:val="bloc titles Char"/>
    <w:link w:val="bloctitles"/>
    <w:rsid w:val="004809C3"/>
    <w:rPr>
      <w:rFonts w:ascii="Times New Roman" w:eastAsia="Malgun Gothic" w:hAnsi="Times New Roman" w:cs="Arial"/>
      <w:b/>
      <w:kern w:val="32"/>
      <w:sz w:val="32"/>
      <w:szCs w:val="32"/>
      <w:u w:val="single"/>
    </w:rPr>
  </w:style>
  <w:style w:type="paragraph" w:customStyle="1" w:styleId="CiteSmallText">
    <w:name w:val="Cite Small Text"/>
    <w:basedOn w:val="Normal"/>
    <w:uiPriority w:val="99"/>
    <w:rsid w:val="004809C3"/>
    <w:pPr>
      <w:widowControl w:val="0"/>
      <w:spacing w:after="200"/>
    </w:pPr>
    <w:rPr>
      <w:rFonts w:ascii="Helvetica Neue" w:hAnsi="Helvetica Neue"/>
      <w:b/>
      <w:sz w:val="18"/>
    </w:rPr>
  </w:style>
  <w:style w:type="character" w:customStyle="1" w:styleId="3TagCite">
    <w:name w:val="3 Tag/Cite"/>
    <w:rsid w:val="004809C3"/>
    <w:rPr>
      <w:rFonts w:ascii="Times New Roman" w:hAnsi="Times New Roman"/>
      <w:b/>
    </w:rPr>
  </w:style>
  <w:style w:type="character" w:customStyle="1" w:styleId="4Qualifications">
    <w:name w:val="4 Qualifications"/>
    <w:rsid w:val="004809C3"/>
    <w:rPr>
      <w:rFonts w:ascii="Times New Roman" w:hAnsi="Times New Roman"/>
      <w:sz w:val="19"/>
    </w:rPr>
  </w:style>
  <w:style w:type="character" w:customStyle="1" w:styleId="6Underlined">
    <w:name w:val="6 Underlined"/>
    <w:rsid w:val="004809C3"/>
    <w:rPr>
      <w:rFonts w:ascii="Times New Roman" w:hAnsi="Times New Roman"/>
      <w:b/>
      <w:sz w:val="21"/>
      <w:u w:val="single"/>
    </w:rPr>
  </w:style>
  <w:style w:type="paragraph" w:customStyle="1" w:styleId="Cards1CharChar">
    <w:name w:val="Cards1 Char Char"/>
    <w:basedOn w:val="Normal"/>
    <w:link w:val="Cards1CharCharChar"/>
    <w:rsid w:val="004809C3"/>
    <w:pPr>
      <w:autoSpaceDE w:val="0"/>
      <w:autoSpaceDN w:val="0"/>
      <w:adjustRightInd w:val="0"/>
      <w:ind w:left="432" w:right="432"/>
      <w:jc w:val="both"/>
    </w:pPr>
    <w:rPr>
      <w:lang w:val="x-none"/>
    </w:rPr>
  </w:style>
  <w:style w:type="character" w:customStyle="1" w:styleId="Cards1CharCharChar">
    <w:name w:val="Cards1 Char Char Char"/>
    <w:link w:val="Cards1CharChar"/>
    <w:rsid w:val="004809C3"/>
    <w:rPr>
      <w:rFonts w:ascii="Georgia" w:hAnsi="Georgia" w:cs="Times New Roman"/>
      <w:sz w:val="22"/>
      <w:lang w:val="x-none"/>
    </w:rPr>
  </w:style>
  <w:style w:type="paragraph" w:customStyle="1" w:styleId="UnderlineCharCharCharCharCharCharChar">
    <w:name w:val="Underline Char Char Char Char Char Char Char"/>
    <w:basedOn w:val="Normal"/>
    <w:link w:val="UnderlineCharCharCharCharCharCharCharChar"/>
    <w:rsid w:val="004809C3"/>
    <w:rPr>
      <w:rFonts w:asciiTheme="minorHAnsi" w:hAnsiTheme="minorHAnsi"/>
      <w:sz w:val="24"/>
      <w:u w:val="single"/>
    </w:rPr>
  </w:style>
  <w:style w:type="character" w:customStyle="1" w:styleId="CitesCharCharChar">
    <w:name w:val="Cites Char Char Char"/>
    <w:rsid w:val="004809C3"/>
    <w:rPr>
      <w:rFonts w:ascii="Times New Roman" w:eastAsia="Times New Roman" w:hAnsi="Times New Roman" w:cs="Times New Roman"/>
      <w:sz w:val="20"/>
      <w:szCs w:val="24"/>
    </w:rPr>
  </w:style>
  <w:style w:type="character" w:customStyle="1" w:styleId="nohighlighting">
    <w:name w:val="no highlighting"/>
    <w:rsid w:val="004809C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809C3"/>
    <w:rPr>
      <w:rFonts w:ascii="Cambria" w:hAnsi="Cambria" w:hint="default"/>
      <w:sz w:val="21"/>
      <w:u w:val="single"/>
    </w:rPr>
  </w:style>
  <w:style w:type="paragraph" w:customStyle="1" w:styleId="Swag">
    <w:name w:val="Swag"/>
    <w:basedOn w:val="Normal"/>
    <w:link w:val="SwagChar"/>
    <w:qFormat/>
    <w:rsid w:val="004809C3"/>
    <w:rPr>
      <w:color w:val="0000FF"/>
      <w:sz w:val="12"/>
      <w:u w:val="single"/>
    </w:rPr>
  </w:style>
  <w:style w:type="character" w:customStyle="1" w:styleId="SwagChar">
    <w:name w:val="Swag Char"/>
    <w:link w:val="Swag"/>
    <w:rsid w:val="004809C3"/>
    <w:rPr>
      <w:rFonts w:ascii="Georgia" w:hAnsi="Georgia" w:cs="Times New Roman"/>
      <w:color w:val="0000FF"/>
      <w:sz w:val="12"/>
      <w:u w:val="single"/>
    </w:rPr>
  </w:style>
  <w:style w:type="paragraph" w:customStyle="1" w:styleId="StyleUnderlineTimesNewRoman1">
    <w:name w:val="Style Underline + Times New Roman1"/>
    <w:link w:val="StyleUnderlineTimesNewRoman1Char"/>
    <w:rsid w:val="004809C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809C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809C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809C3"/>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4809C3"/>
    <w:rPr>
      <w:rFonts w:eastAsia="MS Mincho"/>
    </w:rPr>
  </w:style>
  <w:style w:type="character" w:customStyle="1" w:styleId="StyleStyleCardTextLeft-075Right0Char">
    <w:name w:val="Style Style Card Text + Left:  -0.75&quot; + Right:  0&quot; Char"/>
    <w:link w:val="StyleStyleCardTextLeft-075Right0"/>
    <w:rsid w:val="004809C3"/>
    <w:rPr>
      <w:rFonts w:ascii="Times New Roman" w:eastAsia="MS Mincho" w:hAnsi="Times New Roman" w:cs="Times New Roman"/>
      <w:sz w:val="22"/>
    </w:rPr>
  </w:style>
  <w:style w:type="character" w:customStyle="1" w:styleId="CharChar61">
    <w:name w:val="Char Char61"/>
    <w:rsid w:val="004809C3"/>
    <w:rPr>
      <w:rFonts w:cs="Arial"/>
      <w:bCs/>
      <w:sz w:val="16"/>
      <w:szCs w:val="26"/>
      <w:lang w:val="en-US" w:eastAsia="en-US" w:bidi="ar-SA"/>
    </w:rPr>
  </w:style>
  <w:style w:type="character" w:customStyle="1" w:styleId="ListBulletChar">
    <w:name w:val="List Bullet Char"/>
    <w:link w:val="ListBullet"/>
    <w:uiPriority w:val="99"/>
    <w:rsid w:val="004809C3"/>
    <w:rPr>
      <w:rFonts w:ascii="Times New Roman" w:eastAsia="Calibri" w:hAnsi="Times New Roman" w:cs="Times New Roman"/>
      <w:sz w:val="22"/>
    </w:rPr>
  </w:style>
  <w:style w:type="paragraph" w:customStyle="1" w:styleId="subhead10">
    <w:name w:val="subhead1"/>
    <w:basedOn w:val="Normal"/>
    <w:uiPriority w:val="99"/>
    <w:rsid w:val="004809C3"/>
    <w:pPr>
      <w:spacing w:before="100" w:beforeAutospacing="1" w:after="100" w:afterAutospacing="1"/>
    </w:pPr>
    <w:rPr>
      <w:rFonts w:eastAsia="Times New Roman"/>
      <w:sz w:val="24"/>
    </w:rPr>
  </w:style>
  <w:style w:type="character" w:customStyle="1" w:styleId="styledate0">
    <w:name w:val="styledate"/>
    <w:rsid w:val="004809C3"/>
  </w:style>
  <w:style w:type="character" w:customStyle="1" w:styleId="BoldandUnderlineChar1">
    <w:name w:val="Bold and Underline Char1"/>
    <w:rsid w:val="004809C3"/>
    <w:rPr>
      <w:b/>
      <w:szCs w:val="24"/>
      <w:u w:val="single"/>
      <w:lang w:val="en-US" w:eastAsia="en-US" w:bidi="ar-SA"/>
    </w:rPr>
  </w:style>
  <w:style w:type="character" w:customStyle="1" w:styleId="BoldandUnderlineChar1Char2">
    <w:name w:val="Bold and Underline Char1 Char2"/>
    <w:rsid w:val="004809C3"/>
    <w:rPr>
      <w:b/>
      <w:szCs w:val="24"/>
      <w:u w:val="single"/>
      <w:lang w:val="en-US" w:eastAsia="en-US" w:bidi="ar-SA"/>
    </w:rPr>
  </w:style>
  <w:style w:type="character" w:customStyle="1" w:styleId="BoldandUnderlineCharChar1">
    <w:name w:val="Bold and Underline Char Char1"/>
    <w:rsid w:val="004809C3"/>
    <w:rPr>
      <w:b/>
      <w:szCs w:val="24"/>
      <w:u w:val="single"/>
      <w:lang w:val="en-US" w:eastAsia="en-US" w:bidi="ar-SA"/>
    </w:rPr>
  </w:style>
  <w:style w:type="character" w:customStyle="1" w:styleId="BoldandUnderlineChar6">
    <w:name w:val="Bold and Underline Char6"/>
    <w:rsid w:val="004809C3"/>
    <w:rPr>
      <w:b/>
      <w:szCs w:val="24"/>
      <w:u w:val="single"/>
      <w:lang w:val="en-US" w:eastAsia="en-US" w:bidi="ar-SA"/>
    </w:rPr>
  </w:style>
  <w:style w:type="paragraph" w:customStyle="1" w:styleId="abstract">
    <w:name w:val="abstract"/>
    <w:basedOn w:val="Normal"/>
    <w:uiPriority w:val="99"/>
    <w:rsid w:val="004809C3"/>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4809C3"/>
    <w:rPr>
      <w:rFonts w:eastAsia="Times New Roman"/>
      <w:b/>
      <w:bCs/>
      <w:u w:val="single"/>
    </w:rPr>
  </w:style>
  <w:style w:type="character" w:customStyle="1" w:styleId="StyleUnderlineChar11ptBold2Char">
    <w:name w:val="Style Underline Char + 11 pt Bold2 Char"/>
    <w:link w:val="StyleUnderlineChar11ptBold2"/>
    <w:rsid w:val="004809C3"/>
    <w:rPr>
      <w:rFonts w:ascii="Georgia" w:eastAsia="Times New Roman" w:hAnsi="Georgia" w:cs="Times New Roman"/>
      <w:b/>
      <w:bCs/>
      <w:sz w:val="22"/>
      <w:u w:val="single"/>
    </w:rPr>
  </w:style>
  <w:style w:type="paragraph" w:customStyle="1" w:styleId="StyleStyleUnderlineTimesNewRoman11pt">
    <w:name w:val="Style Style Underline + Times New Roman + 11 pt"/>
    <w:basedOn w:val="Normal"/>
    <w:link w:val="StyleStyleUnderlineTimesNewRoman11ptChar"/>
    <w:rsid w:val="004809C3"/>
    <w:rPr>
      <w:rFonts w:eastAsia="Times New Roman"/>
      <w:u w:val="single"/>
    </w:rPr>
  </w:style>
  <w:style w:type="character" w:customStyle="1" w:styleId="StyleStyleUnderlineTimesNewRoman11ptChar">
    <w:name w:val="Style Style Underline + Times New Roman + 11 pt Char"/>
    <w:link w:val="StyleStyleUnderlineTimesNewRoman11pt"/>
    <w:rsid w:val="004809C3"/>
    <w:rPr>
      <w:rFonts w:ascii="Georgia" w:eastAsia="Times New Roman" w:hAnsi="Georgia" w:cs="Times New Roman"/>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809C3"/>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4809C3"/>
    <w:rPr>
      <w:rFonts w:ascii="Georgia" w:eastAsia="Times New Roman" w:hAnsi="Georgia" w:cs="Times New Roman"/>
      <w:sz w:val="22"/>
      <w:u w:val="single"/>
    </w:rPr>
  </w:style>
  <w:style w:type="character" w:customStyle="1" w:styleId="style13">
    <w:name w:val="style1"/>
    <w:rsid w:val="004809C3"/>
  </w:style>
  <w:style w:type="character" w:customStyle="1" w:styleId="pmtermsel">
    <w:name w:val="pmtermsel"/>
    <w:rsid w:val="004809C3"/>
  </w:style>
  <w:style w:type="character" w:customStyle="1" w:styleId="showipapr">
    <w:name w:val="show_ipapr"/>
    <w:rsid w:val="004809C3"/>
  </w:style>
  <w:style w:type="character" w:customStyle="1" w:styleId="dnindex">
    <w:name w:val="dnindex"/>
    <w:rsid w:val="004809C3"/>
  </w:style>
  <w:style w:type="character" w:customStyle="1" w:styleId="23">
    <w:name w:val="23"/>
    <w:rsid w:val="004809C3"/>
    <w:rPr>
      <w:rFonts w:ascii="Times New Roman" w:hAnsi="Times New Roman" w:cs="Arial"/>
      <w:bCs/>
      <w:sz w:val="20"/>
      <w:u w:val="single"/>
      <w:lang w:val="en-US" w:eastAsia="en-US" w:bidi="ar-SA"/>
    </w:rPr>
  </w:style>
  <w:style w:type="character" w:customStyle="1" w:styleId="33">
    <w:name w:val="33"/>
    <w:rsid w:val="004809C3"/>
    <w:rPr>
      <w:rFonts w:ascii="Times New Roman" w:hAnsi="Times New Roman" w:cs="Arial"/>
      <w:b/>
      <w:bCs/>
      <w:sz w:val="20"/>
      <w:u w:val="single"/>
      <w:lang w:val="en-US" w:eastAsia="en-US" w:bidi="ar-SA"/>
    </w:rPr>
  </w:style>
  <w:style w:type="character" w:customStyle="1" w:styleId="55">
    <w:name w:val="55"/>
    <w:rsid w:val="004809C3"/>
    <w:rPr>
      <w:rFonts w:cs="Arial"/>
      <w:bCs/>
      <w:sz w:val="20"/>
      <w:u w:val="single"/>
      <w:lang w:val="en-US" w:eastAsia="en-US" w:bidi="ar-SA"/>
    </w:rPr>
  </w:style>
  <w:style w:type="character" w:customStyle="1" w:styleId="authoraffil">
    <w:name w:val="authoraffil"/>
    <w:rsid w:val="004809C3"/>
  </w:style>
  <w:style w:type="character" w:customStyle="1" w:styleId="CharChar8">
    <w:name w:val="Char Char8"/>
    <w:rsid w:val="004809C3"/>
    <w:rPr>
      <w:rFonts w:ascii="Georgia" w:eastAsia="Times New Roman" w:hAnsi="Georgia"/>
      <w:b/>
      <w:bCs/>
      <w:sz w:val="30"/>
      <w:szCs w:val="28"/>
      <w:u w:val="single"/>
    </w:rPr>
  </w:style>
  <w:style w:type="character" w:customStyle="1" w:styleId="FontStyle13">
    <w:name w:val="Font Style13"/>
    <w:uiPriority w:val="99"/>
    <w:rsid w:val="004809C3"/>
    <w:rPr>
      <w:rFonts w:ascii="Constantia" w:hAnsi="Constantia" w:cs="Constantia"/>
      <w:sz w:val="18"/>
      <w:szCs w:val="18"/>
    </w:rPr>
  </w:style>
  <w:style w:type="character" w:customStyle="1" w:styleId="TagsCharCharCharChar">
    <w:name w:val="Tags Char Char Char Char"/>
    <w:rsid w:val="004809C3"/>
    <w:rPr>
      <w:rFonts w:ascii="Times New Roman" w:eastAsia="Times New Roman" w:hAnsi="Times New Roman" w:cs="Times New Roman"/>
      <w:b/>
      <w:sz w:val="24"/>
      <w:szCs w:val="24"/>
    </w:rPr>
  </w:style>
  <w:style w:type="character" w:customStyle="1" w:styleId="Citation1Char">
    <w:name w:val="Citation1 Char"/>
    <w:link w:val="Citation10"/>
    <w:locked/>
    <w:rsid w:val="004809C3"/>
    <w:rPr>
      <w:rFonts w:ascii="Georgia" w:hAnsi="Georgia"/>
      <w:b/>
      <w:u w:val="single"/>
    </w:rPr>
  </w:style>
  <w:style w:type="paragraph" w:customStyle="1" w:styleId="Citation10">
    <w:name w:val="Citation1"/>
    <w:basedOn w:val="Normal"/>
    <w:link w:val="Citation1Char"/>
    <w:qFormat/>
    <w:rsid w:val="004809C3"/>
    <w:rPr>
      <w:b/>
      <w:sz w:val="24"/>
      <w:u w:val="single"/>
    </w:rPr>
  </w:style>
  <w:style w:type="character" w:customStyle="1" w:styleId="TaglineChar">
    <w:name w:val="Tagline Char"/>
    <w:link w:val="Tagline2"/>
    <w:locked/>
    <w:rsid w:val="004809C3"/>
    <w:rPr>
      <w:rFonts w:ascii="Georgia" w:hAnsi="Georgia"/>
      <w:b/>
    </w:rPr>
  </w:style>
  <w:style w:type="paragraph" w:customStyle="1" w:styleId="Tagline2">
    <w:name w:val="Tagline"/>
    <w:basedOn w:val="Normal"/>
    <w:link w:val="TaglineChar"/>
    <w:qFormat/>
    <w:rsid w:val="004809C3"/>
    <w:rPr>
      <w:b/>
      <w:sz w:val="24"/>
    </w:rPr>
  </w:style>
  <w:style w:type="paragraph" w:customStyle="1" w:styleId="StyleLeft021">
    <w:name w:val="Style Left:  0.2&quot;1"/>
    <w:basedOn w:val="Normal"/>
    <w:uiPriority w:val="99"/>
    <w:rsid w:val="004809C3"/>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809C3"/>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809C3"/>
    <w:rPr>
      <w:rFonts w:ascii="Georgia" w:eastAsia="Times New Roman" w:hAnsi="Georgia" w:cs="Times New Roman"/>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809C3"/>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809C3"/>
    <w:rPr>
      <w:rFonts w:ascii="Georgia" w:eastAsia="Times New Roman" w:hAnsi="Georgia" w:cs="Times New Roman"/>
      <w:sz w:val="22"/>
      <w:u w:val="single"/>
      <w:bdr w:val="single" w:sz="4" w:space="0" w:color="auto"/>
    </w:rPr>
  </w:style>
  <w:style w:type="character" w:customStyle="1" w:styleId="boldcitationChar">
    <w:name w:val="bold citation Char"/>
    <w:rsid w:val="004809C3"/>
    <w:rPr>
      <w:rFonts w:ascii="Arial" w:hAnsi="Arial"/>
      <w:b/>
      <w:sz w:val="28"/>
      <w:szCs w:val="24"/>
      <w:u w:val="thick"/>
      <w:lang w:val="en-US" w:eastAsia="en-US" w:bidi="ar-SA"/>
    </w:rPr>
  </w:style>
  <w:style w:type="paragraph" w:customStyle="1" w:styleId="BlockTitle20">
    <w:name w:val="Block Title #2"/>
    <w:basedOn w:val="Normal"/>
    <w:uiPriority w:val="99"/>
    <w:rsid w:val="004809C3"/>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0">
    <w:name w:val="Tagstyle"/>
    <w:basedOn w:val="Normal"/>
    <w:next w:val="Normal"/>
    <w:rsid w:val="004809C3"/>
    <w:rPr>
      <w:b/>
    </w:rPr>
  </w:style>
  <w:style w:type="character" w:customStyle="1" w:styleId="BoldunderlineChar3">
    <w:name w:val="Bold/underline Char"/>
    <w:rsid w:val="004809C3"/>
    <w:rPr>
      <w:rFonts w:eastAsia="SimSun"/>
      <w:b/>
      <w:noProof w:val="0"/>
      <w:sz w:val="24"/>
      <w:szCs w:val="24"/>
      <w:u w:val="single"/>
      <w:lang w:val="en-US" w:eastAsia="zh-CN" w:bidi="ar-SA"/>
    </w:rPr>
  </w:style>
  <w:style w:type="character" w:customStyle="1" w:styleId="underlinetextchar0">
    <w:name w:val="underlinetextchar"/>
    <w:rsid w:val="004809C3"/>
  </w:style>
  <w:style w:type="character" w:customStyle="1" w:styleId="boldciteChar1">
    <w:name w:val="bold cite Char1"/>
    <w:rsid w:val="004809C3"/>
    <w:rPr>
      <w:b/>
      <w:sz w:val="28"/>
      <w:u w:val="thick" w:color="000000"/>
    </w:rPr>
  </w:style>
  <w:style w:type="character" w:customStyle="1" w:styleId="tagCharCharChar1">
    <w:name w:val="tag Char Char Char1"/>
    <w:rsid w:val="004809C3"/>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809C3"/>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809C3"/>
    <w:rPr>
      <w:rFonts w:ascii="Times New Roman" w:hAnsi="Times New Roman" w:cs="Times New Roman"/>
      <w:sz w:val="18"/>
      <w:szCs w:val="18"/>
    </w:rPr>
  </w:style>
  <w:style w:type="character" w:customStyle="1" w:styleId="bylines">
    <w:name w:val="bylines"/>
    <w:basedOn w:val="DefaultParagraphFont"/>
    <w:rsid w:val="004809C3"/>
  </w:style>
  <w:style w:type="character" w:customStyle="1" w:styleId="StyleStyleBoldUnderlineUnderlineIntenseEmphasis1apple-style-2">
    <w:name w:val="Style Style Bold UnderlineUnderlineIntense Emphasis1apple-style-...2"/>
    <w:basedOn w:val="DefaultParagraphFont"/>
    <w:rsid w:val="004809C3"/>
    <w:rPr>
      <w:b w:val="0"/>
      <w:bCs/>
      <w:sz w:val="22"/>
      <w:u w:val="single"/>
    </w:rPr>
  </w:style>
  <w:style w:type="character" w:customStyle="1" w:styleId="FontStyle57">
    <w:name w:val="Font Style57"/>
    <w:rsid w:val="004809C3"/>
    <w:rPr>
      <w:rFonts w:ascii="Georgia" w:hAnsi="Georgia" w:cs="Georgia"/>
      <w:b/>
      <w:bCs/>
      <w:sz w:val="14"/>
      <w:szCs w:val="14"/>
    </w:rPr>
  </w:style>
  <w:style w:type="character" w:customStyle="1" w:styleId="FontStyle89">
    <w:name w:val="Font Style89"/>
    <w:rsid w:val="004809C3"/>
    <w:rPr>
      <w:rFonts w:ascii="Times New Roman" w:hAnsi="Times New Roman" w:cs="Times New Roman"/>
      <w:b/>
      <w:bCs/>
      <w:smallCaps/>
      <w:spacing w:val="40"/>
      <w:sz w:val="16"/>
      <w:szCs w:val="16"/>
    </w:rPr>
  </w:style>
  <w:style w:type="character" w:customStyle="1" w:styleId="style3Char0">
    <w:name w:val="style 3 Char"/>
    <w:rsid w:val="004809C3"/>
    <w:rPr>
      <w:sz w:val="18"/>
      <w:szCs w:val="24"/>
      <w:lang w:val="en-US" w:eastAsia="en-US" w:bidi="ar-SA"/>
    </w:rPr>
  </w:style>
  <w:style w:type="paragraph" w:customStyle="1" w:styleId="003Cite">
    <w:name w:val="003Cite"/>
    <w:basedOn w:val="Normal"/>
    <w:qFormat/>
    <w:rsid w:val="004809C3"/>
    <w:rPr>
      <w:rFonts w:eastAsia="Calibri"/>
      <w:sz w:val="16"/>
      <w:szCs w:val="16"/>
    </w:rPr>
  </w:style>
  <w:style w:type="paragraph" w:customStyle="1" w:styleId="NormalBold">
    <w:name w:val="Normal + Bold"/>
    <w:aliases w:val="Double Underline"/>
    <w:basedOn w:val="Normal"/>
    <w:link w:val="NormalBoldChar"/>
    <w:rsid w:val="004809C3"/>
    <w:pPr>
      <w:jc w:val="both"/>
    </w:pPr>
    <w:rPr>
      <w:b/>
      <w:color w:val="000000"/>
      <w:u w:val="single"/>
    </w:rPr>
  </w:style>
  <w:style w:type="character" w:customStyle="1" w:styleId="NormalBoldChar">
    <w:name w:val="Normal + Bold Char"/>
    <w:aliases w:val="Double Underline Char"/>
    <w:basedOn w:val="DefaultParagraphFont"/>
    <w:link w:val="NormalBold"/>
    <w:rsid w:val="004809C3"/>
    <w:rPr>
      <w:rFonts w:ascii="Georgia" w:hAnsi="Georgia" w:cs="Times New Roman"/>
      <w:b/>
      <w:color w:val="000000"/>
      <w:sz w:val="22"/>
      <w:u w:val="single"/>
    </w:rPr>
  </w:style>
  <w:style w:type="character" w:customStyle="1" w:styleId="BlockHeadingsChar1">
    <w:name w:val="Block Headings Char1"/>
    <w:rsid w:val="004809C3"/>
    <w:rPr>
      <w:b/>
      <w:caps/>
    </w:rPr>
  </w:style>
  <w:style w:type="character" w:customStyle="1" w:styleId="FontStyle170">
    <w:name w:val="Font Style170"/>
    <w:uiPriority w:val="99"/>
    <w:rsid w:val="004809C3"/>
    <w:rPr>
      <w:rFonts w:ascii="Bookman Old Style" w:hAnsi="Bookman Old Style" w:cs="Bookman Old Style"/>
      <w:sz w:val="16"/>
      <w:szCs w:val="16"/>
    </w:rPr>
  </w:style>
  <w:style w:type="character" w:customStyle="1" w:styleId="FontStyle17">
    <w:name w:val="Font Style17"/>
    <w:uiPriority w:val="99"/>
    <w:rsid w:val="004809C3"/>
    <w:rPr>
      <w:rFonts w:ascii="Book Antiqua" w:hAnsi="Book Antiqua" w:cs="Book Antiqua"/>
      <w:i/>
      <w:iCs/>
      <w:spacing w:val="10"/>
      <w:sz w:val="22"/>
      <w:szCs w:val="22"/>
    </w:rPr>
  </w:style>
  <w:style w:type="character" w:customStyle="1" w:styleId="c-mrkdwnhighlight">
    <w:name w:val="c-mrkdwn__highlight"/>
    <w:basedOn w:val="DefaultParagraphFont"/>
    <w:rsid w:val="00480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391</TotalTime>
  <Pages>16</Pages>
  <Words>14889</Words>
  <Characters>84870</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107</cp:revision>
  <dcterms:created xsi:type="dcterms:W3CDTF">2022-02-07T02:01:00Z</dcterms:created>
  <dcterms:modified xsi:type="dcterms:W3CDTF">2022-02-14T20:03:00Z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