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ED87C" w14:textId="7069656D" w:rsidR="00797908" w:rsidRDefault="00797908" w:rsidP="00A75EC1">
      <w:pPr>
        <w:pStyle w:val="Heading2"/>
      </w:pPr>
      <w:r>
        <w:t>1AC - "Plan"</w:t>
      </w:r>
    </w:p>
    <w:p w14:paraId="77EF0615" w14:textId="47828B45" w:rsidR="00797908" w:rsidRDefault="004C4827" w:rsidP="00797908">
      <w:pPr>
        <w:pStyle w:val="Heading4"/>
      </w:pPr>
      <w:r>
        <w:t xml:space="preserve">Plan - </w:t>
      </w:r>
      <w:r w:rsidR="00797908">
        <w:t>The appropriation of outer space by private entities through asteroid mining</w:t>
      </w:r>
      <w:r w:rsidR="0022672B">
        <w:t xml:space="preserve"> </w:t>
      </w:r>
      <w:r w:rsidR="00797908">
        <w:t>is unjust.</w:t>
      </w:r>
    </w:p>
    <w:p w14:paraId="7660BAE6" w14:textId="77777777" w:rsidR="00797908" w:rsidRPr="00797908" w:rsidRDefault="00797908" w:rsidP="00797908"/>
    <w:p w14:paraId="13EB59D9" w14:textId="61AB642C" w:rsidR="00A75EC1" w:rsidRDefault="00A75EC1" w:rsidP="00A75EC1">
      <w:pPr>
        <w:pStyle w:val="Heading2"/>
      </w:pPr>
      <w:r>
        <w:lastRenderedPageBreak/>
        <w:t>1AC</w:t>
      </w:r>
      <w:r w:rsidR="00797908">
        <w:t xml:space="preserve"> - Advantage</w:t>
      </w:r>
    </w:p>
    <w:p w14:paraId="7D483660" w14:textId="03705C44" w:rsidR="00A75EC1" w:rsidRPr="00B73AD4" w:rsidRDefault="00A75EC1" w:rsidP="00A75EC1">
      <w:pPr>
        <w:pStyle w:val="Heading4"/>
      </w:pPr>
      <w:r>
        <w:t xml:space="preserve">Mining is </w:t>
      </w:r>
      <w:r>
        <w:rPr>
          <w:u w:val="single"/>
        </w:rPr>
        <w:t>inevitable</w:t>
      </w:r>
      <w:r>
        <w:t xml:space="preserve"> down the line regardless of </w:t>
      </w:r>
      <w:r>
        <w:rPr>
          <w:u w:val="single"/>
        </w:rPr>
        <w:t>capital limits</w:t>
      </w:r>
      <w:r>
        <w:t xml:space="preserve"> because of </w:t>
      </w:r>
      <w:r>
        <w:rPr>
          <w:u w:val="single"/>
        </w:rPr>
        <w:t>oligopolistic consolidation</w:t>
      </w:r>
      <w:r>
        <w:t xml:space="preserve"> </w:t>
      </w:r>
    </w:p>
    <w:p w14:paraId="565AFB9B" w14:textId="77777777" w:rsidR="00A75EC1" w:rsidRPr="008E230D" w:rsidRDefault="00A75EC1" w:rsidP="00A75EC1">
      <w:pPr>
        <w:rPr>
          <w:sz w:val="16"/>
        </w:rPr>
      </w:pPr>
      <w:r w:rsidRPr="008E230D">
        <w:rPr>
          <w:rStyle w:val="Style13ptBold"/>
        </w:rPr>
        <w:t>Ahadi 20</w:t>
      </w:r>
      <w:r w:rsidRPr="008E230D">
        <w:rPr>
          <w:sz w:val="16"/>
        </w:rPr>
        <w:t xml:space="preserve"> [Ahadi 2/10/20 [Blake Ahadi works in project finance and operations at a private renewable energy developer. Before this, he worked in private banking, advising on investments, lending, and estate planning to clients in the Chicago private equity industry. He holds a B.A. in Economics from the University of Michigan and is pursuing an M.S. in Space Resources from the Colorado School of Mines. "Alternative financing for lunar mining exploration." https://www.thespacereview.com/article/3880/1]</w:t>
      </w:r>
    </w:p>
    <w:p w14:paraId="7B735786" w14:textId="77777777" w:rsidR="00A75EC1" w:rsidRDefault="00A75EC1" w:rsidP="00A75EC1">
      <w:pPr>
        <w:rPr>
          <w:sz w:val="16"/>
        </w:rPr>
      </w:pPr>
      <w:r w:rsidRPr="00B7054E">
        <w:rPr>
          <w:rStyle w:val="StyleUnderline"/>
          <w:highlight w:val="cyan"/>
        </w:rPr>
        <w:t>The</w:t>
      </w:r>
      <w:r w:rsidRPr="00B73AD4">
        <w:rPr>
          <w:rStyle w:val="StyleUnderline"/>
        </w:rPr>
        <w:t xml:space="preserve"> proliferation of a </w:t>
      </w:r>
      <w:r w:rsidRPr="00B7054E">
        <w:rPr>
          <w:rStyle w:val="StyleUnderline"/>
          <w:highlight w:val="cyan"/>
        </w:rPr>
        <w:t>lunar economy rests upon</w:t>
      </w:r>
      <w:r w:rsidRPr="00B73AD4">
        <w:rPr>
          <w:rStyle w:val="StyleUnderline"/>
        </w:rPr>
        <w:t xml:space="preserve"> patient </w:t>
      </w:r>
      <w:r w:rsidRPr="00B7054E">
        <w:rPr>
          <w:rStyle w:val="StyleUnderline"/>
          <w:highlight w:val="cyan"/>
        </w:rPr>
        <w:t xml:space="preserve">access to </w:t>
      </w:r>
      <w:r w:rsidRPr="00B7054E">
        <w:rPr>
          <w:rStyle w:val="Emphasis"/>
          <w:highlight w:val="cyan"/>
        </w:rPr>
        <w:t>capital</w:t>
      </w:r>
      <w:r w:rsidRPr="00B7054E">
        <w:rPr>
          <w:sz w:val="16"/>
          <w:highlight w:val="cyan"/>
        </w:rPr>
        <w:t xml:space="preserve"> </w:t>
      </w:r>
      <w:r w:rsidRPr="00B7054E">
        <w:rPr>
          <w:rStyle w:val="StyleUnderline"/>
          <w:highlight w:val="cyan"/>
        </w:rPr>
        <w:t>and</w:t>
      </w:r>
      <w:r w:rsidRPr="00B7054E">
        <w:rPr>
          <w:sz w:val="16"/>
          <w:highlight w:val="cyan"/>
        </w:rPr>
        <w:t xml:space="preserve"> </w:t>
      </w:r>
      <w:r w:rsidRPr="00B7054E">
        <w:rPr>
          <w:rStyle w:val="Emphasis"/>
          <w:highlight w:val="cyan"/>
        </w:rPr>
        <w:t>fostering</w:t>
      </w:r>
      <w:r w:rsidRPr="00B73AD4">
        <w:rPr>
          <w:sz w:val="16"/>
        </w:rPr>
        <w:t xml:space="preserve"> </w:t>
      </w:r>
      <w:r w:rsidRPr="00B73AD4">
        <w:rPr>
          <w:rStyle w:val="StyleUnderline"/>
        </w:rPr>
        <w:t xml:space="preserve">innovative ideas for large-scale </w:t>
      </w:r>
      <w:r w:rsidRPr="00B7054E">
        <w:rPr>
          <w:rStyle w:val="StyleUnderline"/>
          <w:highlight w:val="cyan"/>
        </w:rPr>
        <w:t>development</w:t>
      </w:r>
      <w:r w:rsidRPr="00B73AD4">
        <w:rPr>
          <w:sz w:val="16"/>
        </w:rPr>
        <w:t xml:space="preserve">. </w:t>
      </w:r>
      <w:r w:rsidRPr="00B73AD4">
        <w:rPr>
          <w:rStyle w:val="StyleUnderline"/>
        </w:rPr>
        <w:t>At the moment</w:t>
      </w:r>
      <w:r w:rsidRPr="00B73AD4">
        <w:rPr>
          <w:sz w:val="16"/>
        </w:rPr>
        <w:t xml:space="preserve">, </w:t>
      </w:r>
      <w:r w:rsidRPr="00B7054E">
        <w:rPr>
          <w:rStyle w:val="Emphasis"/>
          <w:highlight w:val="cyan"/>
        </w:rPr>
        <w:t>capital requirements</w:t>
      </w:r>
      <w:r w:rsidRPr="00B73AD4">
        <w:rPr>
          <w:sz w:val="16"/>
        </w:rPr>
        <w:t xml:space="preserve"> </w:t>
      </w:r>
      <w:r w:rsidRPr="00B73AD4">
        <w:rPr>
          <w:rStyle w:val="StyleUnderline"/>
        </w:rPr>
        <w:t>for lunar miners</w:t>
      </w:r>
      <w:r w:rsidRPr="00B73AD4">
        <w:rPr>
          <w:sz w:val="16"/>
        </w:rPr>
        <w:t xml:space="preserve"> </w:t>
      </w:r>
      <w:r w:rsidRPr="00B7054E">
        <w:rPr>
          <w:rStyle w:val="StyleUnderline"/>
          <w:highlight w:val="cyan"/>
        </w:rPr>
        <w:t>are too high for</w:t>
      </w:r>
      <w:r w:rsidRPr="00B73AD4">
        <w:rPr>
          <w:rStyle w:val="StyleUnderline"/>
        </w:rPr>
        <w:t xml:space="preserve"> companies to succeed in </w:t>
      </w:r>
      <w:r w:rsidRPr="00B7054E">
        <w:rPr>
          <w:rStyle w:val="StyleUnderline"/>
          <w:highlight w:val="cyan"/>
        </w:rPr>
        <w:t>a perfectly competitive market</w:t>
      </w:r>
      <w:r w:rsidRPr="00B73AD4">
        <w:rPr>
          <w:sz w:val="16"/>
        </w:rPr>
        <w:t xml:space="preserve">. For the lunar economy, the emergence of </w:t>
      </w:r>
      <w:r w:rsidRPr="00B7054E">
        <w:rPr>
          <w:rStyle w:val="StyleUnderline"/>
          <w:highlight w:val="cyan"/>
        </w:rPr>
        <w:t xml:space="preserve">large, vertically integrated companies will lead to the </w:t>
      </w:r>
      <w:r w:rsidRPr="00B7054E">
        <w:rPr>
          <w:rStyle w:val="Emphasis"/>
          <w:highlight w:val="cyan"/>
        </w:rPr>
        <w:t>economies of scale</w:t>
      </w:r>
      <w:r w:rsidRPr="00B73AD4">
        <w:rPr>
          <w:rStyle w:val="StyleUnderline"/>
        </w:rPr>
        <w:t xml:space="preserve"> </w:t>
      </w:r>
      <w:r w:rsidRPr="00B7054E">
        <w:rPr>
          <w:rStyle w:val="StyleUnderline"/>
          <w:highlight w:val="cyan"/>
        </w:rPr>
        <w:t>necessary</w:t>
      </w:r>
      <w:r w:rsidRPr="00B7054E">
        <w:rPr>
          <w:sz w:val="16"/>
          <w:highlight w:val="cyan"/>
        </w:rPr>
        <w:t xml:space="preserve"> </w:t>
      </w:r>
      <w:r w:rsidRPr="00B7054E">
        <w:rPr>
          <w:rStyle w:val="StyleUnderline"/>
          <w:highlight w:val="cyan"/>
        </w:rPr>
        <w:t>for</w:t>
      </w:r>
      <w:r w:rsidRPr="00B7054E">
        <w:rPr>
          <w:sz w:val="16"/>
          <w:highlight w:val="cyan"/>
        </w:rPr>
        <w:t xml:space="preserve"> </w:t>
      </w:r>
      <w:r w:rsidRPr="00B7054E">
        <w:rPr>
          <w:rStyle w:val="Emphasis"/>
          <w:highlight w:val="cyan"/>
        </w:rPr>
        <w:t>proliferation</w:t>
      </w:r>
      <w:r w:rsidRPr="00B73AD4">
        <w:rPr>
          <w:sz w:val="16"/>
        </w:rPr>
        <w:t xml:space="preserve">. </w:t>
      </w:r>
      <w:r w:rsidRPr="00B73AD4">
        <w:rPr>
          <w:rStyle w:val="StyleUnderline"/>
        </w:rPr>
        <w:t xml:space="preserve">Terrestrially, when an industry becomes </w:t>
      </w:r>
      <w:r w:rsidRPr="00B73AD4">
        <w:rPr>
          <w:rStyle w:val="Emphasis"/>
        </w:rPr>
        <w:t>mature</w:t>
      </w:r>
      <w:r w:rsidRPr="00B73AD4">
        <w:rPr>
          <w:sz w:val="16"/>
        </w:rPr>
        <w:t xml:space="preserve"> and beholden to traditional economics, like scarcity, </w:t>
      </w:r>
      <w:r w:rsidRPr="00B7054E">
        <w:rPr>
          <w:rStyle w:val="StyleUnderline"/>
          <w:highlight w:val="cyan"/>
        </w:rPr>
        <w:t>a focus on profit</w:t>
      </w:r>
      <w:r w:rsidRPr="0063159B">
        <w:rPr>
          <w:rStyle w:val="StyleUnderline"/>
        </w:rPr>
        <w:t xml:space="preserve"> margins </w:t>
      </w:r>
      <w:r w:rsidRPr="00B7054E">
        <w:rPr>
          <w:rStyle w:val="StyleUnderline"/>
          <w:highlight w:val="cyan"/>
        </w:rPr>
        <w:t>takes over,</w:t>
      </w:r>
      <w:r w:rsidRPr="00B73AD4">
        <w:rPr>
          <w:rStyle w:val="StyleUnderline"/>
        </w:rPr>
        <w:t xml:space="preserve"> and limitations emerge in the form of </w:t>
      </w:r>
      <w:r w:rsidRPr="00B7054E">
        <w:rPr>
          <w:rStyle w:val="StyleUnderline"/>
          <w:highlight w:val="cyan"/>
        </w:rPr>
        <w:t xml:space="preserve">price </w:t>
      </w:r>
      <w:r w:rsidRPr="00B7054E">
        <w:rPr>
          <w:rStyle w:val="Emphasis"/>
          <w:highlight w:val="cyan"/>
        </w:rPr>
        <w:t>manipulation</w:t>
      </w:r>
      <w:r w:rsidRPr="00B73AD4">
        <w:rPr>
          <w:rStyle w:val="StyleUnderline"/>
        </w:rPr>
        <w:t xml:space="preserve"> and </w:t>
      </w:r>
      <w:r w:rsidRPr="00B7054E">
        <w:rPr>
          <w:rStyle w:val="StyleUnderline"/>
          <w:highlight w:val="cyan"/>
        </w:rPr>
        <w:t xml:space="preserve">a </w:t>
      </w:r>
      <w:r w:rsidRPr="00B7054E">
        <w:rPr>
          <w:rStyle w:val="Emphasis"/>
          <w:highlight w:val="cyan"/>
        </w:rPr>
        <w:t>lack of competition</w:t>
      </w:r>
      <w:r w:rsidRPr="00B73AD4">
        <w:rPr>
          <w:sz w:val="16"/>
        </w:rPr>
        <w:t xml:space="preserve">. As mentioned, </w:t>
      </w:r>
      <w:r w:rsidRPr="00B7054E">
        <w:rPr>
          <w:rStyle w:val="StyleUnderline"/>
          <w:highlight w:val="cyan"/>
        </w:rPr>
        <w:t>the lunar economy will operate privately</w:t>
      </w:r>
      <w:r w:rsidRPr="00B73AD4">
        <w:rPr>
          <w:rStyle w:val="StyleUnderline"/>
        </w:rPr>
        <w:t xml:space="preserve">, and </w:t>
      </w:r>
      <w:r w:rsidRPr="00B7054E">
        <w:rPr>
          <w:rStyle w:val="Emphasis"/>
          <w:highlight w:val="cyan"/>
        </w:rPr>
        <w:t>independent of scarcity</w:t>
      </w:r>
      <w:r w:rsidRPr="00B73AD4">
        <w:rPr>
          <w:rStyle w:val="StyleUnderline"/>
        </w:rPr>
        <w:t>, using profit margins to increase cash flow for innovation</w:t>
      </w:r>
      <w:r w:rsidRPr="00B73AD4">
        <w:rPr>
          <w:sz w:val="16"/>
        </w:rPr>
        <w:t xml:space="preserve">. </w:t>
      </w:r>
      <w:r w:rsidRPr="00B7054E">
        <w:rPr>
          <w:rStyle w:val="StyleUnderline"/>
          <w:highlight w:val="cyan"/>
        </w:rPr>
        <w:t>An</w:t>
      </w:r>
      <w:r w:rsidRPr="00B7054E">
        <w:rPr>
          <w:sz w:val="16"/>
          <w:highlight w:val="cyan"/>
        </w:rPr>
        <w:t xml:space="preserve"> </w:t>
      </w:r>
      <w:r w:rsidRPr="00B7054E">
        <w:rPr>
          <w:rStyle w:val="Emphasis"/>
          <w:highlight w:val="cyan"/>
        </w:rPr>
        <w:t>oligopoly</w:t>
      </w:r>
      <w:r w:rsidRPr="00B73AD4">
        <w:rPr>
          <w:sz w:val="16"/>
        </w:rPr>
        <w:t xml:space="preserve"> </w:t>
      </w:r>
      <w:r w:rsidRPr="00B73AD4">
        <w:rPr>
          <w:rStyle w:val="StyleUnderline"/>
        </w:rPr>
        <w:t xml:space="preserve">of dedicated space holding companies, each </w:t>
      </w:r>
      <w:r w:rsidRPr="00B7054E">
        <w:rPr>
          <w:rStyle w:val="StyleUnderline"/>
          <w:highlight w:val="cyan"/>
        </w:rPr>
        <w:t>comprised of diverse companies</w:t>
      </w:r>
      <w:r w:rsidRPr="00B73AD4">
        <w:rPr>
          <w:rStyle w:val="StyleUnderline"/>
        </w:rPr>
        <w:t xml:space="preserve"> along the value chain, funded by the parent company and incentivized by prizes, will maintain a culture of innova</w:t>
      </w:r>
      <w:r w:rsidRPr="00B73AD4">
        <w:rPr>
          <w:sz w:val="16"/>
        </w:rPr>
        <w:t xml:space="preserve">tion and competition. </w:t>
      </w:r>
      <w:r w:rsidRPr="00B73AD4">
        <w:rPr>
          <w:rStyle w:val="StyleUnderline"/>
        </w:rPr>
        <w:t xml:space="preserve">Rather than a few concentrated entities, </w:t>
      </w:r>
      <w:r w:rsidRPr="00B7054E">
        <w:rPr>
          <w:rStyle w:val="StyleUnderline"/>
          <w:highlight w:val="cyan"/>
        </w:rPr>
        <w:t>each sacrificing</w:t>
      </w:r>
      <w:r w:rsidRPr="00B73AD4">
        <w:rPr>
          <w:rStyle w:val="StyleUnderline"/>
        </w:rPr>
        <w:t xml:space="preserve"> </w:t>
      </w:r>
      <w:r w:rsidRPr="00B7054E">
        <w:rPr>
          <w:rStyle w:val="StyleUnderline"/>
          <w:highlight w:val="cyan"/>
        </w:rPr>
        <w:t>their identity</w:t>
      </w:r>
      <w:r w:rsidRPr="00B73AD4">
        <w:rPr>
          <w:rStyle w:val="StyleUnderline"/>
        </w:rPr>
        <w:t xml:space="preserve"> to their acquirer, </w:t>
      </w:r>
      <w:r w:rsidRPr="00B7054E">
        <w:rPr>
          <w:rStyle w:val="StyleUnderline"/>
          <w:highlight w:val="cyan"/>
        </w:rPr>
        <w:t xml:space="preserve">the lunar economy will be an </w:t>
      </w:r>
      <w:r w:rsidRPr="00B7054E">
        <w:rPr>
          <w:rStyle w:val="Emphasis"/>
          <w:highlight w:val="cyan"/>
        </w:rPr>
        <w:t>oligopoly</w:t>
      </w:r>
      <w:r w:rsidRPr="00B73AD4">
        <w:rPr>
          <w:rStyle w:val="StyleUnderline"/>
        </w:rPr>
        <w:t xml:space="preserve"> of </w:t>
      </w:r>
      <w:r w:rsidRPr="00B73AD4">
        <w:rPr>
          <w:rStyle w:val="Emphasis"/>
        </w:rPr>
        <w:t>teams</w:t>
      </w:r>
      <w:r w:rsidRPr="00B73AD4">
        <w:rPr>
          <w:sz w:val="16"/>
        </w:rPr>
        <w:t>.</w:t>
      </w:r>
    </w:p>
    <w:p w14:paraId="12F1B74E" w14:textId="77777777" w:rsidR="00A75EC1" w:rsidRPr="00862F77" w:rsidRDefault="00A75EC1" w:rsidP="00A75EC1">
      <w:pPr>
        <w:pStyle w:val="Heading4"/>
      </w:pPr>
      <w:r>
        <w:t xml:space="preserve">Commercialized </w:t>
      </w:r>
      <w:r>
        <w:rPr>
          <w:u w:val="single"/>
        </w:rPr>
        <w:t>proximity mining operations</w:t>
      </w:r>
      <w:r>
        <w:t xml:space="preserve"> create </w:t>
      </w:r>
      <w:r>
        <w:rPr>
          <w:u w:val="single"/>
        </w:rPr>
        <w:t>dual-use</w:t>
      </w:r>
      <w:r>
        <w:t xml:space="preserve"> deflection risks – </w:t>
      </w:r>
      <w:r>
        <w:rPr>
          <w:u w:val="single"/>
        </w:rPr>
        <w:t>inherent interoperability</w:t>
      </w:r>
      <w:r>
        <w:t xml:space="preserve"> makes dangerous repurposing </w:t>
      </w:r>
      <w:r>
        <w:rPr>
          <w:u w:val="single"/>
        </w:rPr>
        <w:t>easy</w:t>
      </w:r>
      <w:r>
        <w:t xml:space="preserve"> and </w:t>
      </w:r>
      <w:r>
        <w:rPr>
          <w:u w:val="single"/>
        </w:rPr>
        <w:t>likely</w:t>
      </w:r>
    </w:p>
    <w:p w14:paraId="5E11D61E" w14:textId="77777777" w:rsidR="00A75EC1" w:rsidRPr="008E230D" w:rsidRDefault="00A75EC1" w:rsidP="00A75EC1">
      <w:pPr>
        <w:rPr>
          <w:sz w:val="16"/>
        </w:rPr>
      </w:pPr>
      <w:r w:rsidRPr="00DA5043">
        <w:rPr>
          <w:rStyle w:val="Style13ptBold"/>
        </w:rPr>
        <w:t>Howe 15</w:t>
      </w:r>
      <w:r w:rsidRPr="008E230D">
        <w:rPr>
          <w:sz w:val="16"/>
        </w:rPr>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6D50323C" w14:textId="77777777" w:rsidR="00A75EC1" w:rsidRPr="008E3C60" w:rsidRDefault="00A75EC1" w:rsidP="00A75EC1">
      <w:pPr>
        <w:rPr>
          <w:sz w:val="16"/>
        </w:rPr>
      </w:pPr>
      <w:r w:rsidRPr="008E3C60">
        <w:rPr>
          <w:sz w:val="16"/>
        </w:rPr>
        <w:t xml:space="preserve">Extensive and prolonged </w:t>
      </w:r>
      <w:r w:rsidRPr="00B7054E">
        <w:rPr>
          <w:rStyle w:val="Emphasis"/>
          <w:highlight w:val="cyan"/>
        </w:rPr>
        <w:t>proximity operations</w:t>
      </w:r>
      <w:r w:rsidRPr="00B7054E">
        <w:rPr>
          <w:highlight w:val="cyan"/>
          <w:u w:val="single"/>
        </w:rPr>
        <w:t xml:space="preserve"> </w:t>
      </w:r>
      <w:r w:rsidRPr="001115D9">
        <w:rPr>
          <w:u w:val="single"/>
        </w:rPr>
        <w:t xml:space="preserve">will be an </w:t>
      </w:r>
      <w:r w:rsidRPr="00B7054E">
        <w:rPr>
          <w:highlight w:val="cyan"/>
          <w:u w:val="single"/>
        </w:rPr>
        <w:t>essential element of</w:t>
      </w:r>
      <w:r w:rsidRPr="008E3C60">
        <w:rPr>
          <w:sz w:val="16"/>
        </w:rPr>
        <w:t xml:space="preserve"> most types of </w:t>
      </w:r>
      <w:r w:rsidRPr="00B7054E">
        <w:rPr>
          <w:rStyle w:val="Emphasis"/>
          <w:highlight w:val="cyan"/>
        </w:rPr>
        <w:t>p</w:t>
      </w:r>
      <w:r w:rsidRPr="008E3C60">
        <w:rPr>
          <w:u w:val="single"/>
        </w:rPr>
        <w:t xml:space="preserve">lanetary </w:t>
      </w:r>
      <w:r w:rsidRPr="00B7054E">
        <w:rPr>
          <w:rStyle w:val="Emphasis"/>
          <w:highlight w:val="cyan"/>
        </w:rPr>
        <w:t>d</w:t>
      </w:r>
      <w:r w:rsidRPr="008E3C60">
        <w:rPr>
          <w:u w:val="single"/>
        </w:rPr>
        <w:t xml:space="preserve">efense </w:t>
      </w:r>
      <w:r w:rsidRPr="008E3C60">
        <w:rPr>
          <w:rStyle w:val="Emphasis"/>
        </w:rPr>
        <w:t>mitigation</w:t>
      </w:r>
      <w:r w:rsidRPr="008E3C60">
        <w:rPr>
          <w:u w:val="single"/>
        </w:rPr>
        <w:t xml:space="preserve"> missions</w:t>
      </w:r>
      <w:r w:rsidRPr="008E3C60">
        <w:rPr>
          <w:sz w:val="16"/>
        </w:rPr>
        <w:t xml:space="preserve">. The most technologically mature method for fragmentation or deflection of a hazardous object is through a surface, subsurface, or stand-off </w:t>
      </w:r>
      <w:r w:rsidRPr="008E3C60">
        <w:rPr>
          <w:rStyle w:val="Emphasis"/>
        </w:rPr>
        <w:t>nuclear explosion</w:t>
      </w:r>
      <w:r w:rsidRPr="008E3C60">
        <w:rPr>
          <w:sz w:val="16"/>
        </w:rPr>
        <w:t xml:space="preserve">: The tremendous impulsive force of the blast and resulting surface ablation </w:t>
      </w:r>
      <w:r w:rsidRPr="008E3C60">
        <w:rPr>
          <w:u w:val="single"/>
        </w:rPr>
        <w:t>could</w:t>
      </w:r>
      <w:r w:rsidRPr="008E3C60">
        <w:rPr>
          <w:sz w:val="16"/>
        </w:rPr>
        <w:t xml:space="preserve">, in one moment, </w:t>
      </w:r>
      <w:r w:rsidRPr="008E3C60">
        <w:rPr>
          <w:u w:val="single"/>
        </w:rPr>
        <w:t>deliver</w:t>
      </w:r>
      <w:r w:rsidRPr="008E3C60">
        <w:rPr>
          <w:sz w:val="16"/>
        </w:rPr>
        <w:t xml:space="preserve"> the </w:t>
      </w:r>
      <w:r w:rsidRPr="008E3C60">
        <w:rPr>
          <w:u w:val="single"/>
        </w:rPr>
        <w:t>necessary velocity change to the body to miss its</w:t>
      </w:r>
      <w:r w:rsidRPr="008E3C60">
        <w:rPr>
          <w:sz w:val="16"/>
        </w:rPr>
        <w:t xml:space="preserve"> future </w:t>
      </w:r>
      <w:r w:rsidRPr="008E3C60">
        <w:rPr>
          <w:u w:val="single"/>
        </w:rPr>
        <w:t>collision with Earth</w:t>
      </w:r>
      <w:r w:rsidRPr="008E3C60">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38A412DF" w14:textId="77777777" w:rsidR="00A75EC1" w:rsidRPr="008E3C60" w:rsidRDefault="00A75EC1" w:rsidP="00A75EC1">
      <w:pPr>
        <w:rPr>
          <w:sz w:val="16"/>
        </w:rPr>
      </w:pPr>
      <w:r w:rsidRPr="008E3C60">
        <w:rPr>
          <w:u w:val="single"/>
        </w:rPr>
        <w:t xml:space="preserve">On the opposite end of the spectrum for deflecting an inbound body are the </w:t>
      </w:r>
      <w:r w:rsidRPr="008E3C60">
        <w:rPr>
          <w:rStyle w:val="Emphasis"/>
        </w:rPr>
        <w:t>“slow push"</w:t>
      </w:r>
      <w:r w:rsidRPr="008E3C60">
        <w:rPr>
          <w:u w:val="single"/>
        </w:rPr>
        <w:t xml:space="preserve"> methods</w:t>
      </w:r>
      <w:r w:rsidRPr="008E3C60">
        <w:rPr>
          <w:sz w:val="16"/>
        </w:rPr>
        <w:t>, which would deliver a minute but steady deflective force to the asteroid or comet, over time providing a cumulative change in velocity. With few exceptions, every proposed slow push technique would be dependent on extended operations in close proximity to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0974BE38" w14:textId="77777777" w:rsidR="00A75EC1" w:rsidRPr="008E3C60" w:rsidRDefault="00A75EC1" w:rsidP="00A75EC1">
      <w:pPr>
        <w:rPr>
          <w:sz w:val="16"/>
        </w:rPr>
      </w:pPr>
      <w:r w:rsidRPr="008E3C60">
        <w:rPr>
          <w:sz w:val="16"/>
        </w:rPr>
        <w:lastRenderedPageBreak/>
        <w:t xml:space="preserve">Similarly, </w:t>
      </w:r>
      <w:r w:rsidRPr="008E3C60">
        <w:rPr>
          <w:u w:val="single"/>
        </w:rPr>
        <w:t xml:space="preserve">asteroid or comet </w:t>
      </w:r>
      <w:r w:rsidRPr="00B7054E">
        <w:rPr>
          <w:highlight w:val="cyan"/>
          <w:u w:val="single"/>
        </w:rPr>
        <w:t xml:space="preserve">mining </w:t>
      </w:r>
      <w:r w:rsidRPr="001115D9">
        <w:rPr>
          <w:u w:val="single"/>
        </w:rPr>
        <w:t xml:space="preserve">would </w:t>
      </w:r>
      <w:r w:rsidRPr="00B7054E">
        <w:rPr>
          <w:rStyle w:val="Emphasis"/>
          <w:highlight w:val="cyan"/>
        </w:rPr>
        <w:t>rely entirely</w:t>
      </w:r>
      <w:r w:rsidRPr="00B7054E">
        <w:rPr>
          <w:highlight w:val="cyan"/>
          <w:u w:val="single"/>
        </w:rPr>
        <w:t xml:space="preserve"> on</w:t>
      </w:r>
      <w:r w:rsidRPr="008E3C60">
        <w:rPr>
          <w:u w:val="single"/>
        </w:rPr>
        <w:t xml:space="preserve"> the ability to conduct </w:t>
      </w:r>
      <w:r w:rsidRPr="001115D9">
        <w:rPr>
          <w:rStyle w:val="Emphasis"/>
        </w:rPr>
        <w:t>reliable</w:t>
      </w:r>
      <w:r w:rsidRPr="00B7054E">
        <w:rPr>
          <w:sz w:val="16"/>
          <w:highlight w:val="cyan"/>
        </w:rPr>
        <w:t xml:space="preserve">, </w:t>
      </w:r>
      <w:r w:rsidRPr="00B7054E">
        <w:rPr>
          <w:rStyle w:val="Emphasis"/>
          <w:highlight w:val="cyan"/>
        </w:rPr>
        <w:t>long-term</w:t>
      </w:r>
      <w:r w:rsidRPr="00B7054E">
        <w:rPr>
          <w:sz w:val="16"/>
          <w:highlight w:val="cyan"/>
        </w:rPr>
        <w:t xml:space="preserve">, </w:t>
      </w:r>
      <w:r w:rsidRPr="00B7054E">
        <w:rPr>
          <w:rStyle w:val="Emphasis"/>
          <w:highlight w:val="cyan"/>
        </w:rPr>
        <w:t>repetitive</w:t>
      </w:r>
      <w:r w:rsidRPr="00B7054E">
        <w:rPr>
          <w:sz w:val="16"/>
          <w:highlight w:val="cyan"/>
        </w:rPr>
        <w:t xml:space="preserve"> </w:t>
      </w:r>
      <w:r w:rsidRPr="00B7054E">
        <w:rPr>
          <w:highlight w:val="cyan"/>
          <w:u w:val="single"/>
        </w:rPr>
        <w:t>proximity operations</w:t>
      </w:r>
      <w:r w:rsidRPr="008E3C60">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5EB22F93" w14:textId="77777777" w:rsidR="00A75EC1" w:rsidRPr="008E3C60" w:rsidRDefault="00A75EC1" w:rsidP="00A75EC1">
      <w:pPr>
        <w:rPr>
          <w:sz w:val="16"/>
        </w:rPr>
      </w:pPr>
      <w:r w:rsidRPr="008E3C60">
        <w:rPr>
          <w:sz w:val="16"/>
        </w:rPr>
        <w:t xml:space="preserve">Alternative mining methods include leaching minerals through the injection of high pressure steam, fully encapsulating a small asteroid or comet and capturing the escaping water as the container is heated by the Sun, and collecting water vapor from a passing comet using a spacecraft stationed in a trailing position behind it. </w:t>
      </w:r>
      <w:r w:rsidRPr="001115D9">
        <w:rPr>
          <w:u w:val="single"/>
        </w:rPr>
        <w:t xml:space="preserve">Each of these activities would </w:t>
      </w:r>
      <w:r w:rsidRPr="00B7054E">
        <w:rPr>
          <w:rStyle w:val="Emphasis"/>
          <w:highlight w:val="cyan"/>
        </w:rPr>
        <w:t>require</w:t>
      </w:r>
      <w:r w:rsidRPr="008E3C60">
        <w:rPr>
          <w:u w:val="single"/>
        </w:rPr>
        <w:t xml:space="preserve"> the </w:t>
      </w:r>
      <w:r w:rsidRPr="00B7054E">
        <w:rPr>
          <w:highlight w:val="cyan"/>
          <w:u w:val="single"/>
        </w:rPr>
        <w:t xml:space="preserve">ability to </w:t>
      </w:r>
      <w:r w:rsidRPr="00B7054E">
        <w:rPr>
          <w:rStyle w:val="Emphasis"/>
          <w:highlight w:val="cyan"/>
        </w:rPr>
        <w:t>operate on</w:t>
      </w:r>
      <w:r w:rsidRPr="008E3C60">
        <w:rPr>
          <w:u w:val="single"/>
        </w:rPr>
        <w:t xml:space="preserve"> and near the surface of </w:t>
      </w:r>
      <w:r w:rsidRPr="00B7054E">
        <w:rPr>
          <w:highlight w:val="cyan"/>
          <w:u w:val="single"/>
        </w:rPr>
        <w:t xml:space="preserve">the body for </w:t>
      </w:r>
      <w:r w:rsidRPr="00B7054E">
        <w:rPr>
          <w:rStyle w:val="Emphasis"/>
          <w:highlight w:val="cyan"/>
        </w:rPr>
        <w:t>long periods</w:t>
      </w:r>
      <w:r w:rsidRPr="008E3C60">
        <w:rPr>
          <w:sz w:val="16"/>
        </w:rPr>
        <w:t>.</w:t>
      </w:r>
    </w:p>
    <w:p w14:paraId="74D8144F" w14:textId="77777777" w:rsidR="00A75EC1" w:rsidRPr="008E3C60" w:rsidRDefault="00A75EC1" w:rsidP="00A75EC1">
      <w:pPr>
        <w:rPr>
          <w:sz w:val="16"/>
        </w:rPr>
      </w:pPr>
      <w:r w:rsidRPr="008E3C60">
        <w:rPr>
          <w:sz w:val="16"/>
        </w:rPr>
        <w:t xml:space="preserve">The </w:t>
      </w:r>
      <w:r w:rsidRPr="00B7054E">
        <w:rPr>
          <w:rStyle w:val="Emphasis"/>
          <w:highlight w:val="cyan"/>
        </w:rPr>
        <w:t>commonalities</w:t>
      </w:r>
      <w:r w:rsidRPr="00B7054E">
        <w:rPr>
          <w:highlight w:val="cyan"/>
          <w:u w:val="single"/>
        </w:rPr>
        <w:t xml:space="preserve"> between </w:t>
      </w:r>
      <w:r w:rsidRPr="00B7054E">
        <w:rPr>
          <w:rStyle w:val="Emphasis"/>
          <w:highlight w:val="cyan"/>
        </w:rPr>
        <w:t>p</w:t>
      </w:r>
      <w:r w:rsidRPr="008E3C60">
        <w:rPr>
          <w:u w:val="single"/>
        </w:rPr>
        <w:t xml:space="preserve">lanetary </w:t>
      </w:r>
      <w:r w:rsidRPr="00B7054E">
        <w:rPr>
          <w:rStyle w:val="Emphasis"/>
          <w:highlight w:val="cyan"/>
        </w:rPr>
        <w:t>d</w:t>
      </w:r>
      <w:r w:rsidRPr="008E3C60">
        <w:rPr>
          <w:u w:val="single"/>
        </w:rPr>
        <w:t xml:space="preserve">efense </w:t>
      </w:r>
      <w:r w:rsidRPr="00B7054E">
        <w:rPr>
          <w:highlight w:val="cyan"/>
          <w:u w:val="single"/>
        </w:rPr>
        <w:t>and</w:t>
      </w:r>
      <w:r w:rsidRPr="008E3C60">
        <w:rPr>
          <w:u w:val="single"/>
        </w:rPr>
        <w:t xml:space="preserve"> </w:t>
      </w:r>
      <w:r w:rsidRPr="008E3C60">
        <w:rPr>
          <w:rStyle w:val="Emphasis"/>
        </w:rPr>
        <w:t xml:space="preserve">asteroid </w:t>
      </w:r>
      <w:r w:rsidRPr="00B7054E">
        <w:rPr>
          <w:rStyle w:val="Emphasis"/>
          <w:highlight w:val="cyan"/>
        </w:rPr>
        <w:t>mining</w:t>
      </w:r>
      <w:r w:rsidRPr="00B7054E">
        <w:rPr>
          <w:highlight w:val="cyan"/>
          <w:u w:val="single"/>
        </w:rPr>
        <w:t xml:space="preserve"> are </w:t>
      </w:r>
      <w:r w:rsidRPr="00B7054E">
        <w:rPr>
          <w:rStyle w:val="Emphasis"/>
          <w:highlight w:val="cyan"/>
        </w:rPr>
        <w:t>extensive</w:t>
      </w:r>
      <w:r w:rsidRPr="008E3C60">
        <w:rPr>
          <w:u w:val="single"/>
        </w:rPr>
        <w:t xml:space="preserve"> for the wide range of </w:t>
      </w:r>
      <w:r w:rsidRPr="008E3C60">
        <w:rPr>
          <w:rStyle w:val="Emphasis"/>
        </w:rPr>
        <w:t>proximity operations</w:t>
      </w:r>
      <w:r w:rsidRPr="008E3C60">
        <w:rPr>
          <w:sz w:val="16"/>
        </w:rPr>
        <w:t xml:space="preserve">. </w:t>
      </w:r>
      <w:r w:rsidRPr="001115D9">
        <w:rPr>
          <w:u w:val="single"/>
        </w:rPr>
        <w:t xml:space="preserve">For </w:t>
      </w:r>
      <w:r w:rsidRPr="001115D9">
        <w:rPr>
          <w:rStyle w:val="Emphasis"/>
        </w:rPr>
        <w:t>both</w:t>
      </w:r>
      <w:r w:rsidRPr="008E3C60">
        <w:rPr>
          <w:u w:val="single"/>
        </w:rPr>
        <w:t xml:space="preserve"> endeavors, </w:t>
      </w:r>
      <w:r w:rsidRPr="00B7054E">
        <w:rPr>
          <w:rStyle w:val="Emphasis"/>
          <w:highlight w:val="cyan"/>
        </w:rPr>
        <w:t>hovering</w:t>
      </w:r>
      <w:r w:rsidRPr="008E3C60">
        <w:rPr>
          <w:u w:val="single"/>
        </w:rPr>
        <w:t xml:space="preserve">, </w:t>
      </w:r>
      <w:r w:rsidRPr="00B7054E">
        <w:rPr>
          <w:rStyle w:val="Emphasis"/>
          <w:highlight w:val="cyan"/>
        </w:rPr>
        <w:t>orbiting</w:t>
      </w:r>
      <w:r w:rsidRPr="008E3C60">
        <w:rPr>
          <w:u w:val="single"/>
        </w:rPr>
        <w:t xml:space="preserve">, </w:t>
      </w:r>
      <w:r w:rsidRPr="00B7054E">
        <w:rPr>
          <w:rStyle w:val="Emphasis"/>
          <w:highlight w:val="cyan"/>
        </w:rPr>
        <w:t>landing</w:t>
      </w:r>
      <w:r w:rsidRPr="008E3C60">
        <w:rPr>
          <w:u w:val="single"/>
        </w:rPr>
        <w:t xml:space="preserve">, </w:t>
      </w:r>
      <w:r w:rsidRPr="00B7054E">
        <w:rPr>
          <w:highlight w:val="cyan"/>
          <w:u w:val="single"/>
        </w:rPr>
        <w:t xml:space="preserve">and </w:t>
      </w:r>
      <w:r w:rsidRPr="00B7054E">
        <w:rPr>
          <w:rStyle w:val="Emphasis"/>
          <w:highlight w:val="cyan"/>
        </w:rPr>
        <w:t>anchoring</w:t>
      </w:r>
      <w:r w:rsidRPr="008E3C60">
        <w:rPr>
          <w:u w:val="single"/>
        </w:rPr>
        <w:t xml:space="preserve"> on the space body </w:t>
      </w:r>
      <w:r w:rsidRPr="00B7054E">
        <w:rPr>
          <w:highlight w:val="cyan"/>
          <w:u w:val="single"/>
        </w:rPr>
        <w:t xml:space="preserve">are </w:t>
      </w:r>
      <w:r w:rsidRPr="00B7054E">
        <w:rPr>
          <w:rStyle w:val="Emphasis"/>
          <w:highlight w:val="cyan"/>
        </w:rPr>
        <w:t>essential competencies</w:t>
      </w:r>
      <w:r w:rsidRPr="008E3C60">
        <w:rPr>
          <w:sz w:val="16"/>
        </w:rPr>
        <w:t xml:space="preserve">. </w:t>
      </w:r>
      <w:r w:rsidRPr="00B7054E">
        <w:rPr>
          <w:highlight w:val="cyan"/>
          <w:u w:val="single"/>
        </w:rPr>
        <w:t xml:space="preserve">The </w:t>
      </w:r>
      <w:r w:rsidRPr="00B7054E">
        <w:rPr>
          <w:rStyle w:val="Emphasis"/>
          <w:highlight w:val="cyan"/>
        </w:rPr>
        <w:t>same</w:t>
      </w:r>
      <w:r w:rsidRPr="008E3C60">
        <w:rPr>
          <w:sz w:val="16"/>
        </w:rPr>
        <w:t xml:space="preserve"> base </w:t>
      </w:r>
      <w:r w:rsidRPr="00B7054E">
        <w:rPr>
          <w:rStyle w:val="Emphasis"/>
          <w:highlight w:val="cyan"/>
        </w:rPr>
        <w:t>tech</w:t>
      </w:r>
      <w:r w:rsidRPr="00C872EB">
        <w:rPr>
          <w:sz w:val="16"/>
        </w:rPr>
        <w:t>nologies</w:t>
      </w:r>
      <w:r w:rsidRPr="008E3C60">
        <w:rPr>
          <w:sz w:val="16"/>
        </w:rPr>
        <w:t xml:space="preserve"> </w:t>
      </w:r>
      <w:r w:rsidRPr="001115D9">
        <w:rPr>
          <w:u w:val="single"/>
        </w:rPr>
        <w:t>that can</w:t>
      </w:r>
      <w:r w:rsidRPr="008E3C60">
        <w:rPr>
          <w:u w:val="single"/>
        </w:rPr>
        <w:t xml:space="preserve"> be </w:t>
      </w:r>
      <w:r w:rsidRPr="00B7054E">
        <w:rPr>
          <w:highlight w:val="cyan"/>
          <w:u w:val="single"/>
        </w:rPr>
        <w:t>used</w:t>
      </w:r>
      <w:r w:rsidRPr="008E3C60">
        <w:rPr>
          <w:u w:val="single"/>
        </w:rPr>
        <w:t xml:space="preserve"> to </w:t>
      </w:r>
      <w:r w:rsidRPr="00B7054E">
        <w:rPr>
          <w:highlight w:val="cyan"/>
          <w:u w:val="single"/>
        </w:rPr>
        <w:t>mine metals could be employed in burying a nuclear device to fragment an asteroid</w:t>
      </w:r>
      <w:r w:rsidRPr="008E3C60">
        <w:rPr>
          <w:sz w:val="16"/>
        </w:rPr>
        <w:t xml:space="preserve">, or as a mass driver apparatus used in deflection. </w:t>
      </w:r>
      <w:r w:rsidRPr="00B7054E">
        <w:rPr>
          <w:highlight w:val="cyan"/>
          <w:u w:val="single"/>
        </w:rPr>
        <w:t>The tech</w:t>
      </w:r>
      <w:r w:rsidRPr="008E3C60">
        <w:rPr>
          <w:u w:val="single"/>
        </w:rPr>
        <w:t xml:space="preserve">nologies that could be employed </w:t>
      </w:r>
      <w:r w:rsidRPr="00B7054E">
        <w:rPr>
          <w:highlight w:val="cyan"/>
          <w:u w:val="single"/>
        </w:rPr>
        <w:t>to secure thrusters</w:t>
      </w:r>
      <w:r w:rsidRPr="008E3C60">
        <w:rPr>
          <w:sz w:val="16"/>
        </w:rPr>
        <w:t xml:space="preserve"> or a solar sail to a tumbling asteroid </w:t>
      </w:r>
      <w:r w:rsidRPr="00B7054E">
        <w:rPr>
          <w:highlight w:val="cyan"/>
          <w:u w:val="single"/>
        </w:rPr>
        <w:t>to change</w:t>
      </w:r>
      <w:r w:rsidRPr="008E3C60">
        <w:rPr>
          <w:sz w:val="16"/>
        </w:rPr>
        <w:t xml:space="preserve"> its </w:t>
      </w:r>
      <w:r w:rsidRPr="00B7054E">
        <w:rPr>
          <w:highlight w:val="cyan"/>
          <w:u w:val="single"/>
        </w:rPr>
        <w:t xml:space="preserve">orbit could be </w:t>
      </w:r>
      <w:r w:rsidRPr="00B7054E">
        <w:rPr>
          <w:rStyle w:val="Emphasis"/>
          <w:highlight w:val="cyan"/>
        </w:rPr>
        <w:t>adapted</w:t>
      </w:r>
      <w:r w:rsidRPr="00B7054E">
        <w:rPr>
          <w:highlight w:val="cyan"/>
          <w:u w:val="single"/>
        </w:rPr>
        <w:t xml:space="preserve"> to </w:t>
      </w:r>
      <w:r w:rsidRPr="00B7054E">
        <w:rPr>
          <w:rStyle w:val="Emphasis"/>
          <w:highlight w:val="cyan"/>
        </w:rPr>
        <w:t>anchor</w:t>
      </w:r>
      <w:r w:rsidRPr="008E3C60">
        <w:rPr>
          <w:sz w:val="16"/>
        </w:rPr>
        <w:t xml:space="preserve"> a full suite of </w:t>
      </w:r>
      <w:r w:rsidRPr="00B7054E">
        <w:rPr>
          <w:rStyle w:val="Emphasis"/>
          <w:highlight w:val="cyan"/>
        </w:rPr>
        <w:t>mining equipment</w:t>
      </w:r>
      <w:r w:rsidRPr="008E3C60">
        <w:rPr>
          <w:sz w:val="16"/>
        </w:rPr>
        <w:t xml:space="preserve"> to the surface of a resource-rich body.</w:t>
      </w:r>
    </w:p>
    <w:p w14:paraId="209008D9" w14:textId="77777777" w:rsidR="00A75EC1" w:rsidRPr="003475F6" w:rsidRDefault="00A75EC1" w:rsidP="00A75EC1">
      <w:pPr>
        <w:pStyle w:val="Heading4"/>
      </w:pPr>
      <w:r>
        <w:t xml:space="preserve">That </w:t>
      </w:r>
      <w:r>
        <w:rPr>
          <w:u w:val="single"/>
        </w:rPr>
        <w:t>increases the risk</w:t>
      </w:r>
      <w:r>
        <w:t xml:space="preserve"> of accidental collisions, </w:t>
      </w:r>
      <w:r>
        <w:rPr>
          <w:u w:val="single"/>
        </w:rPr>
        <w:t>astro-terror</w:t>
      </w:r>
      <w:r>
        <w:t xml:space="preserve">, and </w:t>
      </w:r>
      <w:r>
        <w:rPr>
          <w:u w:val="single"/>
        </w:rPr>
        <w:t>space weaponization</w:t>
      </w:r>
    </w:p>
    <w:p w14:paraId="50B020E8" w14:textId="77777777" w:rsidR="00A75EC1" w:rsidRPr="008E230D" w:rsidRDefault="00A75EC1" w:rsidP="00A75EC1">
      <w:pPr>
        <w:rPr>
          <w:sz w:val="16"/>
        </w:rPr>
      </w:pPr>
      <w:r w:rsidRPr="002B51C1">
        <w:rPr>
          <w:rStyle w:val="Style13ptBold"/>
        </w:rPr>
        <w:t>Mares</w:t>
      </w:r>
      <w:r w:rsidRPr="008E230D">
        <w:rPr>
          <w:sz w:val="16"/>
        </w:rPr>
        <w:t xml:space="preserve"> </w:t>
      </w:r>
      <w:r w:rsidRPr="00E75B16">
        <w:rPr>
          <w:rStyle w:val="Style13ptBold"/>
        </w:rPr>
        <w:t>15</w:t>
      </w:r>
      <w:r w:rsidRPr="008E230D">
        <w:rPr>
          <w:sz w:val="16"/>
        </w:rPr>
        <w:t xml:space="preserve"> [Miroslav Mares, Professor, at the Division of Security and Strategic Studies, Masaryk University, Czech Republic. Jakub Drmola PhD student, at the Divison of Security and Strategic Studies, Masaryk University, Czech Republic. Revisiting the deflection dilemma. October 1, 2015. https://academic.oup.com/astrogeo/article/56/5/5.15/235650]</w:t>
      </w:r>
    </w:p>
    <w:p w14:paraId="0FEB4757" w14:textId="77777777" w:rsidR="00A75EC1" w:rsidRPr="00732233" w:rsidRDefault="00A75EC1" w:rsidP="00A75EC1">
      <w:pPr>
        <w:rPr>
          <w:sz w:val="16"/>
        </w:rPr>
      </w:pPr>
      <w:r w:rsidRPr="00732233">
        <w:rPr>
          <w:sz w:val="16"/>
        </w:rPr>
        <w:t xml:space="preserve">Sooner or later, in order to avoid the fate of the dinosaurs, </w:t>
      </w:r>
      <w:r w:rsidRPr="004E40A0">
        <w:rPr>
          <w:u w:val="single"/>
        </w:rPr>
        <w:t>humanity needs to develop</w:t>
      </w:r>
      <w:r w:rsidRPr="00732233">
        <w:rPr>
          <w:sz w:val="16"/>
        </w:rPr>
        <w:t xml:space="preserve"> scientific and technological </w:t>
      </w:r>
      <w:r w:rsidRPr="009C40DC">
        <w:rPr>
          <w:u w:val="single"/>
        </w:rPr>
        <w:t xml:space="preserve">capabilities to prevent </w:t>
      </w:r>
      <w:r w:rsidRPr="009C40DC">
        <w:rPr>
          <w:rStyle w:val="Emphasis"/>
        </w:rPr>
        <w:t>extinction-level impact events</w:t>
      </w:r>
      <w:r w:rsidRPr="009C40DC">
        <w:rPr>
          <w:sz w:val="16"/>
        </w:rPr>
        <w:t xml:space="preserve">. </w:t>
      </w:r>
      <w:r w:rsidRPr="009C40DC">
        <w:rPr>
          <w:rStyle w:val="Emphasis"/>
        </w:rPr>
        <w:t>But</w:t>
      </w:r>
      <w:r w:rsidRPr="009C40DC">
        <w:rPr>
          <w:sz w:val="16"/>
        </w:rPr>
        <w:t xml:space="preserve"> most </w:t>
      </w:r>
      <w:r w:rsidRPr="009C40DC">
        <w:rPr>
          <w:u w:val="single"/>
        </w:rPr>
        <w:t xml:space="preserve">solutions bring about </w:t>
      </w:r>
      <w:r w:rsidRPr="009C40DC">
        <w:rPr>
          <w:rStyle w:val="Emphasis"/>
        </w:rPr>
        <w:t>new challenges</w:t>
      </w:r>
      <w:r w:rsidRPr="00732233">
        <w:rPr>
          <w:sz w:val="16"/>
        </w:rPr>
        <w:t xml:space="preserve">, </w:t>
      </w:r>
      <w:r w:rsidRPr="004E40A0">
        <w:rPr>
          <w:u w:val="single"/>
        </w:rPr>
        <w:t xml:space="preserve">because new </w:t>
      </w:r>
      <w:r w:rsidRPr="00B7054E">
        <w:rPr>
          <w:highlight w:val="cyan"/>
          <w:u w:val="single"/>
        </w:rPr>
        <w:t>tech</w:t>
      </w:r>
      <w:r w:rsidRPr="00732233">
        <w:rPr>
          <w:sz w:val="16"/>
        </w:rPr>
        <w:t xml:space="preserve">nologies </w:t>
      </w:r>
      <w:r w:rsidRPr="00B7054E">
        <w:rPr>
          <w:highlight w:val="cyan"/>
          <w:u w:val="single"/>
        </w:rPr>
        <w:t>rarely have only one application</w:t>
      </w:r>
      <w:r w:rsidRPr="00732233">
        <w:rPr>
          <w:sz w:val="16"/>
        </w:rPr>
        <w:t xml:space="preserve">. Here lies the dilemma: </w:t>
      </w:r>
      <w:r w:rsidRPr="00B7054E">
        <w:rPr>
          <w:rStyle w:val="Emphasis"/>
          <w:highlight w:val="cyan"/>
        </w:rPr>
        <w:t>any</w:t>
      </w:r>
      <w:r w:rsidRPr="004E40A0">
        <w:rPr>
          <w:rStyle w:val="Emphasis"/>
        </w:rPr>
        <w:t xml:space="preserve"> </w:t>
      </w:r>
      <w:r w:rsidRPr="00B7054E">
        <w:rPr>
          <w:rStyle w:val="Emphasis"/>
          <w:highlight w:val="cyan"/>
        </w:rPr>
        <w:t>tech</w:t>
      </w:r>
      <w:r w:rsidRPr="00732233">
        <w:rPr>
          <w:sz w:val="16"/>
        </w:rPr>
        <w:t xml:space="preserve">nology </w:t>
      </w:r>
      <w:r w:rsidRPr="004E40A0">
        <w:rPr>
          <w:u w:val="single"/>
        </w:rPr>
        <w:t xml:space="preserve">allowing us </w:t>
      </w:r>
      <w:r w:rsidRPr="00B7054E">
        <w:rPr>
          <w:highlight w:val="cyan"/>
          <w:u w:val="single"/>
        </w:rPr>
        <w:t xml:space="preserve">to </w:t>
      </w:r>
      <w:r w:rsidRPr="00B7054E">
        <w:rPr>
          <w:rStyle w:val="Emphasis"/>
          <w:highlight w:val="cyan"/>
        </w:rPr>
        <w:t>deflect asteroids</w:t>
      </w:r>
      <w:r w:rsidRPr="00732233">
        <w:rPr>
          <w:sz w:val="16"/>
        </w:rPr>
        <w:t xml:space="preserve"> from a collision trajectory with the Earth </w:t>
      </w:r>
      <w:r w:rsidRPr="00B7054E">
        <w:rPr>
          <w:highlight w:val="cyan"/>
          <w:u w:val="single"/>
        </w:rPr>
        <w:t>could</w:t>
      </w:r>
      <w:r w:rsidRPr="004E40A0">
        <w:rPr>
          <w:u w:val="single"/>
        </w:rPr>
        <w:t xml:space="preserve"> also </w:t>
      </w:r>
      <w:r w:rsidRPr="00B7054E">
        <w:rPr>
          <w:highlight w:val="cyan"/>
          <w:u w:val="single"/>
        </w:rPr>
        <w:t xml:space="preserve">be used to </w:t>
      </w:r>
      <w:r w:rsidRPr="00B7054E">
        <w:rPr>
          <w:rStyle w:val="Emphasis"/>
          <w:highlight w:val="cyan"/>
        </w:rPr>
        <w:t>direct them toward</w:t>
      </w:r>
      <w:r w:rsidRPr="0063159B">
        <w:rPr>
          <w:rStyle w:val="Emphasis"/>
        </w:rPr>
        <w:t xml:space="preserve">s the </w:t>
      </w:r>
      <w:r w:rsidRPr="00B7054E">
        <w:rPr>
          <w:rStyle w:val="Emphasis"/>
          <w:highlight w:val="cyan"/>
        </w:rPr>
        <w:t>Earth</w:t>
      </w:r>
      <w:r w:rsidRPr="00B7054E">
        <w:rPr>
          <w:rStyle w:val="StyleUnderline"/>
          <w:highlight w:val="cyan"/>
        </w:rPr>
        <w:t>. This</w:t>
      </w:r>
      <w:r w:rsidRPr="0063159B">
        <w:rPr>
          <w:rStyle w:val="StyleUnderline"/>
        </w:rPr>
        <w:t xml:space="preserve"> means</w:t>
      </w:r>
      <w:r w:rsidRPr="00732233">
        <w:rPr>
          <w:sz w:val="16"/>
        </w:rPr>
        <w:t xml:space="preserve"> </w:t>
      </w:r>
      <w:r w:rsidRPr="0063159B">
        <w:rPr>
          <w:u w:val="single"/>
        </w:rPr>
        <w:t xml:space="preserve">we </w:t>
      </w:r>
      <w:r w:rsidRPr="00B7054E">
        <w:rPr>
          <w:highlight w:val="cyan"/>
          <w:u w:val="single"/>
        </w:rPr>
        <w:t>could</w:t>
      </w:r>
      <w:r w:rsidRPr="004E40A0">
        <w:rPr>
          <w:u w:val="single"/>
        </w:rPr>
        <w:t xml:space="preserve"> potentially </w:t>
      </w:r>
      <w:r w:rsidRPr="00B7054E">
        <w:rPr>
          <w:highlight w:val="cyan"/>
          <w:u w:val="single"/>
        </w:rPr>
        <w:t xml:space="preserve">turn </w:t>
      </w:r>
      <w:r w:rsidRPr="00B7054E">
        <w:rPr>
          <w:rStyle w:val="Emphasis"/>
          <w:highlight w:val="cyan"/>
        </w:rPr>
        <w:t>any future near-miss</w:t>
      </w:r>
      <w:r w:rsidRPr="00B7054E">
        <w:rPr>
          <w:highlight w:val="cyan"/>
          <w:u w:val="single"/>
        </w:rPr>
        <w:t xml:space="preserve"> into an </w:t>
      </w:r>
      <w:r w:rsidRPr="00B7054E">
        <w:rPr>
          <w:rStyle w:val="Emphasis"/>
          <w:highlight w:val="cyan"/>
        </w:rPr>
        <w:t>impact</w:t>
      </w:r>
      <w:r w:rsidRPr="00732233">
        <w:rPr>
          <w:sz w:val="16"/>
        </w:rPr>
        <w:t>, with all its devastating consequences.</w:t>
      </w:r>
    </w:p>
    <w:p w14:paraId="501C8D07" w14:textId="77777777" w:rsidR="00A75EC1" w:rsidRPr="00732233" w:rsidRDefault="00A75EC1" w:rsidP="00A75EC1">
      <w:pPr>
        <w:rPr>
          <w:sz w:val="16"/>
        </w:rPr>
      </w:pPr>
      <w:r w:rsidRPr="009C40DC">
        <w:rPr>
          <w:rStyle w:val="Emphasis"/>
        </w:rPr>
        <w:t>Sagan</w:t>
      </w:r>
      <w:r w:rsidRPr="009C40DC">
        <w:rPr>
          <w:sz w:val="16"/>
        </w:rPr>
        <w:t xml:space="preserve"> &amp; Ostro (1994b) </w:t>
      </w:r>
      <w:r w:rsidRPr="009C40DC">
        <w:rPr>
          <w:u w:val="single"/>
        </w:rPr>
        <w:t>concluded</w:t>
      </w:r>
      <w:r w:rsidRPr="004E40A0">
        <w:rPr>
          <w:u w:val="single"/>
        </w:rPr>
        <w:t xml:space="preserve"> that </w:t>
      </w:r>
      <w:r w:rsidRPr="00B7054E">
        <w:rPr>
          <w:highlight w:val="cyan"/>
          <w:u w:val="single"/>
        </w:rPr>
        <w:t xml:space="preserve">this is a risk </w:t>
      </w:r>
      <w:r w:rsidRPr="00B7054E">
        <w:rPr>
          <w:rStyle w:val="Emphasis"/>
          <w:highlight w:val="cyan"/>
        </w:rPr>
        <w:t>not worth taking</w:t>
      </w:r>
      <w:r w:rsidRPr="00732233">
        <w:rPr>
          <w:sz w:val="16"/>
        </w:rPr>
        <w:t xml:space="preserve">. </w:t>
      </w:r>
      <w:r w:rsidRPr="00B7054E">
        <w:rPr>
          <w:highlight w:val="cyan"/>
          <w:u w:val="single"/>
        </w:rPr>
        <w:t>Considering</w:t>
      </w:r>
      <w:r w:rsidRPr="004E40A0">
        <w:rPr>
          <w:u w:val="single"/>
        </w:rPr>
        <w:t xml:space="preserve"> the </w:t>
      </w:r>
      <w:r w:rsidRPr="00B7054E">
        <w:rPr>
          <w:rStyle w:val="Emphasis"/>
          <w:highlight w:val="cyan"/>
        </w:rPr>
        <w:t>very low probabilities</w:t>
      </w:r>
      <w:r w:rsidRPr="00B7054E">
        <w:rPr>
          <w:highlight w:val="cyan"/>
          <w:u w:val="single"/>
        </w:rPr>
        <w:t xml:space="preserve"> of impacts</w:t>
      </w:r>
      <w:r w:rsidRPr="004E40A0">
        <w:rPr>
          <w:u w:val="single"/>
        </w:rPr>
        <w:t xml:space="preserve"> with objects </w:t>
      </w:r>
      <w:r w:rsidRPr="009C40DC">
        <w:rPr>
          <w:u w:val="single"/>
        </w:rPr>
        <w:t>larger than 1 km</w:t>
      </w:r>
      <w:r w:rsidRPr="00732233">
        <w:rPr>
          <w:sz w:val="16"/>
        </w:rPr>
        <w:t xml:space="preserve"> (generally </w:t>
      </w:r>
      <w:r w:rsidRPr="00B7054E">
        <w:rPr>
          <w:rStyle w:val="Emphasis"/>
          <w:highlight w:val="cyan"/>
        </w:rPr>
        <w:t>less than 1 in 5000</w:t>
      </w:r>
      <w:r w:rsidRPr="00B7054E">
        <w:rPr>
          <w:highlight w:val="cyan"/>
          <w:u w:val="single"/>
        </w:rPr>
        <w:t xml:space="preserve"> for a</w:t>
      </w:r>
      <w:r w:rsidRPr="004E40A0">
        <w:rPr>
          <w:u w:val="single"/>
        </w:rPr>
        <w:t xml:space="preserve"> given </w:t>
      </w:r>
      <w:r w:rsidRPr="00B7054E">
        <w:rPr>
          <w:highlight w:val="cyan"/>
          <w:u w:val="single"/>
        </w:rPr>
        <w:t>century</w:t>
      </w:r>
      <w:r w:rsidRPr="00732233">
        <w:rPr>
          <w:sz w:val="16"/>
        </w:rPr>
        <w:t xml:space="preserve">), </w:t>
      </w:r>
      <w:r w:rsidRPr="009C40DC">
        <w:rPr>
          <w:u w:val="single"/>
        </w:rPr>
        <w:t xml:space="preserve">they were </w:t>
      </w:r>
      <w:r w:rsidRPr="00B7054E">
        <w:rPr>
          <w:rStyle w:val="Emphasis"/>
          <w:highlight w:val="cyan"/>
        </w:rPr>
        <w:t>more worried</w:t>
      </w:r>
      <w:r w:rsidRPr="00B7054E">
        <w:rPr>
          <w:highlight w:val="cyan"/>
          <w:u w:val="single"/>
        </w:rPr>
        <w:t xml:space="preserve"> about</w:t>
      </w:r>
      <w:r w:rsidRPr="004E40A0">
        <w:rPr>
          <w:u w:val="single"/>
        </w:rPr>
        <w:t xml:space="preserve"> the </w:t>
      </w:r>
      <w:r w:rsidRPr="00B7054E">
        <w:rPr>
          <w:rStyle w:val="Emphasis"/>
          <w:highlight w:val="cyan"/>
        </w:rPr>
        <w:t>misuse</w:t>
      </w:r>
      <w:r w:rsidRPr="00B7054E">
        <w:rPr>
          <w:highlight w:val="cyan"/>
          <w:u w:val="single"/>
        </w:rPr>
        <w:t xml:space="preserve"> of</w:t>
      </w:r>
      <w:r w:rsidRPr="004E40A0">
        <w:rPr>
          <w:u w:val="single"/>
        </w:rPr>
        <w:t xml:space="preserve"> such </w:t>
      </w:r>
      <w:r w:rsidRPr="00B7054E">
        <w:rPr>
          <w:rStyle w:val="Emphasis"/>
          <w:highlight w:val="cyan"/>
        </w:rPr>
        <w:t>trajectory-altering tech</w:t>
      </w:r>
      <w:r w:rsidRPr="00732233">
        <w:rPr>
          <w:sz w:val="16"/>
        </w:rPr>
        <w:t xml:space="preserve">nology </w:t>
      </w:r>
      <w:r w:rsidRPr="00B7054E">
        <w:rPr>
          <w:highlight w:val="cyan"/>
          <w:u w:val="single"/>
        </w:rPr>
        <w:t>than</w:t>
      </w:r>
      <w:r w:rsidRPr="00732233">
        <w:rPr>
          <w:sz w:val="16"/>
        </w:rPr>
        <w:t xml:space="preserve"> the </w:t>
      </w:r>
      <w:r w:rsidRPr="00B7054E">
        <w:rPr>
          <w:rStyle w:val="Emphasis"/>
          <w:highlight w:val="cyan"/>
        </w:rPr>
        <w:t>undiverted asteroids</w:t>
      </w:r>
      <w:r w:rsidRPr="00732233">
        <w:rPr>
          <w:sz w:val="16"/>
        </w:rPr>
        <w:t xml:space="preserve"> themselves. Humans visited a great deal of violence upon each other during the 20th century; </w:t>
      </w:r>
      <w:r w:rsidRPr="002E16CB">
        <w:rPr>
          <w:u w:val="single"/>
        </w:rPr>
        <w:t>war has been prevalent and increasingly technological</w:t>
      </w:r>
      <w:r w:rsidRPr="00732233">
        <w:rPr>
          <w:sz w:val="16"/>
        </w:rPr>
        <w:t xml:space="preserve">. The beginning of the 21st century does not seem overly promising either. </w:t>
      </w:r>
      <w:r w:rsidRPr="00B7054E">
        <w:rPr>
          <w:highlight w:val="cyan"/>
          <w:u w:val="single"/>
        </w:rPr>
        <w:t>The risk</w:t>
      </w:r>
      <w:r w:rsidRPr="00732233">
        <w:rPr>
          <w:sz w:val="16"/>
        </w:rPr>
        <w:t xml:space="preserve"> that </w:t>
      </w:r>
      <w:r w:rsidRPr="009C40DC">
        <w:rPr>
          <w:u w:val="single"/>
        </w:rPr>
        <w:t xml:space="preserve">one of humanity's </w:t>
      </w:r>
      <w:r w:rsidRPr="00B7054E">
        <w:rPr>
          <w:highlight w:val="cyan"/>
          <w:u w:val="single"/>
        </w:rPr>
        <w:t xml:space="preserve">irrational </w:t>
      </w:r>
      <w:r w:rsidRPr="009C40DC">
        <w:rPr>
          <w:u w:val="single"/>
        </w:rPr>
        <w:t xml:space="preserve">totalitarian </w:t>
      </w:r>
      <w:r w:rsidRPr="00B7054E">
        <w:rPr>
          <w:highlight w:val="cyan"/>
          <w:u w:val="single"/>
        </w:rPr>
        <w:t>powers decides to</w:t>
      </w:r>
      <w:r w:rsidRPr="002E16CB">
        <w:rPr>
          <w:u w:val="single"/>
        </w:rPr>
        <w:t xml:space="preserve"> </w:t>
      </w:r>
      <w:r w:rsidRPr="009C40DC">
        <w:rPr>
          <w:u w:val="single"/>
        </w:rPr>
        <w:t>have some</w:t>
      </w:r>
      <w:r w:rsidRPr="002E16CB">
        <w:rPr>
          <w:u w:val="single"/>
        </w:rPr>
        <w:t xml:space="preserve"> nearby asteroid </w:t>
      </w:r>
      <w:r w:rsidRPr="00B7054E">
        <w:rPr>
          <w:highlight w:val="cyan"/>
          <w:u w:val="single"/>
        </w:rPr>
        <w:t>steer</w:t>
      </w:r>
      <w:r w:rsidRPr="009C40DC">
        <w:rPr>
          <w:u w:val="single"/>
        </w:rPr>
        <w:t>ed</w:t>
      </w:r>
      <w:r w:rsidRPr="00B7054E">
        <w:rPr>
          <w:highlight w:val="cyan"/>
          <w:u w:val="single"/>
        </w:rPr>
        <w:t xml:space="preserve"> towards Earth </w:t>
      </w:r>
      <w:r w:rsidRPr="009C40DC">
        <w:rPr>
          <w:u w:val="single"/>
        </w:rPr>
        <w:t>might</w:t>
      </w:r>
      <w:r w:rsidRPr="002E16CB">
        <w:rPr>
          <w:u w:val="single"/>
        </w:rPr>
        <w:t xml:space="preserve"> simply </w:t>
      </w:r>
      <w:r w:rsidRPr="009C40DC">
        <w:rPr>
          <w:u w:val="single"/>
        </w:rPr>
        <w:t xml:space="preserve">be </w:t>
      </w:r>
      <w:r w:rsidRPr="00B7054E">
        <w:rPr>
          <w:rStyle w:val="Emphasis"/>
          <w:highlight w:val="cyan"/>
        </w:rPr>
        <w:t>too high</w:t>
      </w:r>
      <w:r w:rsidRPr="00732233">
        <w:rPr>
          <w:sz w:val="16"/>
        </w:rPr>
        <w:t xml:space="preserve">. </w:t>
      </w:r>
      <w:r w:rsidRPr="00B7054E">
        <w:rPr>
          <w:highlight w:val="cyan"/>
          <w:u w:val="single"/>
        </w:rPr>
        <w:t>Many</w:t>
      </w:r>
      <w:r w:rsidRPr="002E16CB">
        <w:rPr>
          <w:u w:val="single"/>
        </w:rPr>
        <w:t xml:space="preserve"> people</w:t>
      </w:r>
      <w:r w:rsidRPr="00732233">
        <w:rPr>
          <w:sz w:val="16"/>
        </w:rPr>
        <w:t xml:space="preserve"> still </w:t>
      </w:r>
      <w:r w:rsidRPr="00B7054E">
        <w:rPr>
          <w:highlight w:val="cyan"/>
          <w:u w:val="single"/>
        </w:rPr>
        <w:t>see</w:t>
      </w:r>
      <w:r w:rsidRPr="002E16CB">
        <w:rPr>
          <w:u w:val="single"/>
        </w:rPr>
        <w:t xml:space="preserve"> the </w:t>
      </w:r>
      <w:r w:rsidRPr="00B7054E">
        <w:rPr>
          <w:rStyle w:val="Emphasis"/>
          <w:highlight w:val="cyan"/>
        </w:rPr>
        <w:t>default cosmic odds</w:t>
      </w:r>
      <w:r w:rsidRPr="002E16CB">
        <w:rPr>
          <w:u w:val="single"/>
        </w:rPr>
        <w:t xml:space="preserve"> as </w:t>
      </w:r>
      <w:r w:rsidRPr="00B7054E">
        <w:rPr>
          <w:rStyle w:val="Emphasis"/>
          <w:highlight w:val="cyan"/>
        </w:rPr>
        <w:t>preferable</w:t>
      </w:r>
      <w:r w:rsidRPr="00B7054E">
        <w:rPr>
          <w:highlight w:val="cyan"/>
          <w:u w:val="single"/>
        </w:rPr>
        <w:t xml:space="preserve"> to</w:t>
      </w:r>
      <w:r w:rsidRPr="002E16CB">
        <w:rPr>
          <w:u w:val="single"/>
        </w:rPr>
        <w:t xml:space="preserve"> the </w:t>
      </w:r>
      <w:r w:rsidRPr="00B7054E">
        <w:rPr>
          <w:rStyle w:val="Emphasis"/>
          <w:highlight w:val="cyan"/>
        </w:rPr>
        <w:t>lessons of</w:t>
      </w:r>
      <w:r w:rsidRPr="00420EBA">
        <w:rPr>
          <w:rStyle w:val="Emphasis"/>
        </w:rPr>
        <w:t xml:space="preserve"> recent</w:t>
      </w:r>
      <w:r w:rsidRPr="002E16CB">
        <w:rPr>
          <w:rStyle w:val="Emphasis"/>
        </w:rPr>
        <w:t xml:space="preserve"> </w:t>
      </w:r>
      <w:r w:rsidRPr="00B7054E">
        <w:rPr>
          <w:rStyle w:val="Emphasis"/>
          <w:highlight w:val="cyan"/>
        </w:rPr>
        <w:t>history</w:t>
      </w:r>
      <w:r w:rsidRPr="00732233">
        <w:rPr>
          <w:sz w:val="16"/>
        </w:rPr>
        <w:t>.</w:t>
      </w:r>
    </w:p>
    <w:p w14:paraId="725B16C3" w14:textId="77777777" w:rsidR="00A75EC1" w:rsidRPr="00732233" w:rsidRDefault="00A75EC1" w:rsidP="00A75EC1">
      <w:pPr>
        <w:rPr>
          <w:sz w:val="16"/>
        </w:rPr>
      </w:pPr>
      <w:r w:rsidRPr="00732233">
        <w:rPr>
          <w:sz w:val="16"/>
        </w:rPr>
        <w:t xml:space="preserve">Later on, </w:t>
      </w:r>
      <w:r w:rsidRPr="002E16CB">
        <w:rPr>
          <w:u w:val="single"/>
        </w:rPr>
        <w:t>a modification</w:t>
      </w:r>
      <w:r w:rsidRPr="00732233">
        <w:rPr>
          <w:sz w:val="16"/>
        </w:rPr>
        <w:t xml:space="preserve"> of sorts to the deflection dilemma appeared, positing that the “real” dilemma (Schweickart 2004, Morrison 2010) </w:t>
      </w:r>
      <w:r w:rsidRPr="002E16CB">
        <w:rPr>
          <w:u w:val="single"/>
        </w:rPr>
        <w:t>lies in putting various parts of the Earth</w:t>
      </w:r>
      <w:r w:rsidRPr="00732233">
        <w:rPr>
          <w:sz w:val="16"/>
        </w:rPr>
        <w:t xml:space="preserve"> and its population </w:t>
      </w:r>
      <w:r w:rsidRPr="002E16CB">
        <w:rPr>
          <w:u w:val="single"/>
        </w:rPr>
        <w:t xml:space="preserve">in harm's way </w:t>
      </w:r>
      <w:r w:rsidRPr="002E16CB">
        <w:rPr>
          <w:rStyle w:val="Emphasis"/>
        </w:rPr>
        <w:t>during</w:t>
      </w:r>
      <w:r w:rsidRPr="002E16CB">
        <w:rPr>
          <w:u w:val="single"/>
        </w:rPr>
        <w:t xml:space="preserve"> a </w:t>
      </w:r>
      <w:r w:rsidRPr="002E16CB">
        <w:rPr>
          <w:rStyle w:val="Emphasis"/>
        </w:rPr>
        <w:t>deflection attempt</w:t>
      </w:r>
      <w:r w:rsidRPr="00732233">
        <w:rPr>
          <w:sz w:val="16"/>
        </w:rPr>
        <w:t xml:space="preserve">. </w:t>
      </w:r>
      <w:r w:rsidRPr="002E16CB">
        <w:rPr>
          <w:u w:val="single"/>
        </w:rPr>
        <w:t>Inevitably</w:t>
      </w:r>
      <w:r w:rsidRPr="00732233">
        <w:rPr>
          <w:sz w:val="16"/>
        </w:rPr>
        <w:t xml:space="preserve">, </w:t>
      </w:r>
      <w:r w:rsidRPr="00B7054E">
        <w:rPr>
          <w:highlight w:val="cyan"/>
          <w:u w:val="single"/>
        </w:rPr>
        <w:t>any mission</w:t>
      </w:r>
      <w:r w:rsidRPr="002E16CB">
        <w:rPr>
          <w:u w:val="single"/>
        </w:rPr>
        <w:t xml:space="preserve"> to deflect</w:t>
      </w:r>
      <w:r w:rsidRPr="00732233">
        <w:rPr>
          <w:sz w:val="16"/>
        </w:rPr>
        <w:t xml:space="preserve"> an object that is on a collision course with the Earth </w:t>
      </w:r>
      <w:r w:rsidRPr="009C40DC">
        <w:rPr>
          <w:u w:val="single"/>
        </w:rPr>
        <w:t xml:space="preserve">will </w:t>
      </w:r>
      <w:r w:rsidRPr="00B7054E">
        <w:rPr>
          <w:highlight w:val="cyan"/>
          <w:u w:val="single"/>
        </w:rPr>
        <w:t>involve moving its</w:t>
      </w:r>
      <w:r w:rsidRPr="002E16CB">
        <w:rPr>
          <w:u w:val="single"/>
        </w:rPr>
        <w:t xml:space="preserve"> supposed </w:t>
      </w:r>
      <w:r w:rsidRPr="00B7054E">
        <w:rPr>
          <w:highlight w:val="cyan"/>
          <w:u w:val="single"/>
        </w:rPr>
        <w:t>point of impact</w:t>
      </w:r>
      <w:r w:rsidRPr="00732233">
        <w:rPr>
          <w:sz w:val="16"/>
        </w:rPr>
        <w:t xml:space="preserve"> across the surface </w:t>
      </w:r>
      <w:r w:rsidRPr="002E16CB">
        <w:rPr>
          <w:u w:val="single"/>
        </w:rPr>
        <w:t>until it misses the planet</w:t>
      </w:r>
      <w:r w:rsidRPr="00732233">
        <w:rPr>
          <w:sz w:val="16"/>
        </w:rPr>
        <w:t xml:space="preserve"> entirely. </w:t>
      </w:r>
      <w:r w:rsidRPr="00B7054E">
        <w:rPr>
          <w:highlight w:val="cyan"/>
          <w:u w:val="single"/>
        </w:rPr>
        <w:t>Should</w:t>
      </w:r>
      <w:r w:rsidRPr="002E16CB">
        <w:rPr>
          <w:u w:val="single"/>
        </w:rPr>
        <w:t xml:space="preserve"> such a </w:t>
      </w:r>
      <w:r w:rsidRPr="00B7054E">
        <w:rPr>
          <w:highlight w:val="cyan"/>
          <w:u w:val="single"/>
        </w:rPr>
        <w:t>deflection</w:t>
      </w:r>
      <w:r w:rsidRPr="002E16CB">
        <w:rPr>
          <w:u w:val="single"/>
        </w:rPr>
        <w:t xml:space="preserve"> attempt </w:t>
      </w:r>
      <w:r w:rsidRPr="00B7054E">
        <w:rPr>
          <w:rStyle w:val="Emphasis"/>
          <w:highlight w:val="cyan"/>
        </w:rPr>
        <w:t>fail</w:t>
      </w:r>
      <w:r w:rsidRPr="00732233">
        <w:rPr>
          <w:sz w:val="16"/>
        </w:rPr>
        <w:t xml:space="preserve"> to modify the trajectory sufficiently, </w:t>
      </w:r>
      <w:r w:rsidRPr="002E16CB">
        <w:rPr>
          <w:u w:val="single"/>
        </w:rPr>
        <w:t xml:space="preserve">the </w:t>
      </w:r>
      <w:r w:rsidRPr="00B7054E">
        <w:rPr>
          <w:highlight w:val="cyan"/>
          <w:u w:val="single"/>
        </w:rPr>
        <w:t xml:space="preserve">impact </w:t>
      </w:r>
      <w:r w:rsidRPr="00B7054E">
        <w:rPr>
          <w:highlight w:val="cyan"/>
          <w:u w:val="single"/>
        </w:rPr>
        <w:lastRenderedPageBreak/>
        <w:t>would</w:t>
      </w:r>
      <w:r w:rsidRPr="00420EBA">
        <w:rPr>
          <w:u w:val="single"/>
        </w:rPr>
        <w:t xml:space="preserve"> still </w:t>
      </w:r>
      <w:r w:rsidRPr="00B7054E">
        <w:rPr>
          <w:highlight w:val="cyan"/>
          <w:u w:val="single"/>
        </w:rPr>
        <w:t>occur</w:t>
      </w:r>
      <w:r w:rsidRPr="00420EBA">
        <w:rPr>
          <w:sz w:val="16"/>
        </w:rPr>
        <w:t>,</w:t>
      </w:r>
      <w:r w:rsidRPr="00732233">
        <w:rPr>
          <w:sz w:val="16"/>
        </w:rPr>
        <w:t xml:space="preserve"> albeit </w:t>
      </w:r>
      <w:r w:rsidRPr="00B7054E">
        <w:rPr>
          <w:highlight w:val="cyan"/>
          <w:u w:val="single"/>
        </w:rPr>
        <w:t xml:space="preserve">in a </w:t>
      </w:r>
      <w:r w:rsidRPr="00B7054E">
        <w:rPr>
          <w:rStyle w:val="Emphasis"/>
          <w:highlight w:val="cyan"/>
        </w:rPr>
        <w:t>different area</w:t>
      </w:r>
      <w:r w:rsidRPr="00732233">
        <w:rPr>
          <w:sz w:val="16"/>
        </w:rPr>
        <w:t xml:space="preserve">. </w:t>
      </w:r>
      <w:r w:rsidRPr="009C40DC">
        <w:rPr>
          <w:u w:val="single"/>
        </w:rPr>
        <w:t xml:space="preserve">This could </w:t>
      </w:r>
      <w:r w:rsidRPr="00B7054E">
        <w:rPr>
          <w:highlight w:val="cyan"/>
          <w:u w:val="single"/>
        </w:rPr>
        <w:t>expose</w:t>
      </w:r>
      <w:r w:rsidRPr="002E16CB">
        <w:rPr>
          <w:u w:val="single"/>
        </w:rPr>
        <w:t xml:space="preserve"> to risk </w:t>
      </w:r>
      <w:r w:rsidRPr="00B7054E">
        <w:rPr>
          <w:highlight w:val="cyan"/>
          <w:u w:val="single"/>
        </w:rPr>
        <w:t>countries</w:t>
      </w:r>
      <w:r w:rsidRPr="002E16CB">
        <w:rPr>
          <w:u w:val="single"/>
        </w:rPr>
        <w:t xml:space="preserve"> that were </w:t>
      </w:r>
      <w:r w:rsidRPr="00B7054E">
        <w:rPr>
          <w:highlight w:val="cyan"/>
          <w:u w:val="single"/>
        </w:rPr>
        <w:t>not originally threatened</w:t>
      </w:r>
      <w:r w:rsidRPr="00732233">
        <w:rPr>
          <w:sz w:val="16"/>
        </w:rPr>
        <w:t xml:space="preserve"> by the asteroid (depending on its size and path), while </w:t>
      </w:r>
      <w:r w:rsidRPr="002E16CB">
        <w:rPr>
          <w:u w:val="single"/>
        </w:rPr>
        <w:t>diminishing the risk to those living near the original point of impact</w:t>
      </w:r>
      <w:r w:rsidRPr="00732233">
        <w:rPr>
          <w:sz w:val="16"/>
        </w:rPr>
        <w:t xml:space="preserve">. The damage and casualties around this new and modified point of impact would then, to some extent, be caused by those who tried but failed to deflect the asteroid. The </w:t>
      </w:r>
      <w:r w:rsidRPr="00B7054E">
        <w:rPr>
          <w:rStyle w:val="Emphasis"/>
          <w:highlight w:val="cyan"/>
        </w:rPr>
        <w:t>repercussions</w:t>
      </w:r>
      <w:r w:rsidRPr="002E16CB">
        <w:rPr>
          <w:u w:val="single"/>
        </w:rPr>
        <w:t xml:space="preserve"> of such an event </w:t>
      </w:r>
      <w:r w:rsidRPr="00B7054E">
        <w:rPr>
          <w:highlight w:val="cyan"/>
          <w:u w:val="single"/>
        </w:rPr>
        <w:t>would</w:t>
      </w:r>
      <w:r w:rsidRPr="00732233">
        <w:rPr>
          <w:sz w:val="16"/>
        </w:rPr>
        <w:t xml:space="preserve"> certainly</w:t>
      </w:r>
      <w:r w:rsidRPr="00420EBA">
        <w:t xml:space="preserve"> </w:t>
      </w:r>
      <w:r w:rsidRPr="00B7054E">
        <w:rPr>
          <w:highlight w:val="cyan"/>
          <w:u w:val="single"/>
        </w:rPr>
        <w:t xml:space="preserve">be </w:t>
      </w:r>
      <w:r w:rsidRPr="00B7054E">
        <w:rPr>
          <w:rStyle w:val="Emphasis"/>
          <w:highlight w:val="cyan"/>
        </w:rPr>
        <w:t>grave</w:t>
      </w:r>
      <w:r w:rsidRPr="00732233">
        <w:rPr>
          <w:sz w:val="16"/>
        </w:rPr>
        <w:t>.</w:t>
      </w:r>
    </w:p>
    <w:p w14:paraId="2B853326" w14:textId="77777777" w:rsidR="00A75EC1" w:rsidRPr="00732233" w:rsidRDefault="00A75EC1" w:rsidP="00A75EC1">
      <w:pPr>
        <w:rPr>
          <w:sz w:val="16"/>
        </w:rPr>
      </w:pPr>
      <w:r w:rsidRPr="00732233">
        <w:rPr>
          <w:sz w:val="16"/>
        </w:rPr>
        <w:t>Privatization and industry</w:t>
      </w:r>
    </w:p>
    <w:p w14:paraId="3007F978" w14:textId="77777777" w:rsidR="00A75EC1" w:rsidRPr="00732233" w:rsidRDefault="00A75EC1" w:rsidP="00A75EC1">
      <w:pPr>
        <w:rPr>
          <w:sz w:val="16"/>
        </w:rPr>
      </w:pPr>
      <w:r w:rsidRPr="00732233">
        <w:rPr>
          <w:sz w:val="16"/>
        </w:rPr>
        <w:t xml:space="preserve">Both of </w:t>
      </w:r>
      <w:r w:rsidRPr="002E16CB">
        <w:rPr>
          <w:u w:val="single"/>
        </w:rPr>
        <w:t xml:space="preserve">these versions of the </w:t>
      </w:r>
      <w:r w:rsidRPr="002E16CB">
        <w:rPr>
          <w:rStyle w:val="Emphasis"/>
        </w:rPr>
        <w:t>deflection dilemma</w:t>
      </w:r>
      <w:r w:rsidRPr="002E16CB">
        <w:rPr>
          <w:u w:val="single"/>
        </w:rPr>
        <w:t xml:space="preserve"> are</w:t>
      </w:r>
      <w:r w:rsidRPr="00732233">
        <w:rPr>
          <w:sz w:val="16"/>
        </w:rPr>
        <w:t xml:space="preserve"> essentially </w:t>
      </w:r>
      <w:r w:rsidRPr="002E16CB">
        <w:rPr>
          <w:u w:val="single"/>
        </w:rPr>
        <w:t>state-centric and neither presumes</w:t>
      </w:r>
      <w:r w:rsidRPr="00732233">
        <w:rPr>
          <w:sz w:val="16"/>
        </w:rPr>
        <w:t xml:space="preserve"> that this </w:t>
      </w:r>
      <w:r w:rsidRPr="00B7054E">
        <w:rPr>
          <w:highlight w:val="cyan"/>
          <w:u w:val="single"/>
        </w:rPr>
        <w:t>tech</w:t>
      </w:r>
      <w:r w:rsidRPr="00732233">
        <w:rPr>
          <w:sz w:val="16"/>
        </w:rPr>
        <w:t xml:space="preserve">nology </w:t>
      </w:r>
      <w:r w:rsidRPr="009C40DC">
        <w:rPr>
          <w:u w:val="single"/>
        </w:rPr>
        <w:t xml:space="preserve">might be </w:t>
      </w:r>
      <w:r w:rsidRPr="00B7054E">
        <w:rPr>
          <w:highlight w:val="cyan"/>
          <w:u w:val="single"/>
        </w:rPr>
        <w:t xml:space="preserve">wielded by </w:t>
      </w:r>
      <w:r w:rsidRPr="00B7054E">
        <w:rPr>
          <w:rStyle w:val="Emphasis"/>
          <w:highlight w:val="cyan"/>
        </w:rPr>
        <w:t>private companies</w:t>
      </w:r>
      <w:r w:rsidRPr="00732233">
        <w:rPr>
          <w:sz w:val="16"/>
        </w:rPr>
        <w:t xml:space="preserve"> and non-state actors. But </w:t>
      </w:r>
      <w:r w:rsidRPr="002E16CB">
        <w:rPr>
          <w:u w:val="single"/>
        </w:rPr>
        <w:t>the</w:t>
      </w:r>
      <w:r w:rsidRPr="00732233">
        <w:rPr>
          <w:sz w:val="16"/>
        </w:rPr>
        <w:t xml:space="preserve"> current </w:t>
      </w:r>
      <w:r w:rsidRPr="002E16CB">
        <w:rPr>
          <w:u w:val="single"/>
        </w:rPr>
        <w:t xml:space="preserve">trend of </w:t>
      </w:r>
      <w:r w:rsidRPr="00B7054E">
        <w:rPr>
          <w:highlight w:val="cyan"/>
          <w:u w:val="single"/>
        </w:rPr>
        <w:t>greater involvement</w:t>
      </w:r>
      <w:r w:rsidRPr="002E16CB">
        <w:rPr>
          <w:u w:val="single"/>
        </w:rPr>
        <w:t xml:space="preserve"> of private companies in space </w:t>
      </w:r>
      <w:r w:rsidRPr="00B7054E">
        <w:rPr>
          <w:highlight w:val="cyan"/>
          <w:u w:val="single"/>
        </w:rPr>
        <w:t>suggests</w:t>
      </w:r>
      <w:r w:rsidRPr="00732233">
        <w:rPr>
          <w:sz w:val="16"/>
        </w:rPr>
        <w:t xml:space="preserve"> that </w:t>
      </w:r>
      <w:r w:rsidRPr="00B7054E">
        <w:rPr>
          <w:highlight w:val="cyan"/>
          <w:u w:val="single"/>
        </w:rPr>
        <w:t>states might be unable</w:t>
      </w:r>
      <w:r w:rsidRPr="00732233">
        <w:rPr>
          <w:sz w:val="16"/>
        </w:rPr>
        <w:t xml:space="preserve"> (or unwilling) </w:t>
      </w:r>
      <w:r w:rsidRPr="00B7054E">
        <w:rPr>
          <w:highlight w:val="cyan"/>
          <w:u w:val="single"/>
        </w:rPr>
        <w:t>to maintain</w:t>
      </w:r>
      <w:r w:rsidRPr="00732233">
        <w:rPr>
          <w:sz w:val="16"/>
        </w:rPr>
        <w:t xml:space="preserve"> their </w:t>
      </w:r>
      <w:r w:rsidRPr="002E16CB">
        <w:rPr>
          <w:u w:val="single"/>
        </w:rPr>
        <w:t xml:space="preserve">exclusive </w:t>
      </w:r>
      <w:r w:rsidRPr="00B7054E">
        <w:rPr>
          <w:highlight w:val="cyan"/>
          <w:u w:val="single"/>
        </w:rPr>
        <w:t xml:space="preserve">hold </w:t>
      </w:r>
      <w:r w:rsidRPr="009C40DC">
        <w:rPr>
          <w:u w:val="single"/>
        </w:rPr>
        <w:t>on</w:t>
      </w:r>
      <w:r w:rsidRPr="00732233">
        <w:rPr>
          <w:sz w:val="16"/>
        </w:rPr>
        <w:t xml:space="preserve"> the advanced </w:t>
      </w:r>
      <w:r w:rsidRPr="002E16CB">
        <w:rPr>
          <w:u w:val="single"/>
        </w:rPr>
        <w:t>space tech</w:t>
      </w:r>
      <w:r w:rsidRPr="00732233">
        <w:rPr>
          <w:sz w:val="16"/>
        </w:rPr>
        <w:t xml:space="preserve">nologies. </w:t>
      </w:r>
      <w:r w:rsidRPr="00B7054E">
        <w:rPr>
          <w:rStyle w:val="StyleUnderline"/>
          <w:highlight w:val="cyan"/>
        </w:rPr>
        <w:t>The private sector is</w:t>
      </w:r>
      <w:r w:rsidRPr="0063159B">
        <w:rPr>
          <w:rStyle w:val="StyleUnderline"/>
        </w:rPr>
        <w:t xml:space="preserve"> currently </w:t>
      </w:r>
      <w:r w:rsidRPr="00B7054E">
        <w:rPr>
          <w:rStyle w:val="StyleUnderline"/>
          <w:highlight w:val="cyan"/>
        </w:rPr>
        <w:t>hot on the heels</w:t>
      </w:r>
      <w:r w:rsidRPr="0063159B">
        <w:rPr>
          <w:rStyle w:val="StyleUnderline"/>
        </w:rPr>
        <w:t xml:space="preserve"> of national and international space agencies in exploring feasible and economically viable options. At the moment,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B7054E">
        <w:rPr>
          <w:rStyle w:val="StyleUnderline"/>
          <w:highlight w:val="cyan"/>
        </w:rPr>
        <w:t>asteroid</w:t>
      </w:r>
      <w:r w:rsidRPr="00B7054E">
        <w:rPr>
          <w:rStyle w:val="Emphasis"/>
          <w:highlight w:val="cyan"/>
        </w:rPr>
        <w:t xml:space="preserve"> mining</w:t>
      </w:r>
      <w:r w:rsidRPr="00732233">
        <w:rPr>
          <w:sz w:val="16"/>
        </w:rPr>
        <w:t xml:space="preserve">, has received increased attention and investment. It has already spawned private companies (such as Deep Space Industries and Planetary Resources, Inc.); this industry </w:t>
      </w:r>
      <w:r w:rsidRPr="00B7054E">
        <w:rPr>
          <w:highlight w:val="cyan"/>
          <w:u w:val="single"/>
        </w:rPr>
        <w:t xml:space="preserve">is </w:t>
      </w:r>
      <w:r w:rsidRPr="00B7054E">
        <w:rPr>
          <w:rStyle w:val="Emphasis"/>
          <w:highlight w:val="cyan"/>
        </w:rPr>
        <w:t>highly relevant</w:t>
      </w:r>
      <w:r w:rsidRPr="00B7054E">
        <w:rPr>
          <w:highlight w:val="cyan"/>
          <w:u w:val="single"/>
        </w:rPr>
        <w:t xml:space="preserve"> to the </w:t>
      </w:r>
      <w:r w:rsidRPr="00B7054E">
        <w:rPr>
          <w:rStyle w:val="Emphasis"/>
          <w:highlight w:val="cyan"/>
        </w:rPr>
        <w:t>deflection dilemma</w:t>
      </w:r>
      <w:r w:rsidRPr="00732233">
        <w:rPr>
          <w:sz w:val="16"/>
        </w:rPr>
        <w:t xml:space="preserve"> (Ostro 1999).</w:t>
      </w:r>
    </w:p>
    <w:p w14:paraId="3CFA4111" w14:textId="77777777" w:rsidR="00A75EC1" w:rsidRPr="00732233" w:rsidRDefault="00A75EC1" w:rsidP="00A75EC1">
      <w:pPr>
        <w:rPr>
          <w:sz w:val="16"/>
        </w:rPr>
      </w:pPr>
      <w:bookmarkStart w:id="0" w:name="_Hlk30322620"/>
      <w:r w:rsidRPr="00732233">
        <w:rPr>
          <w:sz w:val="16"/>
        </w:rPr>
        <w:t>While the idea of mining asteroids carries with it an air of science fiction (as all space-based endeavours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properties, but are also exceedingly rare in the Earth's crust. While such metals sank deep into the planet during core formation, asteroids retained their original composition and even delivered much of the accessible reserves to our planet in the form of meteorite bombardment (Willbold et al. 2011). Some of the largest known deposits of these metals on Earth are found within ancient impact craters.</w:t>
      </w:r>
      <w:r>
        <w:rPr>
          <w:sz w:val="16"/>
        </w:rPr>
        <w:t xml:space="preserve"> </w:t>
      </w:r>
      <w:r w:rsidRPr="00732233">
        <w:rPr>
          <w:sz w:val="16"/>
        </w:rPr>
        <w:t>Platinum-group metals are deemed critical to our modern technology-based civilization, without substitutes in many applications, and their supply is at risk of “geopolitical machinations” (Graedel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w:t>
      </w:r>
      <w:r>
        <w:rPr>
          <w:sz w:val="16"/>
        </w:rPr>
        <w:t xml:space="preserve"> </w:t>
      </w:r>
      <w:r w:rsidRPr="00732233">
        <w:rPr>
          <w:sz w:val="16"/>
        </w:rPr>
        <w:t>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kilogramme to launch water (or anything else) to low Earth orbit and about two or three times more for geostationary transfer orbit (Jain &amp; Trost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w:t>
      </w:r>
      <w:r>
        <w:rPr>
          <w:sz w:val="16"/>
        </w:rPr>
        <w:t xml:space="preserve"> </w:t>
      </w:r>
      <w:r w:rsidRPr="00732233">
        <w:rPr>
          <w:sz w:val="16"/>
        </w:rPr>
        <w:t>If the costs associated with mining water from asteroids can be brought below the cost of launching water from Earth, this seemingly counter-intuitive industry might take off and become profitable. Additionally, through the use of some form of refuelling depots, it would probably in turn make space endeavours more affordable and sustainable. The same would apply if some of the more common metals found in asteroids (such as iron or nickel) were used to build structures directly in orbit instead of launching them from the Earth.</w:t>
      </w:r>
      <w:r>
        <w:rPr>
          <w:sz w:val="16"/>
        </w:rPr>
        <w:t xml:space="preserve"> </w:t>
      </w:r>
      <w:r w:rsidRPr="00732233">
        <w:rPr>
          <w:sz w:val="16"/>
        </w:rPr>
        <w:t xml:space="preserve">The </w:t>
      </w:r>
      <w:r w:rsidRPr="00B7054E">
        <w:rPr>
          <w:rStyle w:val="StyleUnderline"/>
          <w:highlight w:val="cyan"/>
        </w:rPr>
        <w:t>risks of mining</w:t>
      </w:r>
      <w:r w:rsidRPr="0063159B">
        <w:rPr>
          <w:rStyle w:val="StyleUnderline"/>
        </w:rPr>
        <w:t xml:space="preserve"> asteroids</w:t>
      </w:r>
      <w:r>
        <w:rPr>
          <w:sz w:val="16"/>
        </w:rPr>
        <w:t xml:space="preserve"> </w:t>
      </w:r>
      <w:r w:rsidRPr="00732233">
        <w:rPr>
          <w:sz w:val="16"/>
        </w:rPr>
        <w:t xml:space="preserve">There are two basic ways to go about moving the resources contained within a given asteroid to the Earth. </w:t>
      </w:r>
      <w:r w:rsidRPr="006D036E">
        <w:rPr>
          <w:rStyle w:val="StyleUnderline"/>
        </w:rPr>
        <w:t xml:space="preserve">They </w:t>
      </w:r>
      <w:r w:rsidRPr="00B7054E">
        <w:rPr>
          <w:rStyle w:val="StyleUnderline"/>
          <w:highlight w:val="cyan"/>
        </w:rPr>
        <w:t>can be extracted</w:t>
      </w:r>
      <w:r w:rsidRPr="0063159B">
        <w:rPr>
          <w:rStyle w:val="StyleUnderline"/>
        </w:rPr>
        <w:t xml:space="preserve"> from the asteroid during its natural orbit and </w:t>
      </w:r>
      <w:r w:rsidRPr="00B7054E">
        <w:rPr>
          <w:rStyle w:val="StyleUnderline"/>
          <w:highlight w:val="cyan"/>
        </w:rPr>
        <w:t>then transported</w:t>
      </w:r>
      <w:r w:rsidRPr="0063159B">
        <w:rPr>
          <w:rStyle w:val="StyleUnderline"/>
        </w:rPr>
        <w:t xml:space="preserve"> to the Earth, </w:t>
      </w:r>
      <w:r w:rsidRPr="00B7054E">
        <w:rPr>
          <w:rStyle w:val="StyleUnderline"/>
          <w:highlight w:val="cyan"/>
        </w:rPr>
        <w:t>or</w:t>
      </w:r>
      <w:r w:rsidRPr="0063159B">
        <w:rPr>
          <w:rStyle w:val="StyleUnderline"/>
        </w:rPr>
        <w:t xml:space="preserve"> the </w:t>
      </w:r>
      <w:r w:rsidRPr="00B7054E">
        <w:rPr>
          <w:rStyle w:val="StyleUnderline"/>
          <w:highlight w:val="cyan"/>
        </w:rPr>
        <w:t xml:space="preserve">entire asteroid </w:t>
      </w:r>
      <w:r w:rsidRPr="006D036E">
        <w:rPr>
          <w:rStyle w:val="StyleUnderline"/>
        </w:rPr>
        <w:t xml:space="preserve">might be </w:t>
      </w:r>
      <w:r w:rsidRPr="00B7054E">
        <w:rPr>
          <w:rStyle w:val="StyleUnderline"/>
          <w:highlight w:val="cyan"/>
        </w:rPr>
        <w:t>moved</w:t>
      </w:r>
      <w:r w:rsidRPr="0063159B">
        <w:rPr>
          <w:rStyle w:val="StyleUnderline"/>
        </w:rPr>
        <w:t xml:space="preserve"> closer to a more convenient location before starting mining</w:t>
      </w:r>
      <w:r w:rsidRPr="00732233">
        <w:rPr>
          <w:sz w:val="16"/>
        </w:rPr>
        <w:t xml:space="preserve">.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w:t>
      </w:r>
      <w:r w:rsidRPr="0063159B">
        <w:rPr>
          <w:rStyle w:val="StyleUnderline"/>
        </w:rPr>
        <w:t xml:space="preserve">entail </w:t>
      </w:r>
      <w:r w:rsidRPr="00B7054E">
        <w:rPr>
          <w:rStyle w:val="StyleUnderline"/>
          <w:highlight w:val="cyan"/>
        </w:rPr>
        <w:t>putting asteroids</w:t>
      </w:r>
      <w:r w:rsidRPr="0063159B">
        <w:rPr>
          <w:rStyle w:val="StyleUnderline"/>
        </w:rPr>
        <w:t xml:space="preserve"> into orbit </w:t>
      </w:r>
      <w:r w:rsidRPr="00B7054E">
        <w:rPr>
          <w:rStyle w:val="StyleUnderline"/>
          <w:highlight w:val="cyan"/>
        </w:rPr>
        <w:t xml:space="preserve">around </w:t>
      </w:r>
      <w:r w:rsidRPr="006D036E">
        <w:rPr>
          <w:rStyle w:val="StyleUnderline"/>
        </w:rPr>
        <w:t xml:space="preserve">the </w:t>
      </w:r>
      <w:r w:rsidRPr="00B7054E">
        <w:rPr>
          <w:rStyle w:val="StyleUnderline"/>
          <w:highlight w:val="cyan"/>
        </w:rPr>
        <w:t>Earth</w:t>
      </w:r>
      <w:r w:rsidRPr="00732233">
        <w:rPr>
          <w:sz w:val="16"/>
        </w:rPr>
        <w:t>, the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towards a future mission to Mars (see box “NASA's Asteroid Redirect Mission”; Brophy et al. 2012, Burchell 2014, Gates et al. 2015).</w:t>
      </w:r>
    </w:p>
    <w:p w14:paraId="679F0629" w14:textId="77777777" w:rsidR="00A75EC1" w:rsidRPr="00732233" w:rsidRDefault="00A75EC1" w:rsidP="00A75EC1">
      <w:pPr>
        <w:rPr>
          <w:sz w:val="16"/>
        </w:rPr>
      </w:pPr>
      <w:r w:rsidRPr="00B7054E">
        <w:rPr>
          <w:highlight w:val="cyan"/>
          <w:u w:val="single"/>
        </w:rPr>
        <w:lastRenderedPageBreak/>
        <w:t>Programmes</w:t>
      </w:r>
      <w:r w:rsidRPr="00732233">
        <w:rPr>
          <w:u w:val="single"/>
        </w:rPr>
        <w:t xml:space="preserve"> to redirect</w:t>
      </w:r>
      <w:r w:rsidRPr="00732233">
        <w:rPr>
          <w:sz w:val="16"/>
        </w:rPr>
        <w:t xml:space="preserve"> asteroids </w:t>
      </w:r>
      <w:r w:rsidRPr="00732233">
        <w:rPr>
          <w:u w:val="single"/>
        </w:rPr>
        <w:t>and</w:t>
      </w:r>
      <w:r w:rsidRPr="00732233">
        <w:rPr>
          <w:sz w:val="16"/>
        </w:rPr>
        <w:t xml:space="preserve">, especially, plans to </w:t>
      </w:r>
      <w:r w:rsidRPr="00732233">
        <w:rPr>
          <w:u w:val="single"/>
        </w:rPr>
        <w:t>mine asteroids</w:t>
      </w:r>
      <w:r w:rsidRPr="00732233">
        <w:rPr>
          <w:sz w:val="16"/>
        </w:rPr>
        <w:t xml:space="preserve"> on an industrial scale essentially </w:t>
      </w:r>
      <w:r w:rsidRPr="00B7054E">
        <w:rPr>
          <w:highlight w:val="cyan"/>
          <w:u w:val="single"/>
        </w:rPr>
        <w:t xml:space="preserve">resurrect the </w:t>
      </w:r>
      <w:r w:rsidRPr="00B7054E">
        <w:rPr>
          <w:rStyle w:val="Emphasis"/>
          <w:highlight w:val="cyan"/>
        </w:rPr>
        <w:t>deflection dilemma</w:t>
      </w:r>
      <w:r w:rsidRPr="00732233">
        <w:rPr>
          <w:sz w:val="16"/>
        </w:rPr>
        <w:t xml:space="preserve">. But it is no longer a matter of superpowers intentionally misusing technology designed to prevent dangerous impacts. </w:t>
      </w:r>
      <w:r w:rsidRPr="00732233">
        <w:rPr>
          <w:u w:val="single"/>
        </w:rPr>
        <w:t xml:space="preserve">It becomes an issue of </w:t>
      </w:r>
      <w:r w:rsidRPr="00732233">
        <w:rPr>
          <w:rStyle w:val="Emphasis"/>
        </w:rPr>
        <w:t>prolif</w:t>
      </w:r>
      <w:r w:rsidRPr="00732233">
        <w:rPr>
          <w:u w:val="single"/>
        </w:rPr>
        <w:t xml:space="preserve">eration among </w:t>
      </w:r>
      <w:r w:rsidRPr="00732233">
        <w:rPr>
          <w:rStyle w:val="Emphasis"/>
        </w:rPr>
        <w:t>private entities</w:t>
      </w:r>
      <w:r w:rsidRPr="00732233">
        <w:rPr>
          <w:sz w:val="16"/>
        </w:rPr>
        <w:t xml:space="preserve">. </w:t>
      </w:r>
      <w:r w:rsidRPr="00B7054E">
        <w:rPr>
          <w:highlight w:val="cyan"/>
          <w:u w:val="single"/>
        </w:rPr>
        <w:t>Once</w:t>
      </w:r>
      <w:r w:rsidRPr="00732233">
        <w:rPr>
          <w:u w:val="single"/>
        </w:rPr>
        <w:t xml:space="preserve"> private mining </w:t>
      </w:r>
      <w:r w:rsidRPr="00B7054E">
        <w:rPr>
          <w:highlight w:val="cyan"/>
          <w:u w:val="single"/>
        </w:rPr>
        <w:t>companies acquire</w:t>
      </w:r>
      <w:r w:rsidRPr="00732233">
        <w:rPr>
          <w:u w:val="single"/>
        </w:rPr>
        <w:t xml:space="preserve"> the technical </w:t>
      </w:r>
      <w:r w:rsidRPr="00B7054E">
        <w:rPr>
          <w:highlight w:val="cyan"/>
          <w:u w:val="single"/>
        </w:rPr>
        <w:t xml:space="preserve">ability to </w:t>
      </w:r>
      <w:r w:rsidRPr="00B7054E">
        <w:rPr>
          <w:rStyle w:val="Emphasis"/>
          <w:highlight w:val="cyan"/>
        </w:rPr>
        <w:t>redirect</w:t>
      </w:r>
      <w:r w:rsidRPr="00732233">
        <w:rPr>
          <w:u w:val="single"/>
        </w:rPr>
        <w:t xml:space="preserve"> suitable </w:t>
      </w:r>
      <w:r w:rsidRPr="00B7054E">
        <w:rPr>
          <w:rStyle w:val="Emphasis"/>
          <w:highlight w:val="cyan"/>
        </w:rPr>
        <w:t>NEOs</w:t>
      </w:r>
      <w:r w:rsidRPr="00732233">
        <w:rPr>
          <w:sz w:val="16"/>
        </w:rPr>
        <w:t xml:space="preserve"> (Baoyin et al. 2011) in order </w:t>
      </w:r>
      <w:r w:rsidRPr="00732233">
        <w:rPr>
          <w:u w:val="single"/>
        </w:rPr>
        <w:t>to extract</w:t>
      </w:r>
      <w:r w:rsidRPr="00732233">
        <w:rPr>
          <w:sz w:val="16"/>
        </w:rPr>
        <w:t xml:space="preserve"> </w:t>
      </w:r>
      <w:r w:rsidRPr="00732233">
        <w:rPr>
          <w:u w:val="single"/>
        </w:rPr>
        <w:t>platinum</w:t>
      </w:r>
      <w:r w:rsidRPr="00732233">
        <w:rPr>
          <w:sz w:val="16"/>
        </w:rPr>
        <w:t xml:space="preserve"> or water from them, </w:t>
      </w:r>
      <w:r w:rsidRPr="006D036E">
        <w:rPr>
          <w:rStyle w:val="Emphasis"/>
        </w:rPr>
        <w:t xml:space="preserve">perilous </w:t>
      </w:r>
      <w:r w:rsidRPr="00B7054E">
        <w:rPr>
          <w:rStyle w:val="Emphasis"/>
          <w:highlight w:val="cyan"/>
        </w:rPr>
        <w:t>inflections</w:t>
      </w:r>
      <w:r w:rsidRPr="00B7054E">
        <w:rPr>
          <w:highlight w:val="cyan"/>
          <w:u w:val="single"/>
        </w:rPr>
        <w:t xml:space="preserve"> become </w:t>
      </w:r>
      <w:r w:rsidRPr="006D036E">
        <w:rPr>
          <w:rStyle w:val="Emphasis"/>
        </w:rPr>
        <w:t xml:space="preserve">more </w:t>
      </w:r>
      <w:r w:rsidRPr="00B7054E">
        <w:rPr>
          <w:rStyle w:val="Emphasis"/>
          <w:highlight w:val="cyan"/>
        </w:rPr>
        <w:t>likely</w:t>
      </w:r>
      <w:r w:rsidRPr="00732233">
        <w:rPr>
          <w:sz w:val="16"/>
        </w:rPr>
        <w:t>.</w:t>
      </w:r>
    </w:p>
    <w:p w14:paraId="5ABC3CB1" w14:textId="77777777" w:rsidR="00A75EC1" w:rsidRPr="00732233" w:rsidRDefault="00A75EC1" w:rsidP="00A75EC1">
      <w:pPr>
        <w:rPr>
          <w:sz w:val="16"/>
        </w:rPr>
      </w:pPr>
      <w:r w:rsidRPr="00732233">
        <w:rPr>
          <w:sz w:val="16"/>
        </w:rPr>
        <w:t xml:space="preserve">The </w:t>
      </w:r>
      <w:r w:rsidRPr="006D036E">
        <w:rPr>
          <w:rStyle w:val="Emphasis"/>
        </w:rPr>
        <w:t xml:space="preserve">probability of </w:t>
      </w:r>
      <w:r w:rsidRPr="00B7054E">
        <w:rPr>
          <w:rStyle w:val="Emphasis"/>
          <w:highlight w:val="cyan"/>
        </w:rPr>
        <w:t>accidents</w:t>
      </w:r>
      <w:r w:rsidRPr="00B7054E">
        <w:rPr>
          <w:sz w:val="16"/>
          <w:highlight w:val="cyan"/>
        </w:rPr>
        <w:t xml:space="preserve"> </w:t>
      </w:r>
      <w:r w:rsidRPr="00B7054E">
        <w:rPr>
          <w:highlight w:val="cyan"/>
          <w:u w:val="single"/>
        </w:rPr>
        <w:t xml:space="preserve">will </w:t>
      </w:r>
      <w:r w:rsidRPr="00B7054E">
        <w:rPr>
          <w:rStyle w:val="Emphasis"/>
          <w:highlight w:val="cyan"/>
        </w:rPr>
        <w:t>rise</w:t>
      </w:r>
      <w:r w:rsidRPr="00732233">
        <w:rPr>
          <w:u w:val="single"/>
        </w:rPr>
        <w:t xml:space="preserve"> with the </w:t>
      </w:r>
      <w:r w:rsidRPr="00732233">
        <w:rPr>
          <w:rStyle w:val="Emphasis"/>
        </w:rPr>
        <w:t>number of asteroids</w:t>
      </w:r>
      <w:r w:rsidRPr="00732233">
        <w:rPr>
          <w:u w:val="single"/>
        </w:rPr>
        <w:t xml:space="preserve"> whose </w:t>
      </w:r>
      <w:r w:rsidRPr="00732233">
        <w:rPr>
          <w:rStyle w:val="Emphasis"/>
        </w:rPr>
        <w:t>trajectories</w:t>
      </w:r>
      <w:r w:rsidRPr="00732233">
        <w:rPr>
          <w:u w:val="single"/>
        </w:rPr>
        <w:t xml:space="preserve"> we decide to </w:t>
      </w:r>
      <w:r w:rsidRPr="00732233">
        <w:rPr>
          <w:rStyle w:val="Emphasis"/>
        </w:rPr>
        <w:t>manipulate</w:t>
      </w:r>
      <w:r w:rsidRPr="00732233">
        <w:rPr>
          <w:sz w:val="16"/>
        </w:rPr>
        <w:t xml:space="preserve">. Such accidents might be very unlikely, but </w:t>
      </w:r>
      <w:r w:rsidRPr="00B7054E">
        <w:rPr>
          <w:rStyle w:val="Emphasis"/>
          <w:highlight w:val="cyan"/>
        </w:rPr>
        <w:t>even</w:t>
      </w:r>
      <w:r w:rsidRPr="00B7054E">
        <w:rPr>
          <w:highlight w:val="cyan"/>
          <w:u w:val="single"/>
        </w:rPr>
        <w:t xml:space="preserve"> a </w:t>
      </w:r>
      <w:r w:rsidRPr="00B7054E">
        <w:rPr>
          <w:rStyle w:val="Emphasis"/>
          <w:highlight w:val="cyan"/>
        </w:rPr>
        <w:t xml:space="preserve">tiny </w:t>
      </w:r>
      <w:r w:rsidRPr="006D036E">
        <w:rPr>
          <w:rStyle w:val="Emphasis"/>
        </w:rPr>
        <w:t>technical</w:t>
      </w:r>
      <w:r w:rsidRPr="006D036E">
        <w:rPr>
          <w:u w:val="single"/>
        </w:rPr>
        <w:t xml:space="preserve"> or </w:t>
      </w:r>
      <w:r w:rsidRPr="006D036E">
        <w:rPr>
          <w:rStyle w:val="Emphasis"/>
        </w:rPr>
        <w:t xml:space="preserve">human </w:t>
      </w:r>
      <w:r w:rsidRPr="00B7054E">
        <w:rPr>
          <w:rStyle w:val="Emphasis"/>
          <w:highlight w:val="cyan"/>
        </w:rPr>
        <w:t>error</w:t>
      </w:r>
      <w:r w:rsidRPr="00732233">
        <w:rPr>
          <w:u w:val="single"/>
        </w:rPr>
        <w:t xml:space="preserve"> in the execution of an inflection meant to place an asteroid into the lunar or geocentric orbit </w:t>
      </w:r>
      <w:r w:rsidRPr="006D036E">
        <w:rPr>
          <w:u w:val="single"/>
        </w:rPr>
        <w:t xml:space="preserve">might </w:t>
      </w:r>
      <w:r w:rsidRPr="00B7054E">
        <w:rPr>
          <w:highlight w:val="cyan"/>
          <w:u w:val="single"/>
        </w:rPr>
        <w:t>send it</w:t>
      </w:r>
      <w:r w:rsidRPr="00732233">
        <w:rPr>
          <w:u w:val="single"/>
        </w:rPr>
        <w:t xml:space="preserve"> </w:t>
      </w:r>
      <w:r w:rsidRPr="00732233">
        <w:rPr>
          <w:rStyle w:val="Emphasis"/>
        </w:rPr>
        <w:t xml:space="preserve">crashing </w:t>
      </w:r>
      <w:r w:rsidRPr="00B7054E">
        <w:rPr>
          <w:rStyle w:val="Emphasis"/>
          <w:highlight w:val="cyan"/>
        </w:rPr>
        <w:t>into</w:t>
      </w:r>
      <w:r w:rsidRPr="00732233">
        <w:rPr>
          <w:rStyle w:val="Emphasis"/>
        </w:rPr>
        <w:t xml:space="preserve"> the </w:t>
      </w:r>
      <w:r w:rsidRPr="00B7054E">
        <w:rPr>
          <w:rStyle w:val="Emphasis"/>
          <w:highlight w:val="cyan"/>
        </w:rPr>
        <w:t>Earth</w:t>
      </w:r>
      <w:r w:rsidRPr="00732233">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732233">
        <w:rPr>
          <w:u w:val="single"/>
        </w:rPr>
        <w:t>Despite being dependable</w:t>
      </w:r>
      <w:r w:rsidRPr="00732233">
        <w:rPr>
          <w:sz w:val="16"/>
        </w:rPr>
        <w:t xml:space="preserve"> and reliable, </w:t>
      </w:r>
      <w:r w:rsidRPr="00732233">
        <w:rPr>
          <w:u w:val="single"/>
        </w:rPr>
        <w:t>airliners do crash</w:t>
      </w:r>
      <w:r w:rsidRPr="00732233">
        <w:rPr>
          <w:sz w:val="16"/>
        </w:rPr>
        <w:t xml:space="preserve">; </w:t>
      </w:r>
      <w:r w:rsidRPr="00732233">
        <w:rPr>
          <w:u w:val="single"/>
        </w:rPr>
        <w:t>there are a lot of them flying and very improbable accidents do happen</w:t>
      </w:r>
      <w:r w:rsidRPr="00732233">
        <w:rPr>
          <w:sz w:val="16"/>
        </w:rPr>
        <w:t xml:space="preserve"> if the dice are rolled often enough. Undoubtedly, we will not be steering as many asteroids as we steer planes any time soon, but </w:t>
      </w:r>
      <w:r w:rsidRPr="00B7054E">
        <w:rPr>
          <w:rStyle w:val="Emphasis"/>
          <w:highlight w:val="cyan"/>
        </w:rPr>
        <w:t>industries</w:t>
      </w:r>
      <w:r w:rsidRPr="00B7054E">
        <w:rPr>
          <w:highlight w:val="cyan"/>
          <w:u w:val="single"/>
        </w:rPr>
        <w:t xml:space="preserve"> </w:t>
      </w:r>
      <w:r w:rsidRPr="006D036E">
        <w:rPr>
          <w:u w:val="single"/>
        </w:rPr>
        <w:t xml:space="preserve">tend to be </w:t>
      </w:r>
      <w:r w:rsidRPr="00B7054E">
        <w:rPr>
          <w:rStyle w:val="Emphasis"/>
          <w:highlight w:val="cyan"/>
        </w:rPr>
        <w:t>more accident-prone</w:t>
      </w:r>
      <w:r w:rsidRPr="00B7054E">
        <w:rPr>
          <w:highlight w:val="cyan"/>
          <w:u w:val="single"/>
        </w:rPr>
        <w:t xml:space="preserve"> during</w:t>
      </w:r>
      <w:r w:rsidRPr="00732233">
        <w:rPr>
          <w:u w:val="single"/>
        </w:rPr>
        <w:t xml:space="preserve"> their </w:t>
      </w:r>
      <w:r w:rsidRPr="00B7054E">
        <w:rPr>
          <w:rStyle w:val="Emphasis"/>
          <w:highlight w:val="cyan"/>
        </w:rPr>
        <w:t>infancy</w:t>
      </w:r>
      <w:r w:rsidRPr="00B7054E">
        <w:rPr>
          <w:sz w:val="16"/>
          <w:highlight w:val="cyan"/>
        </w:rPr>
        <w:t>.</w:t>
      </w:r>
      <w:r w:rsidRPr="00732233">
        <w:rPr>
          <w:sz w:val="16"/>
        </w:rPr>
        <w:t xml:space="preserve"> Furthermore, </w:t>
      </w:r>
      <w:r w:rsidRPr="00732233">
        <w:rPr>
          <w:u w:val="single"/>
        </w:rPr>
        <w:t>a single asteroid can do a lot more damage than a single plane</w:t>
      </w:r>
      <w:r w:rsidRPr="00732233">
        <w:rPr>
          <w:sz w:val="16"/>
        </w:rPr>
        <w:t>. And who is to say how much metal or water we are going to need in space over the course of the 21st century, or the next?</w:t>
      </w:r>
    </w:p>
    <w:p w14:paraId="02713E6D" w14:textId="77777777" w:rsidR="00A75EC1" w:rsidRPr="00732233" w:rsidRDefault="00A75EC1" w:rsidP="00A75EC1">
      <w:pPr>
        <w:rPr>
          <w:rStyle w:val="Emphasis"/>
        </w:rPr>
      </w:pPr>
      <w:r w:rsidRPr="00732233">
        <w:rPr>
          <w:u w:val="single"/>
        </w:rPr>
        <w:t xml:space="preserve">The second source of risk is the </w:t>
      </w:r>
      <w:r w:rsidRPr="00732233">
        <w:rPr>
          <w:rStyle w:val="Emphasis"/>
        </w:rPr>
        <w:t>intentional misuse</w:t>
      </w:r>
      <w:r w:rsidRPr="00732233">
        <w:rPr>
          <w:sz w:val="16"/>
        </w:rPr>
        <w:t xml:space="preserve">, similar to the original deflection dilemma. But </w:t>
      </w:r>
      <w:r w:rsidRPr="00732233">
        <w:rPr>
          <w:u w:val="single"/>
        </w:rPr>
        <w:t xml:space="preserve">the </w:t>
      </w:r>
      <w:r w:rsidRPr="00B7054E">
        <w:rPr>
          <w:rStyle w:val="Emphasis"/>
          <w:highlight w:val="cyan"/>
        </w:rPr>
        <w:t>entry barrier</w:t>
      </w:r>
      <w:r w:rsidRPr="00B7054E">
        <w:rPr>
          <w:highlight w:val="cyan"/>
          <w:u w:val="single"/>
        </w:rPr>
        <w:t xml:space="preserve"> for </w:t>
      </w:r>
      <w:r w:rsidRPr="006D036E">
        <w:rPr>
          <w:rStyle w:val="Emphasis"/>
        </w:rPr>
        <w:t xml:space="preserve">asteroid </w:t>
      </w:r>
      <w:r w:rsidRPr="00B7054E">
        <w:rPr>
          <w:rStyle w:val="Emphasis"/>
          <w:highlight w:val="cyan"/>
        </w:rPr>
        <w:t>weaponization</w:t>
      </w:r>
      <w:r w:rsidRPr="00B7054E">
        <w:rPr>
          <w:highlight w:val="cyan"/>
          <w:u w:val="single"/>
        </w:rPr>
        <w:t xml:space="preserve"> </w:t>
      </w:r>
      <w:r w:rsidRPr="006D036E">
        <w:rPr>
          <w:u w:val="single"/>
        </w:rPr>
        <w:t xml:space="preserve">gets </w:t>
      </w:r>
      <w:r w:rsidRPr="00B7054E">
        <w:rPr>
          <w:rStyle w:val="Emphasis"/>
          <w:highlight w:val="cyan"/>
        </w:rPr>
        <w:t>much lower</w:t>
      </w:r>
      <w:r w:rsidRPr="00B7054E">
        <w:rPr>
          <w:highlight w:val="cyan"/>
          <w:u w:val="single"/>
        </w:rPr>
        <w:t xml:space="preserve"> if </w:t>
      </w:r>
      <w:r w:rsidRPr="00B7054E">
        <w:rPr>
          <w:rStyle w:val="Emphasis"/>
          <w:highlight w:val="cyan"/>
        </w:rPr>
        <w:t>mining</w:t>
      </w:r>
      <w:r w:rsidRPr="00732233">
        <w:rPr>
          <w:u w:val="single"/>
        </w:rPr>
        <w:t xml:space="preserve"> them </w:t>
      </w:r>
      <w:r w:rsidRPr="00B7054E">
        <w:rPr>
          <w:highlight w:val="cyan"/>
          <w:u w:val="single"/>
        </w:rPr>
        <w:t xml:space="preserve">and </w:t>
      </w:r>
      <w:r w:rsidRPr="00B7054E">
        <w:rPr>
          <w:rStyle w:val="Emphasis"/>
          <w:highlight w:val="cyan"/>
        </w:rPr>
        <w:t>moving</w:t>
      </w:r>
      <w:r w:rsidRPr="00B7054E">
        <w:rPr>
          <w:highlight w:val="cyan"/>
          <w:u w:val="single"/>
        </w:rPr>
        <w:t xml:space="preserve"> </w:t>
      </w:r>
      <w:r w:rsidRPr="006D036E">
        <w:rPr>
          <w:u w:val="single"/>
        </w:rPr>
        <w:t>them</w:t>
      </w:r>
      <w:r w:rsidRPr="00732233">
        <w:rPr>
          <w:u w:val="single"/>
        </w:rPr>
        <w:t xml:space="preserve"> around </w:t>
      </w:r>
      <w:r w:rsidRPr="00B7054E">
        <w:rPr>
          <w:highlight w:val="cyan"/>
          <w:u w:val="single"/>
        </w:rPr>
        <w:t>becomes</w:t>
      </w:r>
      <w:r w:rsidRPr="00732233">
        <w:rPr>
          <w:u w:val="single"/>
        </w:rPr>
        <w:t xml:space="preserve"> a </w:t>
      </w:r>
      <w:r w:rsidRPr="00B7054E">
        <w:rPr>
          <w:rStyle w:val="Emphasis"/>
          <w:highlight w:val="cyan"/>
        </w:rPr>
        <w:t>common</w:t>
      </w:r>
      <w:r w:rsidRPr="00732233">
        <w:rPr>
          <w:rStyle w:val="Emphasis"/>
        </w:rPr>
        <w:t xml:space="preserve"> industrial </w:t>
      </w:r>
      <w:r w:rsidRPr="00C52976">
        <w:rPr>
          <w:rStyle w:val="Emphasis"/>
        </w:rPr>
        <w:t>activity</w:t>
      </w:r>
      <w:r w:rsidRPr="00732233">
        <w:rPr>
          <w:sz w:val="16"/>
        </w:rPr>
        <w:t xml:space="preserve">. </w:t>
      </w:r>
      <w:r w:rsidRPr="006D036E">
        <w:rPr>
          <w:u w:val="single"/>
        </w:rPr>
        <w:t xml:space="preserve">This is </w:t>
      </w:r>
      <w:r w:rsidRPr="00B7054E">
        <w:rPr>
          <w:highlight w:val="cyan"/>
          <w:u w:val="single"/>
        </w:rPr>
        <w:t xml:space="preserve">in </w:t>
      </w:r>
      <w:r w:rsidRPr="00B7054E">
        <w:rPr>
          <w:rStyle w:val="Emphasis"/>
          <w:highlight w:val="cyan"/>
        </w:rPr>
        <w:t>stark contrast</w:t>
      </w:r>
      <w:r w:rsidRPr="00B7054E">
        <w:rPr>
          <w:highlight w:val="cyan"/>
          <w:u w:val="single"/>
        </w:rPr>
        <w:t xml:space="preserve"> to the original </w:t>
      </w:r>
      <w:r w:rsidRPr="00B7054E">
        <w:rPr>
          <w:rStyle w:val="Emphasis"/>
          <w:highlight w:val="cyan"/>
        </w:rPr>
        <w:t>scenario</w:t>
      </w:r>
      <w:r w:rsidRPr="00B7054E">
        <w:rPr>
          <w:highlight w:val="cyan"/>
          <w:u w:val="single"/>
        </w:rPr>
        <w:t xml:space="preserve"> </w:t>
      </w:r>
      <w:r w:rsidRPr="006D036E">
        <w:rPr>
          <w:u w:val="single"/>
        </w:rPr>
        <w:t>which envisioned</w:t>
      </w:r>
      <w:r w:rsidRPr="00732233">
        <w:rPr>
          <w:u w:val="single"/>
        </w:rPr>
        <w:t xml:space="preserve"> this </w:t>
      </w:r>
      <w:r w:rsidRPr="00B7054E">
        <w:rPr>
          <w:highlight w:val="cyan"/>
          <w:u w:val="single"/>
        </w:rPr>
        <w:t>tech</w:t>
      </w:r>
      <w:r w:rsidRPr="00732233">
        <w:rPr>
          <w:sz w:val="16"/>
        </w:rPr>
        <w:t xml:space="preserve">nology to be used </w:t>
      </w:r>
      <w:r w:rsidRPr="00B7054E">
        <w:rPr>
          <w:highlight w:val="cyan"/>
          <w:u w:val="single"/>
        </w:rPr>
        <w:t xml:space="preserve">solely for </w:t>
      </w:r>
      <w:r w:rsidRPr="00B7054E">
        <w:rPr>
          <w:rStyle w:val="Emphasis"/>
          <w:highlight w:val="cyan"/>
        </w:rPr>
        <w:t>p</w:t>
      </w:r>
      <w:r w:rsidRPr="006D036E">
        <w:rPr>
          <w:rStyle w:val="Emphasis"/>
        </w:rPr>
        <w:t xml:space="preserve">lanetary </w:t>
      </w:r>
      <w:r w:rsidRPr="00B7054E">
        <w:rPr>
          <w:rStyle w:val="Emphasis"/>
          <w:highlight w:val="cyan"/>
        </w:rPr>
        <w:t>d</w:t>
      </w:r>
      <w:r w:rsidRPr="006D036E">
        <w:rPr>
          <w:rStyle w:val="Emphasis"/>
        </w:rPr>
        <w:t>efence</w:t>
      </w:r>
      <w:r w:rsidRPr="00732233">
        <w:rPr>
          <w:sz w:val="16"/>
        </w:rPr>
        <w:t xml:space="preserve"> and under control of a very small number of the most powerful countries (Morrison </w:t>
      </w:r>
      <w:r w:rsidRPr="00732233">
        <w:rPr>
          <w:sz w:val="16"/>
        </w:rPr>
        <w:lastRenderedPageBreak/>
        <w:t xml:space="preserve">2010). </w:t>
      </w:r>
      <w:r w:rsidRPr="00B7054E">
        <w:rPr>
          <w:highlight w:val="cyan"/>
          <w:u w:val="single"/>
        </w:rPr>
        <w:t>If</w:t>
      </w:r>
      <w:r w:rsidRPr="00732233">
        <w:rPr>
          <w:u w:val="single"/>
        </w:rPr>
        <w:t xml:space="preserve"> such a powerful </w:t>
      </w:r>
      <w:r w:rsidRPr="00B7054E">
        <w:rPr>
          <w:highlight w:val="cyan"/>
          <w:u w:val="single"/>
        </w:rPr>
        <w:t>tech</w:t>
      </w:r>
      <w:r w:rsidRPr="00732233">
        <w:rPr>
          <w:sz w:val="16"/>
        </w:rPr>
        <w:t xml:space="preserve">nology </w:t>
      </w:r>
      <w:r w:rsidRPr="00B7054E">
        <w:rPr>
          <w:highlight w:val="cyan"/>
          <w:u w:val="single"/>
        </w:rPr>
        <w:t xml:space="preserve">becomes </w:t>
      </w:r>
      <w:r w:rsidRPr="00B7054E">
        <w:rPr>
          <w:rStyle w:val="Emphasis"/>
          <w:highlight w:val="cyan"/>
        </w:rPr>
        <w:t>widely</w:t>
      </w:r>
      <w:r w:rsidRPr="00732233">
        <w:rPr>
          <w:sz w:val="16"/>
        </w:rPr>
        <w:t xml:space="preserve"> and commercially </w:t>
      </w:r>
      <w:r w:rsidRPr="00B7054E">
        <w:rPr>
          <w:rStyle w:val="Emphasis"/>
          <w:highlight w:val="cyan"/>
        </w:rPr>
        <w:t>available</w:t>
      </w:r>
      <w:r w:rsidRPr="00732233">
        <w:rPr>
          <w:sz w:val="16"/>
        </w:rPr>
        <w:t xml:space="preserve">, even </w:t>
      </w:r>
      <w:r w:rsidRPr="00B7054E">
        <w:rPr>
          <w:rStyle w:val="Emphasis"/>
          <w:highlight w:val="cyan"/>
        </w:rPr>
        <w:t>rogue states</w:t>
      </w:r>
      <w:r w:rsidRPr="00B7054E">
        <w:rPr>
          <w:sz w:val="16"/>
          <w:highlight w:val="cyan"/>
        </w:rPr>
        <w:t xml:space="preserve"> </w:t>
      </w:r>
      <w:r w:rsidRPr="00B7054E">
        <w:rPr>
          <w:highlight w:val="cyan"/>
          <w:u w:val="single"/>
        </w:rPr>
        <w:t>and</w:t>
      </w:r>
      <w:r w:rsidRPr="00732233">
        <w:rPr>
          <w:sz w:val="16"/>
        </w:rPr>
        <w:t xml:space="preserve"> well-funded </w:t>
      </w:r>
      <w:r w:rsidRPr="00B7054E">
        <w:rPr>
          <w:rStyle w:val="Emphasis"/>
          <w:highlight w:val="cyan"/>
        </w:rPr>
        <w:t>terrorist groups</w:t>
      </w:r>
      <w:r w:rsidRPr="00B7054E">
        <w:rPr>
          <w:sz w:val="16"/>
          <w:highlight w:val="cyan"/>
        </w:rPr>
        <w:t xml:space="preserve"> </w:t>
      </w:r>
      <w:r w:rsidRPr="00B7054E">
        <w:rPr>
          <w:highlight w:val="cyan"/>
          <w:u w:val="single"/>
        </w:rPr>
        <w:t>might</w:t>
      </w:r>
      <w:r w:rsidRPr="00732233">
        <w:rPr>
          <w:u w:val="single"/>
        </w:rPr>
        <w:t xml:space="preserve"> be tempted to </w:t>
      </w:r>
      <w:r w:rsidRPr="00B7054E">
        <w:rPr>
          <w:highlight w:val="cyan"/>
          <w:u w:val="single"/>
        </w:rPr>
        <w:t>use it</w:t>
      </w:r>
      <w:r w:rsidRPr="00420EBA">
        <w:rPr>
          <w:u w:val="single"/>
        </w:rPr>
        <w:t xml:space="preserve"> for</w:t>
      </w:r>
      <w:r w:rsidRPr="00732233">
        <w:rPr>
          <w:u w:val="single"/>
        </w:rPr>
        <w:t xml:space="preserve"> an unexpected and devastating attack</w:t>
      </w:r>
      <w:r w:rsidRPr="00732233">
        <w:rPr>
          <w:sz w:val="16"/>
        </w:rPr>
        <w:t xml:space="preserve">. In addition, </w:t>
      </w:r>
      <w:r w:rsidRPr="00B7054E">
        <w:rPr>
          <w:highlight w:val="cyan"/>
          <w:u w:val="single"/>
        </w:rPr>
        <w:t xml:space="preserve">an </w:t>
      </w:r>
      <w:r w:rsidRPr="00B7054E">
        <w:rPr>
          <w:rStyle w:val="Emphasis"/>
          <w:highlight w:val="cyan"/>
        </w:rPr>
        <w:t>active</w:t>
      </w:r>
      <w:r w:rsidRPr="00732233">
        <w:rPr>
          <w:u w:val="single"/>
        </w:rPr>
        <w:t xml:space="preserve"> asteroid </w:t>
      </w:r>
      <w:r w:rsidRPr="00B7054E">
        <w:rPr>
          <w:highlight w:val="cyan"/>
          <w:u w:val="single"/>
        </w:rPr>
        <w:t xml:space="preserve">mining </w:t>
      </w:r>
      <w:r w:rsidRPr="00B7054E">
        <w:rPr>
          <w:rStyle w:val="Emphasis"/>
          <w:highlight w:val="cyan"/>
        </w:rPr>
        <w:t>industry</w:t>
      </w:r>
      <w:r w:rsidRPr="00B7054E">
        <w:rPr>
          <w:highlight w:val="cyan"/>
          <w:u w:val="single"/>
        </w:rPr>
        <w:t xml:space="preserve"> would make it</w:t>
      </w:r>
      <w:r w:rsidRPr="00732233">
        <w:rPr>
          <w:u w:val="single"/>
        </w:rPr>
        <w:t xml:space="preserve"> </w:t>
      </w:r>
      <w:r w:rsidRPr="00732233">
        <w:rPr>
          <w:rStyle w:val="Emphasis"/>
        </w:rPr>
        <w:t xml:space="preserve">more </w:t>
      </w:r>
      <w:r w:rsidRPr="00B7054E">
        <w:rPr>
          <w:rStyle w:val="Emphasis"/>
          <w:highlight w:val="cyan"/>
        </w:rPr>
        <w:t>difficult</w:t>
      </w:r>
      <w:r w:rsidRPr="00B7054E">
        <w:rPr>
          <w:highlight w:val="cyan"/>
          <w:u w:val="single"/>
        </w:rPr>
        <w:t xml:space="preserve"> to </w:t>
      </w:r>
      <w:r w:rsidRPr="00B7054E">
        <w:rPr>
          <w:rStyle w:val="Emphasis"/>
          <w:highlight w:val="cyan"/>
        </w:rPr>
        <w:t>detect</w:t>
      </w:r>
      <w:r w:rsidRPr="00732233">
        <w:rPr>
          <w:u w:val="single"/>
        </w:rPr>
        <w:t xml:space="preserve"> any </w:t>
      </w:r>
      <w:r w:rsidRPr="00B7054E">
        <w:rPr>
          <w:rStyle w:val="Emphasis"/>
          <w:highlight w:val="cyan"/>
        </w:rPr>
        <w:t>hostile inflection</w:t>
      </w:r>
      <w:r w:rsidRPr="00732233">
        <w:rPr>
          <w:sz w:val="16"/>
        </w:rPr>
        <w:t xml:space="preserve"> attempts </w:t>
      </w:r>
      <w:r w:rsidRPr="00B7054E">
        <w:rPr>
          <w:rStyle w:val="Emphasis"/>
          <w:highlight w:val="cyan"/>
        </w:rPr>
        <w:t>among</w:t>
      </w:r>
      <w:r w:rsidRPr="00732233">
        <w:rPr>
          <w:u w:val="single"/>
        </w:rPr>
        <w:t xml:space="preserve"> the </w:t>
      </w:r>
      <w:r w:rsidRPr="00732233">
        <w:rPr>
          <w:rStyle w:val="Emphasis"/>
        </w:rPr>
        <w:t xml:space="preserve">number of </w:t>
      </w:r>
      <w:r w:rsidRPr="00B7054E">
        <w:rPr>
          <w:rStyle w:val="Emphasis"/>
          <w:highlight w:val="cyan"/>
        </w:rPr>
        <w:t>legitimate</w:t>
      </w:r>
      <w:r w:rsidRPr="00732233">
        <w:rPr>
          <w:u w:val="single"/>
        </w:rPr>
        <w:t xml:space="preserve"> and benign </w:t>
      </w:r>
      <w:r w:rsidRPr="00B7054E">
        <w:rPr>
          <w:rStyle w:val="Emphasis"/>
          <w:highlight w:val="cyan"/>
        </w:rPr>
        <w:t>ones</w:t>
      </w:r>
      <w:r w:rsidRPr="00732233">
        <w:rPr>
          <w:sz w:val="16"/>
        </w:rPr>
        <w:t>.</w:t>
      </w:r>
    </w:p>
    <w:bookmarkEnd w:id="0"/>
    <w:p w14:paraId="4D749332" w14:textId="77777777" w:rsidR="00A75EC1" w:rsidRPr="00390BE2" w:rsidRDefault="00A75EC1" w:rsidP="00A75EC1">
      <w:pPr>
        <w:pStyle w:val="Heading4"/>
      </w:pPr>
      <w:r>
        <w:t xml:space="preserve">The </w:t>
      </w:r>
      <w:r>
        <w:rPr>
          <w:u w:val="single"/>
        </w:rPr>
        <w:t>dilemma</w:t>
      </w:r>
      <w:r>
        <w:t xml:space="preserve"> causes the </w:t>
      </w:r>
      <w:r>
        <w:rPr>
          <w:u w:val="single"/>
        </w:rPr>
        <w:t>most power WMD ever</w:t>
      </w:r>
      <w:r>
        <w:t xml:space="preserve"> – it’s </w:t>
      </w:r>
      <w:r>
        <w:rPr>
          <w:u w:val="single"/>
        </w:rPr>
        <w:t>more likely</w:t>
      </w:r>
      <w:r>
        <w:t xml:space="preserve"> than natural hits and </w:t>
      </w:r>
      <w:r>
        <w:rPr>
          <w:u w:val="single"/>
        </w:rPr>
        <w:t>structurally outweighs</w:t>
      </w:r>
      <w:r>
        <w:t xml:space="preserve"> </w:t>
      </w:r>
    </w:p>
    <w:p w14:paraId="0C3FB678" w14:textId="77777777" w:rsidR="00A75EC1" w:rsidRPr="008E230D" w:rsidRDefault="00A75EC1" w:rsidP="00A75EC1">
      <w:pPr>
        <w:rPr>
          <w:sz w:val="16"/>
        </w:rPr>
      </w:pPr>
      <w:r w:rsidRPr="000028BC">
        <w:rPr>
          <w:rStyle w:val="Style13ptBold"/>
        </w:rPr>
        <w:t>Deudney 20</w:t>
      </w:r>
      <w:r w:rsidRPr="008E230D">
        <w:rPr>
          <w:sz w:val="16"/>
        </w:rPr>
        <w:t xml:space="preserve"> [Daniel H. Deudney is professor of political science, international relations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 Google Books]</w:t>
      </w:r>
    </w:p>
    <w:p w14:paraId="0347C0C9" w14:textId="77777777" w:rsidR="00A75EC1" w:rsidRPr="00390BE2" w:rsidRDefault="00A75EC1" w:rsidP="00A75EC1">
      <w:pPr>
        <w:rPr>
          <w:sz w:val="16"/>
        </w:rPr>
      </w:pPr>
      <w:r w:rsidRPr="00390BE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5A06DF">
        <w:rPr>
          <w:rStyle w:val="StyleUnderline"/>
        </w:rPr>
        <w:t>opponents</w:t>
      </w:r>
      <w:r w:rsidRPr="00390BE2">
        <w:rPr>
          <w:sz w:val="16"/>
        </w:rPr>
        <w:t xml:space="preserve"> </w:t>
      </w:r>
      <w:r w:rsidRPr="005A06DF">
        <w:rPr>
          <w:rStyle w:val="StyleUnderline"/>
        </w:rPr>
        <w:t xml:space="preserve">of military space expansion are sharply divided about </w:t>
      </w:r>
      <w:r w:rsidRPr="005A06DF">
        <w:rPr>
          <w:rStyle w:val="Emphasis"/>
        </w:rPr>
        <w:t>asteroidal diversion</w:t>
      </w:r>
      <w:r w:rsidRPr="00390BE2">
        <w:rPr>
          <w:sz w:val="16"/>
        </w:rPr>
        <w:t>. In part these disputes carry over from Cold War nuclear debates, with Edward Teller, Darth Vader for arms controllers, pushing nuclear solutions to the asteroid threat, and arms controllers raising alarms.</w:t>
      </w:r>
    </w:p>
    <w:p w14:paraId="72BB926B" w14:textId="77777777" w:rsidR="00A75EC1" w:rsidRPr="00390BE2" w:rsidRDefault="00A75EC1" w:rsidP="00A75EC1">
      <w:pPr>
        <w:rPr>
          <w:sz w:val="16"/>
        </w:rPr>
      </w:pPr>
      <w:r w:rsidRPr="005A06DF">
        <w:rPr>
          <w:rStyle w:val="StyleUnderline"/>
        </w:rPr>
        <w:t xml:space="preserve">An important analysis </w:t>
      </w:r>
      <w:r w:rsidRPr="00390BE2">
        <w:rPr>
          <w:sz w:val="16"/>
        </w:rPr>
        <w:t xml:space="preserve">of the dangers inherent in the deflection of asteroidal bodies </w:t>
      </w:r>
      <w:r w:rsidRPr="005A06DF">
        <w:rPr>
          <w:rStyle w:val="StyleUnderline"/>
        </w:rPr>
        <w:t>is provided by</w:t>
      </w:r>
      <w:r w:rsidRPr="00390BE2">
        <w:rPr>
          <w:sz w:val="16"/>
        </w:rPr>
        <w:t xml:space="preserve"> Carl </w:t>
      </w:r>
      <w:r w:rsidRPr="00B7054E">
        <w:rPr>
          <w:rStyle w:val="Emphasis"/>
          <w:highlight w:val="cyan"/>
        </w:rPr>
        <w:t>Sagan</w:t>
      </w:r>
      <w:r w:rsidRPr="00B7054E">
        <w:rPr>
          <w:sz w:val="16"/>
          <w:highlight w:val="cyan"/>
        </w:rPr>
        <w:t xml:space="preserve"> </w:t>
      </w:r>
      <w:r w:rsidRPr="00B7054E">
        <w:rPr>
          <w:rStyle w:val="StyleUnderline"/>
          <w:highlight w:val="cyan"/>
        </w:rPr>
        <w:t>and</w:t>
      </w:r>
      <w:r w:rsidRPr="00390BE2">
        <w:rPr>
          <w:sz w:val="16"/>
        </w:rPr>
        <w:t xml:space="preserve"> Stephen </w:t>
      </w:r>
      <w:r w:rsidRPr="00B7054E">
        <w:rPr>
          <w:rStyle w:val="Emphasis"/>
          <w:highlight w:val="cyan"/>
        </w:rPr>
        <w:t>Ostro</w:t>
      </w:r>
      <w:r w:rsidRPr="00390BE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Druyan), made him an international celebrity and influential voice for science and space exploration. </w:t>
      </w:r>
      <w:r w:rsidRPr="005A06DF">
        <w:rPr>
          <w:rStyle w:val="StyleUnderline"/>
        </w:rPr>
        <w:t xml:space="preserve">Unlike virtually all other space </w:t>
      </w:r>
      <w:r w:rsidRPr="005A06DF">
        <w:rPr>
          <w:rStyle w:val="StyleUnderline"/>
        </w:rPr>
        <w:lastRenderedPageBreak/>
        <w:t xml:space="preserve">scientists and engineers of his era, Sagan also </w:t>
      </w:r>
      <w:r w:rsidRPr="00CC55BF">
        <w:rPr>
          <w:rStyle w:val="StyleUnderline"/>
        </w:rPr>
        <w:t>was active</w:t>
      </w:r>
      <w:r w:rsidRPr="005A06DF">
        <w:rPr>
          <w:rStyle w:val="StyleUnderline"/>
        </w:rPr>
        <w:t xml:space="preserve"> in advancing nuclear arms control, studying</w:t>
      </w:r>
      <w:r w:rsidRPr="00390BE2">
        <w:rPr>
          <w:sz w:val="16"/>
        </w:rPr>
        <w:t>— and publicizing—the “</w:t>
      </w:r>
      <w:r w:rsidRPr="005A06DF">
        <w:rPr>
          <w:rStyle w:val="StyleUnderline"/>
        </w:rPr>
        <w:t>nuclear winter</w:t>
      </w:r>
      <w:r w:rsidRPr="00390BE2">
        <w:rPr>
          <w:sz w:val="16"/>
        </w:rPr>
        <w:t xml:space="preserve">” hypothesis and promoting cooperation in space to improve Soviet-American relations.69 Although a strong supporter of the larger habitat expansionist vision, </w:t>
      </w:r>
      <w:r w:rsidRPr="005A06DF">
        <w:rPr>
          <w:rStyle w:val="StyleUnderline"/>
        </w:rPr>
        <w:t xml:space="preserve">Sagan </w:t>
      </w:r>
      <w:r w:rsidRPr="00B7054E">
        <w:rPr>
          <w:rStyle w:val="StyleUnderline"/>
          <w:highlight w:val="cyan"/>
        </w:rPr>
        <w:t>insists</w:t>
      </w:r>
      <w:r w:rsidRPr="005A06DF">
        <w:rPr>
          <w:rStyle w:val="StyleUnderline"/>
        </w:rPr>
        <w:t xml:space="preserve"> large-scale </w:t>
      </w:r>
      <w:r w:rsidRPr="00897ACE">
        <w:rPr>
          <w:rStyle w:val="StyleUnderline"/>
        </w:rPr>
        <w:t>space activities</w:t>
      </w:r>
      <w:r w:rsidRPr="005A06DF">
        <w:rPr>
          <w:rStyle w:val="StyleUnderline"/>
        </w:rPr>
        <w:t xml:space="preserve"> should occur only after nuclear disarmament and planetary habitat stability have been achieved because of </w:t>
      </w:r>
      <w:r w:rsidRPr="00B7054E">
        <w:rPr>
          <w:rStyle w:val="StyleUnderline"/>
          <w:highlight w:val="cyan"/>
        </w:rPr>
        <w:t>a</w:t>
      </w:r>
      <w:r w:rsidRPr="003B56E9">
        <w:rPr>
          <w:rStyle w:val="StyleUnderline"/>
        </w:rPr>
        <w:t xml:space="preserve">n ominous asteroid </w:t>
      </w:r>
      <w:r w:rsidRPr="00B7054E">
        <w:rPr>
          <w:rStyle w:val="StyleUnderline"/>
          <w:highlight w:val="cyan"/>
        </w:rPr>
        <w:t>“</w:t>
      </w:r>
      <w:r w:rsidRPr="00B7054E">
        <w:rPr>
          <w:rStyle w:val="Emphasis"/>
          <w:highlight w:val="cyan"/>
        </w:rPr>
        <w:t>deflection dilemma</w:t>
      </w:r>
      <w:r w:rsidRPr="00390BE2">
        <w:rPr>
          <w:sz w:val="16"/>
        </w:rPr>
        <w:t>.”70</w:t>
      </w:r>
    </w:p>
    <w:p w14:paraId="20ED03F1" w14:textId="77777777" w:rsidR="00A75EC1" w:rsidRPr="00995EDA" w:rsidRDefault="00A75EC1" w:rsidP="00A75EC1">
      <w:pPr>
        <w:rPr>
          <w:rStyle w:val="StyleUnderline"/>
        </w:rPr>
      </w:pPr>
      <w:r w:rsidRPr="00390BE2">
        <w:rPr>
          <w:sz w:val="16"/>
        </w:rPr>
        <w:t xml:space="preserve">The essence of the deflection dilemma is simple: species and civilizational survival inevitably will eventually require the development </w:t>
      </w:r>
      <w:r w:rsidRPr="00995EDA">
        <w:rPr>
          <w:rStyle w:val="StyleUnderline"/>
        </w:rPr>
        <w:t xml:space="preserve">of </w:t>
      </w:r>
      <w:r w:rsidRPr="00B7054E">
        <w:rPr>
          <w:rStyle w:val="StyleUnderline"/>
          <w:highlight w:val="cyan"/>
        </w:rPr>
        <w:t xml:space="preserve">the ability to deflect </w:t>
      </w:r>
      <w:r w:rsidRPr="002F081C">
        <w:rPr>
          <w:rStyle w:val="StyleUnderline"/>
        </w:rPr>
        <w:t>asteroids</w:t>
      </w:r>
      <w:r w:rsidRPr="00995EDA">
        <w:rPr>
          <w:rStyle w:val="StyleUnderline"/>
        </w:rPr>
        <w:t xml:space="preserve"> and comets away from Earth</w:t>
      </w:r>
      <w:r w:rsidRPr="00390BE2">
        <w:rPr>
          <w:sz w:val="16"/>
        </w:rPr>
        <w:t xml:space="preserve">, but this technology also inherently </w:t>
      </w:r>
      <w:r w:rsidRPr="00B7054E">
        <w:rPr>
          <w:rStyle w:val="Emphasis"/>
          <w:highlight w:val="cyan"/>
        </w:rPr>
        <w:t>creates</w:t>
      </w:r>
      <w:r w:rsidRPr="00B7054E">
        <w:rPr>
          <w:sz w:val="16"/>
          <w:highlight w:val="cyan"/>
        </w:rPr>
        <w:t xml:space="preserve"> </w:t>
      </w:r>
      <w:r w:rsidRPr="00B7054E">
        <w:rPr>
          <w:rStyle w:val="StyleUnderline"/>
          <w:highlight w:val="cyan"/>
        </w:rPr>
        <w:t>the possibility</w:t>
      </w:r>
      <w:r w:rsidRPr="00995EDA">
        <w:rPr>
          <w:rStyle w:val="StyleUnderline"/>
        </w:rPr>
        <w:t xml:space="preserve"> that such </w:t>
      </w:r>
      <w:r w:rsidRPr="00B7054E">
        <w:rPr>
          <w:rStyle w:val="StyleUnderline"/>
          <w:highlight w:val="cyan"/>
        </w:rPr>
        <w:t>objects could be directed</w:t>
      </w:r>
      <w:r w:rsidRPr="00995EDA">
        <w:rPr>
          <w:rStyle w:val="StyleUnderline"/>
        </w:rPr>
        <w:t xml:space="preserve"> toward the Earth</w:t>
      </w:r>
      <w:r w:rsidRPr="00390BE2">
        <w:rPr>
          <w:sz w:val="16"/>
        </w:rPr>
        <w:t xml:space="preserve">. </w:t>
      </w:r>
      <w:r w:rsidRPr="002F081C">
        <w:rPr>
          <w:rStyle w:val="StyleUnderline"/>
        </w:rPr>
        <w:t>The</w:t>
      </w:r>
      <w:r w:rsidRPr="002F081C">
        <w:rPr>
          <w:sz w:val="16"/>
        </w:rPr>
        <w:t xml:space="preserve"> </w:t>
      </w:r>
      <w:r w:rsidRPr="00B7054E">
        <w:rPr>
          <w:rStyle w:val="Emphasis"/>
          <w:highlight w:val="cyan"/>
        </w:rPr>
        <w:t>existential stakes are clear</w:t>
      </w:r>
      <w:r w:rsidRPr="00390BE2">
        <w:rPr>
          <w:sz w:val="16"/>
        </w:rPr>
        <w:t>: “</w:t>
      </w:r>
      <w:r w:rsidRPr="00B7054E">
        <w:rPr>
          <w:rStyle w:val="StyleUnderline"/>
          <w:highlight w:val="cyan"/>
        </w:rPr>
        <w:t xml:space="preserve">the </w:t>
      </w:r>
      <w:r w:rsidRPr="002F081C">
        <w:rPr>
          <w:rStyle w:val="StyleUnderline"/>
        </w:rPr>
        <w:t xml:space="preserve">destructive </w:t>
      </w:r>
      <w:r w:rsidRPr="00B7054E">
        <w:rPr>
          <w:rStyle w:val="StyleUnderline"/>
          <w:highlight w:val="cyan"/>
        </w:rPr>
        <w:t>energy</w:t>
      </w:r>
      <w:r w:rsidRPr="00995EDA">
        <w:rPr>
          <w:rStyle w:val="StyleUnderline"/>
        </w:rPr>
        <w:t xml:space="preserve"> latent in a large near-Earth asteroid </w:t>
      </w:r>
      <w:r w:rsidRPr="00B7054E">
        <w:rPr>
          <w:rStyle w:val="Emphasis"/>
          <w:highlight w:val="cyan"/>
        </w:rPr>
        <w:t>dwarfs anything else</w:t>
      </w:r>
      <w:r w:rsidRPr="00B7054E">
        <w:rPr>
          <w:rStyle w:val="StyleUnderline"/>
          <w:highlight w:val="cyan"/>
        </w:rPr>
        <w:t xml:space="preserve"> </w:t>
      </w:r>
      <w:r w:rsidRPr="002F081C">
        <w:rPr>
          <w:rStyle w:val="StyleUnderline"/>
        </w:rPr>
        <w:t>the human species can get its hands on,” making them</w:t>
      </w:r>
      <w:r w:rsidRPr="00995EDA">
        <w:rPr>
          <w:rStyle w:val="StyleUnderline"/>
        </w:rPr>
        <w:t xml:space="preserve"> potentially “</w:t>
      </w:r>
      <w:r w:rsidRPr="00B7054E">
        <w:rPr>
          <w:rStyle w:val="StyleUnderline"/>
          <w:highlight w:val="cyan"/>
        </w:rPr>
        <w:t xml:space="preserve">the </w:t>
      </w:r>
      <w:r w:rsidRPr="00B7054E">
        <w:rPr>
          <w:rStyle w:val="Emphasis"/>
          <w:highlight w:val="cyan"/>
        </w:rPr>
        <w:t>most powerful</w:t>
      </w:r>
      <w:r w:rsidRPr="00B7054E">
        <w:rPr>
          <w:sz w:val="16"/>
          <w:highlight w:val="cyan"/>
        </w:rPr>
        <w:t xml:space="preserve"> </w:t>
      </w:r>
      <w:r w:rsidRPr="00B7054E">
        <w:rPr>
          <w:rStyle w:val="Emphasis"/>
          <w:highlight w:val="cyan"/>
        </w:rPr>
        <w:t>w</w:t>
      </w:r>
      <w:r w:rsidRPr="00390BE2">
        <w:rPr>
          <w:sz w:val="16"/>
        </w:rPr>
        <w:t xml:space="preserve">eapon of </w:t>
      </w:r>
      <w:r w:rsidRPr="00B7054E">
        <w:rPr>
          <w:rStyle w:val="Emphasis"/>
          <w:highlight w:val="cyan"/>
        </w:rPr>
        <w:t>m</w:t>
      </w:r>
      <w:r w:rsidRPr="00390BE2">
        <w:rPr>
          <w:sz w:val="16"/>
        </w:rPr>
        <w:t xml:space="preserve">ass </w:t>
      </w:r>
      <w:r w:rsidRPr="00B7054E">
        <w:rPr>
          <w:rStyle w:val="Emphasis"/>
          <w:highlight w:val="cyan"/>
        </w:rPr>
        <w:t>d</w:t>
      </w:r>
      <w:r w:rsidRPr="00390BE2">
        <w:rPr>
          <w:sz w:val="16"/>
        </w:rPr>
        <w:t xml:space="preserve">estruction </w:t>
      </w:r>
      <w:r w:rsidRPr="00B7054E">
        <w:rPr>
          <w:rStyle w:val="StyleUnderline"/>
          <w:highlight w:val="cyan"/>
        </w:rPr>
        <w:t>ever</w:t>
      </w:r>
      <w:r w:rsidRPr="00995EDA">
        <w:rPr>
          <w:rStyle w:val="StyleUnderline"/>
        </w:rPr>
        <w:t xml:space="preserve"> devised</w:t>
      </w:r>
      <w:r w:rsidRPr="00390BE2">
        <w:rPr>
          <w:sz w:val="16"/>
        </w:rPr>
        <w:t xml:space="preserve">”71 (see Table 7.4. A and B).72 </w:t>
      </w:r>
      <w:r w:rsidRPr="00B7054E">
        <w:rPr>
          <w:rStyle w:val="StyleUnderline"/>
          <w:highlight w:val="cyan"/>
        </w:rPr>
        <w:t>Once</w:t>
      </w:r>
      <w:r w:rsidRPr="00995EDA">
        <w:rPr>
          <w:rStyle w:val="StyleUnderline"/>
        </w:rPr>
        <w:t xml:space="preserve"> the </w:t>
      </w:r>
      <w:r w:rsidRPr="00B7054E">
        <w:rPr>
          <w:rStyle w:val="StyleUnderline"/>
          <w:highlight w:val="cyan"/>
        </w:rPr>
        <w:t>population</w:t>
      </w:r>
      <w:r w:rsidRPr="00995EDA">
        <w:rPr>
          <w:rStyle w:val="StyleUnderline"/>
        </w:rPr>
        <w:t xml:space="preserve"> of these bodies </w:t>
      </w:r>
      <w:r w:rsidRPr="00B7054E">
        <w:rPr>
          <w:rStyle w:val="StyleUnderline"/>
          <w:highlight w:val="cyan"/>
        </w:rPr>
        <w:t>is</w:t>
      </w:r>
      <w:r w:rsidRPr="00995EDA">
        <w:rPr>
          <w:rStyle w:val="StyleUnderline"/>
        </w:rPr>
        <w:t xml:space="preserve"> fully </w:t>
      </w:r>
      <w:r w:rsidRPr="00B7054E">
        <w:rPr>
          <w:rStyle w:val="StyleUnderline"/>
          <w:highlight w:val="cyan"/>
        </w:rPr>
        <w:t>mapped, and tech</w:t>
      </w:r>
      <w:r w:rsidRPr="00CC55BF">
        <w:rPr>
          <w:rStyle w:val="StyleUnderline"/>
        </w:rPr>
        <w:t>nologies</w:t>
      </w:r>
      <w:r w:rsidRPr="00995EDA">
        <w:rPr>
          <w:rStyle w:val="StyleUnderline"/>
        </w:rPr>
        <w:t xml:space="preserve"> to deflect them </w:t>
      </w:r>
      <w:r w:rsidRPr="00B7054E">
        <w:rPr>
          <w:rStyle w:val="StyleUnderline"/>
          <w:highlight w:val="cyan"/>
        </w:rPr>
        <w:t>are developed</w:t>
      </w:r>
      <w:r w:rsidRPr="00390BE2">
        <w:rPr>
          <w:sz w:val="16"/>
        </w:rPr>
        <w:t xml:space="preserve">, Sagan argues, </w:t>
      </w:r>
      <w:r w:rsidRPr="002F081C">
        <w:rPr>
          <w:rStyle w:val="StyleUnderline"/>
        </w:rPr>
        <w:t xml:space="preserve">the </w:t>
      </w:r>
      <w:r w:rsidRPr="00B7054E">
        <w:rPr>
          <w:rStyle w:val="StyleUnderline"/>
          <w:highlight w:val="cyan"/>
        </w:rPr>
        <w:t>prospects for</w:t>
      </w:r>
      <w:r w:rsidRPr="00995EDA">
        <w:rPr>
          <w:rStyle w:val="StyleUnderline"/>
        </w:rPr>
        <w:t xml:space="preserve"> </w:t>
      </w:r>
      <w:r w:rsidRPr="00B7054E">
        <w:rPr>
          <w:rStyle w:val="StyleUnderline"/>
          <w:highlight w:val="cyan"/>
        </w:rPr>
        <w:t xml:space="preserve">collision </w:t>
      </w:r>
      <w:r w:rsidRPr="00B7054E">
        <w:rPr>
          <w:rStyle w:val="Emphasis"/>
          <w:highlight w:val="cyan"/>
        </w:rPr>
        <w:t>increase</w:t>
      </w:r>
      <w:r w:rsidRPr="00B7054E">
        <w:rPr>
          <w:rStyle w:val="StyleUnderline"/>
          <w:highlight w:val="cyan"/>
        </w:rPr>
        <w:t xml:space="preserve"> </w:t>
      </w:r>
      <w:r w:rsidRPr="002F081C">
        <w:rPr>
          <w:rStyle w:val="StyleUnderline"/>
        </w:rPr>
        <w:t xml:space="preserve">over the </w:t>
      </w:r>
      <w:r w:rsidRPr="002F081C">
        <w:rPr>
          <w:rStyle w:val="Emphasis"/>
        </w:rPr>
        <w:t>natural rate</w:t>
      </w:r>
      <w:r w:rsidRPr="00995EDA">
        <w:rPr>
          <w:rStyle w:val="StyleUnderline"/>
        </w:rPr>
        <w:t xml:space="preserve"> due to the possibility of </w:t>
      </w:r>
      <w:r w:rsidRPr="00995EDA">
        <w:rPr>
          <w:rStyle w:val="Emphasis"/>
        </w:rPr>
        <w:t>intentional bombardment</w:t>
      </w:r>
      <w:r w:rsidRPr="00390BE2">
        <w:rPr>
          <w:sz w:val="16"/>
        </w:rPr>
        <w:t xml:space="preserve">. Given these possibilities, perhaps </w:t>
      </w:r>
      <w:r w:rsidRPr="00995EDA">
        <w:rPr>
          <w:rStyle w:val="StyleUnderline"/>
        </w:rPr>
        <w:t xml:space="preserve">the reason </w:t>
      </w:r>
      <w:r w:rsidRPr="00B7054E">
        <w:rPr>
          <w:rStyle w:val="StyleUnderline"/>
          <w:highlight w:val="cyan"/>
        </w:rPr>
        <w:t>the dinosaurs lasted</w:t>
      </w:r>
      <w:r w:rsidRPr="00995EDA">
        <w:rPr>
          <w:rStyle w:val="StyleUnderline"/>
        </w:rPr>
        <w:t xml:space="preserve"> for nearly </w:t>
      </w:r>
      <w:r w:rsidRPr="00B7054E">
        <w:rPr>
          <w:rStyle w:val="StyleUnderline"/>
          <w:highlight w:val="cyan"/>
        </w:rPr>
        <w:t>two hundred million years</w:t>
      </w:r>
      <w:r w:rsidRPr="00995EDA">
        <w:rPr>
          <w:rStyle w:val="StyleUnderline"/>
        </w:rPr>
        <w:t xml:space="preserve"> is because they </w:t>
      </w:r>
      <w:r w:rsidRPr="00995EDA">
        <w:rPr>
          <w:rStyle w:val="Emphasis"/>
        </w:rPr>
        <w:t>did not have a space program</w:t>
      </w:r>
      <w:r w:rsidRPr="00995EDA">
        <w:rPr>
          <w:rStyle w:val="StyleUnderline"/>
        </w:rPr>
        <w:t>.</w:t>
      </w:r>
    </w:p>
    <w:p w14:paraId="3FBD02B4" w14:textId="77777777" w:rsidR="00A75EC1" w:rsidRPr="00390BE2" w:rsidRDefault="00A75EC1" w:rsidP="00A75EC1">
      <w:pPr>
        <w:rPr>
          <w:sz w:val="16"/>
        </w:rPr>
      </w:pPr>
      <w:r w:rsidRPr="00390BE2">
        <w:rPr>
          <w:sz w:val="16"/>
        </w:rPr>
        <w:t xml:space="preserve">In his major book on the human space future, Pale Blue Dot, Sagan lays out several scenarios for intentional collisions. His arguments are essentially the arguments of nuclear arms controllers. </w:t>
      </w:r>
      <w:r w:rsidRPr="00B7054E">
        <w:rPr>
          <w:rStyle w:val="StyleUnderline"/>
          <w:highlight w:val="cyan"/>
        </w:rPr>
        <w:t>Madmen exist,</w:t>
      </w:r>
      <w:r w:rsidRPr="00390BE2">
        <w:rPr>
          <w:rStyle w:val="StyleUnderline"/>
        </w:rPr>
        <w:t xml:space="preserve"> and some “achieve the highest levels of political power in modern industrial nations</w:t>
      </w:r>
      <w:r w:rsidRPr="00390BE2">
        <w:rPr>
          <w:sz w:val="16"/>
        </w:rPr>
        <w:t xml:space="preserve">.”'3 </w:t>
      </w:r>
      <w:r w:rsidRPr="00390BE2">
        <w:rPr>
          <w:rStyle w:val="StyleUnderline"/>
        </w:rPr>
        <w:t>Recalling</w:t>
      </w:r>
      <w:r w:rsidRPr="00390BE2">
        <w:rPr>
          <w:sz w:val="16"/>
        </w:rPr>
        <w:t xml:space="preserve"> the extreme destruction caused by </w:t>
      </w:r>
      <w:r w:rsidRPr="002F081C">
        <w:rPr>
          <w:rStyle w:val="Emphasis"/>
        </w:rPr>
        <w:t>Hitler</w:t>
      </w:r>
      <w:r w:rsidRPr="002F081C">
        <w:rPr>
          <w:sz w:val="16"/>
        </w:rPr>
        <w:t xml:space="preserve"> </w:t>
      </w:r>
      <w:r w:rsidRPr="002F081C">
        <w:rPr>
          <w:rStyle w:val="StyleUnderline"/>
        </w:rPr>
        <w:t>and</w:t>
      </w:r>
      <w:r w:rsidRPr="002F081C">
        <w:rPr>
          <w:sz w:val="16"/>
        </w:rPr>
        <w:t xml:space="preserve"> </w:t>
      </w:r>
      <w:r w:rsidRPr="002F081C">
        <w:rPr>
          <w:rStyle w:val="Emphasis"/>
        </w:rPr>
        <w:t>Stalin</w:t>
      </w:r>
      <w:r w:rsidRPr="002F081C">
        <w:rPr>
          <w:sz w:val="16"/>
        </w:rPr>
        <w:t>,</w:t>
      </w:r>
      <w:r w:rsidRPr="00390BE2">
        <w:rPr>
          <w:sz w:val="16"/>
        </w:rPr>
        <w:t xml:space="preserve"> </w:t>
      </w:r>
      <w:r w:rsidRPr="00B66DD8">
        <w:rPr>
          <w:rStyle w:val="StyleUnderline"/>
        </w:rPr>
        <w:t xml:space="preserve">Sagan posits the possibility that </w:t>
      </w:r>
      <w:r w:rsidRPr="00B7054E">
        <w:rPr>
          <w:rStyle w:val="StyleUnderline"/>
          <w:highlight w:val="cyan"/>
        </w:rPr>
        <w:t>a</w:t>
      </w:r>
      <w:r w:rsidRPr="00B66DD8">
        <w:rPr>
          <w:rStyle w:val="StyleUnderline"/>
        </w:rPr>
        <w:t xml:space="preserve"> </w:t>
      </w:r>
      <w:r w:rsidRPr="00390BE2">
        <w:rPr>
          <w:sz w:val="16"/>
        </w:rPr>
        <w:t xml:space="preserve">“misanthropic </w:t>
      </w:r>
      <w:r w:rsidRPr="00B7054E">
        <w:rPr>
          <w:rStyle w:val="Emphasis"/>
          <w:highlight w:val="cyan"/>
        </w:rPr>
        <w:t>psychopath</w:t>
      </w:r>
      <w:r w:rsidRPr="00B7054E">
        <w:rPr>
          <w:sz w:val="16"/>
          <w:highlight w:val="cyan"/>
        </w:rPr>
        <w:t xml:space="preserve">” </w:t>
      </w:r>
      <w:r w:rsidRPr="002F081C">
        <w:rPr>
          <w:rStyle w:val="StyleUnderline"/>
        </w:rPr>
        <w:t xml:space="preserve">or a </w:t>
      </w:r>
      <w:r w:rsidRPr="00B7054E">
        <w:rPr>
          <w:rStyle w:val="StyleUnderline"/>
          <w:highlight w:val="cyan"/>
        </w:rPr>
        <w:t>“</w:t>
      </w:r>
      <w:r w:rsidRPr="00B7054E">
        <w:rPr>
          <w:rStyle w:val="Emphasis"/>
          <w:highlight w:val="cyan"/>
        </w:rPr>
        <w:t>megalomaniac</w:t>
      </w:r>
      <w:r w:rsidRPr="00B66DD8">
        <w:rPr>
          <w:rStyle w:val="StyleUnderline"/>
        </w:rPr>
        <w:t xml:space="preserve"> lusting after ‘greatness’ or glory, </w:t>
      </w:r>
      <w:r w:rsidRPr="00B7054E">
        <w:rPr>
          <w:rStyle w:val="StyleUnderline"/>
          <w:highlight w:val="cyan"/>
        </w:rPr>
        <w:t xml:space="preserve">a victim of </w:t>
      </w:r>
      <w:r w:rsidRPr="00B7054E">
        <w:rPr>
          <w:rStyle w:val="Emphasis"/>
          <w:highlight w:val="cyan"/>
        </w:rPr>
        <w:t>ethnic violence bent on revenge</w:t>
      </w:r>
      <w:r w:rsidRPr="00390BE2">
        <w:rPr>
          <w:sz w:val="16"/>
        </w:rPr>
        <w:t xml:space="preserve">, </w:t>
      </w:r>
      <w:r w:rsidRPr="00B66DD8">
        <w:rPr>
          <w:rStyle w:val="StyleUnderline"/>
        </w:rPr>
        <w:t xml:space="preserve">someone in the grip of severe testosterone poisoning, </w:t>
      </w:r>
      <w:r w:rsidRPr="00B7054E">
        <w:rPr>
          <w:rStyle w:val="StyleUnderline"/>
          <w:highlight w:val="cyan"/>
        </w:rPr>
        <w:t xml:space="preserve">some </w:t>
      </w:r>
      <w:r w:rsidRPr="00B7054E">
        <w:rPr>
          <w:rStyle w:val="Emphasis"/>
          <w:highlight w:val="cyan"/>
        </w:rPr>
        <w:t>religious fanatic</w:t>
      </w:r>
      <w:r w:rsidRPr="00B66DD8">
        <w:rPr>
          <w:rStyle w:val="StyleUnderline"/>
        </w:rPr>
        <w:t xml:space="preserve"> hastening</w:t>
      </w:r>
      <w:r w:rsidRPr="00390BE2">
        <w:rPr>
          <w:sz w:val="16"/>
        </w:rPr>
        <w:t xml:space="preserve"> the Day of Judgment, </w:t>
      </w:r>
      <w:r w:rsidRPr="00B7054E">
        <w:rPr>
          <w:rStyle w:val="StyleUnderline"/>
          <w:highlight w:val="cyan"/>
        </w:rPr>
        <w:t>or</w:t>
      </w:r>
      <w:r w:rsidRPr="00B66DD8">
        <w:rPr>
          <w:rStyle w:val="StyleUnderline"/>
        </w:rPr>
        <w:t xml:space="preserve"> just some </w:t>
      </w:r>
      <w:r w:rsidRPr="00B7054E">
        <w:rPr>
          <w:rStyle w:val="Emphasis"/>
          <w:highlight w:val="cyan"/>
        </w:rPr>
        <w:t>technicians</w:t>
      </w:r>
      <w:r w:rsidRPr="00B7054E">
        <w:rPr>
          <w:rStyle w:val="StyleUnderline"/>
          <w:highlight w:val="cyan"/>
        </w:rPr>
        <w:t xml:space="preserve"> incompetent</w:t>
      </w:r>
      <w:r w:rsidRPr="00B66DD8">
        <w:rPr>
          <w:rStyle w:val="StyleUnderline"/>
        </w:rPr>
        <w:t xml:space="preserve"> or </w:t>
      </w:r>
      <w:r w:rsidRPr="00B66DD8">
        <w:rPr>
          <w:rStyle w:val="Emphasis"/>
        </w:rPr>
        <w:t>insufficiently</w:t>
      </w:r>
      <w:r w:rsidRPr="00B66DD8">
        <w:rPr>
          <w:rStyle w:val="StyleUnderline"/>
        </w:rPr>
        <w:t xml:space="preserve"> vigilant</w:t>
      </w:r>
      <w:r w:rsidRPr="00390BE2">
        <w:rPr>
          <w:sz w:val="16"/>
        </w:rPr>
        <w:t xml:space="preserve">” </w:t>
      </w:r>
      <w:r w:rsidRPr="00B7054E">
        <w:rPr>
          <w:rStyle w:val="StyleUnderline"/>
          <w:highlight w:val="cyan"/>
        </w:rPr>
        <w:t xml:space="preserve">will bring about a catastrophic </w:t>
      </w:r>
      <w:r w:rsidRPr="00B7054E">
        <w:rPr>
          <w:rStyle w:val="Emphasis"/>
          <w:highlight w:val="cyan"/>
        </w:rPr>
        <w:t>collision</w:t>
      </w:r>
      <w:r w:rsidRPr="00390BE2">
        <w:rPr>
          <w:sz w:val="16"/>
        </w:rPr>
        <w:t>.74 Earth-approaching asteroids amount to “30,000 swords of Damocles hanging over our heads,” for which “there is no acceptable national solution.”75 And, like Cole and Salkeld (not mentioned), Sagan points to the possibilities of clandestine use of this technology.</w:t>
      </w:r>
    </w:p>
    <w:p w14:paraId="511D782D" w14:textId="2DE8F7FA" w:rsidR="00A75EC1" w:rsidRPr="00DD316F" w:rsidRDefault="001B665D" w:rsidP="00A75EC1">
      <w:pPr>
        <w:pStyle w:val="Heading4"/>
      </w:pPr>
      <w:r>
        <w:t>D</w:t>
      </w:r>
      <w:r w:rsidR="00A75EC1">
        <w:rPr>
          <w:u w:val="single"/>
        </w:rPr>
        <w:t>eflection attacks</w:t>
      </w:r>
      <w:r w:rsidR="00A75EC1">
        <w:t xml:space="preserve"> outweigh </w:t>
      </w:r>
      <w:r w:rsidR="00A75EC1">
        <w:rPr>
          <w:u w:val="single"/>
        </w:rPr>
        <w:t>conventional hits</w:t>
      </w:r>
      <w:r w:rsidR="00A75EC1">
        <w:t xml:space="preserve"> –</w:t>
      </w:r>
      <w:r w:rsidR="00A75EC1">
        <w:rPr>
          <w:u w:val="single"/>
        </w:rPr>
        <w:t>strikes</w:t>
      </w:r>
      <w:r w:rsidR="00A75EC1">
        <w:t xml:space="preserve"> </w:t>
      </w:r>
      <w:r w:rsidR="00A75EC1">
        <w:rPr>
          <w:u w:val="single"/>
        </w:rPr>
        <w:t>bypass</w:t>
      </w:r>
      <w:r w:rsidR="00A75EC1">
        <w:t xml:space="preserve"> deterrence because attribution and detection are impossible</w:t>
      </w:r>
    </w:p>
    <w:p w14:paraId="72982671" w14:textId="77777777" w:rsidR="00A75EC1" w:rsidRPr="008E230D" w:rsidRDefault="00A75EC1" w:rsidP="00A75EC1">
      <w:pPr>
        <w:rPr>
          <w:sz w:val="16"/>
        </w:rPr>
      </w:pPr>
      <w:r w:rsidRPr="00D37C4E">
        <w:rPr>
          <w:rStyle w:val="Style13ptBold"/>
        </w:rPr>
        <w:t>Dello-Iacovo 18</w:t>
      </w:r>
      <w:r w:rsidRPr="00D37C4E">
        <w:rPr>
          <w:sz w:val="16"/>
        </w:rPr>
        <w:t xml:space="preserve"> [Michael, PhD candidate (Mining Engineering), emphasis on space science, looking at asteroid exploration, mining and impact risk @ University of New South Wales. “Asteroids and comets as space weapons,” </w:t>
      </w:r>
      <w:hyperlink r:id="rId11" w:history="1">
        <w:r w:rsidRPr="00D37C4E">
          <w:rPr>
            <w:rStyle w:val="Hyperlink"/>
            <w:sz w:val="16"/>
          </w:rPr>
          <w:t>http://www.michaeldello.com/asteroids-comets-space-weapons/</w:t>
        </w:r>
      </w:hyperlink>
      <w:r w:rsidRPr="00D37C4E">
        <w:rPr>
          <w:sz w:val="16"/>
        </w:rPr>
        <w:t>]</w:t>
      </w:r>
    </w:p>
    <w:p w14:paraId="5207C3EC" w14:textId="77777777" w:rsidR="00A75EC1" w:rsidRPr="004C62E4" w:rsidRDefault="00A75EC1" w:rsidP="00A75EC1">
      <w:pPr>
        <w:rPr>
          <w:sz w:val="16"/>
        </w:rPr>
      </w:pPr>
      <w:r w:rsidRPr="00365B7E">
        <w:rPr>
          <w:rStyle w:val="StyleUnderline"/>
        </w:rPr>
        <w:t>Ignoring</w:t>
      </w:r>
      <w:r w:rsidRPr="004C62E4">
        <w:rPr>
          <w:sz w:val="16"/>
        </w:rPr>
        <w:t xml:space="preserve"> </w:t>
      </w:r>
      <w:r w:rsidRPr="00B7054E">
        <w:rPr>
          <w:rStyle w:val="Emphasis"/>
          <w:highlight w:val="cyan"/>
        </w:rPr>
        <w:t>accidental</w:t>
      </w:r>
      <w:r w:rsidRPr="00B7054E">
        <w:rPr>
          <w:sz w:val="16"/>
          <w:highlight w:val="cyan"/>
        </w:rPr>
        <w:t xml:space="preserve"> </w:t>
      </w:r>
      <w:r w:rsidRPr="00B7054E">
        <w:rPr>
          <w:rStyle w:val="StyleUnderline"/>
          <w:highlight w:val="cyan"/>
        </w:rPr>
        <w:t>deflection</w:t>
      </w:r>
      <w:r w:rsidRPr="00365B7E">
        <w:rPr>
          <w:rStyle w:val="StyleUnderline"/>
        </w:rPr>
        <w:t xml:space="preserve">, which </w:t>
      </w:r>
      <w:r w:rsidRPr="00384CB8">
        <w:rPr>
          <w:rStyle w:val="StyleUnderline"/>
        </w:rPr>
        <w:t xml:space="preserve">might </w:t>
      </w:r>
      <w:r w:rsidRPr="00B7054E">
        <w:rPr>
          <w:rStyle w:val="StyleUnderline"/>
          <w:highlight w:val="cyan"/>
        </w:rPr>
        <w:t>occur when an asteroid is moved</w:t>
      </w:r>
      <w:r w:rsidRPr="00365B7E">
        <w:rPr>
          <w:rStyle w:val="StyleUnderline"/>
        </w:rPr>
        <w:t xml:space="preserve"> to an Earth or Lunar orbit </w:t>
      </w:r>
      <w:r w:rsidRPr="00B7054E">
        <w:rPr>
          <w:rStyle w:val="StyleUnderline"/>
          <w:highlight w:val="cyan"/>
        </w:rPr>
        <w:t>for</w:t>
      </w:r>
      <w:r w:rsidRPr="00365B7E">
        <w:rPr>
          <w:rStyle w:val="StyleUnderline"/>
        </w:rPr>
        <w:t xml:space="preserve"> </w:t>
      </w:r>
      <w:r w:rsidRPr="00365B7E">
        <w:rPr>
          <w:rStyle w:val="Emphasis"/>
        </w:rPr>
        <w:t>research</w:t>
      </w:r>
      <w:r w:rsidRPr="00365B7E">
        <w:rPr>
          <w:rStyle w:val="StyleUnderline"/>
        </w:rPr>
        <w:t xml:space="preserve"> or </w:t>
      </w:r>
      <w:r w:rsidRPr="00B7054E">
        <w:rPr>
          <w:rStyle w:val="Emphasis"/>
          <w:highlight w:val="cyan"/>
        </w:rPr>
        <w:t>mining</w:t>
      </w:r>
      <w:r w:rsidRPr="00B7054E">
        <w:rPr>
          <w:rStyle w:val="StyleUnderline"/>
          <w:highlight w:val="cyan"/>
        </w:rPr>
        <w:t xml:space="preserve"> purposes</w:t>
      </w:r>
      <w:r w:rsidRPr="004C62E4">
        <w:rPr>
          <w:sz w:val="16"/>
        </w:rPr>
        <w:t xml:space="preserve"> (see this now scrapped proposal to bring a small asteroid in to Lunar orbit), </w:t>
      </w:r>
      <w:r w:rsidRPr="00365B7E">
        <w:rPr>
          <w:rStyle w:val="StyleUnderline"/>
        </w:rPr>
        <w:t>there are two categories of actors that might maliciously deflect such a body</w:t>
      </w:r>
      <w:r w:rsidRPr="004C62E4">
        <w:rPr>
          <w:sz w:val="16"/>
        </w:rPr>
        <w:t xml:space="preserve">; </w:t>
      </w:r>
      <w:r w:rsidRPr="00365B7E">
        <w:rPr>
          <w:rStyle w:val="Emphasis"/>
        </w:rPr>
        <w:t>state actors</w:t>
      </w:r>
      <w:r w:rsidRPr="004C62E4">
        <w:rPr>
          <w:sz w:val="16"/>
        </w:rPr>
        <w:t xml:space="preserve"> </w:t>
      </w:r>
      <w:r w:rsidRPr="00365B7E">
        <w:rPr>
          <w:rStyle w:val="StyleUnderline"/>
        </w:rPr>
        <w:t>and</w:t>
      </w:r>
      <w:r w:rsidRPr="004C62E4">
        <w:rPr>
          <w:sz w:val="16"/>
        </w:rPr>
        <w:t xml:space="preserve"> </w:t>
      </w:r>
      <w:r w:rsidRPr="00365B7E">
        <w:rPr>
          <w:rStyle w:val="Emphasis"/>
        </w:rPr>
        <w:t>terrorist groups</w:t>
      </w:r>
      <w:r w:rsidRPr="004C62E4">
        <w:rPr>
          <w:sz w:val="16"/>
        </w:rPr>
        <w:t xml:space="preserve">. </w:t>
      </w:r>
    </w:p>
    <w:p w14:paraId="0EF40CC7" w14:textId="77777777" w:rsidR="00A75EC1" w:rsidRPr="00CC55BF" w:rsidRDefault="00A75EC1" w:rsidP="00A75EC1">
      <w:pPr>
        <w:rPr>
          <w:rStyle w:val="StyleUnderline"/>
        </w:rPr>
      </w:pPr>
      <w:r w:rsidRPr="00B7054E">
        <w:rPr>
          <w:rStyle w:val="StyleUnderline"/>
          <w:highlight w:val="cyan"/>
        </w:rPr>
        <w:t xml:space="preserve">A </w:t>
      </w:r>
      <w:r w:rsidRPr="00384CB8">
        <w:rPr>
          <w:rStyle w:val="StyleUnderline"/>
        </w:rPr>
        <w:t xml:space="preserve">state </w:t>
      </w:r>
      <w:r w:rsidRPr="00B7054E">
        <w:rPr>
          <w:rStyle w:val="StyleUnderline"/>
          <w:highlight w:val="cyan"/>
        </w:rPr>
        <w:t xml:space="preserve">actor </w:t>
      </w:r>
      <w:r w:rsidRPr="00384CB8">
        <w:rPr>
          <w:rStyle w:val="StyleUnderline"/>
        </w:rPr>
        <w:t>might</w:t>
      </w:r>
      <w:r w:rsidRPr="00365B7E">
        <w:rPr>
          <w:rStyle w:val="StyleUnderline"/>
        </w:rPr>
        <w:t xml:space="preserve"> be incentivised to </w:t>
      </w:r>
      <w:r w:rsidRPr="00B7054E">
        <w:rPr>
          <w:rStyle w:val="StyleUnderline"/>
          <w:highlight w:val="cyan"/>
        </w:rPr>
        <w:t>authorise a</w:t>
      </w:r>
      <w:r w:rsidRPr="00384CB8">
        <w:rPr>
          <w:rStyle w:val="StyleUnderline"/>
        </w:rPr>
        <w:t xml:space="preserve">n asteroid </w:t>
      </w:r>
      <w:r w:rsidRPr="00B7054E">
        <w:rPr>
          <w:rStyle w:val="StyleUnderline"/>
          <w:highlight w:val="cyan"/>
        </w:rPr>
        <w:t>strike</w:t>
      </w:r>
      <w:r w:rsidRPr="00CC55BF">
        <w:rPr>
          <w:sz w:val="14"/>
        </w:rPr>
        <w:t xml:space="preserve"> on an enemy or potential </w:t>
      </w:r>
      <w:r w:rsidRPr="00384CB8">
        <w:rPr>
          <w:sz w:val="14"/>
        </w:rPr>
        <w:t xml:space="preserve">enemy </w:t>
      </w:r>
      <w:r w:rsidRPr="00384CB8">
        <w:rPr>
          <w:rStyle w:val="StyleUnderline"/>
        </w:rPr>
        <w:t xml:space="preserve">in situations </w:t>
      </w:r>
      <w:r w:rsidRPr="00B7054E">
        <w:rPr>
          <w:rStyle w:val="StyleUnderline"/>
          <w:highlight w:val="cyan"/>
        </w:rPr>
        <w:t>where</w:t>
      </w:r>
      <w:r w:rsidRPr="00365B7E">
        <w:rPr>
          <w:rStyle w:val="StyleUnderline"/>
        </w:rPr>
        <w:t xml:space="preserve"> </w:t>
      </w:r>
      <w:r w:rsidRPr="00B7054E">
        <w:rPr>
          <w:rStyle w:val="StyleUnderline"/>
          <w:highlight w:val="cyan"/>
        </w:rPr>
        <w:t>they wouldn’t</w:t>
      </w:r>
      <w:r w:rsidRPr="00365B7E">
        <w:rPr>
          <w:rStyle w:val="StyleUnderline"/>
        </w:rPr>
        <w:t xml:space="preserve"> necessarily </w:t>
      </w:r>
      <w:r w:rsidRPr="00B7054E">
        <w:rPr>
          <w:rStyle w:val="StyleUnderline"/>
          <w:highlight w:val="cyan"/>
        </w:rPr>
        <w:t xml:space="preserve">authorise a </w:t>
      </w:r>
      <w:r w:rsidRPr="00B7054E">
        <w:rPr>
          <w:rStyle w:val="Emphasis"/>
          <w:highlight w:val="cyan"/>
        </w:rPr>
        <w:t>nuclear</w:t>
      </w:r>
      <w:r w:rsidRPr="00365B7E">
        <w:rPr>
          <w:rStyle w:val="StyleUnderline"/>
        </w:rPr>
        <w:t xml:space="preserve"> strike </w:t>
      </w:r>
      <w:r w:rsidRPr="00B7054E">
        <w:rPr>
          <w:rStyle w:val="StyleUnderline"/>
          <w:highlight w:val="cyan"/>
        </w:rPr>
        <w:t xml:space="preserve">or </w:t>
      </w:r>
      <w:r w:rsidRPr="00B7054E">
        <w:rPr>
          <w:rStyle w:val="Emphasis"/>
          <w:highlight w:val="cyan"/>
        </w:rPr>
        <w:t>conventional</w:t>
      </w:r>
      <w:r w:rsidRPr="00B7054E">
        <w:rPr>
          <w:rStyle w:val="StyleUnderline"/>
          <w:highlight w:val="cyan"/>
        </w:rPr>
        <w:t xml:space="preserve"> invasion</w:t>
      </w:r>
      <w:r w:rsidRPr="00CC55BF">
        <w:rPr>
          <w:sz w:val="14"/>
        </w:rPr>
        <w:t xml:space="preserve">. For example, let us consider </w:t>
      </w:r>
      <w:r w:rsidRPr="00365B7E">
        <w:rPr>
          <w:rStyle w:val="StyleUnderline"/>
        </w:rPr>
        <w:t>an asteroid of around 20 m</w:t>
      </w:r>
      <w:r w:rsidRPr="00CC55BF">
        <w:rPr>
          <w:sz w:val="14"/>
        </w:rPr>
        <w:t xml:space="preserve"> in diameter. Near Earth orbit asteroids of around this </w:t>
      </w:r>
      <w:r w:rsidRPr="00365B7E">
        <w:rPr>
          <w:rStyle w:val="StyleUnderline"/>
        </w:rPr>
        <w:t xml:space="preserve">size are often only </w:t>
      </w:r>
      <w:r w:rsidRPr="000514EC">
        <w:rPr>
          <w:rStyle w:val="StyleUnderline"/>
        </w:rPr>
        <w:t>detected</w:t>
      </w:r>
      <w:r w:rsidRPr="00365B7E">
        <w:rPr>
          <w:rStyle w:val="StyleUnderline"/>
        </w:rPr>
        <w:t xml:space="preserve"> several hours or days before passing between Earth and the Moon. If a state actor is able to identify an asteroid that will pass near Earth in </w:t>
      </w:r>
      <w:r w:rsidRPr="00365B7E">
        <w:rPr>
          <w:rStyle w:val="Emphasis"/>
        </w:rPr>
        <w:t>secret</w:t>
      </w:r>
      <w:r w:rsidRPr="00CC55BF">
        <w:rPr>
          <w:sz w:val="14"/>
        </w:rPr>
        <w:t xml:space="preserve"> before the global community has</w:t>
      </w:r>
      <w:r w:rsidRPr="00365B7E">
        <w:rPr>
          <w:rStyle w:val="StyleUnderline"/>
        </w:rPr>
        <w:t xml:space="preserve">, </w:t>
      </w:r>
      <w:r w:rsidRPr="00B7054E">
        <w:rPr>
          <w:rStyle w:val="StyleUnderline"/>
          <w:highlight w:val="cyan"/>
        </w:rPr>
        <w:t>they can</w:t>
      </w:r>
      <w:r w:rsidRPr="00365B7E">
        <w:rPr>
          <w:rStyle w:val="StyleUnderline"/>
        </w:rPr>
        <w:t xml:space="preserve"> feasibly send a mission to </w:t>
      </w:r>
      <w:r w:rsidRPr="00B7054E">
        <w:rPr>
          <w:rStyle w:val="StyleUnderline"/>
          <w:highlight w:val="cyan"/>
        </w:rPr>
        <w:t>alter its orbit</w:t>
      </w:r>
      <w:r w:rsidRPr="00365B7E">
        <w:rPr>
          <w:rStyle w:val="StyleUnderline"/>
        </w:rPr>
        <w:t xml:space="preserve"> to intersect with Earth in a way such that </w:t>
      </w:r>
      <w:r w:rsidRPr="00B7054E">
        <w:rPr>
          <w:rStyle w:val="StyleUnderline"/>
          <w:highlight w:val="cyan"/>
        </w:rPr>
        <w:t>it would not be</w:t>
      </w:r>
      <w:r w:rsidRPr="00365B7E">
        <w:rPr>
          <w:rStyle w:val="StyleUnderline"/>
        </w:rPr>
        <w:t xml:space="preserve"> </w:t>
      </w:r>
      <w:r w:rsidRPr="00B7054E">
        <w:rPr>
          <w:rStyle w:val="StyleUnderline"/>
          <w:highlight w:val="cyan"/>
        </w:rPr>
        <w:t xml:space="preserve">detected until </w:t>
      </w:r>
      <w:r w:rsidRPr="00384CB8">
        <w:rPr>
          <w:rStyle w:val="StyleUnderline"/>
        </w:rPr>
        <w:t xml:space="preserve">it is </w:t>
      </w:r>
      <w:r w:rsidRPr="00B7054E">
        <w:rPr>
          <w:rStyle w:val="Emphasis"/>
          <w:highlight w:val="cyan"/>
        </w:rPr>
        <w:t>much too late</w:t>
      </w:r>
      <w:r w:rsidRPr="00CC55BF">
        <w:rPr>
          <w:sz w:val="14"/>
        </w:rPr>
        <w:t xml:space="preserve">. Assuming the state </w:t>
      </w:r>
      <w:r w:rsidRPr="00CC55BF">
        <w:rPr>
          <w:sz w:val="14"/>
        </w:rPr>
        <w:lastRenderedPageBreak/>
        <w:t xml:space="preserve">actor did its job well enough, </w:t>
      </w:r>
      <w:r w:rsidRPr="00384CB8">
        <w:rPr>
          <w:rStyle w:val="StyleUnderline"/>
        </w:rPr>
        <w:t xml:space="preserve">it would be </w:t>
      </w:r>
      <w:r w:rsidRPr="00B7054E">
        <w:rPr>
          <w:rStyle w:val="StyleUnderline"/>
          <w:highlight w:val="cyan"/>
        </w:rPr>
        <w:t>impossible</w:t>
      </w:r>
      <w:r w:rsidRPr="00365B7E">
        <w:rPr>
          <w:rStyle w:val="StyleUnderline"/>
        </w:rPr>
        <w:t xml:space="preserve"> for anyone </w:t>
      </w:r>
      <w:r w:rsidRPr="00B7054E">
        <w:rPr>
          <w:rStyle w:val="StyleUnderline"/>
          <w:highlight w:val="cyan"/>
        </w:rPr>
        <w:t xml:space="preserve">to lay </w:t>
      </w:r>
      <w:r w:rsidRPr="00B7054E">
        <w:rPr>
          <w:rStyle w:val="Emphasis"/>
          <w:highlight w:val="cyan"/>
        </w:rPr>
        <w:t xml:space="preserve">blame on </w:t>
      </w:r>
      <w:r w:rsidRPr="00384CB8">
        <w:rPr>
          <w:rStyle w:val="StyleUnderline"/>
        </w:rPr>
        <w:t>them</w:t>
      </w:r>
      <w:r w:rsidRPr="00CC55BF">
        <w:rPr>
          <w:sz w:val="14"/>
        </w:rPr>
        <w:t>, let alone even guess that it might have been caused by malicious intent.</w:t>
      </w:r>
      <w:r w:rsidRPr="00CC55BF">
        <w:rPr>
          <w:rStyle w:val="StyleUnderline"/>
        </w:rPr>
        <w:t xml:space="preserve"> </w:t>
      </w:r>
    </w:p>
    <w:p w14:paraId="439AF22E" w14:textId="77777777" w:rsidR="00A75EC1" w:rsidRPr="004C62E4" w:rsidRDefault="00A75EC1" w:rsidP="00A75EC1">
      <w:pPr>
        <w:rPr>
          <w:sz w:val="16"/>
        </w:rPr>
      </w:pPr>
      <w:r w:rsidRPr="00384CB8">
        <w:rPr>
          <w:rStyle w:val="StyleUnderline"/>
        </w:rPr>
        <w:t>An asteroid</w:t>
      </w:r>
      <w:r w:rsidRPr="00365B7E">
        <w:rPr>
          <w:rStyle w:val="StyleUnderline"/>
        </w:rPr>
        <w:t xml:space="preserve"> of this size would be expected to have enough energy to </w:t>
      </w:r>
      <w:r w:rsidRPr="00B7054E">
        <w:rPr>
          <w:rStyle w:val="StyleUnderline"/>
          <w:highlight w:val="cyan"/>
        </w:rPr>
        <w:t>cause an explosion</w:t>
      </w:r>
      <w:r w:rsidRPr="004C62E4">
        <w:rPr>
          <w:sz w:val="16"/>
        </w:rPr>
        <w:t xml:space="preserve"> </w:t>
      </w:r>
      <w:r w:rsidRPr="00B7054E">
        <w:rPr>
          <w:rStyle w:val="Emphasis"/>
          <w:highlight w:val="cyan"/>
        </w:rPr>
        <w:t xml:space="preserve">30 times </w:t>
      </w:r>
      <w:r w:rsidRPr="00384CB8">
        <w:rPr>
          <w:rStyle w:val="Emphasis"/>
        </w:rPr>
        <w:t xml:space="preserve">the strength of the </w:t>
      </w:r>
      <w:r w:rsidRPr="00B7054E">
        <w:rPr>
          <w:rStyle w:val="Emphasis"/>
          <w:highlight w:val="cyan"/>
        </w:rPr>
        <w:t>nuclear bomb</w:t>
      </w:r>
      <w:r w:rsidRPr="004C62E4">
        <w:rPr>
          <w:sz w:val="16"/>
        </w:rPr>
        <w:t xml:space="preserve"> dropped over Hiroshima in WWII.</w:t>
      </w:r>
    </w:p>
    <w:p w14:paraId="2A4997EB" w14:textId="77777777" w:rsidR="00A75EC1" w:rsidRDefault="00A75EC1" w:rsidP="00A75EC1">
      <w:pPr>
        <w:rPr>
          <w:rStyle w:val="Style13ptBold"/>
        </w:rPr>
      </w:pPr>
      <w:r>
        <w:rPr>
          <w:rStyle w:val="Style13ptBold"/>
        </w:rPr>
        <w:t xml:space="preserve">Footnote </w:t>
      </w:r>
    </w:p>
    <w:p w14:paraId="6455D79A" w14:textId="77777777" w:rsidR="00A75EC1" w:rsidRPr="00525E10" w:rsidRDefault="00A75EC1" w:rsidP="00A75EC1">
      <w:pPr>
        <w:rPr>
          <w:rStyle w:val="StyleUnderline"/>
        </w:rPr>
      </w:pPr>
      <w:r w:rsidRPr="004C62E4">
        <w:rPr>
          <w:sz w:val="16"/>
        </w:rPr>
        <w:t xml:space="preserve">* </w:t>
      </w:r>
      <w:r w:rsidRPr="00B7054E">
        <w:rPr>
          <w:rStyle w:val="StyleUnderline"/>
          <w:highlight w:val="cyan"/>
        </w:rPr>
        <w:t>An</w:t>
      </w:r>
      <w:r w:rsidRPr="00B7054E">
        <w:rPr>
          <w:sz w:val="16"/>
          <w:highlight w:val="cyan"/>
        </w:rPr>
        <w:t xml:space="preserve"> ‘</w:t>
      </w:r>
      <w:r w:rsidRPr="00B7054E">
        <w:rPr>
          <w:rStyle w:val="Emphasis"/>
          <w:highlight w:val="cyan"/>
        </w:rPr>
        <w:t>existential threat’</w:t>
      </w:r>
      <w:r w:rsidRPr="004C62E4">
        <w:rPr>
          <w:sz w:val="16"/>
        </w:rPr>
        <w:t xml:space="preserve"> </w:t>
      </w:r>
      <w:r w:rsidRPr="00365B7E">
        <w:rPr>
          <w:rStyle w:val="StyleUnderline"/>
        </w:rPr>
        <w:t xml:space="preserve">typically </w:t>
      </w:r>
      <w:r w:rsidRPr="00B7054E">
        <w:rPr>
          <w:rStyle w:val="StyleUnderline"/>
          <w:highlight w:val="cyan"/>
        </w:rPr>
        <w:t>refers to an event that could kill</w:t>
      </w:r>
      <w:r w:rsidRPr="00365B7E">
        <w:rPr>
          <w:rStyle w:val="StyleUnderline"/>
        </w:rPr>
        <w:t xml:space="preserve"> either </w:t>
      </w:r>
      <w:r w:rsidRPr="00B7054E">
        <w:rPr>
          <w:rStyle w:val="Emphasis"/>
          <w:highlight w:val="cyan"/>
        </w:rPr>
        <w:t>all human life</w:t>
      </w:r>
      <w:r w:rsidRPr="004C62E4">
        <w:rPr>
          <w:sz w:val="16"/>
        </w:rPr>
        <w:t xml:space="preserve">, </w:t>
      </w:r>
      <w:r w:rsidRPr="00365B7E">
        <w:rPr>
          <w:rStyle w:val="StyleUnderline"/>
        </w:rPr>
        <w:t xml:space="preserve">or all life in </w:t>
      </w:r>
      <w:r w:rsidRPr="00365B7E">
        <w:rPr>
          <w:rStyle w:val="Emphasis"/>
        </w:rPr>
        <w:t>general</w:t>
      </w:r>
      <w:r w:rsidRPr="00525E10">
        <w:rPr>
          <w:rStyle w:val="StyleUnderline"/>
        </w:rPr>
        <w:t>. A ‘</w:t>
      </w:r>
      <w:r w:rsidRPr="00525E10">
        <w:rPr>
          <w:rStyle w:val="Emphasis"/>
        </w:rPr>
        <w:t>catastrophic</w:t>
      </w:r>
      <w:r w:rsidRPr="00525E10">
        <w:rPr>
          <w:rStyle w:val="StyleUnderline"/>
        </w:rPr>
        <w:t xml:space="preserve"> threat’ refers to an event that would cause substantial damage and suffering, but wouldn’t be expected to kill all human life, which would eventually rebuild.</w:t>
      </w:r>
    </w:p>
    <w:p w14:paraId="4C3D28DA" w14:textId="77777777" w:rsidR="00A75EC1" w:rsidRPr="00056654" w:rsidRDefault="00A75EC1" w:rsidP="00A75EC1">
      <w:pPr>
        <w:pStyle w:val="Heading4"/>
        <w:contextualSpacing/>
        <w:rPr>
          <w:rFonts w:cs="Arial"/>
          <w:b w:val="0"/>
          <w:bCs w:val="0"/>
        </w:rPr>
      </w:pPr>
      <w:r>
        <w:rPr>
          <w:rFonts w:cs="Arial"/>
        </w:rPr>
        <w:t xml:space="preserve">Even </w:t>
      </w:r>
      <w:r>
        <w:rPr>
          <w:rFonts w:cs="Arial"/>
          <w:u w:val="single"/>
        </w:rPr>
        <w:t>limited deflection failures</w:t>
      </w:r>
      <w:r>
        <w:rPr>
          <w:rFonts w:cs="Arial"/>
        </w:rPr>
        <w:t xml:space="preserve"> cause </w:t>
      </w:r>
      <w:r>
        <w:rPr>
          <w:rFonts w:cs="Arial"/>
          <w:u w:val="single"/>
        </w:rPr>
        <w:t>nuke war</w:t>
      </w:r>
      <w:r>
        <w:rPr>
          <w:rFonts w:cs="Arial"/>
        </w:rPr>
        <w:t xml:space="preserve"> because they look like </w:t>
      </w:r>
      <w:r>
        <w:rPr>
          <w:rFonts w:cs="Arial"/>
          <w:u w:val="single"/>
        </w:rPr>
        <w:t>preemptive strikes</w:t>
      </w:r>
      <w:r>
        <w:rPr>
          <w:rFonts w:cs="Arial"/>
        </w:rPr>
        <w:t xml:space="preserve"> and the risk is </w:t>
      </w:r>
      <w:r>
        <w:rPr>
          <w:rFonts w:cs="Arial"/>
          <w:u w:val="single"/>
        </w:rPr>
        <w:t>inversely proportion</w:t>
      </w:r>
      <w:r>
        <w:rPr>
          <w:rFonts w:cs="Arial"/>
        </w:rPr>
        <w:t xml:space="preserve"> to </w:t>
      </w:r>
      <w:r>
        <w:rPr>
          <w:rFonts w:cs="Arial"/>
          <w:u w:val="single"/>
        </w:rPr>
        <w:t>size</w:t>
      </w:r>
      <w:r>
        <w:rPr>
          <w:rFonts w:cs="Arial"/>
        </w:rPr>
        <w:t xml:space="preserve"> </w:t>
      </w:r>
    </w:p>
    <w:p w14:paraId="61552157" w14:textId="77777777" w:rsidR="00A75EC1" w:rsidRPr="00857929" w:rsidRDefault="00A75EC1" w:rsidP="00A75EC1">
      <w:pPr>
        <w:contextualSpacing/>
        <w:rPr>
          <w:sz w:val="16"/>
        </w:rPr>
      </w:pPr>
      <w:r w:rsidRPr="00E262FA">
        <w:rPr>
          <w:rStyle w:val="Style13ptBold"/>
        </w:rPr>
        <w:t>Lovett 19</w:t>
      </w:r>
      <w:r w:rsidRPr="00857929">
        <w:rPr>
          <w:sz w:val="16"/>
        </w:rPr>
        <w:t xml:space="preserve">, [Richard Lovett is a Cosmos contributor, The biggest danger about an asteroid strike? Lawyers, </w:t>
      </w:r>
      <w:r w:rsidRPr="00B7054E">
        <w:rPr>
          <w:rStyle w:val="StyleUnderline"/>
          <w:highlight w:val="cyan"/>
        </w:rPr>
        <w:t xml:space="preserve">Blasting </w:t>
      </w:r>
      <w:r w:rsidRPr="00E262FA">
        <w:rPr>
          <w:rStyle w:val="StyleUnderline"/>
        </w:rPr>
        <w:t xml:space="preserve">away </w:t>
      </w:r>
      <w:r w:rsidRPr="00B7054E">
        <w:rPr>
          <w:rStyle w:val="StyleUnderline"/>
          <w:highlight w:val="cyan"/>
        </w:rPr>
        <w:t>at</w:t>
      </w:r>
      <w:r w:rsidRPr="00E262FA">
        <w:rPr>
          <w:rStyle w:val="StyleUnderline"/>
        </w:rPr>
        <w:t xml:space="preserve"> incoming </w:t>
      </w:r>
      <w:r w:rsidRPr="00B7054E">
        <w:rPr>
          <w:rStyle w:val="StyleUnderline"/>
          <w:highlight w:val="cyan"/>
        </w:rPr>
        <w:t xml:space="preserve">space rock raises </w:t>
      </w:r>
      <w:r w:rsidRPr="00E262FA">
        <w:rPr>
          <w:rStyle w:val="StyleUnderline"/>
        </w:rPr>
        <w:t xml:space="preserve">real </w:t>
      </w:r>
      <w:r w:rsidRPr="00B7054E">
        <w:rPr>
          <w:rStyle w:val="StyleUnderline"/>
          <w:highlight w:val="cyan"/>
        </w:rPr>
        <w:t xml:space="preserve">risks of </w:t>
      </w:r>
      <w:r w:rsidRPr="00B7054E">
        <w:rPr>
          <w:rStyle w:val="Emphasis"/>
          <w:highlight w:val="cyan"/>
        </w:rPr>
        <w:t>nuc</w:t>
      </w:r>
      <w:r w:rsidRPr="001F516E">
        <w:rPr>
          <w:rStyle w:val="Emphasis"/>
        </w:rPr>
        <w:t>lear</w:t>
      </w:r>
      <w:r w:rsidRPr="00B7054E">
        <w:rPr>
          <w:rStyle w:val="Emphasis"/>
          <w:highlight w:val="cyan"/>
        </w:rPr>
        <w:t xml:space="preserve"> war</w:t>
      </w:r>
      <w:r w:rsidRPr="00857929">
        <w:rPr>
          <w:sz w:val="16"/>
        </w:rPr>
        <w:t xml:space="preserve">, experts say. Richard A Lovett reports, </w:t>
      </w:r>
      <w:r w:rsidRPr="00E262FA">
        <w:rPr>
          <w:u w:val="single"/>
        </w:rPr>
        <w:t>May 7</w:t>
      </w:r>
      <w:r w:rsidRPr="00857929">
        <w:rPr>
          <w:sz w:val="16"/>
        </w:rPr>
        <w:t>, https://cosmosmagazine.com/space/the-biggest-danger-about-an-asteroid-strike-lawyers]</w:t>
      </w:r>
    </w:p>
    <w:p w14:paraId="19ECE0E6" w14:textId="77777777" w:rsidR="00A75EC1" w:rsidRPr="00857929" w:rsidRDefault="00A75EC1" w:rsidP="00A75EC1">
      <w:pPr>
        <w:contextualSpacing/>
        <w:rPr>
          <w:sz w:val="14"/>
          <w:szCs w:val="16"/>
        </w:rPr>
      </w:pPr>
      <w:r w:rsidRPr="00857929">
        <w:rPr>
          <w:sz w:val="14"/>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857929">
        <w:rPr>
          <w:sz w:val="14"/>
        </w:rPr>
        <w:t xml:space="preserve">One problem is what would happen </w:t>
      </w:r>
      <w:r w:rsidRPr="00B7054E">
        <w:rPr>
          <w:rStyle w:val="StyleUnderline"/>
          <w:highlight w:val="cyan"/>
        </w:rPr>
        <w:t>if one country</w:t>
      </w:r>
      <w:r w:rsidRPr="00857929">
        <w:rPr>
          <w:sz w:val="14"/>
        </w:rPr>
        <w:t xml:space="preserve">, worried about protecting its own citizens, </w:t>
      </w:r>
      <w:r w:rsidRPr="00B7054E">
        <w:rPr>
          <w:rStyle w:val="StyleUnderline"/>
          <w:highlight w:val="cyan"/>
        </w:rPr>
        <w:t>attempted to deflect</w:t>
      </w:r>
      <w:r w:rsidRPr="00857929">
        <w:rPr>
          <w:sz w:val="14"/>
        </w:rPr>
        <w:t xml:space="preserve"> the asteroid, </w:t>
      </w:r>
      <w:r w:rsidRPr="00B7054E">
        <w:rPr>
          <w:rStyle w:val="StyleUnderline"/>
          <w:highlight w:val="cyan"/>
        </w:rPr>
        <w:t xml:space="preserve">screwed up, </w:t>
      </w:r>
      <w:r w:rsidRPr="001F516E">
        <w:rPr>
          <w:rStyle w:val="StyleUnderline"/>
        </w:rPr>
        <w:t xml:space="preserve">and accidentally </w:t>
      </w:r>
      <w:r w:rsidRPr="001F516E">
        <w:rPr>
          <w:rStyle w:val="Emphasis"/>
        </w:rPr>
        <w:t xml:space="preserve">dumped it </w:t>
      </w:r>
      <w:r w:rsidRPr="001F516E">
        <w:rPr>
          <w:rStyle w:val="StyleUnderline"/>
        </w:rPr>
        <w:t>on a neighbour.</w:t>
      </w:r>
      <w:r>
        <w:rPr>
          <w:u w:val="single"/>
        </w:rPr>
        <w:t xml:space="preserve"> </w:t>
      </w:r>
      <w:r w:rsidRPr="00857929">
        <w:rPr>
          <w:sz w:val="14"/>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Cordula Steinkogler,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056654">
        <w:rPr>
          <w:rStyle w:val="Emphasis"/>
        </w:rPr>
        <w:t>Failure to share info</w:t>
      </w:r>
      <w:r w:rsidRPr="00857929">
        <w:rPr>
          <w:sz w:val="14"/>
          <w:szCs w:val="16"/>
        </w:rPr>
        <w:t xml:space="preserve">rmation </w:t>
      </w:r>
      <w:r w:rsidRPr="00056654">
        <w:rPr>
          <w:rStyle w:val="StyleUnderline"/>
        </w:rPr>
        <w:t>can be more than just an inconvenience</w:t>
      </w:r>
      <w:r w:rsidRPr="00857929">
        <w:rPr>
          <w:sz w:val="14"/>
          <w:szCs w:val="16"/>
        </w:rPr>
        <w:t xml:space="preserve">. To start with, says Petr Boháček, of Charles University in Prague in the Czech Republic, </w:t>
      </w:r>
      <w:r w:rsidRPr="00056654">
        <w:rPr>
          <w:rStyle w:val="StyleUnderline"/>
        </w:rPr>
        <w:t xml:space="preserve">it could make countries wonder if, instead of international cooperation, the rule is actually </w:t>
      </w:r>
      <w:r w:rsidRPr="00056654">
        <w:rPr>
          <w:rStyle w:val="Emphasis"/>
        </w:rPr>
        <w:t>everyone for themselves</w:t>
      </w:r>
      <w:r w:rsidRPr="00056654">
        <w:rPr>
          <w:rStyle w:val="StyleUnderline"/>
        </w:rPr>
        <w:t>.</w:t>
      </w:r>
      <w:r>
        <w:rPr>
          <w:rStyle w:val="StyleUnderline"/>
        </w:rPr>
        <w:t xml:space="preserve"> </w:t>
      </w:r>
      <w:r w:rsidRPr="00857929">
        <w:rPr>
          <w:sz w:val="14"/>
          <w:szCs w:val="16"/>
        </w:rPr>
        <w:t xml:space="preserve">It’s a particularly important problem, he says, because the </w:t>
      </w:r>
      <w:r w:rsidRPr="00056654">
        <w:rPr>
          <w:rStyle w:val="StyleUnderline"/>
        </w:rPr>
        <w:t xml:space="preserve">nations at risk of being hit by an asteroid may not be the ones with the </w:t>
      </w:r>
      <w:r w:rsidRPr="00056654">
        <w:rPr>
          <w:rStyle w:val="Emphasis"/>
        </w:rPr>
        <w:t>greatest</w:t>
      </w:r>
      <w:r w:rsidRPr="00056654">
        <w:rPr>
          <w:rStyle w:val="StyleUnderline"/>
        </w:rPr>
        <w:t xml:space="preserve"> geopolitical </w:t>
      </w:r>
      <w:r w:rsidRPr="00056654">
        <w:rPr>
          <w:rStyle w:val="Emphasis"/>
        </w:rPr>
        <w:t>power</w:t>
      </w:r>
      <w:r w:rsidRPr="00857929">
        <w:rPr>
          <w:sz w:val="14"/>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defence based on this dinosaur method of decision-making may not be the best choice.” </w:t>
      </w:r>
      <w:r w:rsidRPr="00E262FA">
        <w:rPr>
          <w:rStyle w:val="Emphasis"/>
        </w:rPr>
        <w:t>Another problem</w:t>
      </w:r>
      <w:r w:rsidRPr="00857929">
        <w:rPr>
          <w:sz w:val="14"/>
        </w:rPr>
        <w:t xml:space="preserve"> is that </w:t>
      </w:r>
      <w:r w:rsidRPr="00B7054E">
        <w:rPr>
          <w:rStyle w:val="StyleUnderline"/>
          <w:highlight w:val="cyan"/>
        </w:rPr>
        <w:t>the nation hit</w:t>
      </w:r>
      <w:r w:rsidRPr="00857929">
        <w:rPr>
          <w:sz w:val="14"/>
        </w:rPr>
        <w:t xml:space="preserve"> by an asteroid </w:t>
      </w:r>
      <w:r w:rsidRPr="00E262FA">
        <w:rPr>
          <w:rStyle w:val="StyleUnderline"/>
        </w:rPr>
        <w:t xml:space="preserve">might </w:t>
      </w:r>
      <w:r w:rsidRPr="00B7054E">
        <w:rPr>
          <w:rStyle w:val="StyleUnderline"/>
          <w:highlight w:val="cyan"/>
        </w:rPr>
        <w:t>see it as an attack</w:t>
      </w:r>
      <w:r w:rsidRPr="00E262FA">
        <w:rPr>
          <w:rStyle w:val="StyleUnderline"/>
        </w:rPr>
        <w:t xml:space="preserve"> by a foe, </w:t>
      </w:r>
      <w:r w:rsidRPr="00B7054E">
        <w:rPr>
          <w:rStyle w:val="StyleUnderline"/>
          <w:highlight w:val="cyan"/>
        </w:rPr>
        <w:t xml:space="preserve">and </w:t>
      </w:r>
      <w:r w:rsidRPr="00B7054E">
        <w:rPr>
          <w:rStyle w:val="Emphasis"/>
          <w:highlight w:val="cyan"/>
        </w:rPr>
        <w:t>retaliate</w:t>
      </w:r>
      <w:r w:rsidRPr="00E262FA">
        <w:rPr>
          <w:rStyle w:val="StyleUnderline"/>
        </w:rPr>
        <w:t>.</w:t>
      </w:r>
      <w:r>
        <w:rPr>
          <w:rStyle w:val="StyleUnderline"/>
        </w:rPr>
        <w:t xml:space="preserve"> </w:t>
      </w:r>
      <w:r w:rsidRPr="00B7054E">
        <w:rPr>
          <w:rStyle w:val="StyleUnderline"/>
          <w:highlight w:val="cyan"/>
        </w:rPr>
        <w:t xml:space="preserve">“[It] </w:t>
      </w:r>
      <w:r w:rsidRPr="00E262FA">
        <w:rPr>
          <w:rStyle w:val="StyleUnderline"/>
        </w:rPr>
        <w:t xml:space="preserve">could </w:t>
      </w:r>
      <w:r w:rsidRPr="00B7054E">
        <w:rPr>
          <w:rStyle w:val="StyleUnderline"/>
          <w:highlight w:val="cyan"/>
        </w:rPr>
        <w:t>look like</w:t>
      </w:r>
      <w:r w:rsidRPr="00857929">
        <w:rPr>
          <w:sz w:val="14"/>
        </w:rPr>
        <w:t xml:space="preserve"> the damage of </w:t>
      </w:r>
      <w:r w:rsidRPr="00E262FA">
        <w:rPr>
          <w:rStyle w:val="StyleUnderline"/>
        </w:rPr>
        <w:t xml:space="preserve">a </w:t>
      </w:r>
      <w:r w:rsidRPr="00B7054E">
        <w:rPr>
          <w:rStyle w:val="Emphasis"/>
          <w:highlight w:val="cyan"/>
        </w:rPr>
        <w:t>nuclear attack</w:t>
      </w:r>
      <w:r w:rsidRPr="00E262FA">
        <w:rPr>
          <w:rStyle w:val="StyleUnderline"/>
        </w:rPr>
        <w:t>,” says</w:t>
      </w:r>
      <w:r w:rsidRPr="00857929">
        <w:rPr>
          <w:sz w:val="14"/>
        </w:rPr>
        <w:t xml:space="preserve"> Seth </w:t>
      </w:r>
      <w:r w:rsidRPr="00E262FA">
        <w:rPr>
          <w:rStyle w:val="Emphasis"/>
        </w:rPr>
        <w:t>Baum</w:t>
      </w:r>
      <w:r w:rsidRPr="00E262FA">
        <w:rPr>
          <w:rStyle w:val="StyleUnderline"/>
        </w:rPr>
        <w:t xml:space="preserve">, </w:t>
      </w:r>
      <w:r w:rsidRPr="00E262FA">
        <w:rPr>
          <w:rStyle w:val="Emphasis"/>
        </w:rPr>
        <w:t>executive director of the Global Catastrophic Risk Institute</w:t>
      </w:r>
      <w:r w:rsidRPr="00857929">
        <w:rPr>
          <w:sz w:val="14"/>
        </w:rPr>
        <w:t xml:space="preserve">, a US-based think tank, “so the </w:t>
      </w:r>
      <w:r w:rsidRPr="00B7054E">
        <w:rPr>
          <w:rStyle w:val="StyleUnderline"/>
          <w:highlight w:val="cyan"/>
        </w:rPr>
        <w:t>prospect [of]</w:t>
      </w:r>
      <w:r w:rsidRPr="00E262FA">
        <w:rPr>
          <w:rStyle w:val="StyleUnderline"/>
        </w:rPr>
        <w:t xml:space="preserve"> a </w:t>
      </w:r>
      <w:r w:rsidRPr="00B7054E">
        <w:rPr>
          <w:rStyle w:val="StyleUnderline"/>
          <w:highlight w:val="cyan"/>
        </w:rPr>
        <w:t xml:space="preserve">counterattack </w:t>
      </w:r>
      <w:r w:rsidRPr="001F516E">
        <w:rPr>
          <w:rStyle w:val="StyleUnderline"/>
        </w:rPr>
        <w:t>seems</w:t>
      </w:r>
      <w:r w:rsidRPr="00E262FA">
        <w:rPr>
          <w:rStyle w:val="StyleUnderline"/>
        </w:rPr>
        <w:t xml:space="preserve"> like something </w:t>
      </w:r>
      <w:r w:rsidRPr="00B7054E">
        <w:rPr>
          <w:rStyle w:val="StyleUnderline"/>
          <w:highlight w:val="cyan"/>
        </w:rPr>
        <w:t xml:space="preserve">worth taking </w:t>
      </w:r>
      <w:r w:rsidRPr="00B7054E">
        <w:rPr>
          <w:rStyle w:val="Emphasis"/>
          <w:highlight w:val="cyan"/>
        </w:rPr>
        <w:t>very seriously</w:t>
      </w:r>
      <w:r w:rsidRPr="00B7054E">
        <w:rPr>
          <w:rStyle w:val="StyleUnderline"/>
          <w:highlight w:val="cyan"/>
        </w:rPr>
        <w:t>.”</w:t>
      </w:r>
      <w:r>
        <w:rPr>
          <w:rStyle w:val="StyleUnderline"/>
        </w:rPr>
        <w:t xml:space="preserve"> </w:t>
      </w:r>
      <w:r w:rsidRPr="00056654">
        <w:rPr>
          <w:rStyle w:val="Emphasis"/>
        </w:rPr>
        <w:t>Ironically</w:t>
      </w:r>
      <w:r w:rsidRPr="00857929">
        <w:rPr>
          <w:sz w:val="14"/>
          <w:szCs w:val="16"/>
        </w:rPr>
        <w:t xml:space="preserve">, </w:t>
      </w:r>
      <w:r w:rsidRPr="00056654">
        <w:rPr>
          <w:rStyle w:val="StyleUnderline"/>
        </w:rPr>
        <w:t xml:space="preserve">the risk of this is probably </w:t>
      </w:r>
      <w:r w:rsidRPr="00056654">
        <w:rPr>
          <w:rStyle w:val="Emphasis"/>
        </w:rPr>
        <w:t>inversely proportional to the size of asteroid</w:t>
      </w:r>
      <w:r w:rsidRPr="00857929">
        <w:rPr>
          <w:sz w:val="14"/>
          <w:szCs w:val="16"/>
        </w:rPr>
        <w:t xml:space="preserve">. </w:t>
      </w:r>
      <w:r w:rsidRPr="00056654">
        <w:rPr>
          <w:rStyle w:val="StyleUnderline"/>
        </w:rPr>
        <w:t xml:space="preserve">A big asteroid, capable of wiping out an enormous swath of territory, would be seen coming well in </w:t>
      </w:r>
      <w:r w:rsidRPr="00056654">
        <w:rPr>
          <w:rStyle w:val="Emphasis"/>
        </w:rPr>
        <w:t>advance</w:t>
      </w:r>
      <w:r w:rsidRPr="00857929">
        <w:rPr>
          <w:sz w:val="14"/>
          <w:szCs w:val="16"/>
        </w:rPr>
        <w:t xml:space="preserve">, and have generated a media frenzy (assuming people didn’t brand it as “fake news”). </w:t>
      </w:r>
    </w:p>
    <w:p w14:paraId="2F7C8650" w14:textId="77777777" w:rsidR="00A75EC1" w:rsidRPr="00CC55BF" w:rsidRDefault="00A75EC1" w:rsidP="00A75EC1">
      <w:pPr>
        <w:rPr>
          <w:sz w:val="12"/>
        </w:rPr>
      </w:pPr>
      <w:r w:rsidRPr="00CC55BF">
        <w:rPr>
          <w:sz w:val="12"/>
        </w:rPr>
        <w:t xml:space="preserve">were damaged, but amazingly nobody was killed. We’re </w:t>
      </w:r>
      <w:r w:rsidRPr="00BD594A">
        <w:rPr>
          <w:rStyle w:val="StyleUnderline"/>
        </w:rPr>
        <w:t>still trying to work out how often events like this happen</w:t>
      </w:r>
      <w:r w:rsidRPr="00CC55BF">
        <w:rPr>
          <w:sz w:val="12"/>
        </w:rPr>
        <w:t xml:space="preserve">. Our </w:t>
      </w:r>
      <w:r w:rsidRPr="00BD594A">
        <w:rPr>
          <w:rStyle w:val="StyleUnderline"/>
        </w:rPr>
        <w:t xml:space="preserve">information on the </w:t>
      </w:r>
      <w:r w:rsidRPr="00B7054E">
        <w:rPr>
          <w:rStyle w:val="StyleUnderline"/>
          <w:highlight w:val="cyan"/>
        </w:rPr>
        <w:t>frequency</w:t>
      </w:r>
      <w:r w:rsidRPr="00BD594A">
        <w:rPr>
          <w:rStyle w:val="StyleUnderline"/>
        </w:rPr>
        <w:t xml:space="preserve"> of the larger impacts is pretty limited, so </w:t>
      </w:r>
      <w:r w:rsidRPr="00B7054E">
        <w:rPr>
          <w:rStyle w:val="Emphasis"/>
          <w:highlight w:val="cyan"/>
        </w:rPr>
        <w:t>estimates</w:t>
      </w:r>
      <w:r w:rsidRPr="00BD594A">
        <w:rPr>
          <w:rStyle w:val="Emphasis"/>
        </w:rPr>
        <w:t xml:space="preserve"> </w:t>
      </w:r>
      <w:r w:rsidRPr="00B7054E">
        <w:rPr>
          <w:rStyle w:val="Emphasis"/>
          <w:highlight w:val="cyan"/>
        </w:rPr>
        <w:t>can vary dramatically</w:t>
      </w:r>
      <w:r w:rsidRPr="00CC55BF">
        <w:rPr>
          <w:sz w:val="12"/>
        </w:rPr>
        <w:t xml:space="preserve">. Typically, people argue that Tunguska-sized impacts happen </w:t>
      </w:r>
      <w:hyperlink r:id="rId12" w:history="1">
        <w:r w:rsidRPr="00CC55BF">
          <w:rPr>
            <w:rStyle w:val="Hyperlink"/>
            <w:sz w:val="12"/>
          </w:rPr>
          <w:t>every few hundred years</w:t>
        </w:r>
      </w:hyperlink>
      <w:r w:rsidRPr="00CC55BF">
        <w:rPr>
          <w:sz w:val="12"/>
        </w:rPr>
        <w:t xml:space="preserve">, but that’s just based on a sample of one event. The truth is, we don’t really know. </w:t>
      </w:r>
      <w:r w:rsidRPr="00CC55BF">
        <w:rPr>
          <w:b/>
          <w:bCs/>
          <w:sz w:val="12"/>
        </w:rPr>
        <w:t xml:space="preserve">What can we do about it? </w:t>
      </w:r>
      <w:r w:rsidRPr="00CC55BF">
        <w:rPr>
          <w:sz w:val="12"/>
        </w:rPr>
        <w:t xml:space="preserve">Over the past couple of decades, a concerted effort has been made to search for potentially hazardous objects that pose a threat before they hit Earth. The result is the </w:t>
      </w:r>
      <w:hyperlink r:id="rId13" w:history="1">
        <w:r w:rsidRPr="00CC55BF">
          <w:rPr>
            <w:rStyle w:val="Hyperlink"/>
            <w:sz w:val="12"/>
          </w:rPr>
          <w:t>identification of thousands of near-Earth asteroids</w:t>
        </w:r>
      </w:hyperlink>
      <w:r w:rsidRPr="00CC55BF">
        <w:rPr>
          <w:sz w:val="12"/>
        </w:rPr>
        <w:t xml:space="preserve"> upwards of a few metres across. Once found, the orbits of those objects can be determined, and their paths </w:t>
      </w:r>
      <w:hyperlink r:id="rId14" w:history="1">
        <w:r w:rsidRPr="00CC55BF">
          <w:rPr>
            <w:rStyle w:val="Hyperlink"/>
            <w:sz w:val="12"/>
          </w:rPr>
          <w:t>predicted into the future</w:t>
        </w:r>
      </w:hyperlink>
      <w:r w:rsidRPr="00CC55BF">
        <w:rPr>
          <w:sz w:val="12"/>
        </w:rPr>
        <w:t xml:space="preserve">, to see whether an impact is possible or even likely. The </w:t>
      </w:r>
      <w:r w:rsidRPr="00B7054E">
        <w:rPr>
          <w:rStyle w:val="StyleUnderline"/>
          <w:highlight w:val="cyan"/>
        </w:rPr>
        <w:t xml:space="preserve">longer we </w:t>
      </w:r>
      <w:r w:rsidRPr="001F516E">
        <w:rPr>
          <w:rStyle w:val="StyleUnderline"/>
        </w:rPr>
        <w:t xml:space="preserve">can </w:t>
      </w:r>
      <w:r w:rsidRPr="00B7054E">
        <w:rPr>
          <w:rStyle w:val="StyleUnderline"/>
          <w:highlight w:val="cyan"/>
        </w:rPr>
        <w:t>observe</w:t>
      </w:r>
      <w:r w:rsidRPr="00BD594A">
        <w:rPr>
          <w:rStyle w:val="StyleUnderline"/>
        </w:rPr>
        <w:t xml:space="preserve"> a </w:t>
      </w:r>
      <w:r w:rsidRPr="00BD594A">
        <w:rPr>
          <w:rStyle w:val="StyleUnderline"/>
        </w:rPr>
        <w:lastRenderedPageBreak/>
        <w:t xml:space="preserve">given object, the </w:t>
      </w:r>
      <w:r w:rsidRPr="00B7054E">
        <w:rPr>
          <w:rStyle w:val="Emphasis"/>
          <w:highlight w:val="cyan"/>
        </w:rPr>
        <w:t>better</w:t>
      </w:r>
      <w:r w:rsidRPr="00BD594A">
        <w:rPr>
          <w:rStyle w:val="Emphasis"/>
        </w:rPr>
        <w:t xml:space="preserve"> that </w:t>
      </w:r>
      <w:r w:rsidRPr="00B7054E">
        <w:rPr>
          <w:rStyle w:val="Emphasis"/>
          <w:highlight w:val="cyan"/>
        </w:rPr>
        <w:t>prediction becomes</w:t>
      </w:r>
      <w:r w:rsidRPr="00BD594A">
        <w:rPr>
          <w:rStyle w:val="Emphasis"/>
        </w:rPr>
        <w:t>.</w:t>
      </w:r>
      <w:r>
        <w:rPr>
          <w:rStyle w:val="StyleUnderline"/>
        </w:rPr>
        <w:t xml:space="preserve"> </w:t>
      </w:r>
      <w:r w:rsidRPr="00CC55BF">
        <w:rPr>
          <w:sz w:val="12"/>
        </w:rPr>
        <w:t xml:space="preserve">But as we saw with Chelyabinsk in 2013, and again in December, we’re not there yet. While the </w:t>
      </w:r>
      <w:r w:rsidRPr="00B7054E">
        <w:rPr>
          <w:rStyle w:val="StyleUnderline"/>
          <w:highlight w:val="cyan"/>
        </w:rPr>
        <w:t>catalogue</w:t>
      </w:r>
      <w:r w:rsidRPr="00BD594A">
        <w:rPr>
          <w:rStyle w:val="StyleUnderline"/>
        </w:rPr>
        <w:t xml:space="preserve"> of potentially hazardous objects continues to grow, many </w:t>
      </w:r>
      <w:r w:rsidRPr="00B7054E">
        <w:rPr>
          <w:rStyle w:val="StyleUnderline"/>
          <w:highlight w:val="cyan"/>
        </w:rPr>
        <w:t xml:space="preserve">still </w:t>
      </w:r>
      <w:r w:rsidRPr="00B7054E">
        <w:rPr>
          <w:rStyle w:val="Emphasis"/>
          <w:highlight w:val="cyan"/>
        </w:rPr>
        <w:t>remain undetected</w:t>
      </w:r>
      <w:r w:rsidRPr="00BD594A">
        <w:rPr>
          <w:rStyle w:val="StyleUnderline"/>
        </w:rPr>
        <w:t xml:space="preserve">, </w:t>
      </w:r>
      <w:r w:rsidRPr="00B7054E">
        <w:rPr>
          <w:rStyle w:val="Emphasis"/>
          <w:highlight w:val="cyan"/>
        </w:rPr>
        <w:t>waiting</w:t>
      </w:r>
      <w:r w:rsidRPr="00BD594A">
        <w:rPr>
          <w:rStyle w:val="Emphasis"/>
        </w:rPr>
        <w:t xml:space="preserve"> </w:t>
      </w:r>
      <w:r w:rsidRPr="00B7054E">
        <w:rPr>
          <w:rStyle w:val="Emphasis"/>
          <w:highlight w:val="cyan"/>
        </w:rPr>
        <w:t>to catch</w:t>
      </w:r>
      <w:r w:rsidRPr="00BD594A">
        <w:rPr>
          <w:rStyle w:val="Emphasis"/>
        </w:rPr>
        <w:t xml:space="preserve"> us </w:t>
      </w:r>
      <w:r w:rsidRPr="00B7054E">
        <w:rPr>
          <w:rStyle w:val="Emphasis"/>
          <w:highlight w:val="cyan"/>
        </w:rPr>
        <w:t>by surprise</w:t>
      </w:r>
      <w:r w:rsidRPr="00BD594A">
        <w:rPr>
          <w:rStyle w:val="StyleUnderline"/>
        </w:rPr>
        <w:t>.</w:t>
      </w:r>
      <w:r>
        <w:rPr>
          <w:rStyle w:val="StyleUnderline"/>
        </w:rPr>
        <w:t xml:space="preserve"> </w:t>
      </w:r>
      <w:r w:rsidRPr="00CC55BF">
        <w:rPr>
          <w:sz w:val="12"/>
        </w:rPr>
        <w:t xml:space="preserve">If we discover a collision is pending in the coming days, we can work out where and when the collision will happen. That happened for the first time in 2008 when astronomers discovered the tiny </w:t>
      </w:r>
      <w:hyperlink r:id="rId15" w:history="1">
        <w:r w:rsidRPr="00CC55BF">
          <w:rPr>
            <w:rStyle w:val="Hyperlink"/>
            <w:sz w:val="12"/>
          </w:rPr>
          <w:t>asteroid 2008 TC3</w:t>
        </w:r>
      </w:hyperlink>
      <w:r w:rsidRPr="00CC55BF">
        <w:rPr>
          <w:sz w:val="12"/>
        </w:rPr>
        <w:t xml:space="preserve">, 19 hours before it hit Earth’s atmosphere over northern Sudan. For impacts predicted with a longer lead time, it will be </w:t>
      </w:r>
      <w:r w:rsidRPr="00A11EBE">
        <w:rPr>
          <w:rStyle w:val="StyleUnderline"/>
        </w:rPr>
        <w:t>possible to work out whether the object is truly dangerous or would merely produce a spectacular but harmless fireball</w:t>
      </w:r>
      <w:r w:rsidRPr="00CC55BF">
        <w:rPr>
          <w:sz w:val="12"/>
        </w:rPr>
        <w:t xml:space="preserve"> (like 2008 TC3). For any objects that truly pose a threat, </w:t>
      </w:r>
      <w:r w:rsidRPr="00A11EBE">
        <w:rPr>
          <w:rStyle w:val="StyleUnderline"/>
        </w:rPr>
        <w:t xml:space="preserve">the </w:t>
      </w:r>
      <w:r w:rsidRPr="00B7054E">
        <w:rPr>
          <w:rStyle w:val="Emphasis"/>
          <w:highlight w:val="cyan"/>
        </w:rPr>
        <w:t>race will be on to deflect</w:t>
      </w:r>
      <w:r w:rsidRPr="00A11EBE">
        <w:rPr>
          <w:rStyle w:val="Emphasis"/>
        </w:rPr>
        <w:t xml:space="preserve"> them</w:t>
      </w:r>
      <w:r w:rsidRPr="00A11EBE">
        <w:rPr>
          <w:rStyle w:val="StyleUnderline"/>
        </w:rPr>
        <w:t xml:space="preserve"> – to turn a hit into a miss</w:t>
      </w:r>
      <w:r w:rsidRPr="00CC55BF">
        <w:rPr>
          <w:sz w:val="12"/>
        </w:rPr>
        <w:t xml:space="preserve">. </w:t>
      </w:r>
      <w:r w:rsidRPr="00CC55BF">
        <w:rPr>
          <w:b/>
          <w:bCs/>
          <w:sz w:val="12"/>
        </w:rPr>
        <w:t xml:space="preserve">Searching the skies </w:t>
      </w:r>
      <w:r w:rsidRPr="00CC55BF">
        <w:rPr>
          <w:sz w:val="12"/>
        </w:rPr>
        <w:t xml:space="preserve">Before we can quantify the threat an object poses, we first need to know that the object is there. But </w:t>
      </w:r>
      <w:r w:rsidRPr="00A11EBE">
        <w:rPr>
          <w:rStyle w:val="StyleUnderline"/>
        </w:rPr>
        <w:t>finding asteroids is hard</w:t>
      </w:r>
      <w:r w:rsidRPr="00CC55BF">
        <w:rPr>
          <w:sz w:val="12"/>
        </w:rPr>
        <w:t xml:space="preserve">. Surveys scour the skies, </w:t>
      </w:r>
      <w:hyperlink r:id="rId16" w:history="1">
        <w:r w:rsidRPr="00CC55BF">
          <w:rPr>
            <w:rStyle w:val="Hyperlink"/>
            <w:sz w:val="12"/>
          </w:rPr>
          <w:t>looking for faint star-like points moving against the background stars</w:t>
        </w:r>
      </w:hyperlink>
      <w:r w:rsidRPr="00CC55BF">
        <w:rPr>
          <w:sz w:val="12"/>
        </w:rPr>
        <w:t xml:space="preserve">. A </w:t>
      </w:r>
      <w:r w:rsidRPr="00A11EBE">
        <w:rPr>
          <w:rStyle w:val="StyleUnderline"/>
        </w:rPr>
        <w:t>bigger asteroid will reflect more sunlight, and therefore appear brighter in the sky - at a given distance from Earth.</w:t>
      </w:r>
      <w:r>
        <w:rPr>
          <w:rStyle w:val="StyleUnderline"/>
        </w:rPr>
        <w:t xml:space="preserve"> </w:t>
      </w:r>
      <w:r w:rsidRPr="00A11EBE">
        <w:rPr>
          <w:rStyle w:val="StyleUnderline"/>
        </w:rPr>
        <w:t xml:space="preserve">As a result, the </w:t>
      </w:r>
      <w:r w:rsidRPr="00B7054E">
        <w:rPr>
          <w:rStyle w:val="StyleUnderline"/>
          <w:highlight w:val="cyan"/>
        </w:rPr>
        <w:t>smaller the object</w:t>
      </w:r>
      <w:r w:rsidRPr="00A11EBE">
        <w:rPr>
          <w:rStyle w:val="StyleUnderline"/>
        </w:rPr>
        <w:t xml:space="preserve">, the </w:t>
      </w:r>
      <w:r w:rsidRPr="00B7054E">
        <w:rPr>
          <w:rStyle w:val="Emphasis"/>
          <w:highlight w:val="cyan"/>
        </w:rPr>
        <w:t xml:space="preserve">closer it must be </w:t>
      </w:r>
      <w:r w:rsidRPr="001F516E">
        <w:rPr>
          <w:rStyle w:val="Emphasis"/>
        </w:rPr>
        <w:t>to Earth</w:t>
      </w:r>
      <w:r w:rsidRPr="00A11EBE">
        <w:rPr>
          <w:rStyle w:val="Emphasis"/>
        </w:rPr>
        <w:t xml:space="preserve"> before we can spot</w:t>
      </w:r>
      <w:r w:rsidRPr="00A11EBE">
        <w:rPr>
          <w:rStyle w:val="StyleUnderline"/>
        </w:rPr>
        <w:t xml:space="preserve"> it.</w:t>
      </w:r>
      <w:r>
        <w:rPr>
          <w:rStyle w:val="StyleUnderline"/>
        </w:rPr>
        <w:t xml:space="preserve"> </w:t>
      </w:r>
      <w:r w:rsidRPr="00CC55BF">
        <w:rPr>
          <w:sz w:val="12"/>
        </w:rPr>
        <w:t xml:space="preserve">Objects the size of the Chelyabinsk and Bering Sea events (about 20 and 10 metres diameter, respectively) are tiny. They can only be spotted when passing very close to our planet. The </w:t>
      </w:r>
      <w:r w:rsidRPr="00A11EBE">
        <w:rPr>
          <w:rStyle w:val="StyleUnderline"/>
        </w:rPr>
        <w:t xml:space="preserve">vast </w:t>
      </w:r>
      <w:r w:rsidRPr="001F516E">
        <w:rPr>
          <w:rStyle w:val="StyleUnderline"/>
        </w:rPr>
        <w:t xml:space="preserve">majority of the time </w:t>
      </w:r>
      <w:r w:rsidRPr="00B7054E">
        <w:rPr>
          <w:rStyle w:val="StyleUnderline"/>
          <w:highlight w:val="cyan"/>
        </w:rPr>
        <w:t xml:space="preserve">they are </w:t>
      </w:r>
      <w:r w:rsidRPr="00B7054E">
        <w:rPr>
          <w:rStyle w:val="Emphasis"/>
          <w:highlight w:val="cyan"/>
        </w:rPr>
        <w:t>simply undetectable</w:t>
      </w:r>
      <w:r w:rsidRPr="00CC55BF">
        <w:rPr>
          <w:rStyle w:val="StyleUnderline"/>
        </w:rPr>
        <w:t xml:space="preserve">. As a result, </w:t>
      </w:r>
      <w:r w:rsidRPr="001F516E">
        <w:rPr>
          <w:rStyle w:val="StyleUnderline"/>
        </w:rPr>
        <w:t xml:space="preserve">having </w:t>
      </w:r>
      <w:r w:rsidRPr="00B7054E">
        <w:rPr>
          <w:rStyle w:val="StyleUnderline"/>
          <w:highlight w:val="cyan"/>
        </w:rPr>
        <w:t>impacts</w:t>
      </w:r>
      <w:r w:rsidRPr="00CC55BF">
        <w:rPr>
          <w:rStyle w:val="StyleUnderline"/>
        </w:rPr>
        <w:t xml:space="preserve"> like these </w:t>
      </w:r>
      <w:r w:rsidRPr="00B7054E">
        <w:rPr>
          <w:rStyle w:val="StyleUnderline"/>
          <w:highlight w:val="cyan"/>
        </w:rPr>
        <w:t>come out of the blue</w:t>
      </w:r>
      <w:r w:rsidRPr="00CC55BF">
        <w:rPr>
          <w:rStyle w:val="StyleUnderline"/>
        </w:rPr>
        <w:t xml:space="preserve"> </w:t>
      </w:r>
      <w:r w:rsidRPr="001F516E">
        <w:rPr>
          <w:rStyle w:val="StyleUnderline"/>
        </w:rPr>
        <w:t>is really the norm, rather than the exception!</w:t>
      </w:r>
      <w:r w:rsidRPr="00CC55BF">
        <w:rPr>
          <w:rStyle w:val="StyleUnderline"/>
        </w:rPr>
        <w:t xml:space="preserve"> </w:t>
      </w:r>
      <w:r w:rsidRPr="00CC55BF">
        <w:rPr>
          <w:sz w:val="12"/>
        </w:rPr>
        <w:t>The Chelyabinsk impact is a great example. Moving on its orbit around the Sun, it approached us in the daylight sky - totally hidden in the Sun’s glare. For larger objects, which impact much less frequently but would do far more damage, it is fair to expect we would receive some warning</w:t>
      </w:r>
      <w:r w:rsidRPr="00CC55BF">
        <w:rPr>
          <w:rStyle w:val="StyleUnderline"/>
        </w:rPr>
        <w:t>.</w:t>
      </w:r>
      <w:r w:rsidRPr="00CC55BF">
        <w:rPr>
          <w:sz w:val="12"/>
        </w:rPr>
        <w:t xml:space="preserve"> </w:t>
      </w:r>
      <w:r w:rsidRPr="00CC55BF">
        <w:rPr>
          <w:b/>
          <w:bCs/>
          <w:sz w:val="12"/>
        </w:rPr>
        <w:t xml:space="preserve">Why not move the asteroid? </w:t>
      </w:r>
      <w:r w:rsidRPr="00CC55BF">
        <w:rPr>
          <w:sz w:val="12"/>
        </w:rPr>
        <w:t xml:space="preserve">While </w:t>
      </w:r>
      <w:r w:rsidRPr="00A11EBE">
        <w:rPr>
          <w:rStyle w:val="StyleUnderline"/>
        </w:rPr>
        <w:t xml:space="preserve">we </w:t>
      </w:r>
      <w:r w:rsidRPr="00B7054E">
        <w:rPr>
          <w:rStyle w:val="StyleUnderline"/>
          <w:highlight w:val="cyan"/>
        </w:rPr>
        <w:t>need to keep searching</w:t>
      </w:r>
      <w:r w:rsidRPr="00A11EBE">
        <w:rPr>
          <w:rStyle w:val="StyleUnderline"/>
        </w:rPr>
        <w:t xml:space="preserve"> for threatening objects</w:t>
      </w:r>
      <w:r w:rsidRPr="00CC55BF">
        <w:rPr>
          <w:sz w:val="12"/>
        </w:rPr>
        <w:t xml:space="preserve">, there is another way we could protect ourselves. Missions such as </w:t>
      </w:r>
      <w:hyperlink r:id="rId17" w:history="1">
        <w:r w:rsidRPr="00CC55BF">
          <w:rPr>
            <w:rStyle w:val="Hyperlink"/>
            <w:sz w:val="12"/>
          </w:rPr>
          <w:t>Hayabusa</w:t>
        </w:r>
      </w:hyperlink>
      <w:r w:rsidRPr="00CC55BF">
        <w:rPr>
          <w:sz w:val="12"/>
        </w:rPr>
        <w:t xml:space="preserve">, </w:t>
      </w:r>
      <w:hyperlink r:id="rId18" w:history="1">
        <w:r w:rsidRPr="00CC55BF">
          <w:rPr>
            <w:rStyle w:val="Hyperlink"/>
            <w:sz w:val="12"/>
          </w:rPr>
          <w:t>Hayabusa 2</w:t>
        </w:r>
      </w:hyperlink>
      <w:r w:rsidRPr="00CC55BF">
        <w:rPr>
          <w:sz w:val="12"/>
        </w:rPr>
        <w:t xml:space="preserve"> and </w:t>
      </w:r>
      <w:hyperlink r:id="rId19" w:history="1">
        <w:r w:rsidRPr="00CC55BF">
          <w:rPr>
            <w:rStyle w:val="Hyperlink"/>
            <w:sz w:val="12"/>
          </w:rPr>
          <w:t>OSIRIS-REx</w:t>
        </w:r>
      </w:hyperlink>
      <w:r w:rsidRPr="00CC55BF">
        <w:rPr>
          <w:sz w:val="12"/>
        </w:rPr>
        <w:t xml:space="preserve"> have demonstrated the ability to travel to near-Earth asteroids, land on their surfaces, and move things around. From there, it is </w:t>
      </w:r>
      <w:r w:rsidRPr="001F516E">
        <w:rPr>
          <w:rStyle w:val="StyleUnderline"/>
        </w:rPr>
        <w:t xml:space="preserve">just a </w:t>
      </w:r>
      <w:r w:rsidRPr="001F516E">
        <w:rPr>
          <w:rStyle w:val="Emphasis"/>
        </w:rPr>
        <w:t>short hop to being able to deflect them</w:t>
      </w:r>
      <w:r w:rsidRPr="00CC55BF">
        <w:rPr>
          <w:sz w:val="12"/>
        </w:rPr>
        <w:t xml:space="preserve"> – to </w:t>
      </w:r>
      <w:r w:rsidRPr="00A11EBE">
        <w:rPr>
          <w:rStyle w:val="StyleUnderline"/>
        </w:rPr>
        <w:t>change a potential collision into a near-miss</w:t>
      </w:r>
      <w:r w:rsidRPr="00CC55BF">
        <w:rPr>
          <w:sz w:val="12"/>
        </w:rPr>
        <w:t xml:space="preserve">. Interestingly, ideas of asteroid deflection dovetail nicely with the </w:t>
      </w:r>
      <w:hyperlink r:id="rId20" w:history="1">
        <w:r w:rsidRPr="00CC55BF">
          <w:rPr>
            <w:rStyle w:val="Hyperlink"/>
            <w:sz w:val="12"/>
          </w:rPr>
          <w:t>possibility of asteroid mining</w:t>
        </w:r>
      </w:hyperlink>
      <w:r w:rsidRPr="00CC55BF">
        <w:rPr>
          <w:sz w:val="12"/>
        </w:rPr>
        <w:t xml:space="preserve">. The technology needed to extract material from an asteroid and send it back to Earth could equally be used to alter </w:t>
      </w:r>
      <w:r w:rsidRPr="00CC55BF">
        <w:rPr>
          <w:sz w:val="12"/>
        </w:rPr>
        <w:lastRenderedPageBreak/>
        <w:t>the orbit of that asteroid, moving it away from a potential collision with our planet. We’re not quite there yet, but for the first time in our history, we have the potential to truly control our own destiny.</w:t>
      </w:r>
    </w:p>
    <w:p w14:paraId="57396BB9" w14:textId="186A9338" w:rsidR="00A75EC1" w:rsidRPr="00F92A07" w:rsidRDefault="00A75EC1" w:rsidP="00873E95">
      <w:pPr>
        <w:pStyle w:val="Heading4"/>
        <w:rPr>
          <w:u w:val="single"/>
        </w:rPr>
      </w:pPr>
      <w:r w:rsidRPr="00F92A07">
        <w:t xml:space="preserve">Yes miscalc – </w:t>
      </w:r>
      <w:r w:rsidRPr="00F92A07">
        <w:rPr>
          <w:u w:val="single"/>
        </w:rPr>
        <w:t>best studies</w:t>
      </w:r>
    </w:p>
    <w:p w14:paraId="50E68F0B" w14:textId="77777777" w:rsidR="00A75EC1" w:rsidRPr="00F92A07" w:rsidRDefault="00A75EC1" w:rsidP="00A75EC1">
      <w:pPr>
        <w:contextualSpacing/>
        <w:rPr>
          <w:sz w:val="26"/>
          <w:szCs w:val="26"/>
        </w:rPr>
      </w:pPr>
      <w:r w:rsidRPr="00F92A07">
        <w:rPr>
          <w:rStyle w:val="Style13ptBold"/>
        </w:rPr>
        <w:t>Baum 18</w:t>
      </w:r>
      <w:r w:rsidRPr="00F92A07">
        <w:rPr>
          <w:sz w:val="26"/>
          <w:szCs w:val="26"/>
        </w:rPr>
        <w:t xml:space="preserve"> </w:t>
      </w:r>
      <w:r w:rsidRPr="00F92A07">
        <w:t>(</w:t>
      </w:r>
      <w:r w:rsidRPr="00F92A07">
        <w:rPr>
          <w:color w:val="000000" w:themeColor="text1"/>
          <w:shd w:val="clear" w:color="auto" w:fill="FFFFFF"/>
        </w:rPr>
        <w:t>Seth Baum is Executive Director of the Global Catastrophic Risk Institute</w:t>
      </w:r>
      <w:r w:rsidRPr="00F92A07">
        <w:t>, Uncertain Human Consequences in Asteroid Risk Analysis and the Global Catastrophe Threshold, July 28, https://papers.ssrn.com/sol3/papers.cfm?abstract_id=3218342&amp;download=yes)</w:t>
      </w:r>
    </w:p>
    <w:p w14:paraId="380A75FC" w14:textId="77777777" w:rsidR="00A75EC1" w:rsidRPr="00F92A07" w:rsidRDefault="00A75EC1" w:rsidP="00A75EC1">
      <w:pPr>
        <w:contextualSpacing/>
        <w:rPr>
          <w:rStyle w:val="Emphasis"/>
        </w:rPr>
      </w:pPr>
      <w:r w:rsidRPr="00F92A07">
        <w:rPr>
          <w:rStyle w:val="StyleUnderline"/>
        </w:rPr>
        <w:t xml:space="preserve">There is </w:t>
      </w:r>
      <w:r w:rsidRPr="00B7054E">
        <w:rPr>
          <w:rStyle w:val="StyleUnderline"/>
          <w:highlight w:val="cyan"/>
        </w:rPr>
        <w:t>one important</w:t>
      </w:r>
      <w:r w:rsidRPr="00F92A07">
        <w:rPr>
          <w:rStyle w:val="StyleUnderline"/>
        </w:rPr>
        <w:t xml:space="preserve"> type of indirect </w:t>
      </w:r>
      <w:r w:rsidRPr="00B7054E">
        <w:rPr>
          <w:rStyle w:val="StyleUnderline"/>
          <w:highlight w:val="cyan"/>
        </w:rPr>
        <w:t>effect</w:t>
      </w:r>
      <w:r w:rsidRPr="00F92A07">
        <w:rPr>
          <w:rStyle w:val="StyleUnderline"/>
        </w:rPr>
        <w:t xml:space="preserve"> that has received some attention in the broader asteroid literature, though </w:t>
      </w:r>
      <w:r w:rsidRPr="00B7054E">
        <w:rPr>
          <w:rStyle w:val="StyleUnderline"/>
          <w:highlight w:val="cyan"/>
        </w:rPr>
        <w:t>not in</w:t>
      </w:r>
      <w:r w:rsidRPr="00F92A07">
        <w:rPr>
          <w:rStyle w:val="StyleUnderline"/>
        </w:rPr>
        <w:t xml:space="preserve"> any </w:t>
      </w:r>
      <w:r w:rsidRPr="00B7054E">
        <w:rPr>
          <w:rStyle w:val="StyleUnderline"/>
          <w:highlight w:val="cyan"/>
        </w:rPr>
        <w:t>risk analysis</w:t>
      </w:r>
      <w:r w:rsidRPr="00F92A07">
        <w:rPr>
          <w:rStyle w:val="StyleUnderline"/>
        </w:rPr>
        <w:t xml:space="preserve">. That is the prospect of an </w:t>
      </w:r>
      <w:r w:rsidRPr="00B7054E">
        <w:rPr>
          <w:rStyle w:val="StyleUnderline"/>
          <w:highlight w:val="cyan"/>
        </w:rPr>
        <w:t>asteroid</w:t>
      </w:r>
      <w:r w:rsidRPr="00F92A07">
        <w:rPr>
          <w:rStyle w:val="StyleUnderline"/>
        </w:rPr>
        <w:t xml:space="preserve"> explosion being </w:t>
      </w:r>
      <w:r w:rsidRPr="00B7054E">
        <w:rPr>
          <w:rStyle w:val="Emphasis"/>
          <w:highlight w:val="cyan"/>
        </w:rPr>
        <w:t>misinterpreted as</w:t>
      </w:r>
      <w:r w:rsidRPr="00F92A07">
        <w:rPr>
          <w:rStyle w:val="Emphasis"/>
        </w:rPr>
        <w:t xml:space="preserve"> a hostile </w:t>
      </w:r>
      <w:r w:rsidRPr="00B7054E">
        <w:rPr>
          <w:rStyle w:val="Emphasis"/>
          <w:highlight w:val="cyan"/>
        </w:rPr>
        <w:t>attack</w:t>
      </w:r>
      <w:r w:rsidRPr="00F92A07">
        <w:rPr>
          <w:rStyle w:val="StyleUnderline"/>
        </w:rPr>
        <w:t xml:space="preserve"> with human-made explosives, thereby </w:t>
      </w:r>
      <w:r w:rsidRPr="00B7054E">
        <w:rPr>
          <w:rStyle w:val="StyleUnderline"/>
          <w:highlight w:val="cyan"/>
        </w:rPr>
        <w:t>triggering</w:t>
      </w:r>
      <w:r w:rsidRPr="00F92A07">
        <w:rPr>
          <w:rStyle w:val="StyleUnderline"/>
        </w:rPr>
        <w:t xml:space="preserve"> violent </w:t>
      </w:r>
      <w:r w:rsidRPr="00B7054E">
        <w:rPr>
          <w:rStyle w:val="StyleUnderline"/>
          <w:highlight w:val="cyan"/>
        </w:rPr>
        <w:t>conflict</w:t>
      </w:r>
      <w:r w:rsidRPr="00F92A07">
        <w:rPr>
          <w:sz w:val="16"/>
        </w:rPr>
        <w:t xml:space="preserve"> (Morrison 1992, p.9; NRC 2010, p.26). Were such an event to occur, the </w:t>
      </w:r>
      <w:r w:rsidRPr="00B7054E">
        <w:rPr>
          <w:rStyle w:val="Emphasis"/>
          <w:highlight w:val="cyan"/>
        </w:rPr>
        <w:t>secondary effects</w:t>
      </w:r>
      <w:r w:rsidRPr="00F92A07">
        <w:rPr>
          <w:rStyle w:val="Emphasis"/>
        </w:rPr>
        <w:t xml:space="preserve"> could be much more </w:t>
      </w:r>
      <w:r w:rsidRPr="00B7054E">
        <w:rPr>
          <w:rStyle w:val="Emphasis"/>
          <w:highlight w:val="cyan"/>
        </w:rPr>
        <w:t>severe</w:t>
      </w:r>
      <w:r w:rsidRPr="00F92A07">
        <w:rPr>
          <w:rStyle w:val="Emphasis"/>
        </w:rPr>
        <w:t xml:space="preserve"> than the direct effects.</w:t>
      </w:r>
    </w:p>
    <w:p w14:paraId="045D07FC" w14:textId="77777777" w:rsidR="00A75EC1" w:rsidRPr="00F92A07" w:rsidRDefault="00A75EC1" w:rsidP="00A75EC1">
      <w:pPr>
        <w:contextualSpacing/>
        <w:rPr>
          <w:sz w:val="16"/>
        </w:rPr>
      </w:pPr>
      <w:r w:rsidRPr="00F92A07">
        <w:rPr>
          <w:sz w:val="16"/>
        </w:rPr>
        <w:t xml:space="preserve">Remarkably, </w:t>
      </w:r>
      <w:r w:rsidRPr="00F92A07">
        <w:rPr>
          <w:rStyle w:val="StyleUnderline"/>
        </w:rPr>
        <w:t xml:space="preserve">there is </w:t>
      </w:r>
      <w:r w:rsidRPr="00B7054E">
        <w:rPr>
          <w:rStyle w:val="StyleUnderline"/>
          <w:highlight w:val="cyan"/>
        </w:rPr>
        <w:t>precedent for</w:t>
      </w:r>
      <w:r w:rsidRPr="00F92A07">
        <w:rPr>
          <w:rStyle w:val="StyleUnderline"/>
        </w:rPr>
        <w:t xml:space="preserve"> the </w:t>
      </w:r>
      <w:r w:rsidRPr="00B7054E">
        <w:rPr>
          <w:rStyle w:val="StyleUnderline"/>
          <w:highlight w:val="cyan"/>
        </w:rPr>
        <w:t>concern</w:t>
      </w:r>
      <w:r w:rsidRPr="00F92A07">
        <w:rPr>
          <w:rStyle w:val="StyleUnderline"/>
        </w:rPr>
        <w:t xml:space="preserve"> of asteroid collision triggering conflict </w:t>
      </w:r>
      <w:r w:rsidRPr="00B7054E">
        <w:rPr>
          <w:rStyle w:val="StyleUnderline"/>
          <w:highlight w:val="cyan"/>
        </w:rPr>
        <w:t>via</w:t>
      </w:r>
      <w:r w:rsidRPr="00F92A07">
        <w:rPr>
          <w:rStyle w:val="StyleUnderline"/>
        </w:rPr>
        <w:t xml:space="preserve"> the 2013 </w:t>
      </w:r>
      <w:r w:rsidRPr="00B7054E">
        <w:rPr>
          <w:rStyle w:val="StyleUnderline"/>
          <w:highlight w:val="cyan"/>
        </w:rPr>
        <w:t>Chelyabinsk</w:t>
      </w:r>
      <w:r w:rsidRPr="00F92A07">
        <w:rPr>
          <w:rStyle w:val="StyleUnderline"/>
        </w:rPr>
        <w:t xml:space="preserve"> event</w:t>
      </w:r>
      <w:r w:rsidRPr="00F92A07">
        <w:rPr>
          <w:sz w:val="16"/>
        </w:rPr>
        <w:t>. Harris et al. (2015, p.838) explain:</w:t>
      </w:r>
    </w:p>
    <w:p w14:paraId="0008144F" w14:textId="77777777" w:rsidR="00A75EC1" w:rsidRPr="00F92A07" w:rsidRDefault="00A75EC1" w:rsidP="00A75EC1">
      <w:pPr>
        <w:contextualSpacing/>
        <w:rPr>
          <w:rStyle w:val="Emphasis"/>
        </w:rPr>
      </w:pPr>
      <w:r w:rsidRPr="00B7054E">
        <w:rPr>
          <w:rStyle w:val="StyleUnderline"/>
          <w:highlight w:val="cyan"/>
        </w:rPr>
        <w:t>If it had been cloudy</w:t>
      </w:r>
      <w:r w:rsidRPr="00F92A07">
        <w:rPr>
          <w:rStyle w:val="StyleUnderline"/>
        </w:rPr>
        <w:t xml:space="preserve"> in Chelyabinsk that morning, it may not have been immediately apparent to locals or outsiders that this was a cosmic airburst. The bright flash and huge blast, followed by the sound of heavy artillery, and parts of the city shrouded in dark smoke, </w:t>
      </w:r>
      <w:r w:rsidRPr="00B7054E">
        <w:rPr>
          <w:rStyle w:val="StyleUnderline"/>
          <w:highlight w:val="cyan"/>
        </w:rPr>
        <w:t>could have been misperceived as</w:t>
      </w:r>
      <w:r w:rsidRPr="00F92A07">
        <w:rPr>
          <w:rStyle w:val="StyleUnderline"/>
        </w:rPr>
        <w:t xml:space="preserve"> </w:t>
      </w:r>
      <w:r w:rsidRPr="00F92A07">
        <w:rPr>
          <w:rStyle w:val="Emphasis"/>
        </w:rPr>
        <w:t xml:space="preserve">an act of </w:t>
      </w:r>
      <w:r w:rsidRPr="00B7054E">
        <w:rPr>
          <w:rStyle w:val="Emphasis"/>
          <w:highlight w:val="cyan"/>
        </w:rPr>
        <w:t>aggression</w:t>
      </w:r>
      <w:r w:rsidRPr="00F92A07">
        <w:t xml:space="preserve">. </w:t>
      </w:r>
      <w:r w:rsidRPr="00F92A07">
        <w:rPr>
          <w:rStyle w:val="StyleUnderline"/>
        </w:rPr>
        <w:t xml:space="preserve">Snezhinsk, to the north, is the Russian equivalent of Lawrence Livermore National Laboratory in the U.S., and the region is of nuclear strategic importance. Russia, unlike its neighbor Kazakhstan in the direction from which the asteroid came, is still a nuclear-armed state. It is hard to know what would happen in the heat of the moment when </w:t>
      </w:r>
      <w:r w:rsidRPr="00B7054E">
        <w:rPr>
          <w:rStyle w:val="StyleUnderline"/>
          <w:highlight w:val="cyan"/>
        </w:rPr>
        <w:lastRenderedPageBreak/>
        <w:t xml:space="preserve">there is </w:t>
      </w:r>
      <w:r w:rsidRPr="00B7054E">
        <w:rPr>
          <w:rStyle w:val="Emphasis"/>
          <w:highlight w:val="cyan"/>
        </w:rPr>
        <w:t>great uncertainty</w:t>
      </w:r>
      <w:r w:rsidRPr="00F92A07">
        <w:rPr>
          <w:rStyle w:val="Emphasis"/>
        </w:rPr>
        <w:t xml:space="preserve"> about the cause of a half-megaton explosion over a Russian city.</w:t>
      </w:r>
    </w:p>
    <w:p w14:paraId="50FFD24C" w14:textId="77777777" w:rsidR="00A75EC1" w:rsidRPr="004A66B9" w:rsidRDefault="00A75EC1" w:rsidP="00A75EC1">
      <w:pPr>
        <w:contextualSpacing/>
        <w:rPr>
          <w:u w:val="single"/>
        </w:rPr>
      </w:pPr>
      <w:r w:rsidRPr="00B7054E">
        <w:rPr>
          <w:rStyle w:val="StyleUnderline"/>
          <w:highlight w:val="cyan"/>
        </w:rPr>
        <w:t>Could such</w:t>
      </w:r>
      <w:r w:rsidRPr="00F92A07">
        <w:rPr>
          <w:rStyle w:val="StyleUnderline"/>
        </w:rPr>
        <w:t xml:space="preserve"> an event </w:t>
      </w:r>
      <w:r w:rsidRPr="00B7054E">
        <w:rPr>
          <w:rStyle w:val="StyleUnderline"/>
          <w:highlight w:val="cyan"/>
        </w:rPr>
        <w:t>lead to conflict</w:t>
      </w:r>
      <w:r w:rsidRPr="00F92A07">
        <w:rPr>
          <w:rStyle w:val="StyleUnderline"/>
        </w:rPr>
        <w:t xml:space="preserve">, even nuclear war? </w:t>
      </w:r>
      <w:r w:rsidRPr="00B7054E">
        <w:rPr>
          <w:rStyle w:val="StyleUnderline"/>
          <w:highlight w:val="cyan"/>
        </w:rPr>
        <w:t>A careful study of</w:t>
      </w:r>
      <w:r w:rsidRPr="00F92A07">
        <w:rPr>
          <w:rStyle w:val="StyleUnderline"/>
        </w:rPr>
        <w:t xml:space="preserve"> the history of </w:t>
      </w:r>
      <w:r w:rsidRPr="00B7054E">
        <w:rPr>
          <w:rStyle w:val="StyleUnderline"/>
          <w:highlight w:val="cyan"/>
        </w:rPr>
        <w:t xml:space="preserve">nuclear war suggests </w:t>
      </w:r>
      <w:r w:rsidRPr="008C3FEB">
        <w:rPr>
          <w:rStyle w:val="StyleUnderline"/>
        </w:rPr>
        <w:t xml:space="preserve">that </w:t>
      </w:r>
      <w:r w:rsidRPr="00B7054E">
        <w:rPr>
          <w:rStyle w:val="Emphasis"/>
          <w:highlight w:val="cyan"/>
        </w:rPr>
        <w:t>yes</w:t>
      </w:r>
      <w:r w:rsidRPr="00F92A07">
        <w:rPr>
          <w:rStyle w:val="StyleUnderline"/>
        </w:rPr>
        <w:t>,</w:t>
      </w:r>
      <w:r w:rsidRPr="00F92A07">
        <w:rPr>
          <w:sz w:val="16"/>
        </w:rPr>
        <w:t xml:space="preserve"> this is a possibility. </w:t>
      </w:r>
      <w:r w:rsidRPr="00F92A07">
        <w:rPr>
          <w:rStyle w:val="StyleUnderline"/>
        </w:rPr>
        <w:t xml:space="preserve">In the decades since nuclear weapons were first developed, there have been </w:t>
      </w:r>
      <w:r w:rsidRPr="00B7054E">
        <w:rPr>
          <w:rStyle w:val="StyleUnderline"/>
          <w:highlight w:val="cyan"/>
        </w:rPr>
        <w:t>several</w:t>
      </w:r>
      <w:r w:rsidRPr="00F92A07">
        <w:rPr>
          <w:rStyle w:val="StyleUnderline"/>
        </w:rPr>
        <w:t xml:space="preserve"> </w:t>
      </w:r>
      <w:r w:rsidRPr="008C3FEB">
        <w:rPr>
          <w:rStyle w:val="StyleUnderline"/>
        </w:rPr>
        <w:t>incidents</w:t>
      </w:r>
      <w:r w:rsidRPr="00F92A07">
        <w:rPr>
          <w:rStyle w:val="StyleUnderline"/>
        </w:rPr>
        <w:t xml:space="preserve"> in which </w:t>
      </w:r>
      <w:r w:rsidRPr="00B7054E">
        <w:rPr>
          <w:rStyle w:val="StyleUnderline"/>
          <w:highlight w:val="cyan"/>
        </w:rPr>
        <w:t>non-military events</w:t>
      </w:r>
      <w:r w:rsidRPr="00F92A07">
        <w:rPr>
          <w:rStyle w:val="StyleUnderline"/>
        </w:rPr>
        <w:t xml:space="preserve"> were </w:t>
      </w:r>
      <w:r w:rsidRPr="00B7054E">
        <w:rPr>
          <w:rStyle w:val="StyleUnderline"/>
          <w:highlight w:val="cyan"/>
        </w:rPr>
        <w:lastRenderedPageBreak/>
        <w:t>misinterpreted</w:t>
      </w:r>
      <w:r w:rsidRPr="00F92A07">
        <w:rPr>
          <w:rStyle w:val="StyleUnderline"/>
        </w:rPr>
        <w:t xml:space="preserve"> as a possible nuclear attack, </w:t>
      </w:r>
      <w:r w:rsidRPr="00B7054E">
        <w:rPr>
          <w:rStyle w:val="StyleUnderline"/>
          <w:highlight w:val="cyan"/>
        </w:rPr>
        <w:t>initiating</w:t>
      </w:r>
      <w:r w:rsidRPr="00F92A07">
        <w:rPr>
          <w:rStyle w:val="StyleUnderline"/>
        </w:rPr>
        <w:t xml:space="preserve"> nuclear weapon </w:t>
      </w:r>
      <w:r w:rsidRPr="00B7054E">
        <w:rPr>
          <w:rStyle w:val="StyleUnderline"/>
          <w:highlight w:val="cyan"/>
        </w:rPr>
        <w:t xml:space="preserve">launch </w:t>
      </w:r>
      <w:r w:rsidRPr="008C3FEB">
        <w:rPr>
          <w:rStyle w:val="StyleUnderline"/>
        </w:rPr>
        <w:t xml:space="preserve">decision </w:t>
      </w:r>
      <w:r w:rsidRPr="00B7054E">
        <w:rPr>
          <w:rStyle w:val="StyleUnderline"/>
          <w:highlight w:val="cyan"/>
        </w:rPr>
        <w:t>procedures</w:t>
      </w:r>
      <w:r w:rsidRPr="00F92A07">
        <w:rPr>
          <w:sz w:val="16"/>
        </w:rPr>
        <w:t xml:space="preserve">. These events include a moonrise, an ill-timed passage of a satellite, an unusual reflection of sunlight off clouds, and the launch of a scientific weather rocket (Baum et al. 2018). How close these incidents came to actual nuclear war is a matter of historical debate (Lewis et al. 2014; Tertrais 2017). Regardless, </w:t>
      </w:r>
      <w:r w:rsidRPr="00F92A07">
        <w:rPr>
          <w:rStyle w:val="StyleUnderline"/>
        </w:rPr>
        <w:t xml:space="preserve">if these seemingly </w:t>
      </w:r>
      <w:r w:rsidRPr="00B7054E">
        <w:rPr>
          <w:rStyle w:val="StyleUnderline"/>
          <w:highlight w:val="cyan"/>
        </w:rPr>
        <w:t>innocuous events</w:t>
      </w:r>
      <w:r w:rsidRPr="00F92A07">
        <w:rPr>
          <w:rStyle w:val="StyleUnderline"/>
        </w:rPr>
        <w:t xml:space="preserve"> can </w:t>
      </w:r>
      <w:r w:rsidRPr="00B7054E">
        <w:rPr>
          <w:rStyle w:val="StyleUnderline"/>
          <w:highlight w:val="cyan"/>
        </w:rPr>
        <w:t>get</w:t>
      </w:r>
      <w:r w:rsidRPr="00F92A07">
        <w:rPr>
          <w:rStyle w:val="StyleUnderline"/>
        </w:rPr>
        <w:t xml:space="preserve"> at least </w:t>
      </w:r>
      <w:r w:rsidRPr="00B7054E">
        <w:rPr>
          <w:rStyle w:val="StyleUnderline"/>
          <w:highlight w:val="cyan"/>
        </w:rPr>
        <w:t>partway</w:t>
      </w:r>
      <w:r w:rsidRPr="00F92A07">
        <w:rPr>
          <w:rStyle w:val="StyleUnderline"/>
        </w:rPr>
        <w:t xml:space="preserve"> to nuclear war, then </w:t>
      </w:r>
      <w:r w:rsidRPr="00B7054E">
        <w:rPr>
          <w:rStyle w:val="StyleUnderline"/>
          <w:highlight w:val="cyan"/>
        </w:rPr>
        <w:t>it is not unreasonable</w:t>
      </w:r>
      <w:r w:rsidRPr="00F92A07">
        <w:rPr>
          <w:rStyle w:val="StyleUnderline"/>
        </w:rPr>
        <w:t xml:space="preserve"> to believe that </w:t>
      </w:r>
      <w:r w:rsidRPr="00B7054E">
        <w:rPr>
          <w:rStyle w:val="StyleUnderline"/>
          <w:highlight w:val="cyan"/>
        </w:rPr>
        <w:t>an asteroid</w:t>
      </w:r>
      <w:r w:rsidRPr="00F92A07">
        <w:rPr>
          <w:rStyle w:val="StyleUnderline"/>
        </w:rPr>
        <w:t xml:space="preserve"> explosion </w:t>
      </w:r>
      <w:r w:rsidRPr="00B7054E">
        <w:rPr>
          <w:rStyle w:val="StyleUnderline"/>
          <w:highlight w:val="cyan"/>
        </w:rPr>
        <w:t>could get all the way.</w:t>
      </w:r>
    </w:p>
    <w:p w14:paraId="01337EEA" w14:textId="77777777" w:rsidR="00A75EC1" w:rsidRPr="00A342A1" w:rsidRDefault="00A75EC1" w:rsidP="00A75EC1">
      <w:pPr>
        <w:pStyle w:val="Heading4"/>
      </w:pPr>
      <w:r>
        <w:t xml:space="preserve">The </w:t>
      </w:r>
      <w:r>
        <w:rPr>
          <w:u w:val="single"/>
        </w:rPr>
        <w:t>mining itself</w:t>
      </w:r>
      <w:r>
        <w:t xml:space="preserve"> increases the risk of asteroid collisions </w:t>
      </w:r>
    </w:p>
    <w:p w14:paraId="2F9874D5" w14:textId="77777777" w:rsidR="00A75EC1" w:rsidRPr="008E230D" w:rsidRDefault="00A75EC1" w:rsidP="00A75EC1">
      <w:pPr>
        <w:rPr>
          <w:sz w:val="16"/>
        </w:rPr>
      </w:pPr>
      <w:r w:rsidRPr="008E230D">
        <w:rPr>
          <w:rStyle w:val="Style13ptBold"/>
        </w:rPr>
        <w:t>Byers and Boley 19</w:t>
      </w:r>
      <w:r w:rsidRPr="008E230D">
        <w:rPr>
          <w:sz w:val="16"/>
        </w:rPr>
        <w:t xml:space="preserve"> [Michael Byers, Professor of Political Science at the University of British Columbia, BA in Political Studies and Phd in International Law from Cambridge, Byers has written a number of op-ed articles on space issues. Relax: An asteroid will just miss hitting Earth. But our actions could still have a deep impact. March 19, 2019. https://www.theglobeandmail.com/opinion/article-relax-an-asteroid-will-just-miss-hitting-earth-but-our-actions-could/]</w:t>
      </w:r>
    </w:p>
    <w:p w14:paraId="06C6CE19" w14:textId="77777777" w:rsidR="00A75EC1" w:rsidRPr="001E7BEB" w:rsidRDefault="00A75EC1" w:rsidP="00A75EC1">
      <w:pPr>
        <w:rPr>
          <w:rStyle w:val="StyleUnderline"/>
        </w:rPr>
      </w:pPr>
      <w:r w:rsidRPr="00B7054E">
        <w:rPr>
          <w:highlight w:val="cyan"/>
          <w:u w:val="single"/>
        </w:rPr>
        <w:t>Beyond</w:t>
      </w:r>
      <w:r w:rsidRPr="0090528A">
        <w:rPr>
          <w:u w:val="single"/>
        </w:rPr>
        <w:t xml:space="preserve"> the </w:t>
      </w:r>
      <w:r w:rsidRPr="00B7054E">
        <w:rPr>
          <w:highlight w:val="cyan"/>
          <w:u w:val="single"/>
        </w:rPr>
        <w:t xml:space="preserve">battle over resource </w:t>
      </w:r>
      <w:r w:rsidRPr="001E7BEB">
        <w:rPr>
          <w:u w:val="single"/>
        </w:rPr>
        <w:t xml:space="preserve">extraction </w:t>
      </w:r>
      <w:r w:rsidRPr="00B7054E">
        <w:rPr>
          <w:highlight w:val="cyan"/>
          <w:u w:val="single"/>
        </w:rPr>
        <w:t>lies a</w:t>
      </w:r>
      <w:r w:rsidRPr="0090528A">
        <w:rPr>
          <w:u w:val="single"/>
        </w:rPr>
        <w:t xml:space="preserve"> more </w:t>
      </w:r>
      <w:r w:rsidRPr="00B7054E">
        <w:rPr>
          <w:rStyle w:val="Emphasis"/>
          <w:highlight w:val="cyan"/>
        </w:rPr>
        <w:t>existential threat</w:t>
      </w:r>
      <w:r w:rsidRPr="0090528A">
        <w:rPr>
          <w:sz w:val="16"/>
        </w:rPr>
        <w:t xml:space="preserve">: the act of </w:t>
      </w:r>
      <w:r w:rsidRPr="00B7054E">
        <w:rPr>
          <w:rStyle w:val="Emphasis"/>
          <w:highlight w:val="cyan"/>
        </w:rPr>
        <w:t>removing</w:t>
      </w:r>
      <w:r w:rsidRPr="0090528A">
        <w:rPr>
          <w:u w:val="single"/>
        </w:rPr>
        <w:t xml:space="preserve"> large quantities of </w:t>
      </w:r>
      <w:r w:rsidRPr="00B7054E">
        <w:rPr>
          <w:rStyle w:val="Emphasis"/>
          <w:highlight w:val="cyan"/>
        </w:rPr>
        <w:t xml:space="preserve">mass </w:t>
      </w:r>
      <w:r w:rsidRPr="001E7BEB">
        <w:rPr>
          <w:rStyle w:val="Emphasis"/>
        </w:rPr>
        <w:t>from an asteroid</w:t>
      </w:r>
      <w:r w:rsidRPr="001E7BEB">
        <w:rPr>
          <w:u w:val="single"/>
        </w:rPr>
        <w:t xml:space="preserve"> </w:t>
      </w:r>
      <w:r w:rsidRPr="00B7054E">
        <w:rPr>
          <w:highlight w:val="cyan"/>
          <w:u w:val="single"/>
        </w:rPr>
        <w:t xml:space="preserve">could </w:t>
      </w:r>
      <w:r w:rsidRPr="00B7054E">
        <w:rPr>
          <w:rStyle w:val="Emphasis"/>
          <w:highlight w:val="cyan"/>
        </w:rPr>
        <w:t>change</w:t>
      </w:r>
      <w:r w:rsidRPr="00B7054E">
        <w:rPr>
          <w:highlight w:val="cyan"/>
          <w:u w:val="single"/>
        </w:rPr>
        <w:t xml:space="preserve"> its </w:t>
      </w:r>
      <w:r w:rsidRPr="00B7054E">
        <w:rPr>
          <w:rStyle w:val="Emphasis"/>
          <w:highlight w:val="cyan"/>
        </w:rPr>
        <w:t>trajectory</w:t>
      </w:r>
      <w:r w:rsidRPr="0090528A">
        <w:rPr>
          <w:sz w:val="16"/>
        </w:rPr>
        <w:t xml:space="preserve">, potentially </w:t>
      </w:r>
      <w:r w:rsidRPr="00B7054E">
        <w:rPr>
          <w:highlight w:val="cyan"/>
          <w:u w:val="single"/>
        </w:rPr>
        <w:t xml:space="preserve">leading to a </w:t>
      </w:r>
      <w:r w:rsidRPr="001E7BEB">
        <w:rPr>
          <w:rStyle w:val="Emphasis"/>
        </w:rPr>
        <w:t xml:space="preserve">human-caused </w:t>
      </w:r>
      <w:r w:rsidRPr="00B7054E">
        <w:rPr>
          <w:rStyle w:val="Emphasis"/>
          <w:highlight w:val="cyan"/>
        </w:rPr>
        <w:t>Earth impact</w:t>
      </w:r>
      <w:r w:rsidRPr="0090528A">
        <w:rPr>
          <w:sz w:val="16"/>
        </w:rPr>
        <w:t xml:space="preserve">. For this reason, </w:t>
      </w:r>
      <w:r w:rsidRPr="00B7054E">
        <w:rPr>
          <w:highlight w:val="cyan"/>
          <w:u w:val="single"/>
        </w:rPr>
        <w:t xml:space="preserve">any </w:t>
      </w:r>
      <w:r w:rsidRPr="001E7BEB">
        <w:rPr>
          <w:u w:val="single"/>
        </w:rPr>
        <w:t xml:space="preserve">asteroid </w:t>
      </w:r>
      <w:r w:rsidRPr="00B7054E">
        <w:rPr>
          <w:highlight w:val="cyan"/>
          <w:u w:val="single"/>
        </w:rPr>
        <w:t>mining will have to be</w:t>
      </w:r>
      <w:r w:rsidRPr="0090528A">
        <w:rPr>
          <w:u w:val="single"/>
        </w:rPr>
        <w:t xml:space="preserve"> fully informed by astrodynamics, and </w:t>
      </w:r>
      <w:r w:rsidRPr="00B7054E">
        <w:rPr>
          <w:rStyle w:val="Emphasis"/>
          <w:highlight w:val="cyan"/>
        </w:rPr>
        <w:t>closely regulated</w:t>
      </w:r>
      <w:r w:rsidRPr="00B7054E">
        <w:rPr>
          <w:highlight w:val="cyan"/>
          <w:u w:val="single"/>
        </w:rPr>
        <w:t xml:space="preserve"> under </w:t>
      </w:r>
      <w:r w:rsidRPr="00B7054E">
        <w:rPr>
          <w:rStyle w:val="Emphasis"/>
          <w:highlight w:val="cyan"/>
        </w:rPr>
        <w:t>international rules</w:t>
      </w:r>
      <w:r w:rsidRPr="0090528A">
        <w:rPr>
          <w:sz w:val="16"/>
        </w:rPr>
        <w:t xml:space="preserve">. And while the U.S., Luxembourg and Russia might regulate asteroid-mining companies closely with the involvement of planetary scientists, </w:t>
      </w:r>
      <w:r w:rsidRPr="00B7054E">
        <w:rPr>
          <w:highlight w:val="cyan"/>
          <w:u w:val="single"/>
        </w:rPr>
        <w:t>what would happen if a</w:t>
      </w:r>
      <w:r w:rsidRPr="0090528A">
        <w:rPr>
          <w:u w:val="single"/>
        </w:rPr>
        <w:t xml:space="preserve"> mining </w:t>
      </w:r>
      <w:r w:rsidRPr="00B7054E">
        <w:rPr>
          <w:highlight w:val="cyan"/>
          <w:u w:val="single"/>
        </w:rPr>
        <w:t xml:space="preserve">company </w:t>
      </w:r>
      <w:r w:rsidRPr="00637177">
        <w:rPr>
          <w:u w:val="single"/>
        </w:rPr>
        <w:t xml:space="preserve">were to </w:t>
      </w:r>
      <w:r w:rsidRPr="00B7054E">
        <w:rPr>
          <w:highlight w:val="cyan"/>
          <w:u w:val="single"/>
        </w:rPr>
        <w:t xml:space="preserve">incorporate </w:t>
      </w:r>
      <w:r w:rsidRPr="001E7BEB">
        <w:rPr>
          <w:u w:val="single"/>
        </w:rPr>
        <w:t xml:space="preserve">a </w:t>
      </w:r>
      <w:r w:rsidRPr="00B7054E">
        <w:rPr>
          <w:highlight w:val="cyan"/>
          <w:u w:val="single"/>
        </w:rPr>
        <w:t>“</w:t>
      </w:r>
      <w:r w:rsidRPr="00B7054E">
        <w:rPr>
          <w:rStyle w:val="Emphasis"/>
          <w:highlight w:val="cyan"/>
        </w:rPr>
        <w:t xml:space="preserve">flag of convenience </w:t>
      </w:r>
      <w:r w:rsidRPr="001E7BEB">
        <w:rPr>
          <w:rStyle w:val="Emphasis"/>
        </w:rPr>
        <w:t>state</w:t>
      </w:r>
      <w:r w:rsidRPr="001E7BEB">
        <w:rPr>
          <w:u w:val="single"/>
        </w:rPr>
        <w:t xml:space="preserve">” such as </w:t>
      </w:r>
      <w:r w:rsidRPr="001E7BEB">
        <w:rPr>
          <w:rStyle w:val="Emphasis"/>
        </w:rPr>
        <w:t>Panama</w:t>
      </w:r>
      <w:r w:rsidRPr="001E7BEB">
        <w:rPr>
          <w:u w:val="single"/>
        </w:rPr>
        <w:t xml:space="preserve"> or </w:t>
      </w:r>
      <w:r w:rsidRPr="001E7BEB">
        <w:rPr>
          <w:rStyle w:val="Emphasis"/>
        </w:rPr>
        <w:t>Liberia</w:t>
      </w:r>
      <w:r w:rsidRPr="001E7BEB">
        <w:rPr>
          <w:rStyle w:val="StyleUnderline"/>
        </w:rPr>
        <w:t xml:space="preserve">? </w:t>
      </w:r>
      <w:r w:rsidRPr="00B7054E">
        <w:rPr>
          <w:rStyle w:val="StyleUnderline"/>
          <w:highlight w:val="cyan"/>
        </w:rPr>
        <w:t>Would</w:t>
      </w:r>
      <w:r w:rsidRPr="001E7BEB">
        <w:rPr>
          <w:rStyle w:val="StyleUnderline"/>
        </w:rPr>
        <w:t xml:space="preserve"> the same </w:t>
      </w:r>
      <w:r w:rsidRPr="00B7054E">
        <w:rPr>
          <w:rStyle w:val="StyleUnderline"/>
          <w:highlight w:val="cyan"/>
        </w:rPr>
        <w:t>respect be paid to</w:t>
      </w:r>
      <w:r w:rsidRPr="001E7BEB">
        <w:rPr>
          <w:rStyle w:val="StyleUnderline"/>
        </w:rPr>
        <w:t xml:space="preserve"> science and </w:t>
      </w:r>
      <w:r w:rsidRPr="00B7054E">
        <w:rPr>
          <w:rStyle w:val="StyleUnderline"/>
          <w:highlight w:val="cyan"/>
        </w:rPr>
        <w:t>safety</w:t>
      </w:r>
      <w:r w:rsidRPr="001E7BEB">
        <w:rPr>
          <w:rStyle w:val="StyleUnderline"/>
        </w:rPr>
        <w:t>?</w:t>
      </w:r>
    </w:p>
    <w:p w14:paraId="3C914C6E" w14:textId="479FFEE5" w:rsidR="0068786C" w:rsidRPr="008A744C" w:rsidRDefault="0068786C" w:rsidP="0068786C">
      <w:pPr>
        <w:pStyle w:val="Heading4"/>
      </w:pPr>
      <w:r>
        <w:t>The collision causes extinction and outweighs everything</w:t>
      </w:r>
    </w:p>
    <w:p w14:paraId="2D2DE597" w14:textId="77777777" w:rsidR="0068786C" w:rsidRPr="003E45E2" w:rsidRDefault="0068786C" w:rsidP="0068786C">
      <w:pPr>
        <w:rPr>
          <w:color w:val="000000" w:themeColor="text1"/>
          <w:szCs w:val="26"/>
        </w:rPr>
      </w:pPr>
      <w:r w:rsidRPr="003E45E2">
        <w:rPr>
          <w:rStyle w:val="Style13ptBold"/>
          <w:szCs w:val="26"/>
        </w:rPr>
        <w:t>Afrasiabi 17</w:t>
      </w:r>
      <w:r>
        <w:t xml:space="preserve"> [K</w:t>
      </w:r>
      <w:r w:rsidRPr="00E578AA">
        <w:t>aveh</w:t>
      </w:r>
      <w:r>
        <w:rPr>
          <w:color w:val="000000" w:themeColor="text1"/>
          <w:szCs w:val="26"/>
        </w:rPr>
        <w:t xml:space="preserve">. </w:t>
      </w:r>
      <w:r w:rsidRPr="003E45E2">
        <w:rPr>
          <w:color w:val="000000" w:themeColor="text1"/>
        </w:rPr>
        <w:t>Kaveh L. Afrasiabi, Ph.D. is an Iranian American political scientist and author specializing in Iran’s foreign and nuclear affairs, and author of several books, US-Russia And The Asteroid Threat – OpEd, April 13, https://www.eurasiareview.com/13042017-us-russia-and-the-asteroid-threat-oped/</w:t>
      </w:r>
      <w:r>
        <w:rPr>
          <w:color w:val="000000" w:themeColor="text1"/>
        </w:rPr>
        <w:t>]</w:t>
      </w:r>
    </w:p>
    <w:p w14:paraId="2B8C331B" w14:textId="5FFD4C92" w:rsidR="0068786C" w:rsidRPr="0068786C" w:rsidRDefault="0068786C" w:rsidP="0068786C">
      <w:pPr>
        <w:rPr>
          <w:color w:val="000000" w:themeColor="text1"/>
          <w:u w:val="single"/>
        </w:rPr>
      </w:pPr>
      <w:r w:rsidRPr="00282BA9">
        <w:rPr>
          <w:rFonts w:eastAsia="Times New Roman"/>
          <w:color w:val="000000" w:themeColor="text1"/>
          <w:sz w:val="12"/>
        </w:rPr>
        <w:t xml:space="preserve">US Secretary of State Rex Tillerson has just finished his visit in Moscow to discuss Syria and the threat of terrorism and other related issues with the Russian officials, but </w:t>
      </w:r>
      <w:r w:rsidRPr="00B7054E">
        <w:rPr>
          <w:rStyle w:val="Emphasis"/>
          <w:color w:val="000000" w:themeColor="text1"/>
          <w:highlight w:val="cyan"/>
        </w:rPr>
        <w:t xml:space="preserve">conspicuously </w:t>
      </w:r>
      <w:r w:rsidRPr="00B7054E">
        <w:rPr>
          <w:rStyle w:val="Emphasis"/>
          <w:highlight w:val="cyan"/>
        </w:rPr>
        <w:t>absent from the agenda</w:t>
      </w:r>
      <w:r w:rsidRPr="00282BA9">
        <w:rPr>
          <w:rFonts w:eastAsia="Times New Roman"/>
          <w:color w:val="000000" w:themeColor="text1"/>
          <w:sz w:val="12"/>
        </w:rPr>
        <w:t xml:space="preserve"> of his visit </w:t>
      </w:r>
      <w:r w:rsidRPr="00B7054E">
        <w:rPr>
          <w:rStyle w:val="Emphasis"/>
          <w:highlight w:val="cyan"/>
        </w:rPr>
        <w:t>is</w:t>
      </w:r>
      <w:r w:rsidRPr="00C74499">
        <w:rPr>
          <w:rStyle w:val="Emphasis"/>
        </w:rPr>
        <w:t xml:space="preserve"> the real and clear danger posed by</w:t>
      </w:r>
      <w:r w:rsidRPr="00282BA9">
        <w:rPr>
          <w:rFonts w:eastAsia="Times New Roman"/>
          <w:color w:val="000000" w:themeColor="text1"/>
          <w:sz w:val="12"/>
        </w:rPr>
        <w:t xml:space="preserve"> the threat from space, that is, the </w:t>
      </w:r>
      <w:r w:rsidRPr="00B7054E">
        <w:rPr>
          <w:rStyle w:val="Emphasis"/>
          <w:highlight w:val="cyan"/>
        </w:rPr>
        <w:t>asteroids</w:t>
      </w:r>
      <w:r w:rsidRPr="00282BA9">
        <w:rPr>
          <w:rFonts w:eastAsia="Times New Roman"/>
          <w:color w:val="000000" w:themeColor="text1"/>
          <w:sz w:val="12"/>
        </w:rPr>
        <w:t xml:space="preserve">, one of which is due to brush past earth on Wednesday, April 19. In fact, </w:t>
      </w:r>
      <w:r w:rsidRPr="00282BA9">
        <w:rPr>
          <w:sz w:val="12"/>
        </w:rPr>
        <w:t xml:space="preserve">Russia and US have become allies against the asteroid threat since the signing of an anti-asteroid agreement in 2013, initiated by the then energy secretary and scientist Ernst Muniz. This agreement calls for cooperation on research on asteroid defense, raising the prospect of a US-Russia nuclear cooperation, given the potential feasibility of nukes in deflecting or destroying an incoming asteroid — for good reason. The asteroid due for a close flyby next week at a speed of some 60,000 miles per hour is over one mile long and capable of releasing </w:t>
      </w:r>
      <w:r w:rsidRPr="00B7054E">
        <w:rPr>
          <w:rStyle w:val="Emphasis"/>
          <w:highlight w:val="cyan"/>
        </w:rPr>
        <w:t>the equivalent of almost 2000 Hiroshima bombs; if it hits</w:t>
      </w:r>
      <w:r w:rsidRPr="00C74499">
        <w:rPr>
          <w:rStyle w:val="Emphasis"/>
        </w:rPr>
        <w:t xml:space="preserve"> the earth, it would cause massive </w:t>
      </w:r>
      <w:r w:rsidRPr="00B7054E">
        <w:rPr>
          <w:rStyle w:val="Emphasis"/>
          <w:highlight w:val="cyan"/>
        </w:rPr>
        <w:t>tsunamis</w:t>
      </w:r>
      <w:r w:rsidRPr="00C74499">
        <w:rPr>
          <w:rStyle w:val="Emphasis"/>
        </w:rPr>
        <w:t xml:space="preserve"> </w:t>
      </w:r>
      <w:r w:rsidRPr="00B7054E">
        <w:rPr>
          <w:rStyle w:val="Emphasis"/>
          <w:highlight w:val="cyan"/>
        </w:rPr>
        <w:t>and giant fireballs wip</w:t>
      </w:r>
      <w:r w:rsidRPr="00C74499">
        <w:rPr>
          <w:rStyle w:val="Emphasis"/>
        </w:rPr>
        <w:t xml:space="preserve">ing </w:t>
      </w:r>
      <w:r w:rsidRPr="00B7054E">
        <w:rPr>
          <w:rStyle w:val="Emphasis"/>
          <w:highlight w:val="cyan"/>
        </w:rPr>
        <w:t>out</w:t>
      </w:r>
      <w:r w:rsidRPr="00282BA9">
        <w:rPr>
          <w:rFonts w:eastAsia="Times New Roman"/>
          <w:color w:val="000000" w:themeColor="text1"/>
          <w:sz w:val="12"/>
        </w:rPr>
        <w:t xml:space="preserve"> a good chunk of </w:t>
      </w:r>
      <w:r w:rsidRPr="00B7054E">
        <w:rPr>
          <w:rStyle w:val="Emphasis"/>
          <w:highlight w:val="cyan"/>
        </w:rPr>
        <w:t>humanity</w:t>
      </w:r>
      <w:r w:rsidRPr="00282BA9">
        <w:rPr>
          <w:sz w:val="12"/>
        </w:rPr>
        <w:t>. In a twist of irony, the NASA officials have reassured us that there is “zero chance” of earth’s collision by this giant asteroid and, yet simultaneously, brand it as a “potentially hazardous object” since it is considered a “near-earth” object and also because of a small uncertainty about its size and orbit, i.e., its path’s trajectory in space, which has its own version of air pockets that can affect an asteroid’s direction, just as its collision with another asteroid can do so, as was the case with the meteor that exploded 27 miles about the ground in Russia in 2014, causing extensive damage and came by undetected from the Sun’s direction; this new one is apparently 60 times bigger, and was detected only 2011. Clearly</w:t>
      </w:r>
      <w:r w:rsidRPr="00282BA9">
        <w:rPr>
          <w:rFonts w:eastAsia="Times New Roman"/>
          <w:color w:val="000000" w:themeColor="text1"/>
          <w:sz w:val="12"/>
        </w:rPr>
        <w:t xml:space="preserve">, </w:t>
      </w:r>
      <w:r w:rsidRPr="00B7054E">
        <w:rPr>
          <w:rStyle w:val="Emphasis"/>
          <w:highlight w:val="cyan"/>
        </w:rPr>
        <w:t>humanity is at risk</w:t>
      </w:r>
      <w:r w:rsidRPr="00C74499">
        <w:rPr>
          <w:rStyle w:val="Emphasis"/>
        </w:rPr>
        <w:t xml:space="preserve"> by the asteroid threat and </w:t>
      </w:r>
      <w:r w:rsidRPr="00B7054E">
        <w:rPr>
          <w:rStyle w:val="Emphasis"/>
          <w:highlight w:val="cyan"/>
        </w:rPr>
        <w:t>inaction is not an option</w:t>
      </w:r>
      <w:r w:rsidRPr="00282BA9">
        <w:rPr>
          <w:sz w:val="12"/>
        </w:rPr>
        <w:t>. World’s scientists including some NASA scientists such as Joseph Nuth have recently lamented our planetary lack of adequate defence against this threat, which has been completely overshadowed by humanity’s other priorities, which pale in comparison when considering the fact that our species survival depends on an effective anti-asteroid defence — that may require the use of nuclear weapons. Yet,</w:t>
      </w:r>
      <w:r w:rsidRPr="001340C6">
        <w:rPr>
          <w:rStyle w:val="underline"/>
          <w:color w:val="000000" w:themeColor="text1"/>
        </w:rPr>
        <w:t xml:space="preserve"> </w:t>
      </w:r>
      <w:r w:rsidRPr="00B7054E">
        <w:rPr>
          <w:rStyle w:val="Emphasis"/>
          <w:highlight w:val="cyan"/>
        </w:rPr>
        <w:t>despite</w:t>
      </w:r>
      <w:r w:rsidRPr="00C74499">
        <w:rPr>
          <w:rStyle w:val="Emphasis"/>
        </w:rPr>
        <w:t xml:space="preserve"> some </w:t>
      </w:r>
      <w:r w:rsidRPr="00B7054E">
        <w:rPr>
          <w:rStyle w:val="Emphasis"/>
          <w:highlight w:val="cyan"/>
        </w:rPr>
        <w:t>feeble initiatives to track and monitor</w:t>
      </w:r>
      <w:r w:rsidRPr="00282BA9">
        <w:rPr>
          <w:rFonts w:eastAsia="Times New Roman"/>
          <w:color w:val="000000" w:themeColor="text1"/>
          <w:sz w:val="12"/>
        </w:rPr>
        <w:t xml:space="preserve"> the asteroids, </w:t>
      </w:r>
      <w:r w:rsidRPr="00B7054E">
        <w:rPr>
          <w:rStyle w:val="Emphasis"/>
          <w:color w:val="000000" w:themeColor="text1"/>
          <w:highlight w:val="cyan"/>
        </w:rPr>
        <w:t>NASA</w:t>
      </w:r>
      <w:r w:rsidRPr="00282BA9">
        <w:rPr>
          <w:rFonts w:eastAsia="Times New Roman"/>
          <w:color w:val="000000" w:themeColor="text1"/>
          <w:sz w:val="12"/>
        </w:rPr>
        <w:t xml:space="preserve"> had </w:t>
      </w:r>
      <w:r w:rsidRPr="00B7054E">
        <w:rPr>
          <w:rStyle w:val="Emphasis"/>
          <w:highlight w:val="cyan"/>
        </w:rPr>
        <w:t>admitted</w:t>
      </w:r>
      <w:r w:rsidRPr="00282BA9">
        <w:rPr>
          <w:rFonts w:eastAsia="Times New Roman"/>
          <w:color w:val="000000" w:themeColor="text1"/>
          <w:sz w:val="12"/>
        </w:rPr>
        <w:t xml:space="preserve"> </w:t>
      </w:r>
      <w:r w:rsidRPr="00282BA9">
        <w:rPr>
          <w:sz w:val="12"/>
        </w:rPr>
        <w:t>that some ten percent of the incoming</w:t>
      </w:r>
      <w:r w:rsidRPr="001340C6">
        <w:rPr>
          <w:rStyle w:val="underline"/>
          <w:color w:val="000000" w:themeColor="text1"/>
        </w:rPr>
        <w:t xml:space="preserve"> </w:t>
      </w:r>
      <w:r w:rsidRPr="00B7054E">
        <w:rPr>
          <w:rStyle w:val="Emphasis"/>
          <w:highlight w:val="cyan"/>
        </w:rPr>
        <w:t>asteroids</w:t>
      </w:r>
      <w:r w:rsidRPr="00282BA9">
        <w:rPr>
          <w:rFonts w:eastAsia="Times New Roman"/>
          <w:color w:val="000000" w:themeColor="text1"/>
          <w:sz w:val="12"/>
        </w:rPr>
        <w:t xml:space="preserve">, i.e., over 10,000, </w:t>
      </w:r>
      <w:r w:rsidRPr="00C74499">
        <w:rPr>
          <w:rStyle w:val="Emphasis"/>
        </w:rPr>
        <w:t>are still</w:t>
      </w:r>
      <w:r w:rsidRPr="001340C6">
        <w:rPr>
          <w:rStyle w:val="underline"/>
          <w:color w:val="000000" w:themeColor="text1"/>
        </w:rPr>
        <w:t xml:space="preserve"> </w:t>
      </w:r>
      <w:r w:rsidRPr="00282BA9">
        <w:rPr>
          <w:sz w:val="12"/>
        </w:rPr>
        <w:t>not covered by their system, which</w:t>
      </w:r>
      <w:r w:rsidRPr="00B7054E">
        <w:rPr>
          <w:rStyle w:val="Emphasis"/>
          <w:highlight w:val="cyan"/>
        </w:rPr>
        <w:t xml:space="preserve"> requires a great deal more funding and human resources, </w:t>
      </w:r>
      <w:r w:rsidRPr="00282BA9">
        <w:rPr>
          <w:sz w:val="12"/>
        </w:rPr>
        <w:t xml:space="preserve">such as increased number of observation points around the world. </w:t>
      </w:r>
      <w:r w:rsidRPr="00282BA9">
        <w:rPr>
          <w:rFonts w:eastAsia="Times New Roman"/>
          <w:color w:val="000000" w:themeColor="text1"/>
          <w:sz w:val="12"/>
        </w:rPr>
        <w:t xml:space="preserve">What is more, the </w:t>
      </w:r>
      <w:r w:rsidRPr="00C74499">
        <w:rPr>
          <w:rStyle w:val="Emphasis"/>
        </w:rPr>
        <w:t xml:space="preserve">present efforts in asteroid </w:t>
      </w:r>
      <w:r w:rsidRPr="00B7054E">
        <w:rPr>
          <w:rStyle w:val="Emphasis"/>
          <w:highlight w:val="cyan"/>
        </w:rPr>
        <w:t xml:space="preserve">prevention </w:t>
      </w:r>
      <w:r w:rsidRPr="00C74499">
        <w:rPr>
          <w:rStyle w:val="Emphasis"/>
        </w:rPr>
        <w:t xml:space="preserve">are still </w:t>
      </w:r>
      <w:r w:rsidRPr="00B7054E">
        <w:rPr>
          <w:rStyle w:val="Emphasis"/>
          <w:highlight w:val="cyan"/>
        </w:rPr>
        <w:t>in</w:t>
      </w:r>
      <w:r w:rsidRPr="00282BA9">
        <w:rPr>
          <w:rFonts w:eastAsia="Times New Roman"/>
          <w:color w:val="000000" w:themeColor="text1"/>
          <w:sz w:val="12"/>
        </w:rPr>
        <w:t xml:space="preserve"> the stage of </w:t>
      </w:r>
      <w:r w:rsidRPr="00B7054E">
        <w:rPr>
          <w:rStyle w:val="Emphasis"/>
          <w:highlight w:val="cyan"/>
        </w:rPr>
        <w:t xml:space="preserve">infancy and </w:t>
      </w:r>
      <w:r w:rsidRPr="00C74499">
        <w:rPr>
          <w:rStyle w:val="Emphasis"/>
        </w:rPr>
        <w:t xml:space="preserve">initial </w:t>
      </w:r>
      <w:r w:rsidRPr="00B7054E">
        <w:rPr>
          <w:rStyle w:val="Emphasis"/>
          <w:highlight w:val="cyan"/>
        </w:rPr>
        <w:t>testing</w:t>
      </w:r>
      <w:r w:rsidRPr="00C74499">
        <w:rPr>
          <w:rStyle w:val="Emphasis"/>
        </w:rPr>
        <w:t xml:space="preserve">, basically proceeding </w:t>
      </w:r>
      <w:r w:rsidRPr="00B7054E">
        <w:rPr>
          <w:rStyle w:val="Emphasis"/>
          <w:highlight w:val="cyan"/>
        </w:rPr>
        <w:t>at snail speed</w:t>
      </w:r>
      <w:r w:rsidRPr="001340C6">
        <w:rPr>
          <w:rStyle w:val="underline"/>
          <w:color w:val="000000" w:themeColor="text1"/>
        </w:rPr>
        <w:t>,</w:t>
      </w:r>
      <w:r w:rsidRPr="00282BA9">
        <w:rPr>
          <w:rFonts w:eastAsia="Times New Roman"/>
          <w:color w:val="000000" w:themeColor="text1"/>
          <w:sz w:val="12"/>
        </w:rPr>
        <w:t xml:space="preserve"> again mainly </w:t>
      </w:r>
      <w:r w:rsidRPr="00B7054E">
        <w:rPr>
          <w:rStyle w:val="Emphasis"/>
          <w:highlight w:val="cyan"/>
        </w:rPr>
        <w:t>due to</w:t>
      </w:r>
      <w:r w:rsidRPr="00C74499">
        <w:rPr>
          <w:rStyle w:val="Emphasis"/>
        </w:rPr>
        <w:t xml:space="preserve"> the </w:t>
      </w:r>
      <w:r w:rsidRPr="00B7054E">
        <w:rPr>
          <w:rStyle w:val="Emphasis"/>
          <w:highlight w:val="cyan"/>
        </w:rPr>
        <w:t>woefully inadequate</w:t>
      </w:r>
      <w:r w:rsidRPr="00B7054E">
        <w:rPr>
          <w:rStyle w:val="Emphasis"/>
          <w:color w:val="000000" w:themeColor="text1"/>
          <w:highlight w:val="cyan"/>
        </w:rPr>
        <w:t xml:space="preserve"> </w:t>
      </w:r>
      <w:r w:rsidRPr="00282BA9">
        <w:rPr>
          <w:sz w:val="12"/>
        </w:rPr>
        <w:t>resources committed to these projects, decried by the world’s scientists, some of whom are adamant about the need for nuclear-ready space missions as part of a contingency plan vis-à-vis any asteroid on a collision course with our vulnerable planet. This is one of several options studied at the moment, all of which are still on paper and, on the whole, out of sync with the urgency of the matter that calls for a massive allocation of new resources that, in turn, can even boost the economy by producing new jobs.</w:t>
      </w:r>
      <w:r w:rsidRPr="00282BA9">
        <w:rPr>
          <w:rFonts w:eastAsia="Times New Roman"/>
          <w:sz w:val="12"/>
        </w:rPr>
        <w:t xml:space="preserve"> </w:t>
      </w:r>
      <w:r w:rsidRPr="00282BA9">
        <w:rPr>
          <w:rFonts w:eastAsia="Times New Roman"/>
          <w:color w:val="000000" w:themeColor="text1"/>
          <w:sz w:val="12"/>
        </w:rPr>
        <w:t xml:space="preserve">Hence, </w:t>
      </w:r>
      <w:r w:rsidRPr="00282BA9">
        <w:rPr>
          <w:sz w:val="12"/>
        </w:rPr>
        <w:t xml:space="preserve">it is only logical that US and Russia, which have also collaborated in promoting a UN-based </w:t>
      </w:r>
      <w:r w:rsidRPr="00282BA9">
        <w:rPr>
          <w:sz w:val="12"/>
        </w:rPr>
        <w:lastRenderedPageBreak/>
        <w:t>asteroid information network, put aside their present cold war differences and enhance their cooperation for the sake of planetary survival</w:t>
      </w:r>
      <w:r w:rsidRPr="001340C6">
        <w:rPr>
          <w:rStyle w:val="underline"/>
          <w:color w:val="000000" w:themeColor="text1"/>
        </w:rPr>
        <w:t xml:space="preserve">. </w:t>
      </w:r>
      <w:r w:rsidRPr="00C74499">
        <w:rPr>
          <w:rStyle w:val="Emphasis"/>
        </w:rPr>
        <w:t xml:space="preserve">It is in the vital national interests of both nations to do so, given </w:t>
      </w:r>
      <w:r w:rsidRPr="00B7054E">
        <w:rPr>
          <w:rStyle w:val="Emphasis"/>
          <w:highlight w:val="cyan"/>
        </w:rPr>
        <w:t>the</w:t>
      </w:r>
      <w:r w:rsidRPr="00C74499">
        <w:rPr>
          <w:rStyle w:val="Emphasis"/>
        </w:rPr>
        <w:t xml:space="preserve"> common concern about the </w:t>
      </w:r>
      <w:r w:rsidRPr="00B7054E">
        <w:rPr>
          <w:rStyle w:val="Emphasis"/>
          <w:highlight w:val="cyan"/>
        </w:rPr>
        <w:t>asteroid</w:t>
      </w:r>
      <w:r w:rsidRPr="00282BA9">
        <w:rPr>
          <w:rFonts w:eastAsia="Times New Roman"/>
          <w:color w:val="000000" w:themeColor="text1"/>
          <w:sz w:val="12"/>
        </w:rPr>
        <w:t xml:space="preserve"> threat, </w:t>
      </w:r>
      <w:r w:rsidRPr="00B7054E">
        <w:rPr>
          <w:rStyle w:val="Emphasis"/>
          <w:highlight w:val="cyan"/>
        </w:rPr>
        <w:t>that eclipses any human threat such as terrorism by a huge margin</w:t>
      </w:r>
      <w:r w:rsidRPr="00282BA9">
        <w:rPr>
          <w:sz w:val="12"/>
        </w:rPr>
        <w:t>. This problem is, unfortunately, sidelined due to the preoccupation with geopolitical considerations, pointing at humanity’s folly.</w:t>
      </w:r>
      <w:r w:rsidRPr="001340C6">
        <w:rPr>
          <w:rStyle w:val="underline"/>
          <w:color w:val="000000" w:themeColor="text1"/>
        </w:rPr>
        <w:t xml:space="preserve"> </w:t>
      </w:r>
    </w:p>
    <w:p w14:paraId="02EE2E80" w14:textId="7FF3157C" w:rsidR="00A75EC1" w:rsidRPr="00B60772" w:rsidRDefault="00A75EC1" w:rsidP="00A75EC1">
      <w:pPr>
        <w:pStyle w:val="Heading4"/>
        <w:contextualSpacing/>
        <w:rPr>
          <w:rFonts w:cs="Arial"/>
        </w:rPr>
      </w:pPr>
      <w:r>
        <w:rPr>
          <w:rFonts w:cs="Arial"/>
        </w:rPr>
        <w:t xml:space="preserve">They cause </w:t>
      </w:r>
      <w:r>
        <w:rPr>
          <w:rFonts w:cs="Arial"/>
          <w:u w:val="single"/>
        </w:rPr>
        <w:t>nuke war</w:t>
      </w:r>
      <w:r>
        <w:rPr>
          <w:rFonts w:cs="Arial"/>
        </w:rPr>
        <w:t xml:space="preserve">, </w:t>
      </w:r>
      <w:r>
        <w:rPr>
          <w:rFonts w:cs="Arial"/>
          <w:u w:val="single"/>
        </w:rPr>
        <w:t>miscalc</w:t>
      </w:r>
      <w:r>
        <w:rPr>
          <w:rFonts w:cs="Arial"/>
        </w:rPr>
        <w:t xml:space="preserve">, and </w:t>
      </w:r>
      <w:r>
        <w:rPr>
          <w:rFonts w:cs="Arial"/>
          <w:u w:val="single"/>
        </w:rPr>
        <w:t>extinction</w:t>
      </w:r>
      <w:r>
        <w:rPr>
          <w:rFonts w:cs="Arial"/>
        </w:rPr>
        <w:t xml:space="preserve"> </w:t>
      </w:r>
    </w:p>
    <w:p w14:paraId="067A919C" w14:textId="77777777" w:rsidR="00A75EC1" w:rsidRPr="008E230D" w:rsidRDefault="00A75EC1" w:rsidP="00A75EC1">
      <w:pPr>
        <w:contextualSpacing/>
        <w:rPr>
          <w:sz w:val="16"/>
        </w:rPr>
      </w:pPr>
      <w:r w:rsidRPr="00E262FA">
        <w:rPr>
          <w:rStyle w:val="Style13ptBold"/>
        </w:rPr>
        <w:t xml:space="preserve">Baum 19 </w:t>
      </w:r>
      <w:r w:rsidRPr="008E230D">
        <w:rPr>
          <w:sz w:val="16"/>
        </w:rPr>
        <w:t>(Executive director of the Global Catastrophic Risk Institute,“Risk-Risk Tradeoff Analysis of Nuclear Explosives for Asteroid Deflection,” May 31, 2019, https://onlinelibrary.wiley.com/doi/epdf/10.1111/risa.13339.)</w:t>
      </w:r>
    </w:p>
    <w:p w14:paraId="2730CE7D" w14:textId="77777777" w:rsidR="00A75EC1" w:rsidRPr="00056654" w:rsidRDefault="00A75EC1" w:rsidP="00A75EC1">
      <w:pPr>
        <w:contextualSpacing/>
        <w:rPr>
          <w:sz w:val="16"/>
        </w:rPr>
      </w:pPr>
      <w:r w:rsidRPr="00056654">
        <w:rPr>
          <w:sz w:val="16"/>
        </w:rPr>
        <w:t>The most severe asteroid</w:t>
      </w:r>
      <w:r w:rsidRPr="00E262FA">
        <w:rPr>
          <w:rStyle w:val="StyleUnderline"/>
        </w:rPr>
        <w:t xml:space="preserve"> </w:t>
      </w:r>
      <w:r w:rsidRPr="00B7054E">
        <w:rPr>
          <w:rStyle w:val="StyleUnderline"/>
          <w:highlight w:val="cyan"/>
        </w:rPr>
        <w:t xml:space="preserve">collisions </w:t>
      </w:r>
      <w:r w:rsidRPr="00056654">
        <w:rPr>
          <w:sz w:val="16"/>
        </w:rPr>
        <w:t>and nuclear wars can</w:t>
      </w:r>
      <w:r w:rsidRPr="00E262FA">
        <w:rPr>
          <w:rStyle w:val="StyleUnderline"/>
        </w:rPr>
        <w:t xml:space="preserve"> </w:t>
      </w:r>
      <w:r w:rsidRPr="00B7054E">
        <w:rPr>
          <w:rStyle w:val="StyleUnderline"/>
          <w:highlight w:val="cyan"/>
        </w:rPr>
        <w:t xml:space="preserve">cause </w:t>
      </w:r>
      <w:r w:rsidRPr="00B7054E">
        <w:rPr>
          <w:rStyle w:val="Emphasis"/>
          <w:highlight w:val="cyan"/>
        </w:rPr>
        <w:t>global environmental effects</w:t>
      </w:r>
      <w:r w:rsidRPr="00056654">
        <w:rPr>
          <w:sz w:val="16"/>
        </w:rPr>
        <w:t xml:space="preserve">. </w:t>
      </w:r>
      <w:r w:rsidRPr="00E262FA">
        <w:rPr>
          <w:rStyle w:val="StyleUnderline"/>
        </w:rPr>
        <w:t xml:space="preserve">The core mechanism is the transport of </w:t>
      </w:r>
      <w:r w:rsidRPr="00B7054E">
        <w:rPr>
          <w:rStyle w:val="StyleUnderline"/>
          <w:highlight w:val="cyan"/>
        </w:rPr>
        <w:t>particulate matter into the stratosphere</w:t>
      </w:r>
      <w:r w:rsidRPr="00056654">
        <w:rPr>
          <w:sz w:val="16"/>
        </w:rPr>
        <w:t xml:space="preserve">, </w:t>
      </w:r>
      <w:r w:rsidRPr="00E262FA">
        <w:rPr>
          <w:rStyle w:val="StyleUnderline"/>
        </w:rPr>
        <w:t>where it can spread worldwide and</w:t>
      </w:r>
      <w:r w:rsidRPr="00056654">
        <w:rPr>
          <w:sz w:val="16"/>
        </w:rPr>
        <w:t xml:space="preserve"> </w:t>
      </w:r>
      <w:r w:rsidRPr="00B7054E">
        <w:rPr>
          <w:rStyle w:val="StyleUnderline"/>
          <w:highlight w:val="cyan"/>
        </w:rPr>
        <w:t>remain aloft for</w:t>
      </w:r>
      <w:r w:rsidRPr="00056654">
        <w:rPr>
          <w:sz w:val="16"/>
        </w:rPr>
        <w:t xml:space="preserve"> years or </w:t>
      </w:r>
      <w:r w:rsidRPr="00B7054E">
        <w:rPr>
          <w:rStyle w:val="StyleUnderline"/>
          <w:highlight w:val="cyan"/>
        </w:rPr>
        <w:t>decades</w:t>
      </w:r>
      <w:r w:rsidRPr="00056654">
        <w:rPr>
          <w:sz w:val="16"/>
        </w:rPr>
        <w:t xml:space="preserve">. </w:t>
      </w:r>
      <w:r w:rsidRPr="00E262FA">
        <w:rPr>
          <w:rStyle w:val="StyleUnderline"/>
        </w:rPr>
        <w:t>Large asteroid collisions create</w:t>
      </w:r>
      <w:r w:rsidRPr="00056654">
        <w:rPr>
          <w:sz w:val="16"/>
        </w:rPr>
        <w:t xml:space="preserve"> large quantities of </w:t>
      </w:r>
      <w:r w:rsidRPr="00E262FA">
        <w:rPr>
          <w:rStyle w:val="StyleUnderline"/>
        </w:rPr>
        <w:t xml:space="preserve">dust and </w:t>
      </w:r>
      <w:r w:rsidRPr="00B7054E">
        <w:rPr>
          <w:rStyle w:val="Emphasis"/>
          <w:highlight w:val="cyan"/>
        </w:rPr>
        <w:t>large fireballs</w:t>
      </w:r>
      <w:r w:rsidRPr="00056654">
        <w:rPr>
          <w:sz w:val="16"/>
        </w:rPr>
        <w:t xml:space="preserve">; </w:t>
      </w:r>
      <w:r w:rsidRPr="00E262FA">
        <w:rPr>
          <w:rStyle w:val="StyleUnderline"/>
        </w:rPr>
        <w:t>the fire heats the dust so that some portion of it rises into the stratosphere</w:t>
      </w:r>
      <w:r w:rsidRPr="00056654">
        <w:rPr>
          <w:sz w:val="16"/>
        </w:rPr>
        <w:t xml:space="preserve">. </w:t>
      </w:r>
      <w:r w:rsidRPr="00E262FA">
        <w:rPr>
          <w:rStyle w:val="StyleUnderline"/>
        </w:rPr>
        <w:t>The largest collisions</w:t>
      </w:r>
      <w:r w:rsidRPr="00056654">
        <w:rPr>
          <w:sz w:val="16"/>
        </w:rPr>
        <w:t xml:space="preserve">, such as the 10km Chicxulub impactor, can also </w:t>
      </w:r>
      <w:r w:rsidRPr="00B7054E">
        <w:rPr>
          <w:rStyle w:val="StyleUnderline"/>
          <w:highlight w:val="cyan"/>
        </w:rPr>
        <w:t>eject debris</w:t>
      </w:r>
      <w:r w:rsidRPr="00056654">
        <w:rPr>
          <w:sz w:val="16"/>
        </w:rPr>
        <w:t xml:space="preserve"> from the collision site </w:t>
      </w:r>
      <w:r w:rsidRPr="00B7054E">
        <w:rPr>
          <w:rStyle w:val="StyleUnderline"/>
          <w:highlight w:val="cyan"/>
        </w:rPr>
        <w:t>into space</w:t>
      </w:r>
      <w:r w:rsidRPr="00056654">
        <w:rPr>
          <w:sz w:val="16"/>
        </w:rPr>
        <w:t xml:space="preserve">; upon </w:t>
      </w:r>
      <w:r w:rsidRPr="00B7054E">
        <w:rPr>
          <w:rStyle w:val="StyleUnderline"/>
          <w:highlight w:val="cyan"/>
        </w:rPr>
        <w:t>reentry</w:t>
      </w:r>
      <w:r w:rsidRPr="00056654">
        <w:rPr>
          <w:sz w:val="16"/>
        </w:rPr>
        <w:t xml:space="preserve"> into the atmosphere, the debris </w:t>
      </w:r>
      <w:r w:rsidRPr="00E262FA">
        <w:rPr>
          <w:rStyle w:val="StyleUnderline"/>
        </w:rPr>
        <w:t xml:space="preserve">heats up enough to </w:t>
      </w:r>
      <w:r w:rsidRPr="00B7054E">
        <w:rPr>
          <w:rStyle w:val="StyleUnderline"/>
          <w:highlight w:val="cyan"/>
        </w:rPr>
        <w:t xml:space="preserve">spark </w:t>
      </w:r>
      <w:r w:rsidRPr="00B7054E">
        <w:rPr>
          <w:rStyle w:val="Emphasis"/>
          <w:highlight w:val="cyan"/>
        </w:rPr>
        <w:t>global fires</w:t>
      </w:r>
      <w:r w:rsidRPr="00056654">
        <w:rPr>
          <w:sz w:val="16"/>
        </w:rPr>
        <w:t xml:space="preserve"> (Toon, Zahnle, Morrison, Turco, &amp; Covey, 1997). The fires </w:t>
      </w:r>
      <w:r w:rsidRPr="00E262FA">
        <w:rPr>
          <w:rStyle w:val="StyleUnderline"/>
        </w:rPr>
        <w:t xml:space="preserve">are </w:t>
      </w:r>
      <w:r w:rsidRPr="00B7054E">
        <w:rPr>
          <w:rStyle w:val="StyleUnderline"/>
          <w:highlight w:val="cyan"/>
        </w:rPr>
        <w:t xml:space="preserve">a </w:t>
      </w:r>
      <w:r w:rsidRPr="00B7054E">
        <w:rPr>
          <w:rStyle w:val="Emphasis"/>
          <w:highlight w:val="cyan"/>
        </w:rPr>
        <w:t xml:space="preserve">major impact </w:t>
      </w:r>
      <w:r w:rsidRPr="00E262FA">
        <w:rPr>
          <w:rStyle w:val="Emphasis"/>
        </w:rPr>
        <w:t>in their own right</w:t>
      </w:r>
      <w:r w:rsidRPr="00E262FA">
        <w:rPr>
          <w:rStyle w:val="StyleUnderline"/>
        </w:rPr>
        <w:t xml:space="preserve"> and can send additional smoke into the stratosphere</w:t>
      </w:r>
      <w:r w:rsidRPr="00056654">
        <w:rPr>
          <w:sz w:val="16"/>
        </w:rPr>
        <w:t>. For nuclear explosions, there is also a fireball and smoke, in this case from the burning of cities or other military targets.</w:t>
      </w:r>
    </w:p>
    <w:p w14:paraId="166E6074" w14:textId="77777777" w:rsidR="00A75EC1" w:rsidRPr="00056654" w:rsidRDefault="00A75EC1" w:rsidP="00A75EC1">
      <w:pPr>
        <w:contextualSpacing/>
        <w:rPr>
          <w:sz w:val="16"/>
        </w:rPr>
      </w:pPr>
      <w:r w:rsidRPr="00056654">
        <w:rPr>
          <w:sz w:val="16"/>
        </w:rPr>
        <w:t xml:space="preserve">While in the stratosphere, </w:t>
      </w:r>
      <w:r w:rsidRPr="00E262FA">
        <w:rPr>
          <w:rStyle w:val="StyleUnderline"/>
        </w:rPr>
        <w:t xml:space="preserve">the particulate </w:t>
      </w:r>
      <w:r w:rsidRPr="00B7054E">
        <w:rPr>
          <w:rStyle w:val="StyleUnderline"/>
          <w:highlight w:val="cyan"/>
        </w:rPr>
        <w:t>matter blocks sunlight</w:t>
      </w:r>
      <w:r w:rsidRPr="00E262FA">
        <w:rPr>
          <w:rStyle w:val="StyleUnderline"/>
        </w:rPr>
        <w:t xml:space="preserve"> and </w:t>
      </w:r>
      <w:r w:rsidRPr="00B7054E">
        <w:rPr>
          <w:rStyle w:val="StyleUnderline"/>
          <w:highlight w:val="cyan"/>
        </w:rPr>
        <w:t>destroys ozone</w:t>
      </w:r>
      <w:r w:rsidRPr="00056654">
        <w:rPr>
          <w:sz w:val="16"/>
        </w:rPr>
        <w:t xml:space="preserve"> (Toon et al., 2007). </w:t>
      </w:r>
      <w:r w:rsidRPr="00E262FA">
        <w:rPr>
          <w:rStyle w:val="StyleUnderline"/>
        </w:rPr>
        <w:t>The ozone loss increases the amount of ultraviolet radiation</w:t>
      </w:r>
      <w:r w:rsidRPr="00056654">
        <w:rPr>
          <w:sz w:val="16"/>
        </w:rPr>
        <w:t xml:space="preserve"> reaching the surface, </w:t>
      </w:r>
      <w:r w:rsidRPr="00E262FA">
        <w:rPr>
          <w:rStyle w:val="StyleUnderline"/>
        </w:rPr>
        <w:t>causing skin cancer and other harms</w:t>
      </w:r>
      <w:r w:rsidRPr="00056654">
        <w:rPr>
          <w:sz w:val="16"/>
        </w:rPr>
        <w:t xml:space="preserve"> (Mills, Toon, Turco, Kinnison, &amp; Garcia, 2008). T</w:t>
      </w:r>
      <w:r w:rsidRPr="00E262FA">
        <w:rPr>
          <w:rStyle w:val="StyleUnderline"/>
        </w:rPr>
        <w:t xml:space="preserve">he blocked sunlight causes </w:t>
      </w:r>
      <w:r w:rsidRPr="00B7054E">
        <w:rPr>
          <w:rStyle w:val="StyleUnderline"/>
          <w:highlight w:val="cyan"/>
        </w:rPr>
        <w:t>abrupt cooling</w:t>
      </w:r>
      <w:r w:rsidRPr="00E262FA">
        <w:rPr>
          <w:rStyle w:val="StyleUnderline"/>
        </w:rPr>
        <w:t xml:space="preserve"> of Earth’s surface and in turn reduced precipitation</w:t>
      </w:r>
      <w:r w:rsidRPr="00056654">
        <w:rPr>
          <w:sz w:val="16"/>
        </w:rPr>
        <w:t xml:space="preserve"> due to a weakened hydrological cycle. The </w:t>
      </w:r>
      <w:r w:rsidRPr="00E262FA">
        <w:rPr>
          <w:rStyle w:val="StyleUnderline"/>
        </w:rPr>
        <w:t xml:space="preserve">cool, dry, and dark </w:t>
      </w:r>
      <w:r w:rsidRPr="00B7054E">
        <w:rPr>
          <w:rStyle w:val="StyleUnderline"/>
          <w:highlight w:val="cyan"/>
        </w:rPr>
        <w:t>conditions</w:t>
      </w:r>
      <w:r w:rsidRPr="00E262FA">
        <w:rPr>
          <w:rStyle w:val="StyleUnderline"/>
        </w:rPr>
        <w:t xml:space="preserve"> </w:t>
      </w:r>
      <w:r w:rsidRPr="00B7054E">
        <w:rPr>
          <w:rStyle w:val="StyleUnderline"/>
          <w:highlight w:val="cyan"/>
        </w:rPr>
        <w:t>reduce plant growth</w:t>
      </w:r>
      <w:r w:rsidRPr="00056654">
        <w:rPr>
          <w:sz w:val="16"/>
        </w:rPr>
        <w:t xml:space="preserve">. Recent studies use modern climate and crop models to examine the effects for </w:t>
      </w:r>
      <w:r w:rsidRPr="00E262FA">
        <w:rPr>
          <w:rStyle w:val="StyleUnderline"/>
          <w:sz w:val="16"/>
        </w:rPr>
        <w:t>a hypothetical IndiaPakistan nuclear war scenario with 100 weapons</w:t>
      </w:r>
      <w:r w:rsidRPr="00056654">
        <w:rPr>
          <w:sz w:val="16"/>
        </w:rPr>
        <w:t xml:space="preserve"> (50 per side) each of 15KT yield. The studies </w:t>
      </w:r>
      <w:r w:rsidRPr="00E262FA">
        <w:rPr>
          <w:rStyle w:val="StyleUnderline"/>
          <w:sz w:val="16"/>
        </w:rPr>
        <w:t>find agriculture declines</w:t>
      </w:r>
      <w:r w:rsidRPr="00056654">
        <w:rPr>
          <w:sz w:val="16"/>
        </w:rPr>
        <w:t xml:space="preserve"> in the range of </w:t>
      </w:r>
      <w:r w:rsidRPr="00E262FA">
        <w:rPr>
          <w:rStyle w:val="StyleUnderline"/>
          <w:sz w:val="16"/>
        </w:rPr>
        <w:t>approximately</w:t>
      </w:r>
      <w:r w:rsidRPr="00056654">
        <w:rPr>
          <w:sz w:val="16"/>
        </w:rPr>
        <w:t xml:space="preserve"> 2% to </w:t>
      </w:r>
      <w:r w:rsidRPr="00E262FA">
        <w:rPr>
          <w:rStyle w:val="StyleUnderline"/>
          <w:sz w:val="16"/>
        </w:rPr>
        <w:t>50%</w:t>
      </w:r>
      <w:r w:rsidRPr="00056654">
        <w:rPr>
          <w:sz w:val="16"/>
        </w:rPr>
        <w:t xml:space="preserve"> depending on the crop and location.11 Another study compares the crop data to existing poverty and malnourishment and estimates that the </w:t>
      </w:r>
      <w:r w:rsidRPr="00E262FA">
        <w:rPr>
          <w:rStyle w:val="StyleUnderline"/>
        </w:rPr>
        <w:t xml:space="preserve">crop declines could threaten </w:t>
      </w:r>
      <w:r w:rsidRPr="00E262FA">
        <w:rPr>
          <w:rStyle w:val="Emphasis"/>
        </w:rPr>
        <w:t>starvation for two billion people</w:t>
      </w:r>
      <w:r w:rsidRPr="00056654">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E262FA">
        <w:rPr>
          <w:rStyle w:val="StyleUnderline"/>
        </w:rPr>
        <w:t>the 100 weapon scenario</w:t>
      </w:r>
      <w:r w:rsidRPr="00056654">
        <w:rPr>
          <w:sz w:val="16"/>
        </w:rPr>
        <w:t xml:space="preserve"> used in these studies </w:t>
      </w:r>
      <w:r w:rsidRPr="00E262FA">
        <w:rPr>
          <w:rStyle w:val="Emphasis"/>
        </w:rPr>
        <w:t>is not the largest potential scenario</w:t>
      </w:r>
      <w:r w:rsidRPr="00056654">
        <w:rPr>
          <w:sz w:val="16"/>
        </w:rPr>
        <w:t xml:space="preserve">. Larger nuclear wars and large asteroid collisions could cause greater harm. </w:t>
      </w:r>
      <w:r w:rsidRPr="00E262FA">
        <w:rPr>
          <w:rStyle w:val="StyleUnderline"/>
        </w:rPr>
        <w:t xml:space="preserve">The largest asteroid collisions could even </w:t>
      </w:r>
      <w:r w:rsidRPr="00B7054E">
        <w:rPr>
          <w:rStyle w:val="StyleUnderline"/>
          <w:highlight w:val="cyan"/>
        </w:rPr>
        <w:t xml:space="preserve">reduce </w:t>
      </w:r>
      <w:r w:rsidRPr="00B7054E">
        <w:rPr>
          <w:rStyle w:val="Emphasis"/>
          <w:highlight w:val="cyan"/>
        </w:rPr>
        <w:t>sunlight below the minimum needed for vision</w:t>
      </w:r>
      <w:r w:rsidRPr="00056654">
        <w:rPr>
          <w:sz w:val="16"/>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w:t>
      </w:r>
    </w:p>
    <w:p w14:paraId="2376FE93" w14:textId="77777777" w:rsidR="00A75EC1" w:rsidRPr="00056654" w:rsidRDefault="00A75EC1" w:rsidP="00A75EC1">
      <w:pPr>
        <w:contextualSpacing/>
        <w:rPr>
          <w:sz w:val="16"/>
        </w:rPr>
      </w:pPr>
      <w:r w:rsidRPr="00056654">
        <w:rPr>
          <w:sz w:val="16"/>
        </w:rPr>
        <w:t xml:space="preserve">The harms from asteroid collisions and nuclear wars can also include important secondary effects. The </w:t>
      </w:r>
      <w:r w:rsidRPr="00B7054E">
        <w:rPr>
          <w:rStyle w:val="Emphasis"/>
          <w:highlight w:val="cyan"/>
        </w:rPr>
        <w:t>food shortages</w:t>
      </w:r>
      <w:r w:rsidRPr="00E262FA">
        <w:rPr>
          <w:rStyle w:val="StyleUnderline"/>
        </w:rPr>
        <w:t xml:space="preserve"> from severe global </w:t>
      </w:r>
      <w:r w:rsidRPr="00B7054E">
        <w:rPr>
          <w:rStyle w:val="StyleUnderline"/>
          <w:highlight w:val="cyan"/>
        </w:rPr>
        <w:t>environmental disruption</w:t>
      </w:r>
      <w:r w:rsidRPr="00E262FA">
        <w:rPr>
          <w:rStyle w:val="StyleUnderline"/>
        </w:rPr>
        <w:t xml:space="preserve"> could </w:t>
      </w:r>
      <w:r w:rsidRPr="00B7054E">
        <w:rPr>
          <w:rStyle w:val="Emphasis"/>
          <w:highlight w:val="cyan"/>
        </w:rPr>
        <w:t xml:space="preserve">lead to </w:t>
      </w:r>
      <w:r w:rsidRPr="00E262FA">
        <w:rPr>
          <w:rStyle w:val="Emphasis"/>
        </w:rPr>
        <w:t xml:space="preserve">infectious </w:t>
      </w:r>
      <w:r w:rsidRPr="00B7054E">
        <w:rPr>
          <w:rStyle w:val="Emphasis"/>
          <w:highlight w:val="cyan"/>
        </w:rPr>
        <w:t>disease outbreaks</w:t>
      </w:r>
      <w:r w:rsidRPr="00E262FA">
        <w:rPr>
          <w:rStyle w:val="StyleUnderline"/>
        </w:rPr>
        <w:t xml:space="preserve"> as public health conditions deteriorate</w:t>
      </w:r>
      <w:r w:rsidRPr="00056654">
        <w:rPr>
          <w:sz w:val="16"/>
        </w:rPr>
        <w:t xml:space="preserve"> (Helfand, 2013). Law and order could be lost in at least some locations as people struggle for survival (Maher &amp; Baum, 2013). </w:t>
      </w:r>
      <w:r w:rsidRPr="00E262FA">
        <w:rPr>
          <w:rStyle w:val="StyleUnderline"/>
        </w:rPr>
        <w:t>Today’s complex global political-economic system already shows fragility to shocks</w:t>
      </w:r>
      <w:r w:rsidRPr="00056654">
        <w:rPr>
          <w:sz w:val="16"/>
        </w:rPr>
        <w:t xml:space="preserve"> such as the 2007- 2008 financial crisis (Centeno, Nag, Patterson, Shaver, &amp; Windawi,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(similar to, but likely larger than, the response prompted by the terrorist attacks of 11 September 2001).</w:t>
      </w:r>
    </w:p>
    <w:p w14:paraId="2711009E" w14:textId="77777777" w:rsidR="00A75EC1" w:rsidRPr="0061423F" w:rsidRDefault="00A75EC1" w:rsidP="00A75EC1">
      <w:pPr>
        <w:contextualSpacing/>
        <w:rPr>
          <w:sz w:val="16"/>
          <w:szCs w:val="16"/>
        </w:rPr>
      </w:pPr>
      <w:r w:rsidRPr="00E262FA">
        <w:rPr>
          <w:rStyle w:val="Emphasis"/>
        </w:rPr>
        <w:t xml:space="preserve">It is possible for </w:t>
      </w:r>
      <w:r w:rsidRPr="00B7054E">
        <w:rPr>
          <w:rStyle w:val="Emphasis"/>
          <w:highlight w:val="cyan"/>
        </w:rPr>
        <w:t xml:space="preserve">asteroid collisions </w:t>
      </w:r>
      <w:r w:rsidRPr="00E262FA">
        <w:rPr>
          <w:rStyle w:val="Emphasis"/>
        </w:rPr>
        <w:t xml:space="preserve">to </w:t>
      </w:r>
      <w:r w:rsidRPr="00B7054E">
        <w:rPr>
          <w:rStyle w:val="Emphasis"/>
          <w:highlight w:val="cyan"/>
        </w:rPr>
        <w:t>cause nuclear war</w:t>
      </w:r>
      <w:r w:rsidRPr="00E262FA">
        <w:t xml:space="preserve">. </w:t>
      </w:r>
      <w:r w:rsidRPr="00E262FA">
        <w:rPr>
          <w:rStyle w:val="StyleUnderline"/>
        </w:rPr>
        <w:t xml:space="preserve">An </w:t>
      </w:r>
      <w:r w:rsidRPr="00B7054E">
        <w:rPr>
          <w:rStyle w:val="StyleUnderline"/>
          <w:highlight w:val="cyan"/>
        </w:rPr>
        <w:t>asteroid</w:t>
      </w:r>
      <w:r w:rsidRPr="00E262FA">
        <w:rPr>
          <w:rStyle w:val="StyleUnderline"/>
        </w:rPr>
        <w:t xml:space="preserve"> explosion could be </w:t>
      </w:r>
      <w:r w:rsidRPr="00B7054E">
        <w:rPr>
          <w:rStyle w:val="Emphasis"/>
          <w:highlight w:val="cyan"/>
        </w:rPr>
        <w:t xml:space="preserve">misinterpreted as </w:t>
      </w:r>
      <w:r w:rsidRPr="00E262FA">
        <w:rPr>
          <w:rStyle w:val="Emphasis"/>
        </w:rPr>
        <w:t xml:space="preserve">a </w:t>
      </w:r>
      <w:r w:rsidRPr="00B7054E">
        <w:rPr>
          <w:rStyle w:val="Emphasis"/>
          <w:highlight w:val="cyan"/>
        </w:rPr>
        <w:t>nuclear attack</w:t>
      </w:r>
      <w:r w:rsidRPr="00E262FA">
        <w:rPr>
          <w:rStyle w:val="Emphasis"/>
        </w:rPr>
        <w:t xml:space="preserve">, </w:t>
      </w:r>
      <w:r w:rsidRPr="00B7054E">
        <w:rPr>
          <w:rStyle w:val="Emphasis"/>
          <w:highlight w:val="cyan"/>
        </w:rPr>
        <w:t>prompting</w:t>
      </w:r>
      <w:r w:rsidRPr="00E262FA">
        <w:rPr>
          <w:rStyle w:val="Emphasis"/>
        </w:rPr>
        <w:t xml:space="preserve"> nuclear attack that is believed to be </w:t>
      </w:r>
      <w:r w:rsidRPr="00B7054E">
        <w:rPr>
          <w:rStyle w:val="Emphasis"/>
          <w:highlight w:val="cyan"/>
        </w:rPr>
        <w:t>retal</w:t>
      </w:r>
      <w:r w:rsidRPr="00E262FA">
        <w:rPr>
          <w:rStyle w:val="Emphasis"/>
        </w:rPr>
        <w:t>iation.</w:t>
      </w:r>
      <w:r w:rsidRPr="00E262FA">
        <w:t xml:space="preserve"> </w:t>
      </w:r>
      <w:r w:rsidRPr="0061423F">
        <w:rPr>
          <w:sz w:val="16"/>
          <w:szCs w:val="16"/>
        </w:rPr>
        <w:t>For example, the 2013 Chelyabinsk event occurred near an important Russian military installation, prompting concerns about the event’s interpretation (Harris et al., 2015).</w:t>
      </w:r>
    </w:p>
    <w:p w14:paraId="525179DD" w14:textId="77777777" w:rsidR="00A75EC1" w:rsidRPr="00056654" w:rsidRDefault="00A75EC1" w:rsidP="00A75EC1">
      <w:pPr>
        <w:contextualSpacing/>
        <w:rPr>
          <w:sz w:val="16"/>
        </w:rPr>
      </w:pPr>
      <w:r w:rsidRPr="00056654">
        <w:rPr>
          <w:sz w:val="16"/>
        </w:rPr>
        <w:lastRenderedPageBreak/>
        <w:t xml:space="preserve">The ultimate severity of an asteroid collision or violent nuclear conflict use would depend on how human society reacts. </w:t>
      </w:r>
      <w:r w:rsidRPr="00B7054E">
        <w:rPr>
          <w:rStyle w:val="StyleUnderline"/>
          <w:highlight w:val="cyan"/>
        </w:rPr>
        <w:t>Would the reaction be disciplined</w:t>
      </w:r>
      <w:r w:rsidRPr="00056654">
        <w:rPr>
          <w:sz w:val="16"/>
        </w:rPr>
        <w:t xml:space="preserve"> and constructive: bury the dead, heal the sick, feed the hungry, and rebuild all that has fallen</w:t>
      </w:r>
      <w:r w:rsidRPr="00E262FA">
        <w:rPr>
          <w:rStyle w:val="StyleUnderline"/>
        </w:rPr>
        <w:t>?</w:t>
      </w:r>
      <w:r w:rsidRPr="00056654">
        <w:rPr>
          <w:sz w:val="16"/>
        </w:rPr>
        <w:t xml:space="preserve"> </w:t>
      </w:r>
      <w:r w:rsidRPr="00B7054E">
        <w:rPr>
          <w:rStyle w:val="StyleUnderline"/>
          <w:highlight w:val="cyan"/>
        </w:rPr>
        <w:t>Or</w:t>
      </w:r>
      <w:r w:rsidRPr="00E262FA">
        <w:rPr>
          <w:rStyle w:val="StyleUnderline"/>
        </w:rPr>
        <w:t xml:space="preserve"> would the reaction be </w:t>
      </w:r>
      <w:r w:rsidRPr="00B7054E">
        <w:rPr>
          <w:rStyle w:val="StyleUnderline"/>
          <w:highlight w:val="cyan"/>
        </w:rPr>
        <w:t>disorderly</w:t>
      </w:r>
      <w:r w:rsidRPr="00E262FA">
        <w:rPr>
          <w:rStyle w:val="StyleUnderline"/>
        </w:rPr>
        <w:t xml:space="preserve"> and destructive</w:t>
      </w:r>
      <w:r w:rsidRPr="00056654">
        <w:rPr>
          <w:sz w:val="16"/>
        </w:rPr>
        <w:t>: leave the rubble in place, fight for scarce resources, and descend into minimalist tribalism or worse</w:t>
      </w:r>
      <w:r w:rsidRPr="00E262FA">
        <w:rPr>
          <w:rStyle w:val="StyleUnderline"/>
        </w:rPr>
        <w:t>?</w:t>
      </w:r>
      <w:r w:rsidRPr="00056654">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E262FA">
        <w:rPr>
          <w:rStyle w:val="StyleUnderline"/>
        </w:rPr>
        <w:t>This leaves considerable uncertainty in the total human harm from an asteroid collision</w:t>
      </w:r>
      <w:r w:rsidRPr="00056654">
        <w:rPr>
          <w:sz w:val="16"/>
        </w:rPr>
        <w:t xml:space="preserve"> or nuclear weapons use. Previously </w:t>
      </w:r>
      <w:r w:rsidRPr="00B7054E">
        <w:rPr>
          <w:rStyle w:val="Emphasis"/>
          <w:highlight w:val="cyan"/>
        </w:rPr>
        <w:t>published</w:t>
      </w:r>
      <w:r w:rsidRPr="00056654">
        <w:rPr>
          <w:sz w:val="16"/>
        </w:rPr>
        <w:t xml:space="preserve"> point </w:t>
      </w:r>
      <w:r w:rsidRPr="00B7054E">
        <w:rPr>
          <w:rStyle w:val="Emphasis"/>
          <w:highlight w:val="cyan"/>
        </w:rPr>
        <w:t>estimates</w:t>
      </w:r>
      <w:r w:rsidRPr="00E262FA">
        <w:rPr>
          <w:rStyle w:val="StyleUnderline"/>
        </w:rPr>
        <w:t xml:space="preserve"> of the human consequences</w:t>
      </w:r>
      <w:r w:rsidRPr="00056654">
        <w:rPr>
          <w:sz w:val="16"/>
        </w:rPr>
        <w:t xml:space="preserve"> of asteroid collisions12 and nuclear wars (Helfand, 2013) </w:t>
      </w:r>
      <w:r w:rsidRPr="00E262FA">
        <w:rPr>
          <w:rStyle w:val="StyleUnderline"/>
        </w:rPr>
        <w:t xml:space="preserve">do not account for this uncertainty and </w:t>
      </w:r>
      <w:r w:rsidRPr="00E262FA">
        <w:rPr>
          <w:rStyle w:val="Emphasis"/>
        </w:rPr>
        <w:t xml:space="preserve">are likely to be </w:t>
      </w:r>
      <w:r w:rsidRPr="00B7054E">
        <w:rPr>
          <w:rStyle w:val="Emphasis"/>
          <w:highlight w:val="cyan"/>
        </w:rPr>
        <w:t>inaccurate</w:t>
      </w:r>
      <w:r w:rsidRPr="00E262FA">
        <w:rPr>
          <w:rStyle w:val="StyleUnderline"/>
        </w:rPr>
        <w:t>.</w:t>
      </w:r>
    </w:p>
    <w:p w14:paraId="1ABCE7EB" w14:textId="77777777" w:rsidR="00A75EC1" w:rsidRDefault="00A75EC1" w:rsidP="00A75EC1">
      <w:pPr>
        <w:contextualSpacing/>
        <w:rPr>
          <w:sz w:val="16"/>
        </w:rPr>
      </w:pPr>
      <w:r w:rsidRPr="00E262FA">
        <w:rPr>
          <w:rStyle w:val="StyleUnderline"/>
        </w:rPr>
        <w:t>Of particular importance</w:t>
      </w:r>
      <w:r w:rsidRPr="00056654">
        <w:rPr>
          <w:sz w:val="16"/>
        </w:rPr>
        <w:t xml:space="preserve"> are the consequences for future generations, </w:t>
      </w:r>
      <w:r w:rsidRPr="00E262FA">
        <w:rPr>
          <w:rStyle w:val="StyleUnderline"/>
        </w:rPr>
        <w:t>which could vastly outnumber the present generation</w:t>
      </w:r>
      <w:r w:rsidRPr="00056654">
        <w:rPr>
          <w:sz w:val="16"/>
        </w:rPr>
        <w:t xml:space="preserve">. </w:t>
      </w:r>
      <w:r w:rsidRPr="00E262FA">
        <w:rPr>
          <w:rStyle w:val="Emphasis"/>
        </w:rPr>
        <w:t xml:space="preserve">If an asteroid collision or nuclear war would cause human extinction, then there would be </w:t>
      </w:r>
      <w:r w:rsidRPr="00B7054E">
        <w:rPr>
          <w:rStyle w:val="Emphasis"/>
          <w:highlight w:val="cyan"/>
        </w:rPr>
        <w:t>no future generations</w:t>
      </w:r>
      <w:r w:rsidRPr="00056654">
        <w:rPr>
          <w:sz w:val="16"/>
        </w:rPr>
        <w:t xml:space="preserve">. Alternatively, if survivors fail to recover a large population and advanced technological civilization, then </w:t>
      </w:r>
      <w:r w:rsidRPr="00E262FA">
        <w:rPr>
          <w:rStyle w:val="StyleUnderline"/>
        </w:rPr>
        <w:t>future generations would be permanently diminished.</w:t>
      </w:r>
      <w:r w:rsidRPr="00056654">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B7054E">
        <w:rPr>
          <w:rStyle w:val="Emphasis"/>
          <w:highlight w:val="cyan"/>
        </w:rPr>
        <w:t xml:space="preserve">prudent risk management </w:t>
      </w:r>
      <w:r w:rsidRPr="00E262FA">
        <w:rPr>
          <w:rStyle w:val="Emphasis"/>
        </w:rPr>
        <w:t xml:space="preserve">would </w:t>
      </w:r>
      <w:r w:rsidRPr="00B7054E">
        <w:rPr>
          <w:rStyle w:val="Emphasis"/>
          <w:highlight w:val="cyan"/>
        </w:rPr>
        <w:t xml:space="preserve">aim for </w:t>
      </w:r>
      <w:r w:rsidRPr="00E262FA">
        <w:rPr>
          <w:rStyle w:val="Emphasis"/>
        </w:rPr>
        <w:t xml:space="preserve">very </w:t>
      </w:r>
      <w:r w:rsidRPr="00B7054E">
        <w:rPr>
          <w:rStyle w:val="Emphasis"/>
          <w:highlight w:val="cyan"/>
        </w:rPr>
        <w:t>low probabilities of permanent collapse</w:t>
      </w:r>
      <w:r w:rsidRPr="00E262FA">
        <w:rPr>
          <w:rStyle w:val="Emphasis"/>
        </w:rPr>
        <w:t xml:space="preserve"> </w:t>
      </w:r>
      <w:r w:rsidRPr="00056654">
        <w:rPr>
          <w:sz w:val="16"/>
        </w:rPr>
        <w:t>(Tonn, 2009).</w:t>
      </w:r>
    </w:p>
    <w:p w14:paraId="1C97AFEF" w14:textId="77777777" w:rsidR="00A75EC1" w:rsidRDefault="00A75EC1" w:rsidP="00A75EC1">
      <w:pPr>
        <w:rPr>
          <w:sz w:val="16"/>
        </w:rPr>
      </w:pPr>
      <w:r w:rsidRPr="00393369">
        <w:rPr>
          <w:sz w:val="16"/>
        </w:rPr>
        <w:t xml:space="preserve">However, cosmologists and other experts estimate that </w:t>
      </w:r>
      <w:r w:rsidRPr="00B7054E">
        <w:rPr>
          <w:highlight w:val="cyan"/>
          <w:u w:val="single"/>
        </w:rPr>
        <w:t>the current catalog</w:t>
      </w:r>
      <w:r w:rsidRPr="00B7054E">
        <w:rPr>
          <w:sz w:val="16"/>
          <w:highlight w:val="cyan"/>
        </w:rPr>
        <w:t xml:space="preserve"> </w:t>
      </w:r>
      <w:r w:rsidRPr="00393369">
        <w:rPr>
          <w:sz w:val="16"/>
        </w:rPr>
        <w:t xml:space="preserve">of known asteroids </w:t>
      </w:r>
      <w:r w:rsidRPr="00B7054E">
        <w:rPr>
          <w:highlight w:val="cyan"/>
          <w:u w:val="single"/>
        </w:rPr>
        <w:t xml:space="preserve">accounts for </w:t>
      </w:r>
      <w:r w:rsidRPr="00B7054E">
        <w:rPr>
          <w:b/>
          <w:iCs/>
          <w:highlight w:val="cyan"/>
          <w:u w:val="single"/>
          <w:bdr w:val="single" w:sz="8" w:space="0" w:color="auto"/>
        </w:rPr>
        <w:t>only</w:t>
      </w:r>
      <w:r w:rsidRPr="00B7054E">
        <w:rPr>
          <w:sz w:val="16"/>
          <w:highlight w:val="cyan"/>
        </w:rPr>
        <w:t xml:space="preserve"> </w:t>
      </w:r>
      <w:r w:rsidRPr="00393369">
        <w:rPr>
          <w:sz w:val="16"/>
        </w:rPr>
        <w:t xml:space="preserve">about </w:t>
      </w:r>
      <w:r w:rsidRPr="00B7054E">
        <w:rPr>
          <w:b/>
          <w:iCs/>
          <w:highlight w:val="cyan"/>
          <w:u w:val="single"/>
          <w:bdr w:val="single" w:sz="8" w:space="0" w:color="auto"/>
        </w:rPr>
        <w:t>25 percent</w:t>
      </w:r>
      <w:r w:rsidRPr="00B7054E">
        <w:rPr>
          <w:sz w:val="16"/>
          <w:highlight w:val="cyan"/>
        </w:rPr>
        <w:t xml:space="preserve"> </w:t>
      </w:r>
      <w:r w:rsidRPr="00393369">
        <w:rPr>
          <w:sz w:val="16"/>
        </w:rPr>
        <w:t>of all such objects in the solar system. This means that almost 70,000 more NEOs of this size remain to be found. It seems we still have quite a long way to go before we can safely say that we have a firm handle on this threat.</w:t>
      </w:r>
    </w:p>
    <w:p w14:paraId="56AC361F" w14:textId="77777777" w:rsidR="002A1DF7" w:rsidRDefault="002A1DF7" w:rsidP="002A1DF7">
      <w:pPr>
        <w:pStyle w:val="Heading4"/>
      </w:pPr>
      <w:r>
        <w:t xml:space="preserve">Motive exists </w:t>
      </w:r>
    </w:p>
    <w:p w14:paraId="27A523FF" w14:textId="77777777" w:rsidR="002A1DF7" w:rsidRDefault="002A1DF7" w:rsidP="002A1DF7">
      <w:pPr>
        <w:contextualSpacing/>
        <w:rPr>
          <w:sz w:val="16"/>
        </w:rPr>
      </w:pPr>
      <w:r w:rsidRPr="00907DA3">
        <w:rPr>
          <w:rStyle w:val="Style13ptBold"/>
        </w:rPr>
        <w:t>Miller 19</w:t>
      </w:r>
      <w:r w:rsidRPr="00781F12">
        <w:rPr>
          <w:sz w:val="16"/>
        </w:rPr>
        <w:t xml:space="preserve"> — (</w:t>
      </w:r>
      <w:r>
        <w:rPr>
          <w:sz w:val="16"/>
        </w:rPr>
        <w:t>Gregory D. Miller</w:t>
      </w:r>
      <w:r w:rsidRPr="00781F12">
        <w:rPr>
          <w:sz w:val="16"/>
        </w:rPr>
        <w:t xml:space="preserve">, </w:t>
      </w:r>
      <w:r w:rsidRPr="00B26D01">
        <w:rPr>
          <w:sz w:val="16"/>
        </w:rPr>
        <w:t>Gregory Miller is Chair of the Department of Spacepower and Director of the Schriever Scholars program at the Air Command and Staff College, Maxwell AFB, AL. His research interests include International Relations (especially alliances, reputation, and deterrence); terrorism; strategy; and space.</w:t>
      </w:r>
      <w:r w:rsidRPr="00781F12">
        <w:rPr>
          <w:sz w:val="16"/>
        </w:rPr>
        <w:t xml:space="preserve">, </w:t>
      </w:r>
      <w:r w:rsidRPr="00B26D01">
        <w:rPr>
          <w:sz w:val="16"/>
        </w:rPr>
        <w:t>Space Pirates, Geosynchronous Guerrillas, and Nonterrestrial Terrorists: Nonstate Threats in Space</w:t>
      </w:r>
      <w:r>
        <w:rPr>
          <w:sz w:val="16"/>
        </w:rPr>
        <w:t xml:space="preserve">, 8-27-19, </w:t>
      </w:r>
      <w:r w:rsidRPr="00781F12">
        <w:rPr>
          <w:sz w:val="16"/>
        </w:rPr>
        <w:t xml:space="preserve"> Available Online at https://www.airuniversity.af.edu/Portals/10/ASPJ/journals/Volume-33_Issue-3/F-Miller.pdf, accessed 3-25-2022, HKR-AR)</w:t>
      </w:r>
    </w:p>
    <w:p w14:paraId="0562B439" w14:textId="77777777" w:rsidR="002A1DF7" w:rsidRDefault="002A1DF7" w:rsidP="002A1DF7">
      <w:pPr>
        <w:contextualSpacing/>
        <w:rPr>
          <w:sz w:val="16"/>
        </w:rPr>
      </w:pPr>
    </w:p>
    <w:p w14:paraId="36A8A63B" w14:textId="77777777" w:rsidR="002A1DF7" w:rsidRPr="009A5560" w:rsidRDefault="002A1DF7" w:rsidP="002A1DF7">
      <w:pPr>
        <w:contextualSpacing/>
        <w:rPr>
          <w:sz w:val="16"/>
          <w:szCs w:val="22"/>
        </w:rPr>
      </w:pPr>
      <w:r w:rsidRPr="002A549E">
        <w:rPr>
          <w:szCs w:val="22"/>
          <w:highlight w:val="cyan"/>
          <w:u w:val="single"/>
        </w:rPr>
        <w:t>Guerrillas</w:t>
      </w:r>
      <w:r w:rsidRPr="002A549E">
        <w:rPr>
          <w:szCs w:val="22"/>
          <w:u w:val="single"/>
        </w:rPr>
        <w:t xml:space="preserve"> are often domestic groups targeting their own government with the goal of establishing an independent state, or they are engaged in a struggle against a foreign power that they view as an occupying force</w:t>
      </w:r>
      <w:r w:rsidRPr="009A5560">
        <w:rPr>
          <w:sz w:val="16"/>
          <w:szCs w:val="22"/>
        </w:rPr>
        <w:t xml:space="preserve">.17 Historically, many of these types of groups were </w:t>
      </w:r>
      <w:r w:rsidRPr="002A549E">
        <w:rPr>
          <w:szCs w:val="22"/>
          <w:highlight w:val="cyan"/>
          <w:u w:val="single"/>
        </w:rPr>
        <w:t>motivated by</w:t>
      </w:r>
      <w:r w:rsidRPr="002A549E">
        <w:rPr>
          <w:szCs w:val="22"/>
          <w:u w:val="single"/>
        </w:rPr>
        <w:t xml:space="preserve"> a </w:t>
      </w:r>
      <w:r w:rsidRPr="002A549E">
        <w:rPr>
          <w:szCs w:val="22"/>
          <w:highlight w:val="cyan"/>
          <w:u w:val="single"/>
        </w:rPr>
        <w:t>revolutionary cause</w:t>
      </w:r>
      <w:r w:rsidRPr="009A5560">
        <w:rPr>
          <w:sz w:val="16"/>
          <w:szCs w:val="22"/>
        </w:rPr>
        <w:t xml:space="preserve"> (the Marxist-Leninist ideology of the Revolutionary Armed Forces of Colombia, as an example, or the Maoist ideology of Peru’s Shining Path), where they sought a dramatic change in society and the government. Others are motivated by a desire for independence (like the Liberation Tigers of Tamil Eelam (LTTE) in Sri Lanka).18 They may receive aid or support from outside parties, which can include financial, ideological, and military support and even personnel, but they typically have local rather than global goals. As a result, </w:t>
      </w:r>
      <w:r w:rsidRPr="002A549E">
        <w:rPr>
          <w:szCs w:val="22"/>
          <w:highlight w:val="cyan"/>
          <w:u w:val="single"/>
        </w:rPr>
        <w:t>attacks in space</w:t>
      </w:r>
      <w:r w:rsidRPr="002A549E">
        <w:rPr>
          <w:szCs w:val="22"/>
          <w:u w:val="single"/>
        </w:rPr>
        <w:t xml:space="preserve"> by guerrillas would likely </w:t>
      </w:r>
      <w:r w:rsidRPr="002A549E">
        <w:rPr>
          <w:szCs w:val="22"/>
          <w:highlight w:val="cyan"/>
          <w:u w:val="single"/>
        </w:rPr>
        <w:t>target</w:t>
      </w:r>
      <w:r w:rsidRPr="002A549E">
        <w:rPr>
          <w:szCs w:val="22"/>
          <w:u w:val="single"/>
        </w:rPr>
        <w:t xml:space="preserve"> their </w:t>
      </w:r>
      <w:r w:rsidRPr="002A549E">
        <w:rPr>
          <w:szCs w:val="22"/>
          <w:highlight w:val="cyan"/>
          <w:u w:val="single"/>
        </w:rPr>
        <w:t>own government’s capabilities</w:t>
      </w:r>
      <w:r w:rsidRPr="002A549E">
        <w:rPr>
          <w:szCs w:val="22"/>
          <w:u w:val="single"/>
        </w:rPr>
        <w:t xml:space="preserve"> or states that appear to be meddling in their national affairs</w:t>
      </w:r>
      <w:r w:rsidRPr="009A5560">
        <w:rPr>
          <w:sz w:val="16"/>
          <w:szCs w:val="22"/>
        </w:rPr>
        <w:t xml:space="preserve">. One example was the insurgency’s use of </w:t>
      </w:r>
      <w:r w:rsidRPr="002A549E">
        <w:rPr>
          <w:szCs w:val="22"/>
          <w:highlight w:val="cyan"/>
          <w:u w:val="single"/>
        </w:rPr>
        <w:t>jamming during</w:t>
      </w:r>
      <w:r w:rsidRPr="002A549E">
        <w:rPr>
          <w:szCs w:val="22"/>
          <w:u w:val="single"/>
        </w:rPr>
        <w:t xml:space="preserve"> </w:t>
      </w:r>
      <w:r w:rsidRPr="002A549E">
        <w:rPr>
          <w:szCs w:val="22"/>
          <w:highlight w:val="cyan"/>
          <w:u w:val="single"/>
        </w:rPr>
        <w:t>Operation</w:t>
      </w:r>
      <w:r w:rsidRPr="002A549E">
        <w:rPr>
          <w:szCs w:val="22"/>
          <w:u w:val="single"/>
        </w:rPr>
        <w:t xml:space="preserve"> Iraqi </w:t>
      </w:r>
      <w:r w:rsidRPr="002A549E">
        <w:rPr>
          <w:szCs w:val="22"/>
          <w:highlight w:val="cyan"/>
          <w:u w:val="single"/>
        </w:rPr>
        <w:t>Freedom</w:t>
      </w:r>
      <w:r w:rsidRPr="009A5560">
        <w:rPr>
          <w:sz w:val="16"/>
          <w:szCs w:val="22"/>
        </w:rPr>
        <w:t>. According to the “Space Threat Assessment 2018,” insurgents deliberately jammed commercial satellite communications links used by the US military.19 As long as those actors stuck to purely military targets, they would remain—at least in an academic sense—guerrillas.</w:t>
      </w:r>
    </w:p>
    <w:p w14:paraId="7EFDEFC2" w14:textId="77777777" w:rsidR="002A1DF7" w:rsidRDefault="002A1DF7" w:rsidP="002A1DF7">
      <w:pPr>
        <w:contextualSpacing/>
        <w:rPr>
          <w:szCs w:val="22"/>
        </w:rPr>
      </w:pPr>
    </w:p>
    <w:p w14:paraId="6EE3ECDF" w14:textId="77777777" w:rsidR="002A1DF7" w:rsidRPr="009A5560" w:rsidRDefault="002A1DF7" w:rsidP="002A1DF7">
      <w:pPr>
        <w:contextualSpacing/>
        <w:rPr>
          <w:sz w:val="16"/>
          <w:szCs w:val="22"/>
        </w:rPr>
      </w:pPr>
      <w:r w:rsidRPr="009A5560">
        <w:rPr>
          <w:sz w:val="16"/>
          <w:szCs w:val="22"/>
        </w:rPr>
        <w:t xml:space="preserve">Because most guerrillas would like the international community to view them as having legitimacy, and they would like to govern themselves at some point, either as a separate state or in a newly reconstituted state, they often refrain from attacks that are potentially costly to the civilian population, though there are exceptions where guerrilla groups engaged in terrorist activities. Also, guerrillas often value the sympathy or support of other states and of the international community. As a result, it is unlikely that groups that fall closer to the guerrilla side of the spectrum will engage in attacks against space interests that have long-term and broader consequences. For instance, these groups are unlikely to use kinetic weapons to attack space assets. Such attacks would create a debris field that could subsequently damage other states’ assets and potentially hurt or inconvenience civilian populations. Such consequences would weaken international support and so guerrilla groups will likely refrain from such activities. That does not mean </w:t>
      </w:r>
      <w:r w:rsidRPr="002A549E">
        <w:rPr>
          <w:szCs w:val="22"/>
          <w:highlight w:val="cyan"/>
          <w:u w:val="single"/>
        </w:rPr>
        <w:t>kinetic attacks</w:t>
      </w:r>
      <w:r w:rsidRPr="002A549E">
        <w:rPr>
          <w:szCs w:val="22"/>
          <w:u w:val="single"/>
        </w:rPr>
        <w:t xml:space="preserve"> will not happen, just that they are more likely to be the </w:t>
      </w:r>
      <w:r w:rsidRPr="002A549E">
        <w:rPr>
          <w:szCs w:val="22"/>
          <w:highlight w:val="cyan"/>
          <w:u w:val="single"/>
        </w:rPr>
        <w:t xml:space="preserve">work of </w:t>
      </w:r>
      <w:r w:rsidRPr="002A549E">
        <w:rPr>
          <w:szCs w:val="22"/>
          <w:highlight w:val="cyan"/>
          <w:u w:val="single"/>
        </w:rPr>
        <w:lastRenderedPageBreak/>
        <w:t>terrorists</w:t>
      </w:r>
      <w:r w:rsidRPr="002A549E">
        <w:rPr>
          <w:szCs w:val="22"/>
          <w:u w:val="single"/>
        </w:rPr>
        <w:t xml:space="preserve"> who are </w:t>
      </w:r>
      <w:r w:rsidRPr="002A549E">
        <w:rPr>
          <w:szCs w:val="22"/>
          <w:highlight w:val="cyan"/>
          <w:u w:val="single"/>
        </w:rPr>
        <w:t>less concerned with international perceptions</w:t>
      </w:r>
      <w:r w:rsidRPr="002A549E">
        <w:rPr>
          <w:szCs w:val="22"/>
          <w:u w:val="single"/>
        </w:rPr>
        <w:t>.</w:t>
      </w:r>
      <w:r w:rsidRPr="009A5560">
        <w:rPr>
          <w:sz w:val="16"/>
          <w:szCs w:val="22"/>
        </w:rPr>
        <w:t xml:space="preserve"> Instead, attacks by guerrillas are more likely to focus on effects like degrading an orbit, disabling a capability (like a state’s communications satellites), or blinding a surveillance satellite to reduce a state’s military advantage when engaging with the guerrilla forces.</w:t>
      </w:r>
    </w:p>
    <w:p w14:paraId="3903098B" w14:textId="77777777" w:rsidR="002A1DF7" w:rsidRDefault="002A1DF7" w:rsidP="002A1DF7">
      <w:pPr>
        <w:contextualSpacing/>
        <w:rPr>
          <w:szCs w:val="22"/>
        </w:rPr>
      </w:pPr>
    </w:p>
    <w:p w14:paraId="4491EDF1" w14:textId="77777777" w:rsidR="002A1DF7" w:rsidRDefault="002A1DF7" w:rsidP="002A1DF7">
      <w:pPr>
        <w:contextualSpacing/>
        <w:rPr>
          <w:szCs w:val="22"/>
        </w:rPr>
      </w:pPr>
      <w:r w:rsidRPr="002A549E">
        <w:rPr>
          <w:szCs w:val="22"/>
        </w:rPr>
        <w:t xml:space="preserve">Because of the </w:t>
      </w:r>
      <w:r w:rsidRPr="002A549E">
        <w:rPr>
          <w:szCs w:val="22"/>
          <w:highlight w:val="cyan"/>
          <w:u w:val="single"/>
        </w:rPr>
        <w:t>similarities between space</w:t>
      </w:r>
      <w:r w:rsidRPr="002A549E">
        <w:rPr>
          <w:szCs w:val="22"/>
          <w:u w:val="single"/>
        </w:rPr>
        <w:t xml:space="preserve"> and </w:t>
      </w:r>
      <w:r w:rsidRPr="002A549E">
        <w:rPr>
          <w:szCs w:val="22"/>
          <w:highlight w:val="cyan"/>
          <w:u w:val="single"/>
        </w:rPr>
        <w:t>cyberspace</w:t>
      </w:r>
      <w:r w:rsidRPr="002A549E">
        <w:rPr>
          <w:szCs w:val="22"/>
          <w:u w:val="single"/>
        </w:rPr>
        <w:t xml:space="preserve">, we should also </w:t>
      </w:r>
      <w:r w:rsidRPr="002A549E">
        <w:rPr>
          <w:szCs w:val="22"/>
          <w:highlight w:val="cyan"/>
          <w:u w:val="single"/>
        </w:rPr>
        <w:t>expect groups to engage in multidomain attacks using</w:t>
      </w:r>
      <w:r w:rsidRPr="002A549E">
        <w:rPr>
          <w:szCs w:val="22"/>
          <w:u w:val="single"/>
        </w:rPr>
        <w:t xml:space="preserve"> any </w:t>
      </w:r>
      <w:r w:rsidRPr="002A549E">
        <w:rPr>
          <w:szCs w:val="22"/>
          <w:highlight w:val="cyan"/>
          <w:u w:val="single"/>
        </w:rPr>
        <w:t>available</w:t>
      </w:r>
      <w:r w:rsidRPr="002A549E">
        <w:rPr>
          <w:szCs w:val="22"/>
          <w:u w:val="single"/>
        </w:rPr>
        <w:t xml:space="preserve"> new </w:t>
      </w:r>
      <w:r w:rsidRPr="002A549E">
        <w:rPr>
          <w:szCs w:val="22"/>
          <w:highlight w:val="cyan"/>
          <w:u w:val="single"/>
        </w:rPr>
        <w:t>tech</w:t>
      </w:r>
      <w:r w:rsidRPr="002A549E">
        <w:rPr>
          <w:szCs w:val="22"/>
          <w:u w:val="single"/>
        </w:rPr>
        <w:t>nologies</w:t>
      </w:r>
      <w:r w:rsidRPr="002A549E">
        <w:rPr>
          <w:szCs w:val="22"/>
        </w:rPr>
        <w:t xml:space="preserve">. </w:t>
      </w:r>
      <w:r w:rsidRPr="009A5560">
        <w:rPr>
          <w:sz w:val="12"/>
          <w:szCs w:val="12"/>
        </w:rPr>
        <w:t>As early as 1999, hackers seized control of a British military communications satellite with a home computer.20 Guerrilla groups historically engage in a variety of cyber attacks, mostly to harass governments or to deny service to government agencies. For example, the LTTE, the now-inactive Tamil insurgent group in Sri Lanka referenced earlier, often engaged the Sri Lankan military in guerrilla warfare but also carried out terrorist attacks. It had a cyber unit as early as 1997 that frequently targeted the government. Beyond using its own website for propaganda and financing, the LTTE hacked government networks, engaged in denial of service attacks, and engaged in propaganda and counterpropaganda by hacking websites. In 2007, they even pirated a US satellite to send broadcasts to other countries.21 Similar types of attacks are likely to occur against space assets as more groups gain the capability to do so.</w:t>
      </w:r>
    </w:p>
    <w:p w14:paraId="2D62053A" w14:textId="77777777" w:rsidR="002A1DF7" w:rsidRDefault="002A1DF7" w:rsidP="002A1DF7">
      <w:pPr>
        <w:contextualSpacing/>
        <w:rPr>
          <w:szCs w:val="22"/>
        </w:rPr>
      </w:pPr>
    </w:p>
    <w:p w14:paraId="246F5146" w14:textId="77777777" w:rsidR="002A1DF7" w:rsidRPr="002A549E" w:rsidRDefault="002A1DF7" w:rsidP="002A1DF7">
      <w:pPr>
        <w:contextualSpacing/>
        <w:rPr>
          <w:szCs w:val="22"/>
          <w:u w:val="single"/>
        </w:rPr>
      </w:pPr>
      <w:r w:rsidRPr="002A549E">
        <w:rPr>
          <w:szCs w:val="22"/>
          <w:u w:val="single"/>
        </w:rPr>
        <w:t xml:space="preserve">Terrorist attacks against space capabilities could come in a variety of forms based on numerous motivations. Terrorist </w:t>
      </w:r>
      <w:r w:rsidRPr="002A549E">
        <w:rPr>
          <w:szCs w:val="22"/>
          <w:highlight w:val="cyan"/>
          <w:u w:val="single"/>
        </w:rPr>
        <w:t>motivations</w:t>
      </w:r>
      <w:r w:rsidRPr="002A549E">
        <w:rPr>
          <w:szCs w:val="22"/>
          <w:u w:val="single"/>
        </w:rPr>
        <w:t xml:space="preserve"> could be </w:t>
      </w:r>
      <w:r w:rsidRPr="002A549E">
        <w:rPr>
          <w:szCs w:val="22"/>
          <w:highlight w:val="cyan"/>
          <w:u w:val="single"/>
        </w:rPr>
        <w:t>driven by nationalism</w:t>
      </w:r>
      <w:r w:rsidRPr="002A549E">
        <w:rPr>
          <w:szCs w:val="22"/>
          <w:u w:val="single"/>
        </w:rPr>
        <w:t xml:space="preserve"> or a revolutionary ideology, similar to what motivates guerrillas but targeting civilians to achieve the group’s goals. Groups also use terrorism for a variety of other reasons that may be local, regional, or global. Examples include </w:t>
      </w:r>
      <w:r w:rsidRPr="002A549E">
        <w:rPr>
          <w:szCs w:val="22"/>
          <w:highlight w:val="cyan"/>
          <w:u w:val="single"/>
        </w:rPr>
        <w:t>religious differences</w:t>
      </w:r>
      <w:r w:rsidRPr="002A549E">
        <w:rPr>
          <w:szCs w:val="22"/>
          <w:u w:val="single"/>
        </w:rPr>
        <w:t xml:space="preserve">, for </w:t>
      </w:r>
      <w:r w:rsidRPr="002A549E">
        <w:rPr>
          <w:b/>
          <w:bCs/>
          <w:szCs w:val="22"/>
          <w:highlight w:val="cyan"/>
          <w:u w:val="single"/>
        </w:rPr>
        <w:t>antitechnological purposes</w:t>
      </w:r>
      <w:r w:rsidRPr="002A549E">
        <w:rPr>
          <w:szCs w:val="22"/>
          <w:u w:val="single"/>
        </w:rPr>
        <w:t xml:space="preserve">, or simply as part of a </w:t>
      </w:r>
      <w:r w:rsidRPr="002A549E">
        <w:rPr>
          <w:szCs w:val="22"/>
          <w:highlight w:val="cyan"/>
          <w:u w:val="single"/>
        </w:rPr>
        <w:t>neoanarchist movement</w:t>
      </w:r>
      <w:r w:rsidRPr="002A549E">
        <w:rPr>
          <w:szCs w:val="22"/>
          <w:u w:val="single"/>
        </w:rPr>
        <w:t xml:space="preserve"> hoping to </w:t>
      </w:r>
      <w:r w:rsidRPr="002A549E">
        <w:rPr>
          <w:szCs w:val="22"/>
          <w:highlight w:val="cyan"/>
          <w:u w:val="single"/>
        </w:rPr>
        <w:t>prevent governments from becoming</w:t>
      </w:r>
      <w:r w:rsidRPr="002A549E">
        <w:rPr>
          <w:szCs w:val="22"/>
          <w:u w:val="single"/>
        </w:rPr>
        <w:t xml:space="preserve"> even more </w:t>
      </w:r>
      <w:r w:rsidRPr="002A549E">
        <w:rPr>
          <w:szCs w:val="22"/>
          <w:highlight w:val="cyan"/>
          <w:u w:val="single"/>
        </w:rPr>
        <w:t>powerful through</w:t>
      </w:r>
      <w:r w:rsidRPr="002A549E">
        <w:rPr>
          <w:szCs w:val="22"/>
          <w:u w:val="single"/>
        </w:rPr>
        <w:t xml:space="preserve"> the </w:t>
      </w:r>
      <w:r w:rsidRPr="002A549E">
        <w:rPr>
          <w:szCs w:val="22"/>
          <w:highlight w:val="cyan"/>
          <w:u w:val="single"/>
        </w:rPr>
        <w:t>exploitation of space</w:t>
      </w:r>
      <w:r w:rsidRPr="002A549E">
        <w:rPr>
          <w:szCs w:val="22"/>
          <w:u w:val="single"/>
        </w:rPr>
        <w:t>.</w:t>
      </w:r>
    </w:p>
    <w:p w14:paraId="5D8D9DAE" w14:textId="77777777" w:rsidR="002A1DF7" w:rsidRDefault="002A1DF7" w:rsidP="002A1DF7">
      <w:pPr>
        <w:contextualSpacing/>
        <w:rPr>
          <w:szCs w:val="22"/>
        </w:rPr>
      </w:pPr>
    </w:p>
    <w:p w14:paraId="3163A48B" w14:textId="77889255" w:rsidR="002A1DF7" w:rsidRPr="002A1DF7" w:rsidRDefault="002A1DF7" w:rsidP="002A1DF7">
      <w:pPr>
        <w:contextualSpacing/>
        <w:rPr>
          <w:szCs w:val="22"/>
          <w:u w:val="single"/>
        </w:rPr>
      </w:pPr>
      <w:r w:rsidRPr="002A549E">
        <w:rPr>
          <w:szCs w:val="22"/>
          <w:highlight w:val="cyan"/>
          <w:u w:val="single"/>
        </w:rPr>
        <w:t>Terrorists</w:t>
      </w:r>
      <w:r w:rsidRPr="009A5560">
        <w:rPr>
          <w:sz w:val="16"/>
          <w:szCs w:val="22"/>
        </w:rPr>
        <w:t xml:space="preserve"> engage in several different types of tactics, against a variety of targets, though the target is often linked to the broader goals of the group. For instance, Marxist groups are more likely than others to target private businesses, religious groups are more likely than other types of groups to target other religions, and white supremacist groups often attack minorities or minority businesses. Given that terrorists—and guerrillas, for that matter—generally attack targets that are consistent with their strategic goals, what would motivate groups to target a country’s space assets? </w:t>
      </w:r>
      <w:r w:rsidRPr="002A549E">
        <w:rPr>
          <w:szCs w:val="22"/>
          <w:u w:val="single"/>
        </w:rPr>
        <w:t xml:space="preserve">It could simply be a group that wants to reduce the power of the state or a group that opposes the state’s ideology. Also possible are attacks by groups that </w:t>
      </w:r>
      <w:r w:rsidRPr="002A549E">
        <w:rPr>
          <w:szCs w:val="22"/>
          <w:highlight w:val="cyan"/>
          <w:u w:val="single"/>
        </w:rPr>
        <w:t>oppose</w:t>
      </w:r>
      <w:r w:rsidRPr="002A549E">
        <w:rPr>
          <w:szCs w:val="22"/>
          <w:u w:val="single"/>
        </w:rPr>
        <w:t xml:space="preserve"> the </w:t>
      </w:r>
      <w:r w:rsidRPr="002A549E">
        <w:rPr>
          <w:szCs w:val="22"/>
          <w:highlight w:val="cyan"/>
          <w:u w:val="single"/>
        </w:rPr>
        <w:t>weaponization of space</w:t>
      </w:r>
      <w:r w:rsidRPr="002A549E">
        <w:rPr>
          <w:szCs w:val="22"/>
          <w:u w:val="single"/>
        </w:rPr>
        <w:t xml:space="preserve"> or that oppose technology more broadly, </w:t>
      </w:r>
      <w:r w:rsidRPr="002A549E">
        <w:rPr>
          <w:szCs w:val="22"/>
          <w:highlight w:val="cyan"/>
          <w:u w:val="single"/>
        </w:rPr>
        <w:t>focusing on a state’s policies in space rather than</w:t>
      </w:r>
      <w:r w:rsidRPr="002A549E">
        <w:rPr>
          <w:szCs w:val="22"/>
          <w:u w:val="single"/>
        </w:rPr>
        <w:t xml:space="preserve"> the nature of the </w:t>
      </w:r>
      <w:r w:rsidRPr="002A549E">
        <w:rPr>
          <w:szCs w:val="22"/>
          <w:highlight w:val="cyan"/>
          <w:u w:val="single"/>
        </w:rPr>
        <w:t>state itself</w:t>
      </w:r>
      <w:r w:rsidRPr="002A549E">
        <w:rPr>
          <w:szCs w:val="22"/>
          <w:u w:val="single"/>
        </w:rPr>
        <w:t xml:space="preserve">, much as single-issue terrorists focus on a state’s treatment of animals or its abortion laws. Many Americans </w:t>
      </w:r>
      <w:r w:rsidRPr="002A549E">
        <w:rPr>
          <w:szCs w:val="22"/>
          <w:highlight w:val="cyan"/>
          <w:u w:val="single"/>
        </w:rPr>
        <w:t>oppose spending money on space when</w:t>
      </w:r>
      <w:r w:rsidRPr="002A549E">
        <w:rPr>
          <w:szCs w:val="22"/>
          <w:u w:val="single"/>
        </w:rPr>
        <w:t xml:space="preserve"> there are economic or </w:t>
      </w:r>
      <w:r w:rsidRPr="002A549E">
        <w:rPr>
          <w:szCs w:val="22"/>
          <w:highlight w:val="cyan"/>
          <w:u w:val="single"/>
        </w:rPr>
        <w:t>social problems at home</w:t>
      </w:r>
      <w:r w:rsidRPr="002A549E">
        <w:rPr>
          <w:szCs w:val="22"/>
          <w:u w:val="single"/>
        </w:rPr>
        <w:t xml:space="preserve">, so it is </w:t>
      </w:r>
      <w:r w:rsidRPr="002A549E">
        <w:rPr>
          <w:szCs w:val="22"/>
          <w:highlight w:val="cyan"/>
          <w:u w:val="single"/>
        </w:rPr>
        <w:t>not</w:t>
      </w:r>
      <w:r w:rsidRPr="002A549E">
        <w:rPr>
          <w:szCs w:val="22"/>
          <w:u w:val="single"/>
        </w:rPr>
        <w:t xml:space="preserve"> too much of </w:t>
      </w:r>
      <w:r w:rsidRPr="002A549E">
        <w:rPr>
          <w:szCs w:val="22"/>
          <w:highlight w:val="cyan"/>
          <w:u w:val="single"/>
        </w:rPr>
        <w:t>a stretch to expect violence in</w:t>
      </w:r>
      <w:r w:rsidRPr="002A549E">
        <w:rPr>
          <w:szCs w:val="22"/>
          <w:u w:val="single"/>
        </w:rPr>
        <w:t xml:space="preserve"> opposition to using resources on </w:t>
      </w:r>
      <w:r w:rsidRPr="002A549E">
        <w:rPr>
          <w:szCs w:val="22"/>
          <w:highlight w:val="cyan"/>
          <w:u w:val="single"/>
        </w:rPr>
        <w:t>space</w:t>
      </w:r>
      <w:r w:rsidRPr="002A549E">
        <w:rPr>
          <w:szCs w:val="22"/>
          <w:u w:val="single"/>
        </w:rPr>
        <w:t>.22</w:t>
      </w:r>
    </w:p>
    <w:p w14:paraId="00103BB1" w14:textId="67688FDB" w:rsidR="00AA1316" w:rsidRPr="00657732" w:rsidRDefault="00AA1316" w:rsidP="00AA1316">
      <w:pPr>
        <w:pStyle w:val="Heading4"/>
      </w:pPr>
      <w:r>
        <w:t>M</w:t>
      </w:r>
      <w:r w:rsidRPr="00657732">
        <w:t>ining causes</w:t>
      </w:r>
      <w:r>
        <w:t xml:space="preserve"> resource competition and space war</w:t>
      </w:r>
    </w:p>
    <w:p w14:paraId="09CEB644" w14:textId="77777777" w:rsidR="00AA1316" w:rsidRPr="00657732" w:rsidRDefault="00AA1316" w:rsidP="00AA1316">
      <w:r w:rsidRPr="00657732">
        <w:t xml:space="preserve">Fengna </w:t>
      </w:r>
      <w:r w:rsidRPr="00657732">
        <w:rPr>
          <w:rStyle w:val="Style13ptBold"/>
        </w:rPr>
        <w:t>Xu 20</w:t>
      </w:r>
      <w:r w:rsidRPr="00657732">
        <w:t>, Law School, Xi’an Jiaotong University, “The approach to sustainable space mining: issues, challenges, and solutions,” Fengna Xu 2020 IOP Conf. Ser.: Mater. Sci. Eng. 738 012014</w:t>
      </w:r>
    </w:p>
    <w:p w14:paraId="24C6F776" w14:textId="496DF1FF" w:rsidR="00AA1316" w:rsidRPr="00AA1316" w:rsidRDefault="00AA1316" w:rsidP="00AA1316">
      <w:pPr>
        <w:rPr>
          <w:b/>
          <w:bCs/>
          <w:iCs/>
          <w:u w:val="single"/>
        </w:rPr>
      </w:pPr>
      <w:r w:rsidRPr="000A0791">
        <w:rPr>
          <w:sz w:val="12"/>
        </w:rPr>
        <w:t xml:space="preserve">3.1. Conflicts between multiple States </w:t>
      </w:r>
      <w:r w:rsidRPr="00CE71F6">
        <w:rPr>
          <w:rStyle w:val="StyleUnderline"/>
        </w:rPr>
        <w:t>Space resources, as res communis [3], can be appropriated to some extent on the basis of freedom of exploration and use of the outer space.</w:t>
      </w:r>
      <w:r w:rsidRPr="00CE71F6">
        <w:rPr>
          <w:sz w:val="12"/>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CE71F6">
        <w:rPr>
          <w:rStyle w:val="StyleUnderline"/>
        </w:rPr>
        <w:t xml:space="preserve">Given that so far </w:t>
      </w:r>
      <w:r w:rsidRPr="00B7054E">
        <w:rPr>
          <w:rStyle w:val="StyleUnderline"/>
          <w:highlight w:val="cyan"/>
        </w:rPr>
        <w:t>there are no agreement</w:t>
      </w:r>
      <w:r w:rsidRPr="00657732">
        <w:rPr>
          <w:rStyle w:val="StyleUnderline"/>
        </w:rPr>
        <w:t xml:space="preserve"> or property rights </w:t>
      </w:r>
      <w:r w:rsidRPr="00B7054E">
        <w:rPr>
          <w:rStyle w:val="StyleUnderline"/>
          <w:highlight w:val="cyan"/>
        </w:rPr>
        <w:t>on</w:t>
      </w:r>
      <w:r w:rsidRPr="00657732">
        <w:rPr>
          <w:rStyle w:val="StyleUnderline"/>
        </w:rPr>
        <w:t xml:space="preserve"> </w:t>
      </w:r>
      <w:r w:rsidRPr="00FA1920">
        <w:rPr>
          <w:rStyle w:val="StyleUnderline"/>
        </w:rPr>
        <w:t xml:space="preserve">space </w:t>
      </w:r>
      <w:r w:rsidRPr="00B7054E">
        <w:rPr>
          <w:rStyle w:val="StyleUnderline"/>
          <w:highlight w:val="cyan"/>
        </w:rPr>
        <w:t>resources, they are</w:t>
      </w:r>
      <w:r w:rsidRPr="00657732">
        <w:rPr>
          <w:rStyle w:val="StyleUnderline"/>
        </w:rPr>
        <w:t xml:space="preserve"> essentially </w:t>
      </w:r>
      <w:r w:rsidRPr="00B7054E">
        <w:rPr>
          <w:rStyle w:val="StyleUnderline"/>
          <w:highlight w:val="cyan"/>
        </w:rPr>
        <w:t>in a ‘state of nature</w:t>
      </w:r>
      <w:r w:rsidRPr="00B7054E">
        <w:rPr>
          <w:sz w:val="12"/>
          <w:highlight w:val="cyan"/>
        </w:rPr>
        <w:t>’</w:t>
      </w:r>
      <w:r w:rsidRPr="000A0791">
        <w:rPr>
          <w:sz w:val="12"/>
        </w:rPr>
        <w:t xml:space="preserve">. Allocation by the ‘first come, first served’ approach is simple and requires very little government involvement to deter another one (called a ‘junior’) from displacing the rightful first comer (called a ‘senior’). </w:t>
      </w:r>
      <w:r w:rsidRPr="00E529AB">
        <w:rPr>
          <w:rStyle w:val="StyleUnderline"/>
        </w:rPr>
        <w:t>However, overprotecting the senior by priority rights could run the risk of disorder, waste, inequality, and even monopoly</w:t>
      </w:r>
      <w:r w:rsidRPr="000A0791">
        <w:rPr>
          <w:sz w:val="12"/>
        </w:rPr>
        <w:t xml:space="preserve">. The Outer Space Treaty, requires State parties to conduct all their activities in outer space ‘with due regard to the corresponding interests of all other States Parties’. </w:t>
      </w:r>
      <w:r w:rsidRPr="00B7054E">
        <w:rPr>
          <w:rStyle w:val="StyleUnderline"/>
          <w:highlight w:val="cyan"/>
        </w:rPr>
        <w:t xml:space="preserve">Without </w:t>
      </w:r>
      <w:r w:rsidRPr="00E529AB">
        <w:rPr>
          <w:rStyle w:val="StyleUnderline"/>
        </w:rPr>
        <w:t xml:space="preserve">specific coordinating </w:t>
      </w:r>
      <w:r w:rsidRPr="00B7054E">
        <w:rPr>
          <w:rStyle w:val="StyleUnderline"/>
          <w:highlight w:val="cyan"/>
        </w:rPr>
        <w:lastRenderedPageBreak/>
        <w:t xml:space="preserve">rules, conflicts </w:t>
      </w:r>
      <w:r w:rsidRPr="00E529AB">
        <w:rPr>
          <w:rStyle w:val="StyleUnderline"/>
        </w:rPr>
        <w:t xml:space="preserve">between multiple States </w:t>
      </w:r>
      <w:r w:rsidRPr="00B7054E">
        <w:rPr>
          <w:rStyle w:val="StyleUnderline"/>
          <w:highlight w:val="cyan"/>
        </w:rPr>
        <w:t xml:space="preserve">are likely </w:t>
      </w:r>
      <w:r w:rsidRPr="00CE71F6">
        <w:rPr>
          <w:rStyle w:val="StyleUnderline"/>
        </w:rPr>
        <w:t xml:space="preserve">to </w:t>
      </w:r>
      <w:r w:rsidRPr="00E529AB">
        <w:rPr>
          <w:rStyle w:val="StyleUnderline"/>
        </w:rPr>
        <w:t>happen</w:t>
      </w:r>
      <w:r w:rsidRPr="00B7054E">
        <w:rPr>
          <w:rStyle w:val="StyleUnderline"/>
          <w:highlight w:val="cyan"/>
        </w:rPr>
        <w:t xml:space="preserve">. Private entities </w:t>
      </w:r>
      <w:r w:rsidRPr="00E529AB">
        <w:rPr>
          <w:rStyle w:val="StyleUnderline"/>
        </w:rPr>
        <w:t xml:space="preserve">may choose to </w:t>
      </w:r>
      <w:r w:rsidRPr="00B7054E">
        <w:rPr>
          <w:rStyle w:val="StyleUnderline"/>
          <w:highlight w:val="cyan"/>
        </w:rPr>
        <w:t xml:space="preserve">arm themselves to safeguard their </w:t>
      </w:r>
      <w:r w:rsidRPr="00E529AB">
        <w:rPr>
          <w:rStyle w:val="StyleUnderline"/>
        </w:rPr>
        <w:t xml:space="preserve">own </w:t>
      </w:r>
      <w:r w:rsidRPr="00B7054E">
        <w:rPr>
          <w:rStyle w:val="StyleUnderline"/>
          <w:highlight w:val="cyan"/>
        </w:rPr>
        <w:t xml:space="preserve">interests. </w:t>
      </w:r>
      <w:r w:rsidRPr="00E529AB">
        <w:rPr>
          <w:rStyle w:val="StyleUnderline"/>
        </w:rPr>
        <w:t xml:space="preserve">In extreme cases, </w:t>
      </w:r>
      <w:r w:rsidRPr="00B7054E">
        <w:rPr>
          <w:rStyle w:val="Emphasis"/>
          <w:b w:val="0"/>
          <w:bCs/>
          <w:highlight w:val="cyan"/>
        </w:rPr>
        <w:t xml:space="preserve">States may </w:t>
      </w:r>
      <w:r w:rsidRPr="00DC6C4A">
        <w:rPr>
          <w:rStyle w:val="Emphasis"/>
          <w:b w:val="0"/>
          <w:bCs/>
        </w:rPr>
        <w:t xml:space="preserve">also </w:t>
      </w:r>
      <w:r w:rsidRPr="00B7054E">
        <w:rPr>
          <w:rStyle w:val="Emphasis"/>
          <w:b w:val="0"/>
          <w:bCs/>
          <w:highlight w:val="cyan"/>
        </w:rPr>
        <w:t xml:space="preserve">protect them </w:t>
      </w:r>
      <w:r w:rsidRPr="00DC6C4A">
        <w:rPr>
          <w:rStyle w:val="Emphasis"/>
          <w:b w:val="0"/>
          <w:bCs/>
        </w:rPr>
        <w:t xml:space="preserve">by </w:t>
      </w:r>
      <w:r w:rsidRPr="00B7054E">
        <w:rPr>
          <w:rStyle w:val="Emphasis"/>
          <w:b w:val="0"/>
          <w:bCs/>
          <w:highlight w:val="cyan"/>
        </w:rPr>
        <w:t>placing w</w:t>
      </w:r>
      <w:r w:rsidRPr="00DC6C4A">
        <w:rPr>
          <w:rStyle w:val="Emphasis"/>
          <w:b w:val="0"/>
          <w:bCs/>
        </w:rPr>
        <w:t xml:space="preserve">eapons of </w:t>
      </w:r>
      <w:r w:rsidRPr="00B7054E">
        <w:rPr>
          <w:rStyle w:val="Emphasis"/>
          <w:b w:val="0"/>
          <w:bCs/>
          <w:highlight w:val="cyan"/>
        </w:rPr>
        <w:t>m</w:t>
      </w:r>
      <w:r w:rsidRPr="00DC6C4A">
        <w:rPr>
          <w:rStyle w:val="Emphasis"/>
          <w:b w:val="0"/>
          <w:bCs/>
        </w:rPr>
        <w:t>ass</w:t>
      </w:r>
      <w:r w:rsidRPr="00B7054E">
        <w:rPr>
          <w:rStyle w:val="Emphasis"/>
          <w:b w:val="0"/>
          <w:bCs/>
          <w:highlight w:val="cyan"/>
        </w:rPr>
        <w:t xml:space="preserve"> d</w:t>
      </w:r>
      <w:r w:rsidRPr="00DC6C4A">
        <w:rPr>
          <w:rStyle w:val="Emphasis"/>
          <w:b w:val="0"/>
          <w:bCs/>
        </w:rPr>
        <w:t>estruction</w:t>
      </w:r>
      <w:r w:rsidRPr="00B7054E">
        <w:rPr>
          <w:rStyle w:val="Emphasis"/>
          <w:b w:val="0"/>
          <w:bCs/>
          <w:highlight w:val="cyan"/>
        </w:rPr>
        <w:t xml:space="preserve"> in outer space </w:t>
      </w:r>
      <w:r w:rsidRPr="00DC6C4A">
        <w:rPr>
          <w:rStyle w:val="Emphasis"/>
          <w:b w:val="0"/>
          <w:bCs/>
        </w:rPr>
        <w:t xml:space="preserve">if necessary [4]. As a result, priority </w:t>
      </w:r>
      <w:r w:rsidRPr="00B7054E">
        <w:rPr>
          <w:rStyle w:val="Emphasis"/>
          <w:b w:val="0"/>
          <w:bCs/>
          <w:highlight w:val="cyan"/>
        </w:rPr>
        <w:t xml:space="preserve">rights should </w:t>
      </w:r>
      <w:r w:rsidRPr="00DC6C4A">
        <w:rPr>
          <w:rStyle w:val="Emphasis"/>
          <w:b w:val="0"/>
          <w:bCs/>
        </w:rPr>
        <w:t xml:space="preserve">not </w:t>
      </w:r>
      <w:r w:rsidRPr="00B7054E">
        <w:rPr>
          <w:rStyle w:val="Emphasis"/>
          <w:b w:val="0"/>
          <w:bCs/>
          <w:highlight w:val="cyan"/>
        </w:rPr>
        <w:t xml:space="preserve">be </w:t>
      </w:r>
      <w:r w:rsidRPr="00DC6C4A">
        <w:rPr>
          <w:rStyle w:val="Emphasis"/>
          <w:b w:val="0"/>
          <w:bCs/>
        </w:rPr>
        <w:t xml:space="preserve">absolute but </w:t>
      </w:r>
      <w:r w:rsidRPr="00B7054E">
        <w:rPr>
          <w:rStyle w:val="Emphasis"/>
          <w:b w:val="0"/>
          <w:bCs/>
          <w:highlight w:val="cyan"/>
        </w:rPr>
        <w:t>subjected to some arrangements. 7</w:t>
      </w:r>
    </w:p>
    <w:p w14:paraId="4BFA90D0" w14:textId="56C37E09" w:rsidR="00A75EC1" w:rsidRDefault="00A75EC1" w:rsidP="00A75EC1">
      <w:pPr>
        <w:pStyle w:val="Heading4"/>
      </w:pPr>
      <w:r>
        <w:t>Resources won’t be equitably distributed to solve scarcity, and benefits are impossible to predict.</w:t>
      </w:r>
    </w:p>
    <w:p w14:paraId="66924E6E" w14:textId="77777777" w:rsidR="00A75EC1" w:rsidRPr="001F66F6" w:rsidRDefault="00A75EC1" w:rsidP="00A75EC1">
      <w:r>
        <w:t xml:space="preserve">Matt </w:t>
      </w:r>
      <w:r w:rsidRPr="001F66F6">
        <w:rPr>
          <w:rStyle w:val="Style13ptBold"/>
        </w:rPr>
        <w:t>Davis</w:t>
      </w:r>
      <w:r>
        <w:t xml:space="preserve"> 09/28/20</w:t>
      </w:r>
      <w:r w:rsidRPr="001F66F6">
        <w:rPr>
          <w:rStyle w:val="Style13ptBold"/>
        </w:rPr>
        <w:t>18</w:t>
      </w:r>
      <w:r>
        <w:t xml:space="preserve"> [“Will asteroid mining be an outer-space gold rush?”] [DS] [https://bigthink.com/hard-science/economic-impact-of-asteroid-mining/]</w:t>
      </w:r>
    </w:p>
    <w:p w14:paraId="15D7CE1F" w14:textId="77777777" w:rsidR="00A75EC1" w:rsidRDefault="00A75EC1" w:rsidP="00A75EC1">
      <w:r>
        <w:t>HOW WILL THIS AFFECT EARTH?</w:t>
      </w:r>
    </w:p>
    <w:p w14:paraId="130B2DEB" w14:textId="77777777" w:rsidR="00A75EC1" w:rsidRPr="004C62B8" w:rsidRDefault="00A75EC1" w:rsidP="00A75EC1">
      <w:pPr>
        <w:rPr>
          <w:rStyle w:val="StyleUnderline"/>
        </w:rPr>
      </w:pPr>
      <w:r w:rsidRPr="004C62B8">
        <w:rPr>
          <w:rStyle w:val="StyleUnderline"/>
        </w:rPr>
        <w:t xml:space="preserve">As stated earlier, today most of the mineral wealth on Earth comes from a finite supply delivered by comets and meteorites. Part of what makes these minerals valuable is the very fact that they are finite. </w:t>
      </w:r>
      <w:r w:rsidRPr="00B7054E">
        <w:rPr>
          <w:rStyle w:val="StyleUnderline"/>
          <w:highlight w:val="cyan"/>
        </w:rPr>
        <w:t>What</w:t>
      </w:r>
      <w:r w:rsidRPr="00352097">
        <w:rPr>
          <w:rStyle w:val="StyleUnderline"/>
        </w:rPr>
        <w:t xml:space="preserve">’s going to </w:t>
      </w:r>
      <w:r w:rsidRPr="00B7054E">
        <w:rPr>
          <w:rStyle w:val="StyleUnderline"/>
          <w:highlight w:val="cyan"/>
        </w:rPr>
        <w:t xml:space="preserve">happen when a </w:t>
      </w:r>
      <w:r w:rsidRPr="00352097">
        <w:rPr>
          <w:rStyle w:val="StyleUnderline"/>
        </w:rPr>
        <w:t xml:space="preserve">$10,000 quadrillion </w:t>
      </w:r>
      <w:r w:rsidRPr="00B7054E">
        <w:rPr>
          <w:rStyle w:val="StyleUnderline"/>
          <w:highlight w:val="cyan"/>
        </w:rPr>
        <w:t>asteroid is mined for</w:t>
      </w:r>
      <w:r w:rsidRPr="004C62B8">
        <w:rPr>
          <w:rStyle w:val="StyleUnderline"/>
        </w:rPr>
        <w:t xml:space="preserve"> its </w:t>
      </w:r>
      <w:r w:rsidRPr="00B7054E">
        <w:rPr>
          <w:rStyle w:val="StyleUnderline"/>
          <w:highlight w:val="cyan"/>
        </w:rPr>
        <w:t>resources</w:t>
      </w:r>
      <w:r w:rsidRPr="004C62B8">
        <w:rPr>
          <w:rStyle w:val="StyleUnderline"/>
        </w:rPr>
        <w:t>?</w:t>
      </w:r>
    </w:p>
    <w:p w14:paraId="2EED3BC2" w14:textId="77777777" w:rsidR="00A75EC1" w:rsidRPr="004C62B8" w:rsidRDefault="00A75EC1" w:rsidP="00A75EC1">
      <w:pPr>
        <w:rPr>
          <w:rStyle w:val="StyleUnderline"/>
        </w:rPr>
      </w:pPr>
      <w:r w:rsidRPr="004C62B8">
        <w:rPr>
          <w:rStyle w:val="StyleUnderline"/>
        </w:rPr>
        <w:t xml:space="preserve">Well, the short answer is </w:t>
      </w:r>
      <w:r w:rsidRPr="00B7054E">
        <w:rPr>
          <w:rStyle w:val="StyleUnderline"/>
          <w:highlight w:val="cyan"/>
        </w:rPr>
        <w:t xml:space="preserve">we don’t </w:t>
      </w:r>
      <w:r w:rsidRPr="00352097">
        <w:rPr>
          <w:rStyle w:val="StyleUnderline"/>
        </w:rPr>
        <w:t xml:space="preserve">really </w:t>
      </w:r>
      <w:r w:rsidRPr="00B7054E">
        <w:rPr>
          <w:rStyle w:val="StyleUnderline"/>
          <w:highlight w:val="cyan"/>
        </w:rPr>
        <w:t>know</w:t>
      </w:r>
      <w:r w:rsidRPr="004C62B8">
        <w:rPr>
          <w:rStyle w:val="StyleUnderline"/>
        </w:rPr>
        <w:t xml:space="preserve">. Once this science-fiction story becomes fact, </w:t>
      </w:r>
      <w:r w:rsidRPr="00B7054E">
        <w:rPr>
          <w:rStyle w:val="StyleUnderline"/>
          <w:highlight w:val="cyan"/>
        </w:rPr>
        <w:t xml:space="preserve">it’s going to </w:t>
      </w:r>
      <w:r w:rsidRPr="00352097">
        <w:rPr>
          <w:rStyle w:val="StyleUnderline"/>
        </w:rPr>
        <w:t xml:space="preserve">fundamentally </w:t>
      </w:r>
      <w:r w:rsidRPr="00B7054E">
        <w:rPr>
          <w:rStyle w:val="StyleUnderline"/>
          <w:highlight w:val="cyan"/>
        </w:rPr>
        <w:t xml:space="preserve">transform </w:t>
      </w:r>
      <w:r w:rsidRPr="00352097">
        <w:rPr>
          <w:rStyle w:val="StyleUnderline"/>
        </w:rPr>
        <w:t xml:space="preserve">our </w:t>
      </w:r>
      <w:r w:rsidRPr="00B7054E">
        <w:rPr>
          <w:rStyle w:val="StyleUnderline"/>
          <w:highlight w:val="cyan"/>
        </w:rPr>
        <w:t xml:space="preserve">economies in ways we can’t </w:t>
      </w:r>
      <w:r w:rsidRPr="00352097">
        <w:rPr>
          <w:rStyle w:val="StyleUnderline"/>
        </w:rPr>
        <w:t xml:space="preserve">really </w:t>
      </w:r>
      <w:r w:rsidRPr="00B7054E">
        <w:rPr>
          <w:rStyle w:val="StyleUnderline"/>
          <w:highlight w:val="cyan"/>
        </w:rPr>
        <w:t>predict</w:t>
      </w:r>
      <w:r w:rsidRPr="004C62B8">
        <w:rPr>
          <w:rStyle w:val="StyleUnderline"/>
        </w:rPr>
        <w:t>.</w:t>
      </w:r>
    </w:p>
    <w:p w14:paraId="5E1A3B78" w14:textId="77777777" w:rsidR="00A75EC1" w:rsidRPr="00266733" w:rsidRDefault="00A75EC1" w:rsidP="00A75EC1">
      <w:pPr>
        <w:rPr>
          <w:sz w:val="16"/>
        </w:rPr>
      </w:pPr>
      <w:r w:rsidRPr="00266733">
        <w:rPr>
          <w:sz w:val="16"/>
        </w:rPr>
        <w:t xml:space="preserve">There is some concern that the vast amount of mineral wealth available in space will cause commodity prices to drop precipitously, tanking the economy. This likely won’t be an issue. </w:t>
      </w:r>
      <w:r w:rsidRPr="00B7054E">
        <w:rPr>
          <w:rStyle w:val="StyleUnderline"/>
          <w:highlight w:val="cyan"/>
        </w:rPr>
        <w:t xml:space="preserve">Only a handful </w:t>
      </w:r>
      <w:r w:rsidRPr="00352097">
        <w:rPr>
          <w:rStyle w:val="StyleUnderline"/>
        </w:rPr>
        <w:t xml:space="preserve">of companies </w:t>
      </w:r>
      <w:r w:rsidRPr="00B7054E">
        <w:rPr>
          <w:rStyle w:val="StyleUnderline"/>
          <w:highlight w:val="cyan"/>
        </w:rPr>
        <w:t>will have a foothold</w:t>
      </w:r>
      <w:r w:rsidRPr="004C62B8">
        <w:rPr>
          <w:rStyle w:val="StyleUnderline"/>
        </w:rPr>
        <w:t xml:space="preserve"> in space, and </w:t>
      </w:r>
      <w:r w:rsidRPr="00B7054E">
        <w:rPr>
          <w:rStyle w:val="StyleUnderline"/>
          <w:highlight w:val="cyan"/>
        </w:rPr>
        <w:t>because of</w:t>
      </w:r>
      <w:r w:rsidRPr="004C62B8">
        <w:rPr>
          <w:rStyle w:val="StyleUnderline"/>
        </w:rPr>
        <w:t xml:space="preserve"> their </w:t>
      </w:r>
      <w:r w:rsidRPr="00B7054E">
        <w:rPr>
          <w:rStyle w:val="StyleUnderline"/>
          <w:highlight w:val="cyan"/>
        </w:rPr>
        <w:t>oligopoly</w:t>
      </w:r>
      <w:r w:rsidRPr="004C62B8">
        <w:rPr>
          <w:rStyle w:val="StyleUnderline"/>
        </w:rPr>
        <w:t xml:space="preserve">, </w:t>
      </w:r>
      <w:r w:rsidRPr="00B7054E">
        <w:rPr>
          <w:rStyle w:val="StyleUnderline"/>
          <w:highlight w:val="cyan"/>
        </w:rPr>
        <w:t>they won’t flood the market</w:t>
      </w:r>
      <w:r w:rsidRPr="004C62B8">
        <w:rPr>
          <w:rStyle w:val="StyleUnderline"/>
        </w:rPr>
        <w:t xml:space="preserve"> with, say, platinum. That would drive the value of platinum down so low that they couldn’t make any money. As an example of how this will likely play out, we can look at the diamond market. Diamonds are actually quite abundant on Earth, but the De Beers organization has such a monopoly on the market that </w:t>
      </w:r>
      <w:r w:rsidRPr="00B7054E">
        <w:rPr>
          <w:rStyle w:val="StyleUnderline"/>
          <w:highlight w:val="cyan"/>
        </w:rPr>
        <w:t xml:space="preserve">they only release </w:t>
      </w:r>
      <w:r w:rsidRPr="00352097">
        <w:rPr>
          <w:rStyle w:val="StyleUnderline"/>
        </w:rPr>
        <w:t xml:space="preserve">just </w:t>
      </w:r>
      <w:r w:rsidRPr="00B7054E">
        <w:rPr>
          <w:rStyle w:val="StyleUnderline"/>
          <w:highlight w:val="cyan"/>
        </w:rPr>
        <w:t>enough</w:t>
      </w:r>
      <w:r w:rsidRPr="004C62B8">
        <w:rPr>
          <w:rStyle w:val="StyleUnderline"/>
        </w:rPr>
        <w:t xml:space="preserve"> diamonds </w:t>
      </w:r>
      <w:r w:rsidRPr="00B7054E">
        <w:rPr>
          <w:rStyle w:val="StyleUnderline"/>
          <w:highlight w:val="cyan"/>
        </w:rPr>
        <w:t>to satisfy demand</w:t>
      </w:r>
      <w:r w:rsidRPr="001F66F6">
        <w:rPr>
          <w:rStyle w:val="StyleUnderline"/>
        </w:rPr>
        <w:t>.</w:t>
      </w:r>
      <w:r w:rsidRPr="004C62B8">
        <w:rPr>
          <w:rStyle w:val="StyleUnderline"/>
        </w:rPr>
        <w:t xml:space="preserve"> Since the “supply” was artificially made to always meet demand, De Beers could ensure their continued profits. </w:t>
      </w:r>
      <w:r w:rsidRPr="00266733">
        <w:rPr>
          <w:sz w:val="16"/>
        </w:rPr>
        <w:t>(Note that the De Beers monopoly has since been broken up).</w:t>
      </w:r>
    </w:p>
    <w:p w14:paraId="2F685B10" w14:textId="77777777" w:rsidR="00A75EC1" w:rsidRPr="004C62B8" w:rsidRDefault="00A75EC1" w:rsidP="00A75EC1">
      <w:pPr>
        <w:rPr>
          <w:rStyle w:val="StyleUnderline"/>
        </w:rPr>
      </w:pPr>
      <w:r w:rsidRPr="00266733">
        <w:rPr>
          <w:sz w:val="16"/>
        </w:rPr>
        <w:t xml:space="preserve">So, the economy won’t collapse. </w:t>
      </w:r>
      <w:r w:rsidRPr="004C62B8">
        <w:rPr>
          <w:rStyle w:val="StyleUnderline"/>
        </w:rPr>
        <w:t xml:space="preserve">But this also means that </w:t>
      </w:r>
      <w:r w:rsidRPr="00B7054E">
        <w:rPr>
          <w:rStyle w:val="StyleUnderline"/>
          <w:highlight w:val="cyan"/>
        </w:rPr>
        <w:t>inequality</w:t>
      </w:r>
      <w:r w:rsidRPr="004C62B8">
        <w:rPr>
          <w:rStyle w:val="StyleUnderline"/>
        </w:rPr>
        <w:t xml:space="preserve"> on Earth </w:t>
      </w:r>
      <w:r w:rsidRPr="00B7054E">
        <w:rPr>
          <w:rStyle w:val="StyleUnderline"/>
          <w:highlight w:val="cyan"/>
        </w:rPr>
        <w:t>will become more extreme</w:t>
      </w:r>
      <w:r w:rsidRPr="004C62B8">
        <w:rPr>
          <w:rStyle w:val="StyleUnderline"/>
        </w:rPr>
        <w:t xml:space="preserve">. Right now, a handful of </w:t>
      </w:r>
      <w:r w:rsidRPr="00B7054E">
        <w:rPr>
          <w:rStyle w:val="StyleUnderline"/>
          <w:highlight w:val="cyan"/>
        </w:rPr>
        <w:t>billionaires</w:t>
      </w:r>
      <w:r w:rsidRPr="004C62B8">
        <w:rPr>
          <w:rStyle w:val="StyleUnderline"/>
        </w:rPr>
        <w:t xml:space="preserve"> are betting on asteroid mining, and, if it pays off, they’re the ones who </w:t>
      </w:r>
      <w:r w:rsidRPr="00B7054E">
        <w:rPr>
          <w:rStyle w:val="StyleUnderline"/>
          <w:highlight w:val="cyan"/>
        </w:rPr>
        <w:t>will reap the benefit</w:t>
      </w:r>
      <w:r w:rsidRPr="004C62B8">
        <w:rPr>
          <w:rStyle w:val="StyleUnderline"/>
        </w:rPr>
        <w:t xml:space="preserve">. The </w:t>
      </w:r>
      <w:r w:rsidRPr="00B7054E">
        <w:rPr>
          <w:rStyle w:val="StyleUnderline"/>
          <w:highlight w:val="cyan"/>
        </w:rPr>
        <w:t>rags-to-riches</w:t>
      </w:r>
      <w:r w:rsidRPr="004C62B8">
        <w:rPr>
          <w:rStyle w:val="StyleUnderline"/>
        </w:rPr>
        <w:t xml:space="preserve"> conditions of the gold rush </w:t>
      </w:r>
      <w:r w:rsidRPr="00B7054E">
        <w:rPr>
          <w:rStyle w:val="StyleUnderline"/>
          <w:highlight w:val="cyan"/>
        </w:rPr>
        <w:t>aren’t going to be replicated</w:t>
      </w:r>
      <w:r w:rsidRPr="004C62B8">
        <w:rPr>
          <w:rStyle w:val="StyleUnderline"/>
        </w:rPr>
        <w:t xml:space="preserve"> out in space: there will be no Space Dream to match the California Dream.</w:t>
      </w:r>
    </w:p>
    <w:p w14:paraId="517A40F0" w14:textId="77777777" w:rsidR="00A75EC1" w:rsidRPr="00266733" w:rsidRDefault="00A75EC1" w:rsidP="00A75EC1">
      <w:pPr>
        <w:rPr>
          <w:sz w:val="16"/>
        </w:rPr>
      </w:pPr>
      <w:r w:rsidRPr="00266733">
        <w:rPr>
          <w:sz w:val="16"/>
        </w:rPr>
        <w:t xml:space="preserve">On the other hand, </w:t>
      </w:r>
      <w:r w:rsidRPr="001F66F6">
        <w:rPr>
          <w:rStyle w:val="StyleUnderline"/>
        </w:rPr>
        <w:t>mining operations will likely take place in space and correspondingly grow and develop in space.</w:t>
      </w:r>
      <w:r w:rsidRPr="00266733">
        <w:rPr>
          <w:sz w:val="16"/>
        </w:rPr>
        <w:t xml:space="preserve"> As more mineral resources are found in space and less on Earth, mining operations here won’t be as appealing, which is a profoundly good thing. Mining is incredibly damaging to the environment, and in developing countries, mines are often worked by child labor. On a theoretical asteroid mining operation, most of the work would likely be automated, and any pollutants would be shot off into outer space.</w:t>
      </w:r>
    </w:p>
    <w:p w14:paraId="5A1A2601" w14:textId="77777777" w:rsidR="00A75EC1" w:rsidRDefault="00A75EC1" w:rsidP="00A75EC1">
      <w:pPr>
        <w:rPr>
          <w:rStyle w:val="Emphasis"/>
        </w:rPr>
      </w:pPr>
      <w:r w:rsidRPr="00B45231">
        <w:rPr>
          <w:rStyle w:val="StyleUnderline"/>
        </w:rPr>
        <w:t>The most optimistic perspective on asteroid mining is that it will propel us towards a post-scarcity society</w:t>
      </w:r>
      <w:r w:rsidRPr="004C62B8">
        <w:rPr>
          <w:rStyle w:val="StyleUnderline"/>
        </w:rPr>
        <w:t>, one where the incredible abundance of water and minerals and asteroids will enable virtually limitless development</w:t>
      </w:r>
      <w:r w:rsidRPr="00266733">
        <w:rPr>
          <w:sz w:val="16"/>
        </w:rPr>
        <w:t xml:space="preserve">. Gathering water from asteroids, in particular, would represent a tremendous boon. </w:t>
      </w:r>
      <w:r w:rsidRPr="00B7054E">
        <w:rPr>
          <w:rStyle w:val="Emphasis"/>
          <w:highlight w:val="cyan"/>
        </w:rPr>
        <w:t xml:space="preserve">Unfortunately, selling water to thirsty humans isn’t </w:t>
      </w:r>
      <w:r w:rsidRPr="00B45231">
        <w:rPr>
          <w:rStyle w:val="Emphasis"/>
        </w:rPr>
        <w:t xml:space="preserve">likely </w:t>
      </w:r>
      <w:r w:rsidRPr="00B45231">
        <w:rPr>
          <w:rStyle w:val="Emphasis"/>
        </w:rPr>
        <w:lastRenderedPageBreak/>
        <w:t xml:space="preserve">what’s </w:t>
      </w:r>
      <w:r w:rsidRPr="00B7054E">
        <w:rPr>
          <w:rStyle w:val="Emphasis"/>
          <w:highlight w:val="cyan"/>
        </w:rPr>
        <w:t>going to happen</w:t>
      </w:r>
      <w:r w:rsidRPr="004C62B8">
        <w:rPr>
          <w:rStyle w:val="Emphasis"/>
        </w:rPr>
        <w:t xml:space="preserve">; instead, </w:t>
      </w:r>
      <w:r w:rsidRPr="00B7054E">
        <w:rPr>
          <w:rStyle w:val="Emphasis"/>
          <w:highlight w:val="cyan"/>
        </w:rPr>
        <w:t xml:space="preserve">it’ll be used to make rocket fuel for further </w:t>
      </w:r>
      <w:r w:rsidRPr="00B45231">
        <w:rPr>
          <w:rStyle w:val="Emphasis"/>
        </w:rPr>
        <w:t xml:space="preserve">asteroid mining </w:t>
      </w:r>
      <w:r w:rsidRPr="00B7054E">
        <w:rPr>
          <w:rStyle w:val="Emphasis"/>
          <w:highlight w:val="cyan"/>
        </w:rPr>
        <w:t>ventures</w:t>
      </w:r>
      <w:r w:rsidRPr="004C62B8">
        <w:rPr>
          <w:rStyle w:val="Emphasis"/>
        </w:rPr>
        <w:t>.</w:t>
      </w:r>
    </w:p>
    <w:p w14:paraId="52F6932B" w14:textId="77777777" w:rsidR="00A75EC1" w:rsidRDefault="00A75EC1" w:rsidP="00A75EC1">
      <w:pPr>
        <w:rPr>
          <w:rStyle w:val="StyleUnderline"/>
        </w:rPr>
      </w:pPr>
    </w:p>
    <w:p w14:paraId="5878A7D2" w14:textId="77777777" w:rsidR="00A75EC1" w:rsidRPr="00393369" w:rsidRDefault="00A75EC1" w:rsidP="00A75EC1">
      <w:pPr>
        <w:rPr>
          <w:sz w:val="16"/>
        </w:rPr>
      </w:pPr>
    </w:p>
    <w:p w14:paraId="27CAFCE8" w14:textId="77777777" w:rsidR="00A75EC1" w:rsidRDefault="00A75EC1" w:rsidP="00A75EC1">
      <w:pPr>
        <w:pStyle w:val="Heading2"/>
      </w:pPr>
      <w:r>
        <w:lastRenderedPageBreak/>
        <w:t>Framing</w:t>
      </w:r>
    </w:p>
    <w:p w14:paraId="31550D0D" w14:textId="77777777" w:rsidR="00A75EC1" w:rsidRDefault="00A75EC1" w:rsidP="00A75EC1">
      <w:pPr>
        <w:pStyle w:val="Heading4"/>
      </w:pPr>
      <w:r>
        <w:t>The Standard is Maximizing Expected Well-Being</w:t>
      </w:r>
    </w:p>
    <w:p w14:paraId="26E26B1D" w14:textId="77777777" w:rsidR="00A75EC1" w:rsidRPr="008A7AD5" w:rsidRDefault="00A75EC1" w:rsidP="00A75EC1">
      <w:pPr>
        <w:pStyle w:val="Heading4"/>
      </w:pPr>
      <w:r>
        <w:t>1] O</w:t>
      </w:r>
      <w:r w:rsidRPr="008A282C">
        <w:t xml:space="preserve">nly it can explain degrees of wrongness- it is worse to kill thousands than to lie to a friend- either ethical theories cannot explain comparative badness, or it collapses </w:t>
      </w:r>
    </w:p>
    <w:p w14:paraId="573404A3" w14:textId="77777777" w:rsidR="00A75EC1" w:rsidRPr="00467FC5" w:rsidRDefault="00A75EC1" w:rsidP="00A75EC1">
      <w:pPr>
        <w:pStyle w:val="Heading4"/>
      </w:pPr>
      <w:r>
        <w:t xml:space="preserve">2] </w:t>
      </w:r>
      <w:r w:rsidRPr="00467FC5">
        <w:t xml:space="preserve">Reducing existential risks is the top priority in any coherent moral theory </w:t>
      </w:r>
    </w:p>
    <w:p w14:paraId="01A2B789" w14:textId="77777777" w:rsidR="00A75EC1" w:rsidRPr="00B57CDD" w:rsidRDefault="00A75EC1" w:rsidP="00A75EC1">
      <w:pPr>
        <w:rPr>
          <w:rFonts w:eastAsia="Calibri"/>
          <w:b/>
          <w:bCs/>
          <w:u w:val="single"/>
        </w:rPr>
      </w:pPr>
      <w:r w:rsidRPr="00467FC5">
        <w:rPr>
          <w:rFonts w:eastAsia="Calibri"/>
          <w:b/>
          <w:bCs/>
          <w:u w:val="single"/>
        </w:rPr>
        <w:t>Pummer, PhD, 15</w:t>
      </w:r>
      <w:r>
        <w:rPr>
          <w:rFonts w:eastAsia="Calibri"/>
          <w:b/>
          <w:bCs/>
          <w:u w:val="single"/>
        </w:rPr>
        <w:t xml:space="preserve"> </w:t>
      </w:r>
      <w:r w:rsidRPr="00467FC5">
        <w:rPr>
          <w:rFonts w:eastAsia="Calibri"/>
          <w:sz w:val="16"/>
        </w:rPr>
        <w:t>(Theron, Philosophy @St. Andrews http://blog.practicalethics.ox.ac.uk/2015/05/moral-agreement-on-saving-the-world/)</w:t>
      </w:r>
    </w:p>
    <w:p w14:paraId="5A67BFD6" w14:textId="77777777" w:rsidR="00A75EC1" w:rsidRPr="00374954" w:rsidRDefault="00A75EC1" w:rsidP="00A75EC1">
      <w:pPr>
        <w:rPr>
          <w:rFonts w:eastAsia="Calibri"/>
          <w:sz w:val="14"/>
        </w:rPr>
      </w:pPr>
      <w:r w:rsidRPr="00374954">
        <w:rPr>
          <w:rFonts w:eastAsia="Calibri"/>
          <w:sz w:val="14"/>
        </w:rPr>
        <w:t xml:space="preserve">There appears to be lot of disagreement in moral philosophy. Whether these many apparent disagreements are deep and irresolvable, I believe </w:t>
      </w:r>
      <w:r w:rsidRPr="00191611">
        <w:rPr>
          <w:rStyle w:val="StyleUnderline"/>
        </w:rPr>
        <w:t xml:space="preserve">there is at least one thing it is reasonable to agree on right now, </w:t>
      </w:r>
      <w:r w:rsidRPr="00B7054E">
        <w:rPr>
          <w:rStyle w:val="StyleUnderline"/>
          <w:highlight w:val="cyan"/>
        </w:rPr>
        <w:t xml:space="preserve">whatever </w:t>
      </w:r>
      <w:r w:rsidRPr="00191611">
        <w:rPr>
          <w:rStyle w:val="StyleUnderline"/>
        </w:rPr>
        <w:t xml:space="preserve">general moral </w:t>
      </w:r>
      <w:r w:rsidRPr="00B7054E">
        <w:rPr>
          <w:rStyle w:val="StyleUnderline"/>
          <w:highlight w:val="cyan"/>
        </w:rPr>
        <w:t xml:space="preserve">view </w:t>
      </w:r>
      <w:r w:rsidRPr="005F4B03">
        <w:rPr>
          <w:rStyle w:val="StyleUnderline"/>
        </w:rPr>
        <w:t>we adopt</w:t>
      </w:r>
      <w:r w:rsidRPr="00191611">
        <w:rPr>
          <w:rStyle w:val="StyleUnderline"/>
        </w:rPr>
        <w:t xml:space="preserve">: that </w:t>
      </w:r>
      <w:r w:rsidRPr="00B7054E">
        <w:rPr>
          <w:rStyle w:val="StyleUnderline"/>
          <w:highlight w:val="cyan"/>
        </w:rPr>
        <w:t xml:space="preserve">it is </w:t>
      </w:r>
      <w:r w:rsidRPr="00191611">
        <w:rPr>
          <w:rStyle w:val="StyleUnderline"/>
        </w:rPr>
        <w:t xml:space="preserve">very </w:t>
      </w:r>
      <w:r w:rsidRPr="00B7054E">
        <w:rPr>
          <w:rStyle w:val="StyleUnderline"/>
          <w:highlight w:val="cyan"/>
        </w:rPr>
        <w:t xml:space="preserve">important to reduce </w:t>
      </w:r>
      <w:r w:rsidRPr="00191611">
        <w:rPr>
          <w:rStyle w:val="StyleUnderline"/>
        </w:rPr>
        <w:t xml:space="preserve">the </w:t>
      </w:r>
      <w:r w:rsidRPr="00B7054E">
        <w:rPr>
          <w:rStyle w:val="StyleUnderline"/>
          <w:highlight w:val="cyan"/>
        </w:rPr>
        <w:t xml:space="preserve">risk that </w:t>
      </w:r>
      <w:r w:rsidRPr="00191611">
        <w:rPr>
          <w:rStyle w:val="StyleUnderline"/>
        </w:rPr>
        <w:t xml:space="preserve">all intelligent </w:t>
      </w:r>
      <w:r w:rsidRPr="00B7054E">
        <w:rPr>
          <w:rStyle w:val="StyleUnderline"/>
          <w:highlight w:val="cyan"/>
        </w:rPr>
        <w:t xml:space="preserve">beings </w:t>
      </w:r>
      <w:r w:rsidRPr="00191611">
        <w:rPr>
          <w:rStyle w:val="StyleUnderline"/>
        </w:rPr>
        <w:t xml:space="preserve">on this planet </w:t>
      </w:r>
      <w:r w:rsidRPr="00B7054E">
        <w:rPr>
          <w:rStyle w:val="StyleUnderline"/>
          <w:highlight w:val="cyan"/>
        </w:rPr>
        <w:t xml:space="preserve">are eliminated by </w:t>
      </w:r>
      <w:r w:rsidRPr="00191611">
        <w:rPr>
          <w:rStyle w:val="StyleUnderline"/>
        </w:rPr>
        <w:t xml:space="preserve">an enormous </w:t>
      </w:r>
      <w:r w:rsidRPr="00B7054E">
        <w:rPr>
          <w:rStyle w:val="StyleUnderline"/>
          <w:highlight w:val="cyan"/>
        </w:rPr>
        <w:t>catastrophe</w:t>
      </w:r>
      <w:r w:rsidRPr="00191611">
        <w:rPr>
          <w:rStyle w:val="StyleUnderline"/>
        </w:rPr>
        <w:t xml:space="preserve">, such as a nuclear war. How we might in fact try to reduce such existential risks is discussed elsewhere. My claim here is only that </w:t>
      </w:r>
      <w:r w:rsidRPr="00B7054E">
        <w:rPr>
          <w:rStyle w:val="StyleUnderline"/>
          <w:highlight w:val="cyan"/>
        </w:rPr>
        <w:t xml:space="preserve">we </w:t>
      </w:r>
      <w:r w:rsidRPr="00191611">
        <w:rPr>
          <w:rStyle w:val="StyleUnderline"/>
        </w:rPr>
        <w:t xml:space="preserve">– whether we’re consequentialists, deontologists, or virtue ethicists – </w:t>
      </w:r>
      <w:r w:rsidRPr="00B7054E">
        <w:rPr>
          <w:rStyle w:val="StyleUnderline"/>
          <w:highlight w:val="cyan"/>
        </w:rPr>
        <w:t xml:space="preserve">should all agree </w:t>
      </w:r>
      <w:r w:rsidRPr="005F4B03">
        <w:rPr>
          <w:rStyle w:val="StyleUnderline"/>
        </w:rPr>
        <w:t xml:space="preserve">that we should try </w:t>
      </w:r>
      <w:r w:rsidRPr="00B7054E">
        <w:rPr>
          <w:rStyle w:val="StyleUnderline"/>
          <w:highlight w:val="cyan"/>
        </w:rPr>
        <w:t>to save the world</w:t>
      </w:r>
      <w:r w:rsidRPr="00191611">
        <w:rPr>
          <w:rStyle w:val="StyleUnderline"/>
        </w:rPr>
        <w:t>.</w:t>
      </w:r>
      <w:r w:rsidRPr="00374954">
        <w:rPr>
          <w:rFonts w:eastAsia="Calibri"/>
          <w:sz w:val="14"/>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191611">
        <w:rPr>
          <w:rStyle w:val="StyleUnderline"/>
        </w:rPr>
        <w:t xml:space="preserve">There are so many possible future people that </w:t>
      </w:r>
      <w:r w:rsidRPr="00B7054E">
        <w:rPr>
          <w:rStyle w:val="StyleUnderline"/>
          <w:highlight w:val="cyan"/>
        </w:rPr>
        <w:t xml:space="preserve">reducing existential risk is </w:t>
      </w:r>
      <w:r w:rsidRPr="00191611">
        <w:rPr>
          <w:rStyle w:val="StyleUnderline"/>
        </w:rPr>
        <w:t xml:space="preserve">arguably </w:t>
      </w:r>
      <w:r w:rsidRPr="00B7054E">
        <w:rPr>
          <w:rStyle w:val="StyleUnderline"/>
          <w:highlight w:val="cyan"/>
        </w:rPr>
        <w:t xml:space="preserve">the most important thing </w:t>
      </w:r>
      <w:r w:rsidRPr="005F4B03">
        <w:rPr>
          <w:rStyle w:val="StyleUnderline"/>
        </w:rPr>
        <w:t>in the world</w:t>
      </w:r>
      <w:r w:rsidRPr="00191611">
        <w:rPr>
          <w:rStyle w:val="StyleUnderline"/>
        </w:rPr>
        <w:t>,</w:t>
      </w:r>
      <w:r w:rsidRPr="00374954">
        <w:rPr>
          <w:rFonts w:eastAsia="Calibri"/>
          <w:sz w:val="14"/>
        </w:rPr>
        <w:t xml:space="preserve"> even if the well-being of these possible people were given only 0.001% as much weight as that of existing people. </w:t>
      </w:r>
      <w:r w:rsidRPr="00191611">
        <w:rPr>
          <w:rStyle w:val="StyleUnderline"/>
        </w:rPr>
        <w:t>Even on a wholly person-affecting view</w:t>
      </w:r>
      <w:r w:rsidRPr="00374954">
        <w:rPr>
          <w:rFonts w:eastAsia="Calibri"/>
          <w:sz w:val="14"/>
        </w:rPr>
        <w:t xml:space="preserve"> – according to which there’s nothing (apart from effects on existing people) to be said in favor of creating happy people – </w:t>
      </w:r>
      <w:r w:rsidRPr="00191611">
        <w:rPr>
          <w:rStyle w:val="StyleUnderline"/>
        </w:rPr>
        <w:t>the case for reducing existential risk is very strong</w:t>
      </w:r>
      <w:r w:rsidRPr="00374954">
        <w:rPr>
          <w:rFonts w:eastAsia="Calibri"/>
          <w:sz w:val="14"/>
        </w:rPr>
        <w:t xml:space="preserve">. As noted in this seminal paper, this case is strengthened by the fact that there’s a good chance that many existing people will, with the aid of life-extension technology, live very long and very high quality lives. </w:t>
      </w:r>
      <w:r w:rsidRPr="00B7054E">
        <w:rPr>
          <w:rStyle w:val="StyleUnderline"/>
          <w:highlight w:val="cyan"/>
        </w:rPr>
        <w:t>You might think what I</w:t>
      </w:r>
      <w:r w:rsidRPr="00191611">
        <w:rPr>
          <w:rStyle w:val="StyleUnderline"/>
        </w:rPr>
        <w:t xml:space="preserve"> have just </w:t>
      </w:r>
      <w:r w:rsidRPr="00B7054E">
        <w:rPr>
          <w:rStyle w:val="StyleUnderline"/>
          <w:highlight w:val="cyan"/>
        </w:rPr>
        <w:t>argued applies to consequentialists only</w:t>
      </w:r>
      <w:r w:rsidRPr="00191611">
        <w:rPr>
          <w:rStyle w:val="StyleUnderline"/>
        </w:rPr>
        <w:t>. There is a tendency to assume that, if an argument appeals to consequentialist considerations</w:t>
      </w:r>
      <w:r w:rsidRPr="00374954">
        <w:rPr>
          <w:rFonts w:eastAsia="Calibri"/>
          <w:sz w:val="14"/>
        </w:rPr>
        <w:t xml:space="preserve"> (the goodness of outcomes), </w:t>
      </w:r>
      <w:r w:rsidRPr="00191611">
        <w:rPr>
          <w:rStyle w:val="StyleUnderline"/>
        </w:rPr>
        <w:t xml:space="preserve">it is irrelevant to non-consequentialists. </w:t>
      </w:r>
      <w:r w:rsidRPr="005F4B03">
        <w:rPr>
          <w:rStyle w:val="StyleUnderline"/>
        </w:rPr>
        <w:t xml:space="preserve">But </w:t>
      </w:r>
      <w:r w:rsidRPr="00B7054E">
        <w:rPr>
          <w:rStyle w:val="StyleUnderline"/>
          <w:highlight w:val="cyan"/>
        </w:rPr>
        <w:t>that is a huge mistake</w:t>
      </w:r>
      <w:r w:rsidRPr="00191611">
        <w:rPr>
          <w:rStyle w:val="StyleUnderline"/>
        </w:rPr>
        <w:t xml:space="preserve">. </w:t>
      </w:r>
      <w:r w:rsidRPr="00B7054E">
        <w:rPr>
          <w:rStyle w:val="StyleUnderline"/>
          <w:highlight w:val="cyan"/>
        </w:rPr>
        <w:t xml:space="preserve">Non-consequentialism is the view that there’s more that determines rightness than </w:t>
      </w:r>
      <w:r w:rsidRPr="00191611">
        <w:rPr>
          <w:rStyle w:val="StyleUnderline"/>
        </w:rPr>
        <w:t xml:space="preserve">the goodness of </w:t>
      </w:r>
      <w:r w:rsidRPr="00B7054E">
        <w:rPr>
          <w:rStyle w:val="StyleUnderline"/>
          <w:highlight w:val="cyan"/>
        </w:rPr>
        <w:t xml:space="preserve">consequences </w:t>
      </w:r>
      <w:r w:rsidRPr="00191611">
        <w:rPr>
          <w:rStyle w:val="StyleUnderline"/>
        </w:rPr>
        <w:t xml:space="preserve">or outcomes; it is </w:t>
      </w:r>
      <w:r w:rsidRPr="00B7054E">
        <w:rPr>
          <w:rStyle w:val="StyleUnderline"/>
          <w:highlight w:val="cyan"/>
        </w:rPr>
        <w:t>not the view that the latter don’t matter</w:t>
      </w:r>
      <w:r w:rsidRPr="00191611">
        <w:rPr>
          <w:rStyle w:val="StyleUnderline"/>
        </w:rPr>
        <w:t xml:space="preserve">. Even John Rawls wrote, “All ethical doctrines worth our attention take consequences into account in judging rightness. One which did not would simply be irrational, crazy.” </w:t>
      </w:r>
      <w:r w:rsidRPr="00B7054E">
        <w:rPr>
          <w:rStyle w:val="StyleUnderline"/>
          <w:highlight w:val="cyan"/>
        </w:rPr>
        <w:t xml:space="preserve">Minimally plausible versions of deontology </w:t>
      </w:r>
      <w:r w:rsidRPr="00191611">
        <w:rPr>
          <w:rStyle w:val="StyleUnderline"/>
        </w:rPr>
        <w:t xml:space="preserve">and virtue ethics </w:t>
      </w:r>
      <w:r w:rsidRPr="00B7054E">
        <w:rPr>
          <w:rStyle w:val="StyleUnderline"/>
          <w:highlight w:val="cyan"/>
        </w:rPr>
        <w:t xml:space="preserve">must be concerned </w:t>
      </w:r>
      <w:r w:rsidRPr="00191611">
        <w:rPr>
          <w:rStyle w:val="StyleUnderline"/>
        </w:rPr>
        <w:t xml:space="preserve">in part </w:t>
      </w:r>
      <w:r w:rsidRPr="00B7054E">
        <w:rPr>
          <w:rStyle w:val="StyleUnderline"/>
          <w:highlight w:val="cyan"/>
        </w:rPr>
        <w:t>with promoting the good</w:t>
      </w:r>
      <w:r w:rsidRPr="00191611">
        <w:rPr>
          <w:rStyle w:val="StyleUnderline"/>
        </w:rPr>
        <w:t>, from an impartial point of view. They’d thus imply very strong reasons to reduce existential risk</w:t>
      </w:r>
      <w:r w:rsidRPr="00374954">
        <w:rPr>
          <w:rFonts w:eastAsia="Calibri"/>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191611">
        <w:rPr>
          <w:rStyle w:val="StyleUnderline"/>
        </w:rPr>
        <w:t>Even egoism</w:t>
      </w:r>
      <w:r w:rsidRPr="00374954">
        <w:rPr>
          <w:rFonts w:eastAsia="Calibri"/>
          <w:sz w:val="14"/>
        </w:rPr>
        <w:t xml:space="preserve">, the view that each agent should maximize her own good, </w:t>
      </w:r>
      <w:r w:rsidRPr="00191611">
        <w:rPr>
          <w:rStyle w:val="StyleUnderline"/>
        </w:rPr>
        <w:t>might imply strong reasons to reduce existential risk.</w:t>
      </w:r>
      <w:r w:rsidRPr="00467FC5">
        <w:rPr>
          <w:rFonts w:eastAsia="Calibri"/>
          <w:b/>
          <w:u w:val="single"/>
        </w:rPr>
        <w:t xml:space="preserve"> </w:t>
      </w:r>
      <w:r w:rsidRPr="00374954">
        <w:rPr>
          <w:rFonts w:eastAsia="Calibri"/>
          <w:sz w:val="14"/>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w:t>
      </w:r>
      <w:r w:rsidRPr="00374954">
        <w:rPr>
          <w:rFonts w:eastAsia="Calibri"/>
          <w:sz w:val="14"/>
        </w:rPr>
        <w:lastRenderedPageBreak/>
        <w:t xml:space="preserve">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191611">
        <w:rPr>
          <w:rStyle w:val="StyleUnderline"/>
        </w:rPr>
        <w:t>most of what makes our lives go well would be undermined if there were no future generations</w:t>
      </w:r>
      <w:r w:rsidRPr="00374954">
        <w:rPr>
          <w:rFonts w:eastAsia="Calibri"/>
          <w:sz w:val="14"/>
        </w:rPr>
        <w:t xml:space="preserve"> of intelligent persons. On his view, my life would contain vastly less well-being if (say) a year after my death the world came to an end. </w:t>
      </w:r>
      <w:r w:rsidRPr="00191611">
        <w:rPr>
          <w:rStyle w:val="StyleUnderline"/>
        </w:rPr>
        <w:t xml:space="preserve">So obviously if Scheffler were right I’d have very strong reason to reduce existential risk. </w:t>
      </w:r>
      <w:r w:rsidRPr="005F4B03">
        <w:rPr>
          <w:rStyle w:val="StyleUnderline"/>
        </w:rPr>
        <w:t xml:space="preserve">We should also </w:t>
      </w:r>
      <w:r w:rsidRPr="00B7054E">
        <w:rPr>
          <w:rStyle w:val="StyleUnderline"/>
          <w:highlight w:val="cyan"/>
        </w:rPr>
        <w:t>take into account moral uncertainty</w:t>
      </w:r>
      <w:r w:rsidRPr="00374954">
        <w:rPr>
          <w:sz w:val="14"/>
        </w:rPr>
        <w:t>.</w:t>
      </w:r>
      <w:r w:rsidRPr="00374954">
        <w:rPr>
          <w:rFonts w:eastAsia="Calibri"/>
          <w:sz w:val="14"/>
        </w:rPr>
        <w:t xml:space="preserve"> </w:t>
      </w:r>
      <w:r w:rsidRPr="003D026D">
        <w:rPr>
          <w:rStyle w:val="StyleUnderline"/>
        </w:rPr>
        <w:t>What is it reasonable for one to do, when one is uncertain not (only) about</w:t>
      </w:r>
      <w:r w:rsidRPr="00374954">
        <w:rPr>
          <w:rFonts w:eastAsia="Calibri"/>
          <w:sz w:val="14"/>
        </w:rPr>
        <w:t xml:space="preserve"> the empirical facts, but also about the </w:t>
      </w:r>
      <w:r w:rsidRPr="003D026D">
        <w:rPr>
          <w:rStyle w:val="StyleUnderline"/>
        </w:rPr>
        <w:t>moral facts?</w:t>
      </w:r>
      <w:r w:rsidRPr="00374954">
        <w:rPr>
          <w:rFonts w:eastAsia="Calibri"/>
          <w:sz w:val="14"/>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B7054E">
        <w:rPr>
          <w:rStyle w:val="StyleUnderline"/>
          <w:highlight w:val="cyan"/>
        </w:rPr>
        <w:t xml:space="preserve">those </w:t>
      </w:r>
      <w:r w:rsidRPr="003D026D">
        <w:rPr>
          <w:rStyle w:val="StyleUnderline"/>
        </w:rPr>
        <w:t xml:space="preserve">(hedonistic egoists) </w:t>
      </w:r>
      <w:r w:rsidRPr="00B7054E">
        <w:rPr>
          <w:rStyle w:val="StyleUnderline"/>
          <w:highlight w:val="cyan"/>
        </w:rPr>
        <w:t>who disagree should have a significant level of confidence that they are mistaken</w:t>
      </w:r>
      <w:r w:rsidRPr="003D026D">
        <w:rPr>
          <w:rStyle w:val="StyleUnderline"/>
        </w:rPr>
        <w:t>,</w:t>
      </w:r>
      <w:r w:rsidRPr="00374954">
        <w:rPr>
          <w:rFonts w:eastAsia="Calibri"/>
          <w:sz w:val="14"/>
        </w:rPr>
        <w:t xml:space="preserve"> and that one of the above views is correct. </w:t>
      </w:r>
      <w:r w:rsidRPr="003D026D">
        <w:rPr>
          <w:rStyle w:val="StyleUnderline"/>
        </w:rPr>
        <w:t>Even if they were 90% sure that their view is the correct one</w:t>
      </w:r>
      <w:r w:rsidRPr="00374954">
        <w:rPr>
          <w:rFonts w:eastAsia="Calibri"/>
          <w:sz w:val="14"/>
        </w:rPr>
        <w:t xml:space="preserve"> (and 10% sure that one of these other ones is correct), </w:t>
      </w:r>
      <w:r w:rsidRPr="003D026D">
        <w:rPr>
          <w:rStyle w:val="StyleUnderline"/>
        </w:rPr>
        <w:t>they would have pretty strong reason, from the standpoint of moral uncertainty, to reduce existential risk</w:t>
      </w:r>
      <w:r w:rsidRPr="00374954">
        <w:rPr>
          <w:rFonts w:eastAsia="Calibri"/>
          <w:sz w:val="14"/>
        </w:rPr>
        <w:t xml:space="preserve">. Perhaps most disturbingly still, </w:t>
      </w:r>
      <w:r w:rsidRPr="00B7054E">
        <w:rPr>
          <w:rStyle w:val="StyleUnderline"/>
          <w:highlight w:val="cyan"/>
        </w:rPr>
        <w:t xml:space="preserve">even if we are only 1% sure that </w:t>
      </w:r>
      <w:r w:rsidRPr="003D026D">
        <w:rPr>
          <w:rStyle w:val="StyleUnderline"/>
        </w:rPr>
        <w:t xml:space="preserve">the well-being of possible </w:t>
      </w:r>
      <w:r w:rsidRPr="00B7054E">
        <w:rPr>
          <w:rStyle w:val="StyleUnderline"/>
          <w:highlight w:val="cyan"/>
        </w:rPr>
        <w:t>future people matters</w:t>
      </w:r>
      <w:r w:rsidRPr="003D026D">
        <w:rPr>
          <w:rStyle w:val="StyleUnderline"/>
        </w:rPr>
        <w:t>,</w:t>
      </w:r>
      <w:r w:rsidRPr="00374954">
        <w:rPr>
          <w:rFonts w:eastAsia="Calibri"/>
          <w:sz w:val="14"/>
        </w:rPr>
        <w:t xml:space="preserve"> it is at least arguable that, from the standpoint of moral uncertainty, </w:t>
      </w:r>
      <w:r w:rsidRPr="00B7054E">
        <w:rPr>
          <w:rStyle w:val="StyleUnderline"/>
          <w:highlight w:val="cyan"/>
        </w:rPr>
        <w:t xml:space="preserve">reducing existential risk is the most important </w:t>
      </w:r>
      <w:r w:rsidRPr="005F4B03">
        <w:rPr>
          <w:rStyle w:val="StyleUnderline"/>
        </w:rPr>
        <w:t>thing in the world</w:t>
      </w:r>
      <w:r w:rsidRPr="00374954">
        <w:rPr>
          <w:rFonts w:eastAsia="Calibri"/>
          <w:sz w:val="14"/>
        </w:rPr>
        <w:t xml:space="preserve">. Again, this is largely </w:t>
      </w:r>
      <w:r w:rsidRPr="003D026D">
        <w:rPr>
          <w:rStyle w:val="StyleUnderline"/>
        </w:rPr>
        <w:t xml:space="preserve">for the reason that </w:t>
      </w:r>
      <w:r w:rsidRPr="005F4B03">
        <w:rPr>
          <w:rStyle w:val="StyleUnderline"/>
        </w:rPr>
        <w:t xml:space="preserve">there are </w:t>
      </w:r>
      <w:r w:rsidRPr="00B7054E">
        <w:rPr>
          <w:rStyle w:val="StyleUnderline"/>
          <w:highlight w:val="cyan"/>
        </w:rPr>
        <w:t xml:space="preserve">so many people who could exist </w:t>
      </w:r>
      <w:r w:rsidRPr="005F4B03">
        <w:rPr>
          <w:rStyle w:val="StyleUnderline"/>
        </w:rPr>
        <w:t>in the future</w:t>
      </w:r>
      <w:r w:rsidRPr="003D026D">
        <w:rPr>
          <w:rStyle w:val="StyleUnderline"/>
        </w:rPr>
        <w:t xml:space="preserve"> –</w:t>
      </w:r>
      <w:r w:rsidRPr="00374954">
        <w:rPr>
          <w:rFonts w:eastAsia="Calibri"/>
          <w:sz w:val="14"/>
        </w:rPr>
        <w:t xml:space="preserve"> there are trillions upon trillions… upon trillions. (For more on this and other related issues, see this excellent dissertation</w:t>
      </w:r>
      <w:r w:rsidRPr="00467FC5">
        <w:rPr>
          <w:rFonts w:eastAsia="Calibri"/>
          <w:b/>
          <w:u w:val="single"/>
        </w:rPr>
        <w:t xml:space="preserve">). </w:t>
      </w:r>
      <w:r w:rsidRPr="003D026D">
        <w:rPr>
          <w:rStyle w:val="StyleUnderline"/>
        </w:rPr>
        <w:t>Of course, it is uncertain whether these untold trillions would, in general, have good lives</w:t>
      </w:r>
      <w:r w:rsidRPr="00374954">
        <w:rPr>
          <w:rFonts w:eastAsia="Calibri"/>
          <w:sz w:val="14"/>
        </w:rPr>
        <w:t>. It’s possible they’ll be miserable</w:t>
      </w:r>
      <w:r w:rsidRPr="003D026D">
        <w:rPr>
          <w:rStyle w:val="StyleUnderline"/>
        </w:rPr>
        <w:t>. It is enough</w:t>
      </w:r>
      <w:r w:rsidRPr="00374954">
        <w:rPr>
          <w:rFonts w:eastAsia="Calibri"/>
          <w:sz w:val="14"/>
        </w:rPr>
        <w:t xml:space="preserve"> for my claim </w:t>
      </w:r>
      <w:r w:rsidRPr="003D026D">
        <w:rPr>
          <w:rStyle w:val="StyleUnderline"/>
        </w:rPr>
        <w:t xml:space="preserve">that there is moral agreement in the relevant sense if, at least given certain empirical claims about what future lives would most likely be like, </w:t>
      </w:r>
      <w:r w:rsidRPr="00B7054E">
        <w:rPr>
          <w:rStyle w:val="StyleUnderline"/>
          <w:highlight w:val="cyan"/>
        </w:rPr>
        <w:t xml:space="preserve">all </w:t>
      </w:r>
      <w:r w:rsidRPr="005F4B03">
        <w:rPr>
          <w:rStyle w:val="StyleUnderline"/>
        </w:rPr>
        <w:t xml:space="preserve">minimally plausible </w:t>
      </w:r>
      <w:r w:rsidRPr="00B7054E">
        <w:rPr>
          <w:rStyle w:val="StyleUnderline"/>
          <w:highlight w:val="cyan"/>
        </w:rPr>
        <w:t xml:space="preserve">moral views </w:t>
      </w:r>
      <w:r w:rsidRPr="005F4B03">
        <w:rPr>
          <w:rStyle w:val="StyleUnderline"/>
        </w:rPr>
        <w:t xml:space="preserve">would </w:t>
      </w:r>
      <w:r w:rsidRPr="00B7054E">
        <w:rPr>
          <w:rStyle w:val="StyleUnderline"/>
          <w:highlight w:val="cyan"/>
        </w:rPr>
        <w:t xml:space="preserve">converge on the conclusion </w:t>
      </w:r>
      <w:r w:rsidRPr="005F4B03">
        <w:rPr>
          <w:rStyle w:val="StyleUnderline"/>
        </w:rPr>
        <w:t xml:space="preserve">that </w:t>
      </w:r>
      <w:r w:rsidRPr="00B7054E">
        <w:rPr>
          <w:rStyle w:val="StyleUnderline"/>
          <w:highlight w:val="cyan"/>
        </w:rPr>
        <w:t>we should try to save the world</w:t>
      </w:r>
      <w:r w:rsidRPr="003D026D">
        <w:rPr>
          <w:rStyle w:val="StyleUnderline"/>
        </w:rPr>
        <w:t>.</w:t>
      </w:r>
      <w:r w:rsidRPr="00374954">
        <w:rPr>
          <w:rFonts w:eastAsia="Calibri"/>
          <w:sz w:val="14"/>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3D026D">
        <w:rPr>
          <w:rStyle w:val="StyleUnderline"/>
        </w:rPr>
        <w:t>even if things did not go well for our ancestors, I am optimistic that they will overall go fantastically well for our descendants, if we allow them to.</w:t>
      </w:r>
      <w:r w:rsidRPr="00374954">
        <w:rPr>
          <w:rFonts w:eastAsia="Calibri"/>
          <w:sz w:val="14"/>
        </w:rPr>
        <w:t xml:space="preserve"> I suspect that </w:t>
      </w:r>
      <w:r w:rsidRPr="003D026D">
        <w:rPr>
          <w:rStyle w:val="StyleUnderline"/>
        </w:rPr>
        <w:t>most of us alive today</w:t>
      </w:r>
      <w:r w:rsidRPr="00374954">
        <w:rPr>
          <w:rFonts w:eastAsia="Calibri"/>
          <w:sz w:val="14"/>
        </w:rPr>
        <w:t xml:space="preserve"> – at least those of us not suffering from extreme illness or poverty – </w:t>
      </w:r>
      <w:r w:rsidRPr="003D026D">
        <w:rPr>
          <w:rStyle w:val="StyleUnderline"/>
        </w:rPr>
        <w:t>have lives that are well worth living, and that things will continue to improve</w:t>
      </w:r>
      <w:r w:rsidRPr="00374954">
        <w:rPr>
          <w:rFonts w:eastAsia="Calibri"/>
          <w:sz w:val="14"/>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59375001" w14:textId="77777777" w:rsidR="00A75EC1" w:rsidRPr="00B35DA5" w:rsidRDefault="00A75EC1" w:rsidP="00A75EC1">
      <w:pPr>
        <w:pStyle w:val="Heading4"/>
      </w:pPr>
      <w:r>
        <w:t xml:space="preserve">3] Non util ethics are </w:t>
      </w:r>
      <w:r w:rsidRPr="006F09EE">
        <w:t>impossible</w:t>
      </w:r>
      <w:r>
        <w:t>, science proves util is inescapable and captures their offense</w:t>
      </w:r>
    </w:p>
    <w:p w14:paraId="3A0524CF" w14:textId="77777777" w:rsidR="00A75EC1" w:rsidRPr="00B57CDD" w:rsidRDefault="00A75EC1" w:rsidP="00A75EC1">
      <w:pPr>
        <w:rPr>
          <w:sz w:val="16"/>
        </w:rPr>
      </w:pPr>
      <w:r w:rsidRPr="00C648B7">
        <w:rPr>
          <w:rStyle w:val="Style13ptBold"/>
        </w:rPr>
        <w:t>Greene 10</w:t>
      </w:r>
      <w:r w:rsidRPr="00B57CDD">
        <w:rPr>
          <w:sz w:val="16"/>
        </w:rPr>
        <w:t xml:space="preserve"> – Joshua, Associate Professor of Social science in the Department of Psychology at Harvard University  (The Secret Joke of Kant’s Soul published in Moral Psychology: Historical and Contemporary Readings, accessed: www.fed.cuhk.edu.hk/~lchang/material/Evolutionary/Developmental/Greene-KantSoul.pdf)</w:t>
      </w:r>
    </w:p>
    <w:p w14:paraId="7261E8FF" w14:textId="4FB7ED97" w:rsidR="00A75EC1" w:rsidRDefault="00A75EC1" w:rsidP="00A75EC1">
      <w:pPr>
        <w:rPr>
          <w:rStyle w:val="StyleUnderline"/>
        </w:rPr>
      </w:pPr>
      <w:r w:rsidRPr="00D93229">
        <w:rPr>
          <w:rStyle w:val="StyleUnderline"/>
        </w:rPr>
        <w:t xml:space="preserve">What turn-of-the-millennium </w:t>
      </w:r>
      <w:r w:rsidRPr="00B7054E">
        <w:rPr>
          <w:rStyle w:val="StyleUnderline"/>
          <w:highlight w:val="cyan"/>
        </w:rPr>
        <w:t>science is telling us</w:t>
      </w:r>
      <w:r w:rsidRPr="00D93229">
        <w:rPr>
          <w:rStyle w:val="StyleUnderline"/>
        </w:rPr>
        <w:t xml:space="preserve"> is that </w:t>
      </w:r>
      <w:r w:rsidRPr="00B7054E">
        <w:rPr>
          <w:rStyle w:val="StyleUnderline"/>
          <w:highlight w:val="cyan"/>
        </w:rPr>
        <w:t xml:space="preserve">human moral judgment is not </w:t>
      </w:r>
      <w:r w:rsidRPr="00BD4184">
        <w:rPr>
          <w:rStyle w:val="StyleUnderline"/>
        </w:rPr>
        <w:t xml:space="preserve">a </w:t>
      </w:r>
      <w:r w:rsidRPr="00B7054E">
        <w:rPr>
          <w:rStyle w:val="StyleUnderline"/>
          <w:highlight w:val="cyan"/>
        </w:rPr>
        <w:t xml:space="preserve">pristine rational </w:t>
      </w:r>
      <w:r w:rsidRPr="00BD4184">
        <w:rPr>
          <w:rStyle w:val="StyleUnderline"/>
        </w:rPr>
        <w:t>enterprise</w:t>
      </w:r>
      <w:r w:rsidRPr="00374954">
        <w:rPr>
          <w:sz w:val="14"/>
        </w:rPr>
        <w:t xml:space="preserve">, that our </w:t>
      </w:r>
      <w:r w:rsidRPr="00EB4FCB">
        <w:rPr>
          <w:rStyle w:val="StyleUnderline"/>
        </w:rPr>
        <w:t xml:space="preserve">moral </w:t>
      </w:r>
      <w:r w:rsidRPr="00B7054E">
        <w:rPr>
          <w:rStyle w:val="StyleUnderline"/>
          <w:highlight w:val="cyan"/>
        </w:rPr>
        <w:t xml:space="preserve">judgments </w:t>
      </w:r>
      <w:r w:rsidRPr="005F4B03">
        <w:rPr>
          <w:rStyle w:val="StyleUnderline"/>
        </w:rPr>
        <w:t xml:space="preserve">are </w:t>
      </w:r>
      <w:r w:rsidRPr="00B7054E">
        <w:rPr>
          <w:rStyle w:val="StyleUnderline"/>
          <w:highlight w:val="cyan"/>
        </w:rPr>
        <w:t>driven by a hodgepodge of emotional dispositions</w:t>
      </w:r>
      <w:r w:rsidRPr="00EB4FCB">
        <w:rPr>
          <w:rStyle w:val="StyleUnderline"/>
        </w:rPr>
        <w:t xml:space="preserve">, which themselves were </w:t>
      </w:r>
      <w:r w:rsidRPr="00BD4184">
        <w:rPr>
          <w:rStyle w:val="StyleUnderline"/>
        </w:rPr>
        <w:t xml:space="preserve">shaped by a hodgepodge of </w:t>
      </w:r>
      <w:r w:rsidRPr="00B7054E">
        <w:rPr>
          <w:rStyle w:val="StyleUnderline"/>
          <w:highlight w:val="cyan"/>
        </w:rPr>
        <w:t>evolutionary forces,</w:t>
      </w:r>
      <w:r w:rsidRPr="00EB4FCB">
        <w:rPr>
          <w:rStyle w:val="StyleUnderline"/>
        </w:rPr>
        <w:t xml:space="preserve"> both </w:t>
      </w:r>
      <w:r w:rsidRPr="00B7054E">
        <w:rPr>
          <w:rStyle w:val="StyleUnderline"/>
          <w:highlight w:val="cyan"/>
        </w:rPr>
        <w:t>biological and cultural</w:t>
      </w:r>
      <w:r w:rsidRPr="00EB4FCB">
        <w:rPr>
          <w:rStyle w:val="StyleUnderline"/>
        </w:rPr>
        <w:t xml:space="preserve">. Because of this, </w:t>
      </w:r>
      <w:r w:rsidRPr="00B7054E">
        <w:rPr>
          <w:rStyle w:val="StyleUnderline"/>
          <w:highlight w:val="cyan"/>
        </w:rPr>
        <w:t>it is exceedingly unlikely</w:t>
      </w:r>
      <w:r w:rsidRPr="00EB4FCB">
        <w:rPr>
          <w:rStyle w:val="StyleUnderline"/>
        </w:rPr>
        <w:t xml:space="preserve"> that </w:t>
      </w:r>
      <w:r w:rsidRPr="006E068D">
        <w:rPr>
          <w:rStyle w:val="StyleUnderline"/>
        </w:rPr>
        <w:t xml:space="preserve">there is </w:t>
      </w:r>
      <w:r w:rsidRPr="00B7054E">
        <w:rPr>
          <w:rStyle w:val="StyleUnderline"/>
          <w:highlight w:val="cyan"/>
        </w:rPr>
        <w:t>any</w:t>
      </w:r>
      <w:r w:rsidRPr="00EB4FCB">
        <w:rPr>
          <w:rStyle w:val="StyleUnderline"/>
        </w:rPr>
        <w:t xml:space="preserve"> rationally </w:t>
      </w:r>
      <w:r w:rsidRPr="006E068D">
        <w:rPr>
          <w:rStyle w:val="StyleUnderline"/>
        </w:rPr>
        <w:t xml:space="preserve">coherent </w:t>
      </w:r>
      <w:r w:rsidRPr="00B7054E">
        <w:rPr>
          <w:rStyle w:val="StyleUnderline"/>
          <w:highlight w:val="cyan"/>
        </w:rPr>
        <w:t xml:space="preserve">normative moral theory </w:t>
      </w:r>
      <w:r w:rsidRPr="006E068D">
        <w:rPr>
          <w:rStyle w:val="StyleUnderline"/>
        </w:rPr>
        <w:t xml:space="preserve">that </w:t>
      </w:r>
      <w:r w:rsidRPr="00B7054E">
        <w:rPr>
          <w:rStyle w:val="StyleUnderline"/>
          <w:highlight w:val="cyan"/>
        </w:rPr>
        <w:t>can accommodate our moral intuitions</w:t>
      </w:r>
      <w:r w:rsidRPr="00374954">
        <w:rPr>
          <w:sz w:val="14"/>
        </w:rPr>
        <w:t xml:space="preserve">. Moreover, </w:t>
      </w:r>
      <w:r w:rsidRPr="00EB4FCB">
        <w:rPr>
          <w:rStyle w:val="StyleUnderline"/>
        </w:rPr>
        <w:t>anyone who claims to have such a theory</w:t>
      </w:r>
      <w:r w:rsidRPr="00374954">
        <w:rPr>
          <w:sz w:val="14"/>
        </w:rPr>
        <w:t xml:space="preserve">, or even part of one, </w:t>
      </w:r>
      <w:r w:rsidRPr="00EB4FCB">
        <w:rPr>
          <w:rStyle w:val="StyleUnderline"/>
        </w:rPr>
        <w:t>almost certainly doesn't</w:t>
      </w:r>
      <w:r w:rsidRPr="00374954">
        <w:rPr>
          <w:sz w:val="14"/>
        </w:rPr>
        <w:t xml:space="preserve">. Instead, what that person probably has is a moral rationalization. </w:t>
      </w:r>
      <w:r w:rsidRPr="00374954">
        <w:rPr>
          <w:sz w:val="14"/>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w:t>
      </w:r>
      <w:r w:rsidRPr="00374954">
        <w:rPr>
          <w:sz w:val="14"/>
          <w:szCs w:val="14"/>
        </w:rPr>
        <w:lastRenderedPageBreak/>
        <w:t xml:space="preserve">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374954">
        <w:rPr>
          <w:sz w:val="14"/>
        </w:rPr>
        <w:t xml:space="preserve">Missing the Deontological Point I suspect that </w:t>
      </w:r>
      <w:r w:rsidRPr="00EB4FCB">
        <w:rPr>
          <w:rStyle w:val="StyleUnderline"/>
        </w:rPr>
        <w:t xml:space="preserve">rationalist </w:t>
      </w:r>
      <w:r w:rsidRPr="00B7054E">
        <w:rPr>
          <w:rStyle w:val="StyleUnderline"/>
          <w:highlight w:val="cyan"/>
        </w:rPr>
        <w:t>deontologists</w:t>
      </w:r>
      <w:r w:rsidRPr="00EB4FCB">
        <w:rPr>
          <w:rStyle w:val="StyleUnderline"/>
        </w:rPr>
        <w:t xml:space="preserve"> will remain unmoved by the arguments presented here</w:t>
      </w:r>
      <w:r w:rsidRPr="00374954">
        <w:rPr>
          <w:sz w:val="14"/>
        </w:rPr>
        <w:t xml:space="preserve">. Instead, I suspect, </w:t>
      </w:r>
      <w:r w:rsidRPr="00EB4FCB">
        <w:rPr>
          <w:rStyle w:val="StyleUnderline"/>
        </w:rPr>
        <w:t xml:space="preserve">they will </w:t>
      </w:r>
      <w:r w:rsidRPr="00B7054E">
        <w:rPr>
          <w:rStyle w:val="StyleUnderline"/>
          <w:highlight w:val="cyan"/>
        </w:rPr>
        <w:t>insist</w:t>
      </w:r>
      <w:r w:rsidRPr="00EB4FCB">
        <w:rPr>
          <w:rStyle w:val="StyleUnderline"/>
        </w:rPr>
        <w:t xml:space="preserve"> that </w:t>
      </w:r>
      <w:r w:rsidRPr="00B7054E">
        <w:rPr>
          <w:rStyle w:val="StyleUnderline"/>
          <w:highlight w:val="cyan"/>
        </w:rPr>
        <w:t>I have</w:t>
      </w:r>
      <w:r w:rsidRPr="00EB4FCB">
        <w:rPr>
          <w:rStyle w:val="StyleUnderline"/>
        </w:rPr>
        <w:t xml:space="preserve"> simply </w:t>
      </w:r>
      <w:r w:rsidRPr="00B7054E">
        <w:rPr>
          <w:rStyle w:val="StyleUnderline"/>
          <w:highlight w:val="cyan"/>
        </w:rPr>
        <w:t>misunderstood</w:t>
      </w:r>
      <w:r w:rsidRPr="00EB4FCB">
        <w:rPr>
          <w:rStyle w:val="StyleUnderline"/>
        </w:rPr>
        <w:t xml:space="preserve"> what</w:t>
      </w:r>
      <w:r w:rsidRPr="00374954">
        <w:rPr>
          <w:sz w:val="14"/>
        </w:rPr>
        <w:t xml:space="preserve"> Kant and like-minded </w:t>
      </w:r>
      <w:r w:rsidRPr="00EB4FCB">
        <w:rPr>
          <w:rStyle w:val="StyleUnderline"/>
        </w:rPr>
        <w:t>deontologists are all about. Deontology, they will say, isn't about this intuition or that intuition</w:t>
      </w:r>
      <w:r w:rsidRPr="00374954">
        <w:rPr>
          <w:sz w:val="14"/>
        </w:rPr>
        <w:t xml:space="preserve">. It's not defined by its normative differences with consequentialism. </w:t>
      </w:r>
      <w:r w:rsidRPr="00EB4FCB">
        <w:rPr>
          <w:rStyle w:val="StyleUnderline"/>
        </w:rPr>
        <w:t>Rather, deontology is about taking humanity seriously</w:t>
      </w:r>
      <w:r w:rsidRPr="00374954">
        <w:rPr>
          <w:sz w:val="14"/>
        </w:rPr>
        <w:t xml:space="preserve">. Above all else, it's about respect for persons. It's about treating others as fellow rational creatures rather than as mere objects, about acting for reasons rational beings can share. And so on (Korsgaard, 1996a; Korsgaard, 1996b). </w:t>
      </w:r>
      <w:r w:rsidRPr="00EB4FCB">
        <w:rPr>
          <w:rStyle w:val="StyleUnderline"/>
        </w:rPr>
        <w:t xml:space="preserve">This is, no doubt, how many </w:t>
      </w:r>
      <w:r w:rsidRPr="00B7054E">
        <w:rPr>
          <w:rStyle w:val="StyleUnderline"/>
          <w:highlight w:val="cyan"/>
        </w:rPr>
        <w:t>deontologists</w:t>
      </w:r>
      <w:r w:rsidRPr="00EB4FCB">
        <w:rPr>
          <w:rStyle w:val="StyleUnderline"/>
        </w:rPr>
        <w:t xml:space="preserve"> see deontology. But this </w:t>
      </w:r>
      <w:r w:rsidRPr="00B7054E">
        <w:rPr>
          <w:rStyle w:val="StyleUnderline"/>
          <w:highlight w:val="cyan"/>
        </w:rPr>
        <w:t>insider's view</w:t>
      </w:r>
      <w:r w:rsidRPr="00374954">
        <w:rPr>
          <w:sz w:val="14"/>
        </w:rPr>
        <w:t xml:space="preserve">, as I've suggested, </w:t>
      </w:r>
      <w:r w:rsidRPr="005F4B03">
        <w:rPr>
          <w:rStyle w:val="StyleUnderline"/>
        </w:rPr>
        <w:t xml:space="preserve">may be </w:t>
      </w:r>
      <w:r w:rsidRPr="00B7054E">
        <w:rPr>
          <w:rStyle w:val="StyleUnderline"/>
          <w:highlight w:val="cyan"/>
        </w:rPr>
        <w:t>misleading</w:t>
      </w:r>
      <w:r w:rsidRPr="00EB4FCB">
        <w:rPr>
          <w:rStyle w:val="StyleUnderline"/>
        </w:rPr>
        <w:t>. The problem</w:t>
      </w:r>
      <w:r w:rsidRPr="00374954">
        <w:rPr>
          <w:sz w:val="14"/>
        </w:rPr>
        <w:t xml:space="preserve">, more specifically, </w:t>
      </w:r>
      <w:r w:rsidRPr="00BD4184">
        <w:rPr>
          <w:rStyle w:val="StyleUnderline"/>
        </w:rPr>
        <w:t xml:space="preserve">is that </w:t>
      </w:r>
      <w:r w:rsidRPr="005F4B03">
        <w:rPr>
          <w:rStyle w:val="StyleUnderline"/>
        </w:rPr>
        <w:t xml:space="preserve">it </w:t>
      </w:r>
      <w:r w:rsidRPr="00B7054E">
        <w:rPr>
          <w:rStyle w:val="StyleUnderline"/>
          <w:highlight w:val="cyan"/>
        </w:rPr>
        <w:t xml:space="preserve">defines deontology in </w:t>
      </w:r>
      <w:r w:rsidRPr="005F4B03">
        <w:rPr>
          <w:rStyle w:val="StyleUnderline"/>
        </w:rPr>
        <w:t xml:space="preserve">terms of </w:t>
      </w:r>
      <w:r w:rsidRPr="00B7054E">
        <w:rPr>
          <w:rStyle w:val="StyleUnderline"/>
          <w:highlight w:val="cyan"/>
        </w:rPr>
        <w:t xml:space="preserve">values </w:t>
      </w:r>
      <w:r w:rsidRPr="005F4B03">
        <w:rPr>
          <w:rStyle w:val="StyleUnderline"/>
        </w:rPr>
        <w:t xml:space="preserve">that are </w:t>
      </w:r>
      <w:r w:rsidRPr="00B7054E">
        <w:rPr>
          <w:rStyle w:val="StyleUnderline"/>
          <w:highlight w:val="cyan"/>
        </w:rPr>
        <w:t>not distinctively deontological</w:t>
      </w:r>
      <w:r w:rsidRPr="00BD4184">
        <w:rPr>
          <w:rStyle w:val="StyleUnderline"/>
        </w:rPr>
        <w:t>,</w:t>
      </w:r>
      <w:r w:rsidRPr="00374954">
        <w:rPr>
          <w:sz w:val="14"/>
        </w:rPr>
        <w:t xml:space="preserve"> though they may appear to be from the inside. </w:t>
      </w:r>
      <w:r w:rsidRPr="00EB4FCB">
        <w:rPr>
          <w:rStyle w:val="StyleUnderline"/>
        </w:rPr>
        <w:t>Consider the following analogy with religion. When one asks a religious person to explain the essence of his religion, one often gets an answer like this: "It's about love</w:t>
      </w:r>
      <w:r w:rsidRPr="00374954">
        <w:rPr>
          <w:sz w:val="14"/>
        </w:rPr>
        <w:t xml:space="preserve">, really. It's about looking out for other people, looking beyond oneself. It's about community, being part of something larger than oneself." </w:t>
      </w:r>
      <w:r w:rsidRPr="00EB4FCB">
        <w:rPr>
          <w:rStyle w:val="StyleUnderline"/>
        </w:rPr>
        <w:t>This sort of answer accurately captures the phenomenology of many people's religion, but it's nevertheless inadequate for distinguishing religion from other things</w:t>
      </w:r>
      <w:r w:rsidRPr="00374954">
        <w:rPr>
          <w:sz w:val="14"/>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w:t>
      </w:r>
      <w:r w:rsidRPr="00EB4FCB">
        <w:rPr>
          <w:rStyle w:val="StyleUnderline"/>
        </w:rPr>
        <w:t xml:space="preserve">of the standard </w:t>
      </w:r>
      <w:r w:rsidRPr="005F4B03">
        <w:rPr>
          <w:rStyle w:val="StyleUnderline"/>
        </w:rPr>
        <w:t>deontological/</w:t>
      </w:r>
      <w:r w:rsidRPr="00EB4FCB">
        <w:rPr>
          <w:rStyle w:val="StyleUnderline"/>
        </w:rPr>
        <w:t xml:space="preserve">Kantian </w:t>
      </w:r>
      <w:r w:rsidRPr="00B7054E">
        <w:rPr>
          <w:rStyle w:val="StyleUnderline"/>
          <w:highlight w:val="cyan"/>
        </w:rPr>
        <w:t xml:space="preserve">self-characterizatons fail to distinguish </w:t>
      </w:r>
      <w:r w:rsidRPr="005F4B03">
        <w:rPr>
          <w:rStyle w:val="StyleUnderline"/>
        </w:rPr>
        <w:t xml:space="preserve">deontology </w:t>
      </w:r>
      <w:r w:rsidRPr="00B7054E">
        <w:rPr>
          <w:rStyle w:val="StyleUnderline"/>
          <w:highlight w:val="cyan"/>
        </w:rPr>
        <w:t xml:space="preserve">from other </w:t>
      </w:r>
      <w:r w:rsidRPr="005F4B03">
        <w:rPr>
          <w:rStyle w:val="StyleUnderline"/>
        </w:rPr>
        <w:t xml:space="preserve">approaches to </w:t>
      </w:r>
      <w:r w:rsidRPr="00B7054E">
        <w:rPr>
          <w:rStyle w:val="StyleUnderline"/>
          <w:highlight w:val="cyan"/>
        </w:rPr>
        <w:t>ethics</w:t>
      </w:r>
      <w:r w:rsidRPr="00374954">
        <w:rPr>
          <w:sz w:val="14"/>
        </w:rPr>
        <w:t xml:space="preserve">. (See also Kagan (Kagan, 1997, pp. 70-78.) on the difficulty of defining deontology.) It seems to me that </w:t>
      </w:r>
      <w:r w:rsidRPr="00B7054E">
        <w:rPr>
          <w:rStyle w:val="StyleUnderline"/>
          <w:highlight w:val="cyan"/>
        </w:rPr>
        <w:t>consequentialists,</w:t>
      </w:r>
      <w:r w:rsidRPr="00374954">
        <w:rPr>
          <w:sz w:val="14"/>
        </w:rPr>
        <w:t xml:space="preserve"> as much as anyone else, </w:t>
      </w:r>
      <w:r w:rsidRPr="00EB4FCB">
        <w:rPr>
          <w:rStyle w:val="StyleUnderline"/>
        </w:rPr>
        <w:t xml:space="preserve">have respect for persons, </w:t>
      </w:r>
      <w:r w:rsidRPr="005F4B03">
        <w:rPr>
          <w:rStyle w:val="StyleUnderline"/>
        </w:rPr>
        <w:t xml:space="preserve">are </w:t>
      </w:r>
      <w:r w:rsidRPr="00FE6E03">
        <w:rPr>
          <w:rStyle w:val="StyleUnderline"/>
        </w:rPr>
        <w:t>against treating people as mere objects</w:t>
      </w:r>
      <w:r w:rsidRPr="00EB4FCB">
        <w:rPr>
          <w:rStyle w:val="StyleUnderline"/>
        </w:rPr>
        <w:t xml:space="preserve">, wish to act for reasons that rational creatures can share, etc. </w:t>
      </w:r>
      <w:r w:rsidRPr="005F4B03">
        <w:rPr>
          <w:rStyle w:val="StyleUnderline"/>
        </w:rPr>
        <w:t xml:space="preserve">A consequentialist respects other persons, and </w:t>
      </w:r>
      <w:r w:rsidRPr="00B7054E">
        <w:rPr>
          <w:rStyle w:val="StyleUnderline"/>
          <w:highlight w:val="cyan"/>
        </w:rPr>
        <w:t xml:space="preserve">refrains from treating them as mere objects, by counting every person's well-being in the </w:t>
      </w:r>
      <w:r w:rsidRPr="005F4B03">
        <w:rPr>
          <w:rStyle w:val="StyleUnderline"/>
        </w:rPr>
        <w:t>decision-making</w:t>
      </w:r>
      <w:r w:rsidRPr="00B7054E">
        <w:rPr>
          <w:rStyle w:val="StyleUnderline"/>
          <w:highlight w:val="cyan"/>
        </w:rPr>
        <w:t xml:space="preserve"> process</w:t>
      </w:r>
      <w:r w:rsidRPr="00EB4FCB">
        <w:rPr>
          <w:rStyle w:val="StyleUnderline"/>
        </w:rPr>
        <w:t xml:space="preserve">. Likewise, a consequentialist attempts </w:t>
      </w:r>
      <w:r w:rsidRPr="00B7054E">
        <w:rPr>
          <w:rStyle w:val="StyleUnderline"/>
          <w:highlight w:val="cyan"/>
        </w:rPr>
        <w:t>to act according to reasons that rational creatures</w:t>
      </w:r>
      <w:r w:rsidRPr="00EB4FCB">
        <w:rPr>
          <w:rStyle w:val="StyleUnderline"/>
        </w:rPr>
        <w:t xml:space="preserve"> can </w:t>
      </w:r>
      <w:r w:rsidRPr="00B7054E">
        <w:rPr>
          <w:rStyle w:val="StyleUnderline"/>
          <w:highlight w:val="cyan"/>
        </w:rPr>
        <w:t>share by acting</w:t>
      </w:r>
      <w:r w:rsidRPr="00EB4FCB">
        <w:rPr>
          <w:rStyle w:val="StyleUnderline"/>
        </w:rPr>
        <w:t xml:space="preserve"> according to principles that give equal weight to everyone's interests, i.e. that are </w:t>
      </w:r>
      <w:r w:rsidRPr="00B7054E">
        <w:rPr>
          <w:rStyle w:val="StyleUnderline"/>
          <w:highlight w:val="cyan"/>
        </w:rPr>
        <w:t>impartial</w:t>
      </w:r>
      <w:r w:rsidRPr="00374954">
        <w:rPr>
          <w:sz w:val="14"/>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EB4FCB">
        <w:rPr>
          <w:rStyle w:val="StyleUnderline"/>
        </w:rPr>
        <w:t xml:space="preserve">If you ask a </w:t>
      </w:r>
      <w:r w:rsidRPr="00B7054E">
        <w:rPr>
          <w:rStyle w:val="StyleUnderline"/>
          <w:highlight w:val="cyan"/>
        </w:rPr>
        <w:t>deontologicall</w:t>
      </w:r>
      <w:r w:rsidRPr="00EB4FCB">
        <w:rPr>
          <w:rStyle w:val="StyleUnderline"/>
        </w:rPr>
        <w:t>y-minded person why it's wrong to push someone in front of speeding trolley in order to save five others, you will get</w:t>
      </w:r>
      <w:r w:rsidRPr="00374954">
        <w:rPr>
          <w:sz w:val="14"/>
        </w:rPr>
        <w:t xml:space="preserve"> characteristically deontological </w:t>
      </w:r>
      <w:r w:rsidRPr="00B7054E">
        <w:rPr>
          <w:rStyle w:val="StyleUnderline"/>
          <w:highlight w:val="cyan"/>
        </w:rPr>
        <w:t>answers</w:t>
      </w:r>
      <w:r w:rsidRPr="00374954">
        <w:rPr>
          <w:sz w:val="14"/>
        </w:rPr>
        <w:t xml:space="preserve">. Some </w:t>
      </w:r>
      <w:r w:rsidRPr="005F4B03">
        <w:rPr>
          <w:rStyle w:val="StyleUnderline"/>
        </w:rPr>
        <w:t xml:space="preserve">will be </w:t>
      </w:r>
      <w:r w:rsidRPr="00B7054E">
        <w:rPr>
          <w:rStyle w:val="StyleUnderline"/>
          <w:highlight w:val="cyan"/>
        </w:rPr>
        <w:t>tautological</w:t>
      </w:r>
      <w:r w:rsidRPr="00EB4FCB">
        <w:rPr>
          <w:rStyle w:val="StyleUnderline"/>
        </w:rPr>
        <w:t>: "Because it's murder!" Others will be more sophisticated: "The ends don't justify the means</w:t>
      </w:r>
      <w:r w:rsidRPr="00374954">
        <w:rPr>
          <w:sz w:val="14"/>
        </w:rPr>
        <w:t xml:space="preserve">." "You have to respect people's rights." </w:t>
      </w:r>
      <w:r w:rsidRPr="00EB4FCB">
        <w:rPr>
          <w:rStyle w:val="StyleUnderline"/>
        </w:rPr>
        <w:t>But</w:t>
      </w:r>
      <w:r w:rsidRPr="00374954">
        <w:rPr>
          <w:sz w:val="14"/>
        </w:rPr>
        <w:t xml:space="preserve">, as we know, </w:t>
      </w:r>
      <w:r w:rsidRPr="005F4B03">
        <w:rPr>
          <w:rStyle w:val="StyleUnderline"/>
        </w:rPr>
        <w:t xml:space="preserve">these answers </w:t>
      </w:r>
      <w:r w:rsidRPr="00B7054E">
        <w:rPr>
          <w:rStyle w:val="StyleUnderline"/>
          <w:highlight w:val="cyan"/>
        </w:rPr>
        <w:t>don't really explain anything</w:t>
      </w:r>
      <w:r w:rsidRPr="00374954">
        <w:rPr>
          <w:sz w:val="14"/>
        </w:rPr>
        <w:t xml:space="preserve">, because </w:t>
      </w:r>
      <w:r w:rsidRPr="00EB4FCB">
        <w:rPr>
          <w:rStyle w:val="StyleUnderline"/>
        </w:rPr>
        <w:t>if you give the same people</w:t>
      </w:r>
      <w:r w:rsidRPr="00374954">
        <w:rPr>
          <w:sz w:val="14"/>
        </w:rPr>
        <w:t xml:space="preserve"> (on different occasions) </w:t>
      </w:r>
      <w:r w:rsidRPr="00EB4FCB">
        <w:rPr>
          <w:rStyle w:val="StyleUnderline"/>
        </w:rPr>
        <w:t>the trolley case</w:t>
      </w:r>
      <w:r w:rsidRPr="00374954">
        <w:rPr>
          <w:sz w:val="14"/>
        </w:rPr>
        <w:t xml:space="preserve"> or the loop case (See above), </w:t>
      </w:r>
      <w:r w:rsidRPr="00EB4FCB">
        <w:rPr>
          <w:rStyle w:val="StyleUnderline"/>
        </w:rPr>
        <w:t>they'll make the opposite judgment</w:t>
      </w:r>
      <w:r w:rsidRPr="00374954">
        <w:rPr>
          <w:sz w:val="14"/>
        </w:rPr>
        <w:t xml:space="preserve">, even though their initial explanation concerning the footbridge case applies equally well to one or both of these cases. </w:t>
      </w:r>
      <w:r w:rsidRPr="00EB4FCB">
        <w:rPr>
          <w:rStyle w:val="StyleUnderline"/>
        </w:rPr>
        <w:t>Talk about rights, respect for persons, and reasons we can share are natural attempts to explain, in "cognitive" terms, what we feel when we find ourselves having emotionally driven intuitions that are odds with the cold calculus of consequentialism</w:t>
      </w:r>
      <w:r w:rsidRPr="00374954">
        <w:rPr>
          <w:sz w:val="14"/>
        </w:rPr>
        <w:t xml:space="preserve">. Although these explanations are inevitably incomplete, </w:t>
      </w:r>
      <w:r w:rsidRPr="00B7054E">
        <w:rPr>
          <w:rStyle w:val="StyleUnderline"/>
          <w:highlight w:val="cyan"/>
        </w:rPr>
        <w:t>there seems to be "something deeply right" about</w:t>
      </w:r>
      <w:r w:rsidRPr="00EB4FCB">
        <w:rPr>
          <w:rStyle w:val="StyleUnderline"/>
        </w:rPr>
        <w:t xml:space="preserve"> them because they give voice to </w:t>
      </w:r>
      <w:r w:rsidRPr="00B7054E">
        <w:rPr>
          <w:rStyle w:val="StyleUnderline"/>
          <w:highlight w:val="cyan"/>
        </w:rPr>
        <w:t>powerful moral emotions</w:t>
      </w:r>
      <w:r w:rsidRPr="00EB4FCB">
        <w:rPr>
          <w:rStyle w:val="StyleUnderline"/>
        </w:rPr>
        <w:t xml:space="preserve">. But, as with many religious people's accounts of what's essential to religion, </w:t>
      </w:r>
      <w:r w:rsidRPr="00B7054E">
        <w:rPr>
          <w:rStyle w:val="StyleUnderline"/>
          <w:highlight w:val="cyan"/>
        </w:rPr>
        <w:t>they don't really explain what's distinctive</w:t>
      </w:r>
      <w:r w:rsidRPr="00EB4FCB">
        <w:rPr>
          <w:rStyle w:val="StyleUnderline"/>
        </w:rPr>
        <w:t xml:space="preserve"> about the philosophy in question. </w:t>
      </w:r>
    </w:p>
    <w:p w14:paraId="27BAC397" w14:textId="441AF11F" w:rsidR="0032131D" w:rsidRPr="009D322C" w:rsidRDefault="0032131D" w:rsidP="0032131D">
      <w:pPr>
        <w:pStyle w:val="Heading4"/>
        <w:rPr>
          <w:rFonts w:cs="Arial"/>
        </w:rPr>
      </w:pPr>
      <w:r>
        <w:rPr>
          <w:rStyle w:val="StyleUnderline"/>
        </w:rPr>
        <w:lastRenderedPageBreak/>
        <w:t xml:space="preserve">4] </w:t>
      </w:r>
      <w:r w:rsidRPr="009D322C">
        <w:rPr>
          <w:rFonts w:cs="Arial"/>
        </w:rPr>
        <w:t xml:space="preserve">That justifies </w:t>
      </w:r>
      <w:r w:rsidRPr="009D322C">
        <w:rPr>
          <w:rFonts w:cs="Arial"/>
          <w:u w:val="single"/>
        </w:rPr>
        <w:t>util</w:t>
      </w:r>
      <w:r w:rsidRPr="009D322C">
        <w:rPr>
          <w:rFonts w:cs="Arial"/>
        </w:rPr>
        <w:t xml:space="preserve"> – it’s </w:t>
      </w:r>
      <w:r w:rsidRPr="009D322C">
        <w:rPr>
          <w:rFonts w:cs="Arial"/>
          <w:u w:val="single"/>
        </w:rPr>
        <w:t>impartial</w:t>
      </w:r>
      <w:r>
        <w:rPr>
          <w:rFonts w:cs="Arial"/>
        </w:rPr>
        <w:t xml:space="preserve"> </w:t>
      </w:r>
      <w:r w:rsidRPr="009D322C">
        <w:rPr>
          <w:rFonts w:cs="Arial"/>
        </w:rPr>
        <w:t xml:space="preserve">and </w:t>
      </w:r>
      <w:r w:rsidRPr="009D322C">
        <w:rPr>
          <w:rFonts w:cs="Arial"/>
          <w:u w:val="single"/>
        </w:rPr>
        <w:t>resolves infinite regress</w:t>
      </w:r>
      <w:r w:rsidRPr="009D322C">
        <w:rPr>
          <w:rFonts w:cs="Arial"/>
        </w:rPr>
        <w:t xml:space="preserve"> which explains </w:t>
      </w:r>
      <w:r w:rsidRPr="009D322C">
        <w:rPr>
          <w:rFonts w:cs="Arial"/>
          <w:u w:val="single"/>
        </w:rPr>
        <w:t>all value</w:t>
      </w:r>
      <w:r w:rsidRPr="009D322C">
        <w:rPr>
          <w:rFonts w:cs="Arial"/>
        </w:rPr>
        <w:t xml:space="preserve">. </w:t>
      </w:r>
    </w:p>
    <w:p w14:paraId="42EE3A9E" w14:textId="77777777" w:rsidR="0032131D" w:rsidRPr="009D322C" w:rsidRDefault="0032131D" w:rsidP="0032131D">
      <w:r w:rsidRPr="009D322C">
        <w:rPr>
          <w:rStyle w:val="Style13ptBold"/>
        </w:rPr>
        <w:t xml:space="preserve">Greene 15 </w:t>
      </w:r>
      <w:r w:rsidRPr="009D322C">
        <w:t>—</w:t>
      </w:r>
      <w:r w:rsidRPr="009D322C">
        <w:rPr>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21" w:anchor="audio-highlights" w:history="1">
        <w:r w:rsidRPr="009D322C">
          <w:rPr>
            <w:rStyle w:val="Hyperlink"/>
            <w:sz w:val="12"/>
            <w:szCs w:val="12"/>
          </w:rPr>
          <w:t>https://www.econtalk.org/joshua-greene-on-moral-tribes-moral-dilemmas-and-utilitarianism/#audio-highlights</w:t>
        </w:r>
      </w:hyperlink>
      <w:r w:rsidRPr="009D322C">
        <w:rPr>
          <w:sz w:val="12"/>
          <w:szCs w:val="12"/>
        </w:rPr>
        <w:t>, accessed 5-17-20, HKR-AM) **NB: Guest = Greene, and only his lines are highlighted/underlined</w:t>
      </w:r>
    </w:p>
    <w:p w14:paraId="29A060A5" w14:textId="77777777" w:rsidR="00832095" w:rsidRDefault="0032131D" w:rsidP="0032131D">
      <w:pPr>
        <w:rPr>
          <w:rStyle w:val="StyleUnderline"/>
          <w:rFonts w:eastAsiaTheme="minorHAnsi"/>
        </w:rPr>
      </w:pPr>
      <w:r w:rsidRPr="009D322C">
        <w:rPr>
          <w:sz w:val="14"/>
        </w:rPr>
        <w:t xml:space="preserve">Guest: Okay. So, I think </w:t>
      </w:r>
      <w:r w:rsidRPr="009D322C">
        <w:rPr>
          <w:rStyle w:val="StyleUnderline"/>
          <w:rFonts w:eastAsiaTheme="minorHAnsi"/>
          <w:highlight w:val="yellow"/>
        </w:rPr>
        <w:t>util</w:t>
      </w:r>
      <w:r w:rsidRPr="009D322C">
        <w:rPr>
          <w:rStyle w:val="StyleUnderline"/>
          <w:rFonts w:eastAsiaTheme="minorHAnsi"/>
        </w:rPr>
        <w:t xml:space="preserve">itarianism </w:t>
      </w:r>
      <w:r w:rsidRPr="009D322C">
        <w:rPr>
          <w:rStyle w:val="StyleUnderline"/>
          <w:rFonts w:eastAsiaTheme="minorHAnsi"/>
          <w:highlight w:val="yellow"/>
        </w:rPr>
        <w:t>is</w:t>
      </w:r>
      <w:r w:rsidRPr="009D322C">
        <w:rPr>
          <w:rStyle w:val="StyleUnderline"/>
          <w:rFonts w:eastAsiaTheme="minorHAnsi"/>
        </w:rPr>
        <w:t xml:space="preserve"> very much </w:t>
      </w:r>
      <w:r w:rsidRPr="009D322C">
        <w:rPr>
          <w:rStyle w:val="StyleUnderline"/>
          <w:rFonts w:eastAsiaTheme="minorHAnsi"/>
          <w:highlight w:val="yellow"/>
        </w:rPr>
        <w:t>misunderstood</w:t>
      </w:r>
      <w:r w:rsidRPr="009D322C">
        <w:rPr>
          <w:sz w:val="14"/>
        </w:rPr>
        <w:t xml:space="preserve">. And this is part of the reason why we shouldn't even call it utilitarianism at all. </w:t>
      </w:r>
      <w:r w:rsidRPr="009D322C">
        <w:rPr>
          <w:rStyle w:val="StyleUnderline"/>
          <w:rFonts w:eastAsiaTheme="minorHAnsi"/>
        </w:rPr>
        <w:t>We should call it what I call 'deep pragmatism'</w:t>
      </w:r>
      <w:r w:rsidRPr="009D322C">
        <w:rPr>
          <w:sz w:val="14"/>
        </w:rPr>
        <w:t xml:space="preserve">, which I think better captures what I think utilitarianism is really like, if you really apply it in real life, in light of an understanding of human nature. But, we can come back to that. The idea, </w:t>
      </w:r>
      <w:r w:rsidRPr="009D322C">
        <w:rPr>
          <w:rStyle w:val="StyleUnderline"/>
          <w:rFonts w:eastAsiaTheme="minorHAnsi"/>
          <w:highlight w:val="yellow"/>
        </w:rPr>
        <w:t>going back to</w:t>
      </w:r>
      <w:r w:rsidRPr="009D322C">
        <w:rPr>
          <w:rStyle w:val="StyleUnderline"/>
          <w:rFonts w:eastAsiaTheme="minorHAnsi"/>
        </w:rPr>
        <w:t xml:space="preserve"> </w:t>
      </w:r>
      <w:r w:rsidRPr="009D322C">
        <w:rPr>
          <w:rStyle w:val="StyleUnderline"/>
          <w:rFonts w:eastAsiaTheme="minorHAnsi"/>
          <w:highlight w:val="yellow"/>
        </w:rPr>
        <w:t>the tragedy of</w:t>
      </w:r>
      <w:r w:rsidRPr="009D322C">
        <w:rPr>
          <w:rStyle w:val="StyleUnderline"/>
          <w:rFonts w:eastAsiaTheme="minorHAnsi"/>
        </w:rPr>
        <w:t xml:space="preserve"> common-sense </w:t>
      </w:r>
      <w:r w:rsidRPr="009D322C">
        <w:rPr>
          <w:rStyle w:val="StyleUnderline"/>
          <w:rFonts w:eastAsiaTheme="minorHAnsi"/>
          <w:highlight w:val="yellow"/>
        </w:rPr>
        <w:t>morality</w:t>
      </w:r>
      <w:r w:rsidRPr="009D322C">
        <w:rPr>
          <w:rStyle w:val="StyleUnderline"/>
          <w:rFonts w:eastAsiaTheme="minorHAnsi"/>
        </w:rPr>
        <w:t xml:space="preserve"> is </w:t>
      </w:r>
      <w:r w:rsidRPr="009D322C">
        <w:rPr>
          <w:rStyle w:val="StyleUnderline"/>
          <w:rFonts w:eastAsiaTheme="minorHAnsi"/>
          <w:highlight w:val="yellow"/>
        </w:rPr>
        <w:t>you've</w:t>
      </w:r>
      <w:r w:rsidRPr="009D322C">
        <w:rPr>
          <w:rStyle w:val="StyleUnderline"/>
          <w:rFonts w:eastAsiaTheme="minorHAnsi"/>
        </w:rPr>
        <w:t xml:space="preserve"> </w:t>
      </w:r>
      <w:r w:rsidRPr="009D322C">
        <w:rPr>
          <w:rStyle w:val="StyleUnderline"/>
          <w:rFonts w:eastAsiaTheme="minorHAnsi"/>
          <w:highlight w:val="yellow"/>
        </w:rPr>
        <w:t>got</w:t>
      </w:r>
      <w:r w:rsidRPr="009D322C">
        <w:rPr>
          <w:rStyle w:val="StyleUnderline"/>
          <w:rFonts w:eastAsiaTheme="minorHAnsi"/>
        </w:rPr>
        <w:t xml:space="preserve"> all these different </w:t>
      </w:r>
      <w:r w:rsidRPr="009D322C">
        <w:rPr>
          <w:rStyle w:val="StyleUnderline"/>
          <w:rFonts w:eastAsiaTheme="minorHAnsi"/>
          <w:highlight w:val="yellow"/>
        </w:rPr>
        <w:t>tribes</w:t>
      </w:r>
      <w:r w:rsidRPr="009D322C">
        <w:rPr>
          <w:rStyle w:val="StyleUnderline"/>
          <w:rFonts w:eastAsiaTheme="minorHAnsi"/>
        </w:rPr>
        <w:t xml:space="preserve"> </w:t>
      </w:r>
      <w:r w:rsidRPr="009D322C">
        <w:rPr>
          <w:rStyle w:val="StyleUnderline"/>
          <w:rFonts w:eastAsiaTheme="minorHAnsi"/>
          <w:highlight w:val="yellow"/>
        </w:rPr>
        <w:t>with</w:t>
      </w:r>
      <w:r w:rsidRPr="009D322C">
        <w:rPr>
          <w:rStyle w:val="StyleUnderline"/>
          <w:rFonts w:eastAsiaTheme="minorHAnsi"/>
        </w:rPr>
        <w:t xml:space="preserve"> all of these </w:t>
      </w:r>
      <w:r w:rsidRPr="009D322C">
        <w:rPr>
          <w:rStyle w:val="StyleUnderline"/>
          <w:rFonts w:eastAsiaTheme="minorHAnsi"/>
          <w:highlight w:val="yellow"/>
        </w:rPr>
        <w:t>different values based</w:t>
      </w:r>
      <w:r w:rsidRPr="009D322C">
        <w:rPr>
          <w:rStyle w:val="StyleUnderline"/>
          <w:rFonts w:eastAsiaTheme="minorHAnsi"/>
        </w:rPr>
        <w:t xml:space="preserve"> </w:t>
      </w:r>
      <w:r w:rsidRPr="009D322C">
        <w:rPr>
          <w:rStyle w:val="StyleUnderline"/>
          <w:rFonts w:eastAsiaTheme="minorHAnsi"/>
          <w:highlight w:val="yellow"/>
        </w:rPr>
        <w:t>on</w:t>
      </w:r>
      <w:r w:rsidRPr="009D322C">
        <w:rPr>
          <w:rStyle w:val="StyleUnderline"/>
          <w:rFonts w:eastAsiaTheme="minorHAnsi"/>
        </w:rPr>
        <w:t xml:space="preserve"> their </w:t>
      </w:r>
      <w:r w:rsidRPr="009D322C">
        <w:rPr>
          <w:rStyle w:val="StyleUnderline"/>
          <w:rFonts w:eastAsiaTheme="minorHAnsi"/>
          <w:highlight w:val="yellow"/>
        </w:rPr>
        <w:t>different ways of life.</w:t>
      </w:r>
      <w:r w:rsidRPr="009D322C">
        <w:rPr>
          <w:rStyle w:val="StyleUnderline"/>
          <w:rFonts w:eastAsiaTheme="minorHAnsi"/>
        </w:rPr>
        <w:t xml:space="preserve"> What can they do to get along</w:t>
      </w:r>
      <w:r w:rsidRPr="009D322C">
        <w:rPr>
          <w:sz w:val="14"/>
        </w:rPr>
        <w:t xml:space="preserve">? And I think that the best answer that we have is--well, let's back up. </w:t>
      </w:r>
      <w:r w:rsidRPr="009D322C">
        <w:rPr>
          <w:rStyle w:val="StyleUnderline"/>
          <w:rFonts w:eastAsiaTheme="minorHAnsi"/>
        </w:rPr>
        <w:t xml:space="preserve">In order </w:t>
      </w:r>
      <w:r w:rsidRPr="009D322C">
        <w:rPr>
          <w:rStyle w:val="StyleUnderline"/>
          <w:rFonts w:eastAsiaTheme="minorHAnsi"/>
          <w:highlight w:val="yellow"/>
        </w:rPr>
        <w:t>to resolve</w:t>
      </w:r>
      <w:r w:rsidRPr="009D322C">
        <w:rPr>
          <w:rStyle w:val="StyleUnderline"/>
          <w:rFonts w:eastAsiaTheme="minorHAnsi"/>
        </w:rPr>
        <w:t xml:space="preserve"> </w:t>
      </w:r>
      <w:r w:rsidRPr="009D322C">
        <w:rPr>
          <w:rStyle w:val="StyleUnderline"/>
          <w:rFonts w:eastAsiaTheme="minorHAnsi"/>
          <w:highlight w:val="yellow"/>
        </w:rPr>
        <w:t>any</w:t>
      </w:r>
      <w:r w:rsidRPr="009D322C">
        <w:rPr>
          <w:rStyle w:val="StyleUnderline"/>
          <w:rFonts w:eastAsiaTheme="minorHAnsi"/>
        </w:rPr>
        <w:t xml:space="preserve"> kind of </w:t>
      </w:r>
      <w:r w:rsidRPr="009D322C">
        <w:rPr>
          <w:rStyle w:val="StyleUnderline"/>
          <w:rFonts w:eastAsiaTheme="minorHAnsi"/>
          <w:highlight w:val="yellow"/>
        </w:rPr>
        <w:t>tradeoff</w:t>
      </w:r>
      <w:r w:rsidRPr="009D322C">
        <w:rPr>
          <w:rStyle w:val="StyleUnderline"/>
          <w:rFonts w:eastAsiaTheme="minorHAnsi"/>
        </w:rPr>
        <w:t xml:space="preserve">, you have to </w:t>
      </w:r>
      <w:r w:rsidRPr="009D322C">
        <w:rPr>
          <w:rStyle w:val="StyleUnderline"/>
          <w:rFonts w:eastAsiaTheme="minorHAnsi"/>
          <w:highlight w:val="yellow"/>
        </w:rPr>
        <w:t>have</w:t>
      </w:r>
      <w:r w:rsidRPr="009D322C">
        <w:rPr>
          <w:rStyle w:val="StyleUnderline"/>
          <w:rFonts w:eastAsiaTheme="minorHAnsi"/>
        </w:rPr>
        <w:t xml:space="preserve"> </w:t>
      </w:r>
      <w:r w:rsidRPr="009D322C">
        <w:rPr>
          <w:rStyle w:val="StyleUnderline"/>
          <w:rFonts w:eastAsiaTheme="minorHAnsi"/>
          <w:highlight w:val="yellow"/>
        </w:rPr>
        <w:t>some</w:t>
      </w:r>
      <w:r w:rsidRPr="009D322C">
        <w:rPr>
          <w:rStyle w:val="StyleUnderline"/>
          <w:rFonts w:eastAsiaTheme="minorHAnsi"/>
        </w:rPr>
        <w:t xml:space="preserve"> kind of </w:t>
      </w:r>
      <w:r w:rsidRPr="009D322C">
        <w:rPr>
          <w:rStyle w:val="StyleUnderline"/>
          <w:rFonts w:eastAsiaTheme="minorHAnsi"/>
          <w:highlight w:val="yellow"/>
        </w:rPr>
        <w:t>common metric.</w:t>
      </w:r>
      <w:r w:rsidRPr="009D322C">
        <w:rPr>
          <w:rStyle w:val="StyleUnderline"/>
          <w:rFonts w:eastAsiaTheme="minorHAnsi"/>
        </w:rPr>
        <w:t xml:space="preserve"> You have to have some kind of common currency. And I think that what utilitarianism, whether it's the moral truth or not, is </w:t>
      </w:r>
      <w:r w:rsidRPr="009D322C">
        <w:rPr>
          <w:rStyle w:val="StyleUnderline"/>
          <w:rFonts w:eastAsiaTheme="minorHAnsi"/>
          <w:bCs/>
        </w:rPr>
        <w:t>provide</w:t>
      </w:r>
      <w:r w:rsidRPr="009D322C">
        <w:rPr>
          <w:rStyle w:val="StyleUnderline"/>
          <w:rFonts w:eastAsiaTheme="minorHAnsi"/>
        </w:rPr>
        <w:t xml:space="preserve"> a kind of </w:t>
      </w:r>
      <w:r w:rsidRPr="009D322C">
        <w:rPr>
          <w:rStyle w:val="StyleUnderline"/>
          <w:rFonts w:eastAsiaTheme="minorHAnsi"/>
          <w:bCs/>
        </w:rPr>
        <w:t>common currency</w:t>
      </w:r>
      <w:r w:rsidRPr="009D322C">
        <w:rPr>
          <w:sz w:val="14"/>
        </w:rPr>
        <w:t xml:space="preserve">. So, </w:t>
      </w:r>
      <w:r w:rsidRPr="009D322C">
        <w:rPr>
          <w:rStyle w:val="StyleUnderline"/>
          <w:rFonts w:eastAsiaTheme="minorHAnsi"/>
        </w:rPr>
        <w:t xml:space="preserve">what is </w:t>
      </w:r>
      <w:r w:rsidRPr="009D322C">
        <w:rPr>
          <w:rStyle w:val="StyleUnderline"/>
          <w:rFonts w:eastAsiaTheme="minorHAnsi"/>
          <w:highlight w:val="yellow"/>
        </w:rPr>
        <w:t>util</w:t>
      </w:r>
      <w:r w:rsidRPr="009D322C">
        <w:rPr>
          <w:rStyle w:val="StyleUnderline"/>
          <w:rFonts w:eastAsiaTheme="minorHAnsi"/>
        </w:rPr>
        <w:t>itarianism?</w:t>
      </w:r>
      <w:r w:rsidRPr="009D322C">
        <w:rPr>
          <w:sz w:val="14"/>
        </w:rPr>
        <w:t xml:space="preserve"> It's basically the idea that--</w:t>
      </w:r>
      <w:r w:rsidRPr="009D322C">
        <w:rPr>
          <w:rStyle w:val="StyleUnderline"/>
          <w:rFonts w:eastAsiaTheme="minorHAnsi"/>
        </w:rPr>
        <w:t>it</w:t>
      </w:r>
      <w:r w:rsidRPr="009D322C">
        <w:rPr>
          <w:rStyle w:val="StyleUnderline"/>
          <w:rFonts w:eastAsiaTheme="minorHAnsi"/>
          <w:highlight w:val="yellow"/>
        </w:rPr>
        <w:t>'s</w:t>
      </w:r>
      <w:r w:rsidRPr="009D322C">
        <w:rPr>
          <w:rStyle w:val="StyleUnderline"/>
          <w:rFonts w:eastAsiaTheme="minorHAnsi"/>
        </w:rPr>
        <w:t xml:space="preserve"> really </w:t>
      </w:r>
      <w:r w:rsidRPr="009D322C">
        <w:rPr>
          <w:rStyle w:val="StyleUnderline"/>
          <w:rFonts w:eastAsiaTheme="minorHAnsi"/>
          <w:highlight w:val="yellow"/>
        </w:rPr>
        <w:t>two</w:t>
      </w:r>
      <w:r w:rsidRPr="009D322C">
        <w:rPr>
          <w:rStyle w:val="StyleUnderline"/>
          <w:rFonts w:eastAsiaTheme="minorHAnsi"/>
        </w:rPr>
        <w:t xml:space="preserve"> </w:t>
      </w:r>
      <w:r w:rsidRPr="009D322C">
        <w:rPr>
          <w:rStyle w:val="StyleUnderline"/>
          <w:rFonts w:eastAsiaTheme="minorHAnsi"/>
          <w:highlight w:val="yellow"/>
        </w:rPr>
        <w:t>ideas</w:t>
      </w:r>
      <w:r w:rsidRPr="009D322C">
        <w:rPr>
          <w:rStyle w:val="StyleUnderline"/>
          <w:rFonts w:eastAsiaTheme="minorHAnsi"/>
        </w:rPr>
        <w:t xml:space="preserve"> put together. </w:t>
      </w:r>
      <w:r w:rsidRPr="009D322C">
        <w:rPr>
          <w:rStyle w:val="StyleUnderline"/>
          <w:rFonts w:eastAsiaTheme="minorHAnsi"/>
          <w:highlight w:val="yellow"/>
        </w:rPr>
        <w:t>One is</w:t>
      </w:r>
      <w:r w:rsidRPr="009D322C">
        <w:rPr>
          <w:rStyle w:val="StyleUnderline"/>
          <w:rFonts w:eastAsiaTheme="minorHAnsi"/>
        </w:rPr>
        <w:t xml:space="preserve"> the idea of </w:t>
      </w:r>
      <w:r w:rsidRPr="009D322C">
        <w:rPr>
          <w:rStyle w:val="StyleUnderline"/>
          <w:rFonts w:eastAsiaTheme="minorHAnsi"/>
          <w:highlight w:val="yellow"/>
        </w:rPr>
        <w:t>impartiality</w:t>
      </w:r>
      <w:r w:rsidRPr="009D322C">
        <w:rPr>
          <w:sz w:val="14"/>
        </w:rPr>
        <w:t>. That is</w:t>
      </w:r>
      <w:r w:rsidRPr="009D322C">
        <w:rPr>
          <w:rStyle w:val="StyleUnderline"/>
          <w:rFonts w:eastAsiaTheme="minorHAnsi"/>
        </w:rPr>
        <w:t xml:space="preserve">, at least </w:t>
      </w:r>
      <w:r w:rsidRPr="009D322C">
        <w:rPr>
          <w:rStyle w:val="StyleUnderline"/>
          <w:rFonts w:eastAsiaTheme="minorHAnsi"/>
          <w:bCs/>
          <w:highlight w:val="yellow"/>
        </w:rPr>
        <w:t>as social decision makers</w:t>
      </w:r>
      <w:r w:rsidRPr="009D322C">
        <w:rPr>
          <w:rStyle w:val="StyleUnderline"/>
          <w:rFonts w:eastAsiaTheme="minorHAnsi"/>
        </w:rPr>
        <w:t xml:space="preserve">, </w:t>
      </w:r>
      <w:r w:rsidRPr="009D322C">
        <w:rPr>
          <w:rStyle w:val="StyleUnderline"/>
          <w:rFonts w:eastAsiaTheme="minorHAnsi"/>
          <w:highlight w:val="yellow"/>
        </w:rPr>
        <w:t>we should regard</w:t>
      </w:r>
      <w:r w:rsidRPr="009D322C">
        <w:rPr>
          <w:rStyle w:val="StyleUnderline"/>
          <w:rFonts w:eastAsiaTheme="minorHAnsi"/>
        </w:rPr>
        <w:t xml:space="preserve"> </w:t>
      </w:r>
      <w:r w:rsidRPr="009D322C">
        <w:rPr>
          <w:rStyle w:val="StyleUnderline"/>
          <w:rFonts w:eastAsiaTheme="minorHAnsi"/>
          <w:highlight w:val="yellow"/>
        </w:rPr>
        <w:t>everybody's interests as</w:t>
      </w:r>
      <w:r w:rsidRPr="009D322C">
        <w:rPr>
          <w:rStyle w:val="StyleUnderline"/>
          <w:rFonts w:eastAsiaTheme="minorHAnsi"/>
        </w:rPr>
        <w:t xml:space="preserve"> of </w:t>
      </w:r>
      <w:r w:rsidRPr="009D322C">
        <w:rPr>
          <w:rStyle w:val="StyleUnderline"/>
          <w:rFonts w:eastAsiaTheme="minorHAnsi"/>
          <w:highlight w:val="yellow"/>
        </w:rPr>
        <w:t>equal</w:t>
      </w:r>
      <w:r w:rsidRPr="009D322C">
        <w:rPr>
          <w:rStyle w:val="StyleUnderline"/>
          <w:rFonts w:eastAsiaTheme="minorHAnsi"/>
        </w:rPr>
        <w:t xml:space="preserve"> </w:t>
      </w:r>
    </w:p>
    <w:p w14:paraId="40B6999B" w14:textId="77777777" w:rsidR="00832095" w:rsidRDefault="00832095" w:rsidP="0032131D">
      <w:pPr>
        <w:rPr>
          <w:rStyle w:val="StyleUnderline"/>
          <w:rFonts w:eastAsiaTheme="minorHAnsi"/>
        </w:rPr>
      </w:pPr>
    </w:p>
    <w:p w14:paraId="16AFB188" w14:textId="77777777" w:rsidR="00832095" w:rsidRDefault="00832095" w:rsidP="0032131D">
      <w:pPr>
        <w:rPr>
          <w:rStyle w:val="StyleUnderline"/>
          <w:rFonts w:eastAsiaTheme="minorHAnsi"/>
        </w:rPr>
      </w:pPr>
    </w:p>
    <w:p w14:paraId="76B54B25" w14:textId="77777777" w:rsidR="00832095" w:rsidRDefault="00832095" w:rsidP="0032131D">
      <w:pPr>
        <w:rPr>
          <w:rStyle w:val="StyleUnderline"/>
          <w:rFonts w:eastAsiaTheme="minorHAnsi"/>
        </w:rPr>
      </w:pPr>
    </w:p>
    <w:p w14:paraId="3396E98D" w14:textId="77777777" w:rsidR="00832095" w:rsidRDefault="00832095" w:rsidP="0032131D">
      <w:pPr>
        <w:rPr>
          <w:rStyle w:val="StyleUnderline"/>
          <w:rFonts w:eastAsiaTheme="minorHAnsi"/>
        </w:rPr>
      </w:pPr>
    </w:p>
    <w:p w14:paraId="42A18934" w14:textId="77777777" w:rsidR="00832095" w:rsidRDefault="00832095" w:rsidP="0032131D">
      <w:pPr>
        <w:rPr>
          <w:rStyle w:val="StyleUnderline"/>
          <w:rFonts w:eastAsiaTheme="minorHAnsi"/>
        </w:rPr>
      </w:pPr>
    </w:p>
    <w:p w14:paraId="484B932B" w14:textId="3F8A95CC" w:rsidR="0032131D" w:rsidRPr="009D322C" w:rsidRDefault="0032131D" w:rsidP="0032131D">
      <w:r w:rsidRPr="009D322C">
        <w:rPr>
          <w:rStyle w:val="StyleUnderline"/>
          <w:rFonts w:eastAsiaTheme="minorHAnsi"/>
        </w:rPr>
        <w:t>worth. Everybody counts the same.</w:t>
      </w:r>
      <w:r w:rsidRPr="009D322C">
        <w:rPr>
          <w:sz w:val="14"/>
        </w:rPr>
        <w:t xml:space="preserve"> And then you might say, 'Well, but okay, </w:t>
      </w:r>
      <w:r w:rsidRPr="009D322C">
        <w:rPr>
          <w:rStyle w:val="StyleUnderline"/>
          <w:rFonts w:eastAsiaTheme="minorHAnsi"/>
        </w:rPr>
        <w:t xml:space="preserve">what does it mean to count everybody the same? </w:t>
      </w:r>
      <w:r w:rsidRPr="009D322C">
        <w:rPr>
          <w:rStyle w:val="StyleUnderline"/>
          <w:rFonts w:eastAsiaTheme="minorHAnsi"/>
          <w:highlight w:val="yellow"/>
        </w:rPr>
        <w:t>What</w:t>
      </w:r>
      <w:r w:rsidRPr="009D322C">
        <w:rPr>
          <w:rStyle w:val="StyleUnderline"/>
          <w:rFonts w:eastAsiaTheme="minorHAnsi"/>
        </w:rPr>
        <w:t xml:space="preserve"> is it that really </w:t>
      </w:r>
      <w:r w:rsidRPr="009D322C">
        <w:rPr>
          <w:rStyle w:val="StyleUnderline"/>
          <w:rFonts w:eastAsiaTheme="minorHAnsi"/>
          <w:highlight w:val="yellow"/>
        </w:rPr>
        <w:t>matters</w:t>
      </w:r>
      <w:r w:rsidRPr="009D322C">
        <w:rPr>
          <w:rStyle w:val="StyleUnderline"/>
          <w:rFonts w:eastAsiaTheme="minorHAnsi"/>
        </w:rPr>
        <w:t xml:space="preserve"> for you and for me and </w:t>
      </w:r>
      <w:r w:rsidRPr="009D322C">
        <w:rPr>
          <w:rStyle w:val="StyleUnderline"/>
          <w:rFonts w:eastAsiaTheme="minorHAnsi"/>
          <w:highlight w:val="yellow"/>
        </w:rPr>
        <w:t>for everybody</w:t>
      </w:r>
      <w:r w:rsidRPr="009D322C">
        <w:rPr>
          <w:rStyle w:val="StyleUnderline"/>
          <w:rFonts w:eastAsiaTheme="minorHAnsi"/>
        </w:rPr>
        <w:t xml:space="preserve"> else?' And</w:t>
      </w:r>
      <w:r w:rsidRPr="009D322C">
        <w:rPr>
          <w:sz w:val="14"/>
        </w:rPr>
        <w:t xml:space="preserve"> </w:t>
      </w:r>
      <w:r w:rsidRPr="009D322C">
        <w:rPr>
          <w:rStyle w:val="StyleUnderline"/>
          <w:rFonts w:eastAsiaTheme="minorHAnsi"/>
        </w:rPr>
        <w:t xml:space="preserve">there </w:t>
      </w:r>
      <w:r w:rsidRPr="009D322C">
        <w:rPr>
          <w:rStyle w:val="StyleUnderline"/>
          <w:rFonts w:eastAsiaTheme="minorHAnsi"/>
          <w:highlight w:val="yellow"/>
        </w:rPr>
        <w:t>the</w:t>
      </w:r>
      <w:r w:rsidRPr="009D322C">
        <w:rPr>
          <w:rStyle w:val="StyleUnderline"/>
          <w:rFonts w:eastAsiaTheme="minorHAnsi"/>
        </w:rPr>
        <w:t xml:space="preserve"> utilitarian's </w:t>
      </w:r>
      <w:r w:rsidRPr="009D322C">
        <w:rPr>
          <w:rStyle w:val="StyleUnderline"/>
          <w:rFonts w:eastAsiaTheme="minorHAnsi"/>
          <w:highlight w:val="yellow"/>
        </w:rPr>
        <w:t>answer is</w:t>
      </w:r>
      <w:r w:rsidRPr="009D322C">
        <w:rPr>
          <w:rStyle w:val="StyleUnderline"/>
          <w:rFonts w:eastAsiaTheme="minorHAnsi"/>
        </w:rPr>
        <w:t xml:space="preserve"> what</w:t>
      </w:r>
      <w:r w:rsidRPr="009D322C">
        <w:rPr>
          <w:sz w:val="14"/>
        </w:rPr>
        <w:t xml:space="preserve"> </w:t>
      </w:r>
      <w:r w:rsidRPr="009D322C">
        <w:rPr>
          <w:rStyle w:val="StyleUnderline"/>
          <w:rFonts w:eastAsiaTheme="minorHAnsi"/>
        </w:rPr>
        <w:t>is sometimes called</w:t>
      </w:r>
      <w:r w:rsidRPr="009D322C">
        <w:rPr>
          <w:sz w:val="14"/>
        </w:rPr>
        <w:t xml:space="preserve">, somewhat accurately and somewhat misleadingly, </w:t>
      </w:r>
      <w:r w:rsidRPr="009D322C">
        <w:rPr>
          <w:rStyle w:val="StyleUnderline"/>
          <w:rFonts w:eastAsiaTheme="minorHAnsi"/>
          <w:highlight w:val="yellow"/>
        </w:rPr>
        <w:t>happiness</w:t>
      </w:r>
      <w:r w:rsidRPr="009D322C">
        <w:rPr>
          <w:sz w:val="14"/>
        </w:rPr>
        <w:t xml:space="preserve">. But </w:t>
      </w:r>
      <w:r w:rsidRPr="009D322C">
        <w:rPr>
          <w:rStyle w:val="StyleUnderline"/>
          <w:rFonts w:eastAsiaTheme="minorHAnsi"/>
        </w:rPr>
        <w:t xml:space="preserve">it's </w:t>
      </w:r>
      <w:r w:rsidRPr="009D322C">
        <w:rPr>
          <w:rStyle w:val="StyleUnderline"/>
          <w:rFonts w:eastAsiaTheme="minorHAnsi"/>
          <w:highlight w:val="yellow"/>
        </w:rPr>
        <w:t>not</w:t>
      </w:r>
      <w:r w:rsidRPr="009D322C">
        <w:rPr>
          <w:rStyle w:val="StyleUnderline"/>
          <w:rFonts w:eastAsiaTheme="minorHAnsi"/>
        </w:rPr>
        <w:t xml:space="preserve"> really happiness </w:t>
      </w:r>
      <w:r w:rsidRPr="009D322C">
        <w:rPr>
          <w:rStyle w:val="StyleUnderline"/>
          <w:rFonts w:eastAsiaTheme="minorHAnsi"/>
          <w:highlight w:val="yellow"/>
        </w:rPr>
        <w:t>in the sense of</w:t>
      </w:r>
      <w:r w:rsidRPr="009D322C">
        <w:rPr>
          <w:rStyle w:val="StyleUnderline"/>
          <w:rFonts w:eastAsiaTheme="minorHAnsi"/>
        </w:rPr>
        <w:t xml:space="preserve"> cherries on sundaes</w:t>
      </w:r>
      <w:r w:rsidRPr="009D322C">
        <w:rPr>
          <w:rStyle w:val="StyleUnderline"/>
          <w:rFonts w:eastAsiaTheme="minorHAnsi"/>
          <w:highlight w:val="yellow"/>
        </w:rPr>
        <w:t>, things that make you smile. It's</w:t>
      </w:r>
      <w:r w:rsidRPr="009D322C">
        <w:rPr>
          <w:rStyle w:val="StyleUnderline"/>
          <w:rFonts w:eastAsiaTheme="minorHAnsi"/>
        </w:rPr>
        <w:t xml:space="preserve"> really </w:t>
      </w:r>
      <w:r w:rsidRPr="009D322C">
        <w:rPr>
          <w:rStyle w:val="StyleUnderline"/>
          <w:rFonts w:eastAsiaTheme="minorHAnsi"/>
          <w:highlight w:val="yellow"/>
        </w:rPr>
        <w:t>the quality of conscious experience</w:t>
      </w:r>
      <w:r w:rsidRPr="009D322C">
        <w:rPr>
          <w:rStyle w:val="StyleUnderline"/>
          <w:rFonts w:eastAsiaTheme="minorHAnsi"/>
        </w:rPr>
        <w:t>.</w:t>
      </w:r>
      <w:r w:rsidRPr="009D322C">
        <w:rPr>
          <w:sz w:val="14"/>
        </w:rPr>
        <w:t xml:space="preserve"> So, the idea is that </w:t>
      </w:r>
      <w:r w:rsidRPr="009D322C">
        <w:rPr>
          <w:rStyle w:val="StyleUnderline"/>
          <w:rFonts w:eastAsiaTheme="minorHAnsi"/>
          <w:highlight w:val="yellow"/>
        </w:rPr>
        <w:t>if you start with</w:t>
      </w:r>
      <w:r w:rsidRPr="009D322C">
        <w:rPr>
          <w:rStyle w:val="StyleUnderline"/>
          <w:rFonts w:eastAsiaTheme="minorHAnsi"/>
        </w:rPr>
        <w:t xml:space="preserve"> </w:t>
      </w:r>
      <w:r w:rsidRPr="009D322C">
        <w:rPr>
          <w:rStyle w:val="StyleUnderline"/>
          <w:rFonts w:eastAsiaTheme="minorHAnsi"/>
          <w:highlight w:val="yellow"/>
        </w:rPr>
        <w:t>anything</w:t>
      </w:r>
      <w:r w:rsidRPr="009D322C">
        <w:rPr>
          <w:rStyle w:val="StyleUnderline"/>
          <w:rFonts w:eastAsiaTheme="minorHAnsi"/>
        </w:rPr>
        <w:t xml:space="preserve"> that </w:t>
      </w:r>
      <w:r w:rsidRPr="009D322C">
        <w:rPr>
          <w:rStyle w:val="StyleUnderline"/>
          <w:rFonts w:eastAsiaTheme="minorHAnsi"/>
          <w:highlight w:val="yellow"/>
        </w:rPr>
        <w:t>you value</w:t>
      </w:r>
      <w:r w:rsidRPr="009D322C">
        <w:rPr>
          <w:rStyle w:val="StyleUnderline"/>
          <w:rFonts w:eastAsiaTheme="minorHAnsi"/>
        </w:rPr>
        <w:t xml:space="preserve">, </w:t>
      </w:r>
      <w:r w:rsidRPr="009D322C">
        <w:rPr>
          <w:rStyle w:val="StyleUnderline"/>
          <w:rFonts w:eastAsiaTheme="minorHAnsi"/>
          <w:highlight w:val="yellow"/>
        </w:rPr>
        <w:t>and say, 'Why do you care about that?</w:t>
      </w:r>
      <w:r w:rsidRPr="009D322C">
        <w:rPr>
          <w:rStyle w:val="StyleUnderline"/>
          <w:rFonts w:eastAsiaTheme="minorHAnsi"/>
        </w:rPr>
        <w:t>' and keep asking</w:t>
      </w:r>
      <w:r w:rsidRPr="009D322C">
        <w:rPr>
          <w:sz w:val="14"/>
        </w:rPr>
        <w:t xml:space="preserve">, 'Why do you care about that?' or 'Why do you care about that?' </w:t>
      </w:r>
      <w:r w:rsidRPr="009D322C">
        <w:rPr>
          <w:rStyle w:val="StyleUnderline"/>
          <w:rFonts w:eastAsiaTheme="minorHAnsi"/>
          <w:highlight w:val="yellow"/>
        </w:rPr>
        <w:t>you</w:t>
      </w:r>
      <w:r w:rsidRPr="009D322C">
        <w:rPr>
          <w:rStyle w:val="StyleUnderline"/>
          <w:rFonts w:eastAsiaTheme="minorHAnsi"/>
        </w:rPr>
        <w:t xml:space="preserve"> ultimately </w:t>
      </w:r>
      <w:r w:rsidRPr="009D322C">
        <w:rPr>
          <w:rStyle w:val="StyleUnderline"/>
          <w:rFonts w:eastAsiaTheme="minorHAnsi"/>
          <w:highlight w:val="yellow"/>
        </w:rPr>
        <w:t xml:space="preserve">come down </w:t>
      </w:r>
      <w:r w:rsidRPr="009D322C">
        <w:rPr>
          <w:rStyle w:val="StyleUnderline"/>
          <w:rFonts w:eastAsiaTheme="minorHAnsi"/>
        </w:rPr>
        <w:t xml:space="preserve">to </w:t>
      </w:r>
      <w:r w:rsidRPr="009D322C">
        <w:rPr>
          <w:rStyle w:val="StyleUnderline"/>
          <w:rFonts w:eastAsiaTheme="minorHAnsi"/>
          <w:highlight w:val="yellow"/>
        </w:rPr>
        <w:t>the quality</w:t>
      </w:r>
      <w:r w:rsidRPr="009D322C">
        <w:rPr>
          <w:rStyle w:val="StyleUnderline"/>
          <w:rFonts w:eastAsiaTheme="minorHAnsi"/>
        </w:rPr>
        <w:t xml:space="preserve"> </w:t>
      </w:r>
      <w:r w:rsidRPr="009D322C">
        <w:rPr>
          <w:rStyle w:val="StyleUnderline"/>
          <w:rFonts w:eastAsiaTheme="minorHAnsi"/>
          <w:highlight w:val="yellow"/>
        </w:rPr>
        <w:t>of</w:t>
      </w:r>
      <w:r w:rsidRPr="009D322C">
        <w:rPr>
          <w:rStyle w:val="StyleUnderline"/>
          <w:rFonts w:eastAsiaTheme="minorHAnsi"/>
        </w:rPr>
        <w:t xml:space="preserve"> someone's conscious </w:t>
      </w:r>
      <w:r w:rsidRPr="009D322C">
        <w:rPr>
          <w:rStyle w:val="StyleUnderline"/>
          <w:rFonts w:eastAsiaTheme="minorHAnsi"/>
          <w:highlight w:val="yellow"/>
        </w:rPr>
        <w:t>experience</w:t>
      </w:r>
      <w:r w:rsidRPr="009D322C">
        <w:rPr>
          <w:sz w:val="14"/>
        </w:rPr>
        <w:t xml:space="preserve">. So </w:t>
      </w:r>
      <w:r w:rsidRPr="009D322C">
        <w:rPr>
          <w:rStyle w:val="StyleUnderline"/>
          <w:rFonts w:eastAsiaTheme="minorHAnsi"/>
          <w:highlight w:val="yellow"/>
        </w:rPr>
        <w:t>if I</w:t>
      </w:r>
      <w:r w:rsidRPr="009D322C">
        <w:rPr>
          <w:rStyle w:val="StyleUnderline"/>
          <w:rFonts w:eastAsiaTheme="minorHAnsi"/>
        </w:rPr>
        <w:t xml:space="preserve"> were to </w:t>
      </w:r>
      <w:r w:rsidRPr="009D322C">
        <w:rPr>
          <w:rStyle w:val="StyleUnderline"/>
          <w:rFonts w:eastAsiaTheme="minorHAnsi"/>
          <w:highlight w:val="yellow"/>
        </w:rPr>
        <w:t>say</w:t>
      </w:r>
      <w:r w:rsidRPr="009D322C">
        <w:rPr>
          <w:rStyle w:val="StyleUnderline"/>
          <w:rFonts w:eastAsiaTheme="minorHAnsi"/>
        </w:rPr>
        <w:t xml:space="preserve">, </w:t>
      </w:r>
      <w:r w:rsidRPr="009D322C">
        <w:rPr>
          <w:rStyle w:val="StyleUnderline"/>
          <w:rFonts w:eastAsiaTheme="minorHAnsi"/>
          <w:highlight w:val="yellow"/>
        </w:rPr>
        <w:t>'Why did you go to work</w:t>
      </w:r>
      <w:r w:rsidRPr="009D322C">
        <w:rPr>
          <w:rStyle w:val="StyleUnderline"/>
          <w:rFonts w:eastAsiaTheme="minorHAnsi"/>
        </w:rPr>
        <w:t xml:space="preserve"> today?' </w:t>
      </w:r>
      <w:r w:rsidRPr="009D322C">
        <w:rPr>
          <w:rStyle w:val="StyleUnderline"/>
          <w:rFonts w:eastAsiaTheme="minorHAnsi"/>
          <w:highlight w:val="yellow"/>
        </w:rPr>
        <w:t>you'd say</w:t>
      </w:r>
      <w:r w:rsidRPr="009D322C">
        <w:rPr>
          <w:rStyle w:val="StyleUnderline"/>
          <w:rFonts w:eastAsiaTheme="minorHAnsi"/>
        </w:rPr>
        <w:t xml:space="preserve">, 'Well, </w:t>
      </w:r>
      <w:r w:rsidRPr="009D322C">
        <w:rPr>
          <w:rStyle w:val="StyleUnderline"/>
          <w:rFonts w:eastAsiaTheme="minorHAnsi"/>
          <w:highlight w:val="yellow"/>
        </w:rPr>
        <w:t>I need to make money</w:t>
      </w:r>
      <w:r w:rsidRPr="009D322C">
        <w:rPr>
          <w:rStyle w:val="StyleUnderline"/>
          <w:rFonts w:eastAsiaTheme="minorHAnsi"/>
        </w:rPr>
        <w:t xml:space="preserve">; and I also enjoy my work.' 'Well, what do you need your money for?' 'Well, I need </w:t>
      </w:r>
      <w:r w:rsidRPr="009D322C">
        <w:rPr>
          <w:rStyle w:val="StyleUnderline"/>
          <w:rFonts w:eastAsiaTheme="minorHAnsi"/>
          <w:highlight w:val="yellow"/>
        </w:rPr>
        <w:t>to have a place to live</w:t>
      </w:r>
      <w:r w:rsidRPr="009D322C">
        <w:rPr>
          <w:rStyle w:val="StyleUnderline"/>
          <w:rFonts w:eastAsiaTheme="minorHAnsi"/>
        </w:rPr>
        <w:t xml:space="preserve">; it costs money.' 'Well, why can't you just live outside?' 'Well, I need a place </w:t>
      </w:r>
      <w:r w:rsidRPr="009D322C">
        <w:rPr>
          <w:rStyle w:val="StyleUnderline"/>
          <w:rFonts w:eastAsiaTheme="minorHAnsi"/>
          <w:highlight w:val="yellow"/>
        </w:rPr>
        <w:t>to sleep</w:t>
      </w:r>
      <w:r w:rsidRPr="009D322C">
        <w:rPr>
          <w:rStyle w:val="StyleUnderline"/>
          <w:rFonts w:eastAsiaTheme="minorHAnsi"/>
        </w:rPr>
        <w:t xml:space="preserve">; </w:t>
      </w:r>
      <w:r w:rsidRPr="009D322C">
        <w:rPr>
          <w:rStyle w:val="StyleUnderline"/>
          <w:rFonts w:eastAsiaTheme="minorHAnsi"/>
          <w:highlight w:val="yellow"/>
        </w:rPr>
        <w:t>it's cold</w:t>
      </w:r>
      <w:r w:rsidRPr="009D322C">
        <w:rPr>
          <w:rStyle w:val="StyleUnderline"/>
          <w:rFonts w:eastAsiaTheme="minorHAnsi"/>
        </w:rPr>
        <w:t xml:space="preserve"> at night.' 'Well, </w:t>
      </w:r>
      <w:r w:rsidRPr="009D322C">
        <w:rPr>
          <w:rStyle w:val="StyleUnderline"/>
          <w:rFonts w:eastAsiaTheme="minorHAnsi"/>
          <w:highlight w:val="yellow"/>
        </w:rPr>
        <w:t>what's wrong with</w:t>
      </w:r>
      <w:r w:rsidRPr="009D322C">
        <w:rPr>
          <w:rStyle w:val="StyleUnderline"/>
          <w:rFonts w:eastAsiaTheme="minorHAnsi"/>
        </w:rPr>
        <w:t xml:space="preserve"> being </w:t>
      </w:r>
      <w:r w:rsidRPr="009D322C">
        <w:rPr>
          <w:rStyle w:val="StyleUnderline"/>
          <w:rFonts w:eastAsiaTheme="minorHAnsi"/>
          <w:highlight w:val="yellow"/>
        </w:rPr>
        <w:t>cold</w:t>
      </w:r>
      <w:r w:rsidRPr="009D322C">
        <w:rPr>
          <w:rStyle w:val="StyleUnderline"/>
          <w:rFonts w:eastAsiaTheme="minorHAnsi"/>
        </w:rPr>
        <w:t xml:space="preserve">?' 'Well, it's uncomfortable.' 'What's wrong with being uncomfortable?' </w:t>
      </w:r>
      <w:r w:rsidRPr="009D322C">
        <w:rPr>
          <w:rStyle w:val="StyleUnderline"/>
          <w:rFonts w:eastAsiaTheme="minorHAnsi"/>
          <w:highlight w:val="yellow"/>
        </w:rPr>
        <w:t>'It's just bad</w:t>
      </w:r>
      <w:r w:rsidRPr="009D322C">
        <w:rPr>
          <w:rStyle w:val="StyleUnderline"/>
          <w:rFonts w:eastAsiaTheme="minorHAnsi"/>
        </w:rPr>
        <w:t>.' Right?</w:t>
      </w:r>
      <w:r w:rsidRPr="009D322C">
        <w:rPr>
          <w:sz w:val="14"/>
        </w:rPr>
        <w:t xml:space="preserve"> </w:t>
      </w:r>
      <w:r w:rsidRPr="009D322C">
        <w:rPr>
          <w:rStyle w:val="StyleUnderline"/>
          <w:rFonts w:eastAsiaTheme="minorHAnsi"/>
        </w:rPr>
        <w:t>At some point if you keep asking why, why, why, it's going to come down to the conscious experience--</w:t>
      </w:r>
      <w:r w:rsidRPr="009D322C">
        <w:rPr>
          <w:rStyle w:val="StyleUnderline"/>
          <w:rFonts w:eastAsiaTheme="minorHAnsi"/>
          <w:highlight w:val="yellow"/>
        </w:rPr>
        <w:t>in Bentham's terms</w:t>
      </w:r>
      <w:r w:rsidRPr="009D322C">
        <w:rPr>
          <w:sz w:val="14"/>
        </w:rPr>
        <w:t xml:space="preserve">, again somewhat misleading, </w:t>
      </w:r>
      <w:r w:rsidRPr="009D322C">
        <w:rPr>
          <w:rStyle w:val="StyleUnderline"/>
          <w:rFonts w:eastAsiaTheme="minorHAnsi"/>
          <w:highlight w:val="yellow"/>
        </w:rPr>
        <w:t>the pleasure and pain</w:t>
      </w:r>
      <w:r w:rsidRPr="009D322C">
        <w:rPr>
          <w:rStyle w:val="StyleUnderline"/>
          <w:rFonts w:eastAsiaTheme="minorHAnsi"/>
        </w:rPr>
        <w:t xml:space="preserve"> of either you or somebody else that you care about.</w:t>
      </w:r>
      <w:r w:rsidRPr="009D322C">
        <w:rPr>
          <w:sz w:val="14"/>
        </w:rPr>
        <w:t xml:space="preserve"> So </w:t>
      </w:r>
      <w:r w:rsidRPr="009D322C">
        <w:rPr>
          <w:rStyle w:val="StyleUnderline"/>
          <w:rFonts w:eastAsiaTheme="minorHAnsi"/>
        </w:rPr>
        <w:t>the utilitarian idea is to say, Okay, we all have our pleasures and pains, and as a moral philosophy we should all count equally.</w:t>
      </w:r>
      <w:r w:rsidRPr="009D322C">
        <w:rPr>
          <w:sz w:val="14"/>
        </w:rPr>
        <w:t xml:space="preserve"> And </w:t>
      </w:r>
      <w:r w:rsidRPr="009D322C">
        <w:rPr>
          <w:rStyle w:val="StyleUnderline"/>
          <w:rFonts w:eastAsiaTheme="minorHAnsi"/>
        </w:rPr>
        <w:t xml:space="preserve">so </w:t>
      </w:r>
      <w:r w:rsidRPr="009D322C">
        <w:rPr>
          <w:rStyle w:val="StyleUnderline"/>
          <w:rFonts w:eastAsiaTheme="minorHAnsi"/>
          <w:highlight w:val="yellow"/>
        </w:rPr>
        <w:t xml:space="preserve">a good standard for </w:t>
      </w:r>
      <w:r w:rsidRPr="009D322C">
        <w:rPr>
          <w:rStyle w:val="StyleUnderline"/>
          <w:rFonts w:eastAsiaTheme="minorHAnsi"/>
          <w:bCs/>
          <w:highlight w:val="yellow"/>
        </w:rPr>
        <w:t>resolving</w:t>
      </w:r>
      <w:r w:rsidRPr="009D322C">
        <w:rPr>
          <w:rStyle w:val="StyleUnderline"/>
          <w:rFonts w:eastAsiaTheme="minorHAnsi"/>
          <w:highlight w:val="yellow"/>
        </w:rPr>
        <w:t xml:space="preserve"> </w:t>
      </w:r>
      <w:r w:rsidRPr="009D322C">
        <w:rPr>
          <w:rStyle w:val="StyleUnderline"/>
          <w:rFonts w:eastAsiaTheme="minorHAnsi"/>
          <w:bCs/>
          <w:highlight w:val="yellow"/>
        </w:rPr>
        <w:t>public</w:t>
      </w:r>
      <w:r w:rsidRPr="009D322C">
        <w:rPr>
          <w:rStyle w:val="StyleUnderline"/>
          <w:rFonts w:eastAsiaTheme="minorHAnsi"/>
          <w:highlight w:val="yellow"/>
        </w:rPr>
        <w:t xml:space="preserve"> </w:t>
      </w:r>
      <w:r w:rsidRPr="009D322C">
        <w:rPr>
          <w:rStyle w:val="StyleUnderline"/>
          <w:rFonts w:eastAsiaTheme="minorHAnsi"/>
          <w:bCs/>
          <w:highlight w:val="yellow"/>
        </w:rPr>
        <w:t>disagreements</w:t>
      </w:r>
      <w:r w:rsidRPr="009D322C">
        <w:rPr>
          <w:rStyle w:val="StyleUnderline"/>
          <w:rFonts w:eastAsiaTheme="minorHAnsi"/>
          <w:bCs/>
        </w:rPr>
        <w:t xml:space="preserve"> </w:t>
      </w:r>
      <w:r w:rsidRPr="009D322C">
        <w:rPr>
          <w:rStyle w:val="StyleUnderline"/>
          <w:rFonts w:eastAsiaTheme="minorHAnsi"/>
          <w:highlight w:val="yellow"/>
        </w:rPr>
        <w:t>is</w:t>
      </w:r>
      <w:r w:rsidRPr="009D322C">
        <w:rPr>
          <w:rStyle w:val="StyleUnderline"/>
          <w:rFonts w:eastAsiaTheme="minorHAnsi"/>
        </w:rPr>
        <w:t xml:space="preserve"> to say we should go with whatever option is going </w:t>
      </w:r>
      <w:r w:rsidRPr="009D322C">
        <w:rPr>
          <w:rStyle w:val="StyleUnderline"/>
          <w:rFonts w:eastAsiaTheme="minorHAnsi"/>
          <w:highlight w:val="yellow"/>
        </w:rPr>
        <w:t>to produce the best overall experience</w:t>
      </w:r>
      <w:r w:rsidRPr="009D322C">
        <w:rPr>
          <w:rStyle w:val="StyleUnderline"/>
          <w:rFonts w:eastAsiaTheme="minorHAnsi"/>
        </w:rPr>
        <w:t xml:space="preserve"> for the people who are affected</w:t>
      </w:r>
      <w:r w:rsidRPr="009D322C">
        <w:rPr>
          <w:sz w:val="14"/>
        </w:rPr>
        <w:t xml:space="preserve">. </w:t>
      </w:r>
      <w:r w:rsidRPr="009D322C">
        <w:rPr>
          <w:rStyle w:val="StyleUnderline"/>
          <w:rFonts w:eastAsiaTheme="minorHAnsi"/>
        </w:rPr>
        <w:t xml:space="preserve">Which you can </w:t>
      </w:r>
      <w:r w:rsidRPr="009D322C">
        <w:rPr>
          <w:rStyle w:val="StyleUnderline"/>
          <w:rFonts w:eastAsiaTheme="minorHAnsi"/>
          <w:highlight w:val="yellow"/>
        </w:rPr>
        <w:t>think</w:t>
      </w:r>
      <w:r w:rsidRPr="009D322C">
        <w:rPr>
          <w:rStyle w:val="StyleUnderline"/>
          <w:rFonts w:eastAsiaTheme="minorHAnsi"/>
        </w:rPr>
        <w:t xml:space="preserve"> of as shorthand as </w:t>
      </w:r>
      <w:r w:rsidRPr="009D322C">
        <w:rPr>
          <w:rStyle w:val="StyleUnderline"/>
          <w:rFonts w:eastAsiaTheme="minorHAnsi"/>
          <w:highlight w:val="yellow"/>
        </w:rPr>
        <w:t>maximizing happiness</w:t>
      </w:r>
      <w:r w:rsidRPr="009D322C">
        <w:rPr>
          <w:sz w:val="14"/>
        </w:rPr>
        <w:t xml:space="preserve">--although I think that that's somewhat misleading. And the solution has a lot of merit to it. But it also has </w:t>
      </w:r>
      <w:r w:rsidRPr="009D322C">
        <w:rPr>
          <w:sz w:val="14"/>
        </w:rPr>
        <w:lastRenderedPageBreak/>
        <w:t xml:space="preserve">endured a couple of centuries of legitimate criticism. And </w:t>
      </w:r>
      <w:r w:rsidRPr="009D322C">
        <w:rPr>
          <w:rStyle w:val="StyleUnderline"/>
          <w:rFonts w:eastAsiaTheme="minorHAnsi"/>
          <w:highlight w:val="yellow"/>
        </w:rPr>
        <w:t>one of the</w:t>
      </w:r>
      <w:r w:rsidRPr="009D322C">
        <w:rPr>
          <w:rStyle w:val="StyleUnderline"/>
          <w:rFonts w:eastAsiaTheme="minorHAnsi"/>
        </w:rPr>
        <w:t xml:space="preserve"> biggest </w:t>
      </w:r>
      <w:r w:rsidRPr="009D322C">
        <w:rPr>
          <w:rStyle w:val="StyleUnderline"/>
          <w:rFonts w:eastAsiaTheme="minorHAnsi"/>
          <w:highlight w:val="yellow"/>
        </w:rPr>
        <w:t>criticisms</w:t>
      </w:r>
      <w:r w:rsidRPr="009D322C">
        <w:rPr>
          <w:sz w:val="14"/>
        </w:rPr>
        <w:t xml:space="preserve">--and now we're getting back to the Trolley cases, </w:t>
      </w:r>
      <w:r w:rsidRPr="009D322C">
        <w:rPr>
          <w:rStyle w:val="StyleUnderline"/>
          <w:rFonts w:eastAsiaTheme="minorHAnsi"/>
          <w:highlight w:val="yellow"/>
        </w:rPr>
        <w:t>is</w:t>
      </w:r>
      <w:r w:rsidRPr="009D322C">
        <w:rPr>
          <w:rStyle w:val="StyleUnderline"/>
          <w:rFonts w:eastAsiaTheme="minorHAnsi"/>
        </w:rPr>
        <w:t xml:space="preserve"> that utilitarianism doesn't adequately account for people's </w:t>
      </w:r>
      <w:r w:rsidRPr="009D322C">
        <w:rPr>
          <w:rStyle w:val="StyleUnderline"/>
          <w:rFonts w:eastAsiaTheme="minorHAnsi"/>
          <w:highlight w:val="yellow"/>
        </w:rPr>
        <w:t>rights</w:t>
      </w:r>
      <w:r w:rsidRPr="009D322C">
        <w:rPr>
          <w:rStyle w:val="StyleUnderline"/>
          <w:rFonts w:eastAsiaTheme="minorHAnsi"/>
        </w:rPr>
        <w:t>.</w:t>
      </w:r>
      <w:r w:rsidRPr="009D322C">
        <w:rPr>
          <w:sz w:val="14"/>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9D322C">
        <w:rPr>
          <w:rStyle w:val="StyleUnderline"/>
          <w:rFonts w:eastAsiaTheme="minorHAnsi"/>
        </w:rPr>
        <w:t xml:space="preserve">So I spend a lot of the book trying to understand the psychology of cases like the </w:t>
      </w:r>
      <w:r w:rsidRPr="009D322C">
        <w:rPr>
          <w:rStyle w:val="StyleUnderline"/>
          <w:rFonts w:eastAsiaTheme="minorHAnsi"/>
          <w:highlight w:val="yellow"/>
        </w:rPr>
        <w:t>footbridge case</w:t>
      </w:r>
      <w:r w:rsidRPr="009D322C">
        <w:rPr>
          <w:rStyle w:val="StyleUnderline"/>
          <w:rFonts w:eastAsiaTheme="minorHAnsi"/>
        </w:rPr>
        <w:t xml:space="preserve">. And you mention these being </w:t>
      </w:r>
      <w:r w:rsidRPr="009D322C">
        <w:rPr>
          <w:rStyle w:val="StyleUnderline"/>
          <w:rFonts w:eastAsiaTheme="minorHAnsi"/>
          <w:highlight w:val="yellow"/>
        </w:rPr>
        <w:t xml:space="preserve">kind of unrealistic </w:t>
      </w:r>
      <w:r w:rsidRPr="009D322C">
        <w:rPr>
          <w:rStyle w:val="StyleUnderline"/>
          <w:rFonts w:eastAsiaTheme="minorHAnsi"/>
        </w:rPr>
        <w:t xml:space="preserve">and weird cases. That's actually part of my defense. </w:t>
      </w:r>
      <w:r w:rsidRPr="009D322C">
        <w:rPr>
          <w:rStyle w:val="StyleUnderline"/>
          <w:rFonts w:eastAsiaTheme="minorHAnsi"/>
        </w:rPr>
        <w:br/>
      </w:r>
    </w:p>
    <w:p w14:paraId="5E22AA2C" w14:textId="1659B54F" w:rsidR="0032131D" w:rsidRPr="00EB4FCB" w:rsidRDefault="0032131D" w:rsidP="00A75EC1">
      <w:pPr>
        <w:rPr>
          <w:rStyle w:val="StyleUnderline"/>
        </w:rPr>
      </w:pPr>
    </w:p>
    <w:p w14:paraId="313469A3" w14:textId="77777777" w:rsidR="00A75EC1" w:rsidRPr="00D07F21" w:rsidRDefault="00A75EC1" w:rsidP="00A75EC1"/>
    <w:sectPr w:rsidR="00A75EC1" w:rsidRPr="00D07F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3FE75" w14:textId="77777777" w:rsidR="00423DC8" w:rsidRDefault="00423DC8" w:rsidP="00CE71F6">
      <w:pPr>
        <w:spacing w:after="0" w:line="240" w:lineRule="auto"/>
      </w:pPr>
      <w:r>
        <w:separator/>
      </w:r>
    </w:p>
  </w:endnote>
  <w:endnote w:type="continuationSeparator" w:id="0">
    <w:p w14:paraId="4097CF7A" w14:textId="77777777" w:rsidR="00423DC8" w:rsidRDefault="00423DC8" w:rsidP="00CE7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Bold">
    <w:altName w:val="Arial"/>
    <w:panose1 w:val="020B06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Times">
    <w:panose1 w:val="00000500000000020000"/>
    <w:charset w:val="00"/>
    <w:family w:val="auto"/>
    <w:pitch w:val="variable"/>
    <w:sig w:usb0="E00002FF" w:usb1="5000205A" w:usb2="00000000" w:usb3="00000000" w:csb0="0000019F" w:csb1="00000000"/>
  </w:font>
  <w:font w:name="Segoe UI">
    <w:panose1 w:val="020B0604020202020204"/>
    <w:charset w:val="00"/>
    <w:family w:val="swiss"/>
    <w:pitch w:val="variable"/>
    <w:sig w:usb0="E4002EFF" w:usb1="C000E47F" w:usb2="00000009" w:usb3="00000000" w:csb0="000001FF" w:csb1="00000000"/>
  </w:font>
  <w:font w:name="IJGCNM+Arial">
    <w:altName w:val="Arial"/>
    <w:panose1 w:val="020B0604020202020204"/>
    <w:charset w:val="4D"/>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KDPE C+ Utopia">
    <w:altName w:val="Cambria"/>
    <w:panose1 w:val="020B0604020202020204"/>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2" w:usb2="00000000" w:usb3="00000000" w:csb0="000000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Courier">
    <w:panose1 w:val="00000000000000000000"/>
    <w:charset w:val="00"/>
    <w:family w:val="auto"/>
    <w:pitch w:val="variable"/>
    <w:sig w:usb0="00000003" w:usb1="00000000" w:usb2="00000000" w:usb3="00000000" w:csb0="00000003"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ヒラギノ角ゴ Pro W3">
    <w:panose1 w:val="020B0300000000000000"/>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auto"/>
    <w:pitch w:val="variable"/>
    <w:sig w:usb0="00000003" w:usb1="00000000" w:usb2="00000000" w:usb3="00000000" w:csb0="00000001"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Franklin Gothic Heavy">
    <w:panose1 w:val="020B0903020102020204"/>
    <w:charset w:val="00"/>
    <w:family w:val="swiss"/>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BABE0" w14:textId="77777777" w:rsidR="00423DC8" w:rsidRDefault="00423DC8" w:rsidP="00CE71F6">
      <w:pPr>
        <w:spacing w:after="0" w:line="240" w:lineRule="auto"/>
      </w:pPr>
      <w:r>
        <w:separator/>
      </w:r>
    </w:p>
  </w:footnote>
  <w:footnote w:type="continuationSeparator" w:id="0">
    <w:p w14:paraId="61DC4C9B" w14:textId="77777777" w:rsidR="00423DC8" w:rsidRDefault="00423DC8" w:rsidP="00CE71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7B7F54"/>
    <w:multiLevelType w:val="hybridMultilevel"/>
    <w:tmpl w:val="230E4BB8"/>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2D19BB"/>
    <w:multiLevelType w:val="hybridMultilevel"/>
    <w:tmpl w:val="B300B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7677EF"/>
    <w:multiLevelType w:val="hybridMultilevel"/>
    <w:tmpl w:val="D06EB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15579D"/>
    <w:multiLevelType w:val="hybridMultilevel"/>
    <w:tmpl w:val="C3E4B922"/>
    <w:lvl w:ilvl="0" w:tplc="7DE4358C">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5B6312"/>
    <w:multiLevelType w:val="hybridMultilevel"/>
    <w:tmpl w:val="EF426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B95B9D"/>
    <w:multiLevelType w:val="multilevel"/>
    <w:tmpl w:val="D32CE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EF2267"/>
    <w:multiLevelType w:val="hybridMultilevel"/>
    <w:tmpl w:val="F468F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8214BF"/>
    <w:multiLevelType w:val="hybridMultilevel"/>
    <w:tmpl w:val="7B363936"/>
    <w:lvl w:ilvl="0" w:tplc="A1D8519C">
      <w:start w:val="21"/>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DF766E"/>
    <w:multiLevelType w:val="multilevel"/>
    <w:tmpl w:val="7818B61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C43CCA"/>
    <w:multiLevelType w:val="hybridMultilevel"/>
    <w:tmpl w:val="303CD8BE"/>
    <w:lvl w:ilvl="0" w:tplc="C7E4F602">
      <w:start w:val="21"/>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1495238"/>
    <w:multiLevelType w:val="hybridMultilevel"/>
    <w:tmpl w:val="9D30BC20"/>
    <w:lvl w:ilvl="0" w:tplc="4BD0EEFA">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AD3A20"/>
    <w:multiLevelType w:val="hybridMultilevel"/>
    <w:tmpl w:val="DB169B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3A6D78"/>
    <w:multiLevelType w:val="hybridMultilevel"/>
    <w:tmpl w:val="BEF2D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084B2D"/>
    <w:multiLevelType w:val="multilevel"/>
    <w:tmpl w:val="8834A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BAA0C76"/>
    <w:multiLevelType w:val="hybridMultilevel"/>
    <w:tmpl w:val="C0E475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D11593D"/>
    <w:multiLevelType w:val="hybridMultilevel"/>
    <w:tmpl w:val="556EC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D550B8"/>
    <w:multiLevelType w:val="multilevel"/>
    <w:tmpl w:val="E8162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A3200D6"/>
    <w:multiLevelType w:val="hybridMultilevel"/>
    <w:tmpl w:val="6B3AEA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E54D1A"/>
    <w:multiLevelType w:val="hybridMultilevel"/>
    <w:tmpl w:val="A8DEFFBE"/>
    <w:lvl w:ilvl="0" w:tplc="DA581E3E">
      <w:start w:val="2"/>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A91AD9"/>
    <w:multiLevelType w:val="hybridMultilevel"/>
    <w:tmpl w:val="DD849A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9B0B1C"/>
    <w:multiLevelType w:val="hybridMultilevel"/>
    <w:tmpl w:val="6FE62DD0"/>
    <w:lvl w:ilvl="0" w:tplc="FCCCB3C0">
      <w:start w:val="2"/>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BD64D22"/>
    <w:multiLevelType w:val="hybridMultilevel"/>
    <w:tmpl w:val="A6D6F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1F098B"/>
    <w:multiLevelType w:val="multilevel"/>
    <w:tmpl w:val="9F087B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955102E"/>
    <w:multiLevelType w:val="hybridMultilevel"/>
    <w:tmpl w:val="EE1899F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411CF1"/>
    <w:multiLevelType w:val="hybridMultilevel"/>
    <w:tmpl w:val="9C48FDAA"/>
    <w:lvl w:ilvl="0" w:tplc="EC28535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0148144">
    <w:abstractNumId w:val="10"/>
  </w:num>
  <w:num w:numId="2" w16cid:durableId="1966035550">
    <w:abstractNumId w:val="8"/>
  </w:num>
  <w:num w:numId="3" w16cid:durableId="1140196984">
    <w:abstractNumId w:val="7"/>
  </w:num>
  <w:num w:numId="4" w16cid:durableId="681126906">
    <w:abstractNumId w:val="6"/>
  </w:num>
  <w:num w:numId="5" w16cid:durableId="235091218">
    <w:abstractNumId w:val="5"/>
  </w:num>
  <w:num w:numId="6" w16cid:durableId="822040807">
    <w:abstractNumId w:val="9"/>
  </w:num>
  <w:num w:numId="7" w16cid:durableId="1593009204">
    <w:abstractNumId w:val="4"/>
  </w:num>
  <w:num w:numId="8" w16cid:durableId="1665744490">
    <w:abstractNumId w:val="3"/>
  </w:num>
  <w:num w:numId="9" w16cid:durableId="232350333">
    <w:abstractNumId w:val="2"/>
  </w:num>
  <w:num w:numId="10" w16cid:durableId="511797000">
    <w:abstractNumId w:val="1"/>
  </w:num>
  <w:num w:numId="11" w16cid:durableId="348022103">
    <w:abstractNumId w:val="0"/>
  </w:num>
  <w:num w:numId="12" w16cid:durableId="2002926035">
    <w:abstractNumId w:val="22"/>
  </w:num>
  <w:num w:numId="13" w16cid:durableId="142234235">
    <w:abstractNumId w:val="24"/>
  </w:num>
  <w:num w:numId="14" w16cid:durableId="14044980">
    <w:abstractNumId w:val="21"/>
  </w:num>
  <w:num w:numId="15" w16cid:durableId="1366175811">
    <w:abstractNumId w:val="30"/>
  </w:num>
  <w:num w:numId="16" w16cid:durableId="711880625">
    <w:abstractNumId w:val="36"/>
  </w:num>
  <w:num w:numId="17" w16cid:durableId="452404182">
    <w:abstractNumId w:val="20"/>
  </w:num>
  <w:num w:numId="18" w16cid:durableId="2103334380">
    <w:abstractNumId w:val="16"/>
  </w:num>
  <w:num w:numId="19" w16cid:durableId="2123764669">
    <w:abstractNumId w:val="29"/>
  </w:num>
  <w:num w:numId="20" w16cid:durableId="1570922824">
    <w:abstractNumId w:val="26"/>
  </w:num>
  <w:num w:numId="21" w16cid:durableId="1534616135">
    <w:abstractNumId w:val="15"/>
  </w:num>
  <w:num w:numId="22" w16cid:durableId="1985770194">
    <w:abstractNumId w:val="32"/>
  </w:num>
  <w:num w:numId="23" w16cid:durableId="1124621546">
    <w:abstractNumId w:val="34"/>
  </w:num>
  <w:num w:numId="24" w16cid:durableId="1119952946">
    <w:abstractNumId w:val="12"/>
  </w:num>
  <w:num w:numId="25" w16cid:durableId="1418669229">
    <w:abstractNumId w:val="27"/>
  </w:num>
  <w:num w:numId="26" w16cid:durableId="448595368">
    <w:abstractNumId w:val="28"/>
  </w:num>
  <w:num w:numId="27" w16cid:durableId="508368613">
    <w:abstractNumId w:val="18"/>
  </w:num>
  <w:num w:numId="28" w16cid:durableId="293948238">
    <w:abstractNumId w:val="17"/>
  </w:num>
  <w:num w:numId="29" w16cid:durableId="1083524555">
    <w:abstractNumId w:val="33"/>
  </w:num>
  <w:num w:numId="30" w16cid:durableId="1371875621">
    <w:abstractNumId w:val="13"/>
  </w:num>
  <w:num w:numId="31" w16cid:durableId="838158098">
    <w:abstractNumId w:val="25"/>
  </w:num>
  <w:num w:numId="32" w16cid:durableId="934826934">
    <w:abstractNumId w:val="38"/>
  </w:num>
  <w:num w:numId="33" w16cid:durableId="687104961">
    <w:abstractNumId w:val="37"/>
  </w:num>
  <w:num w:numId="34" w16cid:durableId="964579431">
    <w:abstractNumId w:val="11"/>
  </w:num>
  <w:num w:numId="35" w16cid:durableId="1052313088">
    <w:abstractNumId w:val="31"/>
  </w:num>
  <w:num w:numId="36" w16cid:durableId="1584216909">
    <w:abstractNumId w:val="23"/>
  </w:num>
  <w:num w:numId="37" w16cid:durableId="942417599">
    <w:abstractNumId w:val="19"/>
  </w:num>
  <w:num w:numId="38" w16cid:durableId="386413151">
    <w:abstractNumId w:val="14"/>
  </w:num>
  <w:num w:numId="39" w16cid:durableId="66705293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158"/>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75EC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6E35"/>
    <w:rsid w:val="000476F1"/>
    <w:rsid w:val="00052FB1"/>
    <w:rsid w:val="00054276"/>
    <w:rsid w:val="000547B1"/>
    <w:rsid w:val="0006091E"/>
    <w:rsid w:val="000638C1"/>
    <w:rsid w:val="0006396D"/>
    <w:rsid w:val="00065FEE"/>
    <w:rsid w:val="00066E3C"/>
    <w:rsid w:val="00072718"/>
    <w:rsid w:val="0007381E"/>
    <w:rsid w:val="000753CC"/>
    <w:rsid w:val="00076094"/>
    <w:rsid w:val="0008785F"/>
    <w:rsid w:val="00090CBE"/>
    <w:rsid w:val="00094DEC"/>
    <w:rsid w:val="000A2D8A"/>
    <w:rsid w:val="000D26A6"/>
    <w:rsid w:val="000D2B90"/>
    <w:rsid w:val="000D32D1"/>
    <w:rsid w:val="000D6ED8"/>
    <w:rsid w:val="000D717B"/>
    <w:rsid w:val="000F3061"/>
    <w:rsid w:val="00100700"/>
    <w:rsid w:val="00100B28"/>
    <w:rsid w:val="00113AD6"/>
    <w:rsid w:val="00116117"/>
    <w:rsid w:val="00117316"/>
    <w:rsid w:val="001209B4"/>
    <w:rsid w:val="00125CAB"/>
    <w:rsid w:val="00143938"/>
    <w:rsid w:val="00146E21"/>
    <w:rsid w:val="001741E6"/>
    <w:rsid w:val="001761FC"/>
    <w:rsid w:val="00182655"/>
    <w:rsid w:val="001840F2"/>
    <w:rsid w:val="00185134"/>
    <w:rsid w:val="001856C6"/>
    <w:rsid w:val="00191B5F"/>
    <w:rsid w:val="00192487"/>
    <w:rsid w:val="001931CB"/>
    <w:rsid w:val="00193416"/>
    <w:rsid w:val="00195073"/>
    <w:rsid w:val="0019668D"/>
    <w:rsid w:val="001A25FD"/>
    <w:rsid w:val="001A3B4C"/>
    <w:rsid w:val="001A5371"/>
    <w:rsid w:val="001A72C7"/>
    <w:rsid w:val="001B665D"/>
    <w:rsid w:val="001B73E3"/>
    <w:rsid w:val="001B7734"/>
    <w:rsid w:val="001C1E98"/>
    <w:rsid w:val="001C316D"/>
    <w:rsid w:val="001C61B6"/>
    <w:rsid w:val="001D0392"/>
    <w:rsid w:val="001D1A0D"/>
    <w:rsid w:val="001D36BF"/>
    <w:rsid w:val="001D48CE"/>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672B"/>
    <w:rsid w:val="002343FE"/>
    <w:rsid w:val="00235F7B"/>
    <w:rsid w:val="002502CF"/>
    <w:rsid w:val="00267EBB"/>
    <w:rsid w:val="0027023B"/>
    <w:rsid w:val="0027034B"/>
    <w:rsid w:val="00272F3F"/>
    <w:rsid w:val="00274EDB"/>
    <w:rsid w:val="00276C2E"/>
    <w:rsid w:val="0027729E"/>
    <w:rsid w:val="002843B2"/>
    <w:rsid w:val="00284ED6"/>
    <w:rsid w:val="00290C5A"/>
    <w:rsid w:val="00290C92"/>
    <w:rsid w:val="00295F59"/>
    <w:rsid w:val="0029647A"/>
    <w:rsid w:val="00296504"/>
    <w:rsid w:val="002A1DF7"/>
    <w:rsid w:val="002B5511"/>
    <w:rsid w:val="002B7ACF"/>
    <w:rsid w:val="002D65AB"/>
    <w:rsid w:val="002E0643"/>
    <w:rsid w:val="002E392E"/>
    <w:rsid w:val="002E4823"/>
    <w:rsid w:val="002E6BBC"/>
    <w:rsid w:val="002F1BA9"/>
    <w:rsid w:val="002F6E74"/>
    <w:rsid w:val="003106B3"/>
    <w:rsid w:val="0031385D"/>
    <w:rsid w:val="003171AB"/>
    <w:rsid w:val="00317E7E"/>
    <w:rsid w:val="0032131D"/>
    <w:rsid w:val="003223B2"/>
    <w:rsid w:val="00322A67"/>
    <w:rsid w:val="00330E13"/>
    <w:rsid w:val="00335A23"/>
    <w:rsid w:val="00340707"/>
    <w:rsid w:val="00341C61"/>
    <w:rsid w:val="0034553B"/>
    <w:rsid w:val="00351841"/>
    <w:rsid w:val="003542FE"/>
    <w:rsid w:val="003624A6"/>
    <w:rsid w:val="00364ADF"/>
    <w:rsid w:val="00365158"/>
    <w:rsid w:val="00365C8D"/>
    <w:rsid w:val="003670D9"/>
    <w:rsid w:val="00370B41"/>
    <w:rsid w:val="00371B27"/>
    <w:rsid w:val="003726C3"/>
    <w:rsid w:val="00375D2E"/>
    <w:rsid w:val="003777C7"/>
    <w:rsid w:val="00383071"/>
    <w:rsid w:val="00383B19"/>
    <w:rsid w:val="00384CBC"/>
    <w:rsid w:val="003933F9"/>
    <w:rsid w:val="00395864"/>
    <w:rsid w:val="00396557"/>
    <w:rsid w:val="00397316"/>
    <w:rsid w:val="003A248F"/>
    <w:rsid w:val="003A4D9C"/>
    <w:rsid w:val="003B1668"/>
    <w:rsid w:val="003C5F4C"/>
    <w:rsid w:val="003D011B"/>
    <w:rsid w:val="003D5EA8"/>
    <w:rsid w:val="003D61EA"/>
    <w:rsid w:val="003D7B28"/>
    <w:rsid w:val="003E305E"/>
    <w:rsid w:val="003E34DB"/>
    <w:rsid w:val="003E5302"/>
    <w:rsid w:val="003E5BF1"/>
    <w:rsid w:val="003F2452"/>
    <w:rsid w:val="003F41EA"/>
    <w:rsid w:val="003F7DF0"/>
    <w:rsid w:val="004039AF"/>
    <w:rsid w:val="00407AFF"/>
    <w:rsid w:val="0041155D"/>
    <w:rsid w:val="004170BF"/>
    <w:rsid w:val="00423DC8"/>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3ADA"/>
    <w:rsid w:val="004B43B8"/>
    <w:rsid w:val="004B72B4"/>
    <w:rsid w:val="004C0314"/>
    <w:rsid w:val="004C0D3D"/>
    <w:rsid w:val="004C213E"/>
    <w:rsid w:val="004C376C"/>
    <w:rsid w:val="004C4827"/>
    <w:rsid w:val="004C657F"/>
    <w:rsid w:val="004C7009"/>
    <w:rsid w:val="004D17D8"/>
    <w:rsid w:val="004D52D8"/>
    <w:rsid w:val="004E355B"/>
    <w:rsid w:val="004F2988"/>
    <w:rsid w:val="005028E5"/>
    <w:rsid w:val="00503735"/>
    <w:rsid w:val="00515ACC"/>
    <w:rsid w:val="00516A88"/>
    <w:rsid w:val="00522065"/>
    <w:rsid w:val="005224F2"/>
    <w:rsid w:val="00522D1F"/>
    <w:rsid w:val="00525BCB"/>
    <w:rsid w:val="00533285"/>
    <w:rsid w:val="00533F1C"/>
    <w:rsid w:val="00536D8B"/>
    <w:rsid w:val="00536F13"/>
    <w:rsid w:val="005379C3"/>
    <w:rsid w:val="005519C2"/>
    <w:rsid w:val="005523E0"/>
    <w:rsid w:val="0055320F"/>
    <w:rsid w:val="0055699B"/>
    <w:rsid w:val="0056020A"/>
    <w:rsid w:val="005638C2"/>
    <w:rsid w:val="00563D3D"/>
    <w:rsid w:val="005659AA"/>
    <w:rsid w:val="005676E8"/>
    <w:rsid w:val="00577C12"/>
    <w:rsid w:val="00580BFC"/>
    <w:rsid w:val="00581048"/>
    <w:rsid w:val="00581203"/>
    <w:rsid w:val="0058349C"/>
    <w:rsid w:val="00585FBE"/>
    <w:rsid w:val="005870E8"/>
    <w:rsid w:val="0058789C"/>
    <w:rsid w:val="005A4D4E"/>
    <w:rsid w:val="005A62AA"/>
    <w:rsid w:val="005A7237"/>
    <w:rsid w:val="005B21FA"/>
    <w:rsid w:val="005B3244"/>
    <w:rsid w:val="005B52F0"/>
    <w:rsid w:val="005B6EE8"/>
    <w:rsid w:val="005B7731"/>
    <w:rsid w:val="005B7D07"/>
    <w:rsid w:val="005C4515"/>
    <w:rsid w:val="005C5602"/>
    <w:rsid w:val="005C74A6"/>
    <w:rsid w:val="005D334A"/>
    <w:rsid w:val="005D3B4D"/>
    <w:rsid w:val="005D615C"/>
    <w:rsid w:val="005E1860"/>
    <w:rsid w:val="005E4E40"/>
    <w:rsid w:val="005E674D"/>
    <w:rsid w:val="005E6776"/>
    <w:rsid w:val="005E788A"/>
    <w:rsid w:val="005F063B"/>
    <w:rsid w:val="005F0933"/>
    <w:rsid w:val="005F192D"/>
    <w:rsid w:val="005F24C8"/>
    <w:rsid w:val="005F26AF"/>
    <w:rsid w:val="005F75BD"/>
    <w:rsid w:val="00607D6C"/>
    <w:rsid w:val="0061383D"/>
    <w:rsid w:val="00614D69"/>
    <w:rsid w:val="006151C1"/>
    <w:rsid w:val="00617030"/>
    <w:rsid w:val="00621301"/>
    <w:rsid w:val="0062173F"/>
    <w:rsid w:val="006235FB"/>
    <w:rsid w:val="00626A15"/>
    <w:rsid w:val="00632B00"/>
    <w:rsid w:val="006379E9"/>
    <w:rsid w:val="006438CB"/>
    <w:rsid w:val="006529B9"/>
    <w:rsid w:val="00654695"/>
    <w:rsid w:val="00654B50"/>
    <w:rsid w:val="0065500A"/>
    <w:rsid w:val="00655217"/>
    <w:rsid w:val="00655ABA"/>
    <w:rsid w:val="0065727C"/>
    <w:rsid w:val="0066780C"/>
    <w:rsid w:val="00674A78"/>
    <w:rsid w:val="006838D4"/>
    <w:rsid w:val="00685579"/>
    <w:rsid w:val="0068786C"/>
    <w:rsid w:val="006901B4"/>
    <w:rsid w:val="00696A16"/>
    <w:rsid w:val="006A4840"/>
    <w:rsid w:val="006A52A0"/>
    <w:rsid w:val="006A7336"/>
    <w:rsid w:val="006A7E1D"/>
    <w:rsid w:val="006C3A56"/>
    <w:rsid w:val="006D13F4"/>
    <w:rsid w:val="006D6AED"/>
    <w:rsid w:val="006E6D0B"/>
    <w:rsid w:val="006F126E"/>
    <w:rsid w:val="006F32C9"/>
    <w:rsid w:val="006F3834"/>
    <w:rsid w:val="006F5693"/>
    <w:rsid w:val="006F5D4C"/>
    <w:rsid w:val="00703019"/>
    <w:rsid w:val="00717B01"/>
    <w:rsid w:val="007227D9"/>
    <w:rsid w:val="0072491F"/>
    <w:rsid w:val="00725598"/>
    <w:rsid w:val="007304D5"/>
    <w:rsid w:val="00730BC0"/>
    <w:rsid w:val="007374A1"/>
    <w:rsid w:val="007455DC"/>
    <w:rsid w:val="00751103"/>
    <w:rsid w:val="00752712"/>
    <w:rsid w:val="00753A84"/>
    <w:rsid w:val="007611F5"/>
    <w:rsid w:val="007619E4"/>
    <w:rsid w:val="00761E75"/>
    <w:rsid w:val="0076495E"/>
    <w:rsid w:val="00765FC8"/>
    <w:rsid w:val="00775694"/>
    <w:rsid w:val="007800E9"/>
    <w:rsid w:val="007872AA"/>
    <w:rsid w:val="00790FED"/>
    <w:rsid w:val="00793F46"/>
    <w:rsid w:val="00795558"/>
    <w:rsid w:val="00797908"/>
    <w:rsid w:val="007A1325"/>
    <w:rsid w:val="007A1A18"/>
    <w:rsid w:val="007A3BAF"/>
    <w:rsid w:val="007A76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2095"/>
    <w:rsid w:val="00834842"/>
    <w:rsid w:val="00840E7B"/>
    <w:rsid w:val="0084499D"/>
    <w:rsid w:val="00852E54"/>
    <w:rsid w:val="008536AF"/>
    <w:rsid w:val="00853D40"/>
    <w:rsid w:val="008564FC"/>
    <w:rsid w:val="008600B0"/>
    <w:rsid w:val="00864E76"/>
    <w:rsid w:val="008715BF"/>
    <w:rsid w:val="00872581"/>
    <w:rsid w:val="00873E95"/>
    <w:rsid w:val="0087459D"/>
    <w:rsid w:val="0087680F"/>
    <w:rsid w:val="00876D81"/>
    <w:rsid w:val="00881D86"/>
    <w:rsid w:val="00883306"/>
    <w:rsid w:val="008904F9"/>
    <w:rsid w:val="00890E4C"/>
    <w:rsid w:val="00890E74"/>
    <w:rsid w:val="00892798"/>
    <w:rsid w:val="0089418F"/>
    <w:rsid w:val="00897C29"/>
    <w:rsid w:val="008A1A9C"/>
    <w:rsid w:val="008A292C"/>
    <w:rsid w:val="008A4633"/>
    <w:rsid w:val="008B032E"/>
    <w:rsid w:val="008B1492"/>
    <w:rsid w:val="008C0FA2"/>
    <w:rsid w:val="008C1B2C"/>
    <w:rsid w:val="008C2342"/>
    <w:rsid w:val="008C4BC0"/>
    <w:rsid w:val="008C77B6"/>
    <w:rsid w:val="008D1B91"/>
    <w:rsid w:val="008D290E"/>
    <w:rsid w:val="008D724A"/>
    <w:rsid w:val="008E1290"/>
    <w:rsid w:val="008E7A3E"/>
    <w:rsid w:val="008F41FD"/>
    <w:rsid w:val="008F4479"/>
    <w:rsid w:val="008F4BA0"/>
    <w:rsid w:val="00901726"/>
    <w:rsid w:val="00920E6A"/>
    <w:rsid w:val="00931816"/>
    <w:rsid w:val="00932C71"/>
    <w:rsid w:val="00950659"/>
    <w:rsid w:val="009509D5"/>
    <w:rsid w:val="009538F5"/>
    <w:rsid w:val="00957187"/>
    <w:rsid w:val="00960255"/>
    <w:rsid w:val="009603E1"/>
    <w:rsid w:val="00961C9D"/>
    <w:rsid w:val="00963065"/>
    <w:rsid w:val="0097151F"/>
    <w:rsid w:val="00973777"/>
    <w:rsid w:val="00976E78"/>
    <w:rsid w:val="009775C0"/>
    <w:rsid w:val="00981F23"/>
    <w:rsid w:val="009862D2"/>
    <w:rsid w:val="00990634"/>
    <w:rsid w:val="00991733"/>
    <w:rsid w:val="00992078"/>
    <w:rsid w:val="00992BE3"/>
    <w:rsid w:val="009A1467"/>
    <w:rsid w:val="009A6464"/>
    <w:rsid w:val="009B5DF4"/>
    <w:rsid w:val="009B69F5"/>
    <w:rsid w:val="009C5FF7"/>
    <w:rsid w:val="009C6292"/>
    <w:rsid w:val="009D15DB"/>
    <w:rsid w:val="009D3133"/>
    <w:rsid w:val="009E160D"/>
    <w:rsid w:val="009F1CBB"/>
    <w:rsid w:val="009F3305"/>
    <w:rsid w:val="009F6FB2"/>
    <w:rsid w:val="00A071C0"/>
    <w:rsid w:val="00A22670"/>
    <w:rsid w:val="00A231CE"/>
    <w:rsid w:val="00A24B35"/>
    <w:rsid w:val="00A271BA"/>
    <w:rsid w:val="00A27F86"/>
    <w:rsid w:val="00A431C6"/>
    <w:rsid w:val="00A54315"/>
    <w:rsid w:val="00A60FBC"/>
    <w:rsid w:val="00A65C0B"/>
    <w:rsid w:val="00A66B56"/>
    <w:rsid w:val="00A75EC1"/>
    <w:rsid w:val="00A776BA"/>
    <w:rsid w:val="00A8179D"/>
    <w:rsid w:val="00A81FD2"/>
    <w:rsid w:val="00A8441A"/>
    <w:rsid w:val="00A8674A"/>
    <w:rsid w:val="00A93150"/>
    <w:rsid w:val="00A95AEF"/>
    <w:rsid w:val="00A96E24"/>
    <w:rsid w:val="00AA1316"/>
    <w:rsid w:val="00AA6F6E"/>
    <w:rsid w:val="00AB091E"/>
    <w:rsid w:val="00AB122B"/>
    <w:rsid w:val="00AB21B0"/>
    <w:rsid w:val="00AB48D3"/>
    <w:rsid w:val="00AD061D"/>
    <w:rsid w:val="00AD709D"/>
    <w:rsid w:val="00AE0243"/>
    <w:rsid w:val="00AE1BAD"/>
    <w:rsid w:val="00AE2124"/>
    <w:rsid w:val="00AE24BC"/>
    <w:rsid w:val="00AE3E3F"/>
    <w:rsid w:val="00AF2516"/>
    <w:rsid w:val="00AF4760"/>
    <w:rsid w:val="00AF55D4"/>
    <w:rsid w:val="00B000B0"/>
    <w:rsid w:val="00B005FA"/>
    <w:rsid w:val="00B0505F"/>
    <w:rsid w:val="00B05C2D"/>
    <w:rsid w:val="00B12933"/>
    <w:rsid w:val="00B12B88"/>
    <w:rsid w:val="00B137E0"/>
    <w:rsid w:val="00B13BC8"/>
    <w:rsid w:val="00B24662"/>
    <w:rsid w:val="00B30D42"/>
    <w:rsid w:val="00B3569C"/>
    <w:rsid w:val="00B43676"/>
    <w:rsid w:val="00B53328"/>
    <w:rsid w:val="00B5602D"/>
    <w:rsid w:val="00B60125"/>
    <w:rsid w:val="00B6656B"/>
    <w:rsid w:val="00B7054E"/>
    <w:rsid w:val="00B71625"/>
    <w:rsid w:val="00B75C54"/>
    <w:rsid w:val="00B8031A"/>
    <w:rsid w:val="00B803B1"/>
    <w:rsid w:val="00B8710E"/>
    <w:rsid w:val="00B92A93"/>
    <w:rsid w:val="00BA17A8"/>
    <w:rsid w:val="00BA34F9"/>
    <w:rsid w:val="00BA3C33"/>
    <w:rsid w:val="00BB0878"/>
    <w:rsid w:val="00BB1879"/>
    <w:rsid w:val="00BB3457"/>
    <w:rsid w:val="00BC0ABE"/>
    <w:rsid w:val="00BC30DB"/>
    <w:rsid w:val="00BC64FF"/>
    <w:rsid w:val="00BC7C37"/>
    <w:rsid w:val="00BD2244"/>
    <w:rsid w:val="00BE6472"/>
    <w:rsid w:val="00BF29B8"/>
    <w:rsid w:val="00BF46EA"/>
    <w:rsid w:val="00C07769"/>
    <w:rsid w:val="00C07D05"/>
    <w:rsid w:val="00C10856"/>
    <w:rsid w:val="00C14190"/>
    <w:rsid w:val="00C178F7"/>
    <w:rsid w:val="00C203FA"/>
    <w:rsid w:val="00C2085F"/>
    <w:rsid w:val="00C244F5"/>
    <w:rsid w:val="00C3164F"/>
    <w:rsid w:val="00C31B5E"/>
    <w:rsid w:val="00C34D3E"/>
    <w:rsid w:val="00C35B37"/>
    <w:rsid w:val="00C3747A"/>
    <w:rsid w:val="00C37F29"/>
    <w:rsid w:val="00C56DCC"/>
    <w:rsid w:val="00C57075"/>
    <w:rsid w:val="00C72AFE"/>
    <w:rsid w:val="00C81619"/>
    <w:rsid w:val="00C824F0"/>
    <w:rsid w:val="00C927D0"/>
    <w:rsid w:val="00CA013C"/>
    <w:rsid w:val="00CA6D6D"/>
    <w:rsid w:val="00CC7A4E"/>
    <w:rsid w:val="00CD1359"/>
    <w:rsid w:val="00CD4C83"/>
    <w:rsid w:val="00CE71F6"/>
    <w:rsid w:val="00D01EDC"/>
    <w:rsid w:val="00D078AA"/>
    <w:rsid w:val="00D07F82"/>
    <w:rsid w:val="00D10058"/>
    <w:rsid w:val="00D11978"/>
    <w:rsid w:val="00D15E30"/>
    <w:rsid w:val="00D16129"/>
    <w:rsid w:val="00D25DBD"/>
    <w:rsid w:val="00D26842"/>
    <w:rsid w:val="00D26929"/>
    <w:rsid w:val="00D30CBD"/>
    <w:rsid w:val="00D30D9E"/>
    <w:rsid w:val="00D33908"/>
    <w:rsid w:val="00D354F2"/>
    <w:rsid w:val="00D36C30"/>
    <w:rsid w:val="00D37C90"/>
    <w:rsid w:val="00D43A8C"/>
    <w:rsid w:val="00D53072"/>
    <w:rsid w:val="00D61A4E"/>
    <w:rsid w:val="00D634EA"/>
    <w:rsid w:val="00D713A1"/>
    <w:rsid w:val="00D72CC9"/>
    <w:rsid w:val="00D7397A"/>
    <w:rsid w:val="00D764EE"/>
    <w:rsid w:val="00D7664E"/>
    <w:rsid w:val="00D77956"/>
    <w:rsid w:val="00D80F0C"/>
    <w:rsid w:val="00D92077"/>
    <w:rsid w:val="00D951E2"/>
    <w:rsid w:val="00D9565A"/>
    <w:rsid w:val="00DA059F"/>
    <w:rsid w:val="00DB2337"/>
    <w:rsid w:val="00DB5F87"/>
    <w:rsid w:val="00DB699B"/>
    <w:rsid w:val="00DC0376"/>
    <w:rsid w:val="00DC099B"/>
    <w:rsid w:val="00DC2BE5"/>
    <w:rsid w:val="00DC57ED"/>
    <w:rsid w:val="00DC6C4A"/>
    <w:rsid w:val="00DC6F84"/>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077E0"/>
    <w:rsid w:val="00E07BC5"/>
    <w:rsid w:val="00E15598"/>
    <w:rsid w:val="00E20D65"/>
    <w:rsid w:val="00E34124"/>
    <w:rsid w:val="00E353A2"/>
    <w:rsid w:val="00E36881"/>
    <w:rsid w:val="00E42E4C"/>
    <w:rsid w:val="00E43C48"/>
    <w:rsid w:val="00E47013"/>
    <w:rsid w:val="00E541F9"/>
    <w:rsid w:val="00E57B79"/>
    <w:rsid w:val="00E63419"/>
    <w:rsid w:val="00E64496"/>
    <w:rsid w:val="00E72115"/>
    <w:rsid w:val="00E775FF"/>
    <w:rsid w:val="00E8322E"/>
    <w:rsid w:val="00E903E0"/>
    <w:rsid w:val="00E9052D"/>
    <w:rsid w:val="00EA1115"/>
    <w:rsid w:val="00EA235F"/>
    <w:rsid w:val="00EA39EB"/>
    <w:rsid w:val="00EA58CE"/>
    <w:rsid w:val="00EB33FF"/>
    <w:rsid w:val="00EB3D1A"/>
    <w:rsid w:val="00EB72A5"/>
    <w:rsid w:val="00EC2759"/>
    <w:rsid w:val="00EC4232"/>
    <w:rsid w:val="00EC7106"/>
    <w:rsid w:val="00ED0120"/>
    <w:rsid w:val="00ED25BD"/>
    <w:rsid w:val="00ED3BBA"/>
    <w:rsid w:val="00ED4E12"/>
    <w:rsid w:val="00EE051B"/>
    <w:rsid w:val="00EE54B4"/>
    <w:rsid w:val="00EF1AD8"/>
    <w:rsid w:val="00EF2B5C"/>
    <w:rsid w:val="00EF4102"/>
    <w:rsid w:val="00EF7794"/>
    <w:rsid w:val="00F02046"/>
    <w:rsid w:val="00F053D8"/>
    <w:rsid w:val="00F07888"/>
    <w:rsid w:val="00F1257D"/>
    <w:rsid w:val="00F1313D"/>
    <w:rsid w:val="00F201E7"/>
    <w:rsid w:val="00F204E0"/>
    <w:rsid w:val="00F20862"/>
    <w:rsid w:val="00F20B16"/>
    <w:rsid w:val="00F21C79"/>
    <w:rsid w:val="00F238C9"/>
    <w:rsid w:val="00F23CA5"/>
    <w:rsid w:val="00F277AA"/>
    <w:rsid w:val="00F31955"/>
    <w:rsid w:val="00F34C06"/>
    <w:rsid w:val="00F421CB"/>
    <w:rsid w:val="00F43EA3"/>
    <w:rsid w:val="00F45194"/>
    <w:rsid w:val="00F50C55"/>
    <w:rsid w:val="00F5455E"/>
    <w:rsid w:val="00F57FFB"/>
    <w:rsid w:val="00F601E6"/>
    <w:rsid w:val="00F73954"/>
    <w:rsid w:val="00F74700"/>
    <w:rsid w:val="00F94060"/>
    <w:rsid w:val="00FA0345"/>
    <w:rsid w:val="00FA56F6"/>
    <w:rsid w:val="00FB329D"/>
    <w:rsid w:val="00FC27E3"/>
    <w:rsid w:val="00FC4634"/>
    <w:rsid w:val="00FC74C7"/>
    <w:rsid w:val="00FD451D"/>
    <w:rsid w:val="00FD5B22"/>
    <w:rsid w:val="00FD7A93"/>
    <w:rsid w:val="00FE0934"/>
    <w:rsid w:val="00FE1B01"/>
    <w:rsid w:val="00FE3980"/>
    <w:rsid w:val="00FF66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14C115"/>
  <w14:defaultImageDpi w14:val="300"/>
  <w15:docId w15:val="{8409BF15-8799-244F-AC03-F16D54D0B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22672B"/>
    <w:pPr>
      <w:spacing w:after="160" w:line="259" w:lineRule="auto"/>
    </w:pPr>
    <w:rPr>
      <w:rFonts w:ascii="Georgia" w:hAnsi="Georgia" w:cs="Arial"/>
    </w:rPr>
  </w:style>
  <w:style w:type="paragraph" w:styleId="Heading1">
    <w:name w:val="heading 1"/>
    <w:aliases w:val="Pocket,ALEX,Heading,Heading 1 Char Char Char Char,Heading 1 Char Char Char Char Char,Heading 1 Char Char,Header Char Char Char,Header Char Char Char Char Char,Header Char Char Char Char Char Char Char,Brief - Heading 1,AHeading 1,Block Name"/>
    <w:basedOn w:val="Normal"/>
    <w:next w:val="Normal"/>
    <w:link w:val="Heading1Char"/>
    <w:uiPriority w:val="9"/>
    <w:qFormat/>
    <w:rsid w:val="002267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1,Heading 2 Char Char Char Char Char Char Char Char Char Char Char,Heading 2 Char1 Char1,Heading 2 Char Char Char1,Super Script,TagStyle,Heading 2 Char Char,Tag&amp;Cite,HEADING 2,Heading 2 Char2,Char2,Char Char Char Char1,BlockText"/>
    <w:basedOn w:val="Normal"/>
    <w:next w:val="Normal"/>
    <w:link w:val="Heading2Char"/>
    <w:uiPriority w:val="9"/>
    <w:unhideWhenUsed/>
    <w:qFormat/>
    <w:rsid w:val="0022672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unread card,Char Char,Char"/>
    <w:basedOn w:val="Normal"/>
    <w:next w:val="Normal"/>
    <w:link w:val="Heading3Char"/>
    <w:uiPriority w:val="9"/>
    <w:unhideWhenUsed/>
    <w:qFormat/>
    <w:rsid w:val="0022672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
    <w:unhideWhenUsed/>
    <w:qFormat/>
    <w:rsid w:val="0022672B"/>
    <w:pPr>
      <w:keepNext/>
      <w:keepLines/>
      <w:spacing w:before="40" w:after="0"/>
      <w:outlineLvl w:val="3"/>
    </w:pPr>
    <w:rPr>
      <w:rFonts w:eastAsiaTheme="majorEastAsia" w:cstheme="majorBidi"/>
      <w:b/>
      <w:bCs/>
      <w:sz w:val="28"/>
      <w:szCs w:val="26"/>
    </w:rPr>
  </w:style>
  <w:style w:type="paragraph" w:styleId="Heading5">
    <w:name w:val="heading 5"/>
    <w:aliases w:val="Text"/>
    <w:basedOn w:val="Normal"/>
    <w:next w:val="Normal"/>
    <w:link w:val="Heading5Char"/>
    <w:uiPriority w:val="99"/>
    <w:unhideWhenUsed/>
    <w:qFormat/>
    <w:rsid w:val="00A75EC1"/>
    <w:pPr>
      <w:spacing w:before="240" w:after="60"/>
      <w:outlineLvl w:val="4"/>
    </w:pPr>
    <w:rPr>
      <w:rFonts w:ascii="Cambria" w:eastAsia="Times New Roman" w:hAnsi="Cambria" w:cs="Times New Roman"/>
      <w:b/>
      <w:bCs/>
      <w:i/>
      <w:iCs/>
      <w:sz w:val="26"/>
      <w:szCs w:val="26"/>
    </w:rPr>
  </w:style>
  <w:style w:type="paragraph" w:styleId="Heading6">
    <w:name w:val="heading 6"/>
    <w:basedOn w:val="Normal"/>
    <w:next w:val="Normal"/>
    <w:link w:val="Heading6Char"/>
    <w:uiPriority w:val="9"/>
    <w:unhideWhenUsed/>
    <w:qFormat/>
    <w:rsid w:val="00A75EC1"/>
    <w:pPr>
      <w:keepNext/>
      <w:outlineLvl w:val="5"/>
    </w:pPr>
    <w:rPr>
      <w:rFonts w:ascii="Calibri" w:eastAsia="Times New Roman" w:hAnsi="Calibri" w:cs="Times New Roman"/>
      <w:b/>
      <w:bCs/>
      <w:color w:val="000000"/>
      <w:sz w:val="16"/>
    </w:rPr>
  </w:style>
  <w:style w:type="paragraph" w:styleId="Heading7">
    <w:name w:val="heading 7"/>
    <w:basedOn w:val="Normal"/>
    <w:next w:val="Normal"/>
    <w:link w:val="Heading7Char"/>
    <w:unhideWhenUsed/>
    <w:qFormat/>
    <w:rsid w:val="00A75EC1"/>
    <w:pPr>
      <w:keepNext/>
      <w:keepLines/>
      <w:spacing w:before="40"/>
      <w:outlineLvl w:val="6"/>
    </w:pPr>
    <w:rPr>
      <w:rFonts w:asciiTheme="majorHAnsi" w:eastAsiaTheme="majorEastAsia" w:hAnsiTheme="majorHAnsi" w:cstheme="majorBidi"/>
      <w:i/>
      <w:iCs/>
      <w:color w:val="243F60" w:themeColor="accent1" w:themeShade="7F"/>
      <w:sz w:val="16"/>
    </w:rPr>
  </w:style>
  <w:style w:type="paragraph" w:styleId="Heading8">
    <w:name w:val="heading 8"/>
    <w:basedOn w:val="Normal"/>
    <w:next w:val="Normal"/>
    <w:link w:val="Heading8Char"/>
    <w:unhideWhenUsed/>
    <w:qFormat/>
    <w:rsid w:val="00A75EC1"/>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A75EC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2267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672B"/>
  </w:style>
  <w:style w:type="character" w:customStyle="1" w:styleId="Heading1Char">
    <w:name w:val="Heading 1 Char"/>
    <w:aliases w:val="Pocket Char,ALEX Char1,Heading Char,Heading 1 Char Char Char Char Char2,Heading 1 Char Char Char Char Char Char,Heading 1 Char Char Char1,Header Char Char Char Char1,Header Char Char Char Char Char Char1,Brief - Heading 1 Char"/>
    <w:basedOn w:val="DefaultParagraphFont"/>
    <w:link w:val="Heading1"/>
    <w:uiPriority w:val="9"/>
    <w:rsid w:val="0022672B"/>
    <w:rPr>
      <w:rFonts w:ascii="Georgia" w:eastAsiaTheme="majorEastAsia" w:hAnsi="Georgia" w:cstheme="majorBidi"/>
      <w:b/>
      <w:bCs/>
      <w:sz w:val="52"/>
      <w:szCs w:val="32"/>
    </w:rPr>
  </w:style>
  <w:style w:type="character" w:customStyle="1" w:styleId="Heading2Char">
    <w:name w:val="Heading 2 Char"/>
    <w:aliases w:val="Hat Char,Heading 21 Char,Heading 2 Char Char Char Char Char Char Char Char Char Char Char Char,Heading 2 Char1 Char1 Char,Heading 2 Char Char Char1 Char,Super Script Char,TagStyle Char,Heading 2 Char Char Char,Tag&amp;Cite Char,HEADING 2 Char"/>
    <w:basedOn w:val="DefaultParagraphFont"/>
    <w:link w:val="Heading2"/>
    <w:uiPriority w:val="9"/>
    <w:rsid w:val="0022672B"/>
    <w:rPr>
      <w:rFonts w:ascii="Georgia" w:eastAsiaTheme="majorEastAsia" w:hAnsi="Georgia"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unread card Char,Char Char1"/>
    <w:basedOn w:val="DefaultParagraphFont"/>
    <w:link w:val="Heading3"/>
    <w:uiPriority w:val="9"/>
    <w:rsid w:val="0022672B"/>
    <w:rPr>
      <w:rFonts w:ascii="Georgia" w:eastAsiaTheme="majorEastAsia" w:hAnsi="Georgia"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22672B"/>
    <w:rPr>
      <w:rFonts w:ascii="Georgia" w:eastAsiaTheme="majorEastAsia" w:hAnsi="Georgia" w:cstheme="majorBidi"/>
      <w:b/>
      <w:bCs/>
      <w:sz w:val="28"/>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2672B"/>
    <w:rPr>
      <w:b/>
      <w:sz w:val="28"/>
      <w:u w:val="singl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o"/>
    <w:basedOn w:val="DefaultParagraphFont"/>
    <w:uiPriority w:val="6"/>
    <w:qFormat/>
    <w:rsid w:val="0022672B"/>
    <w:rPr>
      <w:b w:val="0"/>
      <w:sz w:val="24"/>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22672B"/>
    <w:rPr>
      <w:rFonts w:ascii="Georgia" w:hAnsi="Georgia" w:cs="Arial"/>
      <w:b/>
      <w:i w:val="0"/>
      <w:iCs/>
      <w:sz w:val="24"/>
      <w:u w:val="single"/>
      <w:bdr w:val="none" w:sz="0" w:space="0" w:color="auto"/>
    </w:rPr>
  </w:style>
  <w:style w:type="character" w:styleId="FollowedHyperlink">
    <w:name w:val="FollowedHyperlink"/>
    <w:basedOn w:val="DefaultParagraphFont"/>
    <w:uiPriority w:val="99"/>
    <w:unhideWhenUsed/>
    <w:rsid w:val="0022672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C"/>
    <w:basedOn w:val="DefaultParagraphFont"/>
    <w:uiPriority w:val="99"/>
    <w:unhideWhenUsed/>
    <w:rsid w:val="0022672B"/>
    <w:rPr>
      <w:color w:val="auto"/>
      <w:u w:val="none"/>
    </w:rPr>
  </w:style>
  <w:style w:type="paragraph" w:styleId="DocumentMap">
    <w:name w:val="Document Map"/>
    <w:basedOn w:val="Normal"/>
    <w:link w:val="DocumentMapChar"/>
    <w:uiPriority w:val="99"/>
    <w:unhideWhenUsed/>
    <w:rsid w:val="0022672B"/>
    <w:rPr>
      <w:rFonts w:ascii="Lucida Grande" w:hAnsi="Lucida Grande" w:cs="Lucida Grande"/>
    </w:rPr>
  </w:style>
  <w:style w:type="character" w:customStyle="1" w:styleId="DocumentMapChar">
    <w:name w:val="Document Map Char"/>
    <w:basedOn w:val="DefaultParagraphFont"/>
    <w:link w:val="DocumentMap"/>
    <w:uiPriority w:val="99"/>
    <w:rsid w:val="0022672B"/>
    <w:rPr>
      <w:rFonts w:ascii="Lucida Grande" w:hAnsi="Lucida Grande" w:cs="Lucida Grande"/>
    </w:rPr>
  </w:style>
  <w:style w:type="character" w:customStyle="1" w:styleId="Heading5Char">
    <w:name w:val="Heading 5 Char"/>
    <w:aliases w:val="Text Char"/>
    <w:basedOn w:val="DefaultParagraphFont"/>
    <w:link w:val="Heading5"/>
    <w:uiPriority w:val="99"/>
    <w:rsid w:val="00A75EC1"/>
    <w:rPr>
      <w:rFonts w:ascii="Cambria" w:eastAsia="Times New Roman" w:hAnsi="Cambria" w:cs="Times New Roman"/>
      <w:b/>
      <w:bCs/>
      <w:i/>
      <w:iCs/>
      <w:sz w:val="26"/>
      <w:szCs w:val="26"/>
    </w:rPr>
  </w:style>
  <w:style w:type="character" w:customStyle="1" w:styleId="Heading6Char">
    <w:name w:val="Heading 6 Char"/>
    <w:basedOn w:val="DefaultParagraphFont"/>
    <w:link w:val="Heading6"/>
    <w:uiPriority w:val="9"/>
    <w:rsid w:val="00A75EC1"/>
    <w:rPr>
      <w:rFonts w:ascii="Calibri" w:eastAsia="Times New Roman" w:hAnsi="Calibri" w:cs="Times New Roman"/>
      <w:b/>
      <w:bCs/>
      <w:color w:val="000000"/>
      <w:sz w:val="16"/>
    </w:rPr>
  </w:style>
  <w:style w:type="character" w:customStyle="1" w:styleId="Heading7Char">
    <w:name w:val="Heading 7 Char"/>
    <w:basedOn w:val="DefaultParagraphFont"/>
    <w:link w:val="Heading7"/>
    <w:rsid w:val="00A75EC1"/>
    <w:rPr>
      <w:rFonts w:asciiTheme="majorHAnsi" w:eastAsiaTheme="majorEastAsia" w:hAnsiTheme="majorHAnsi" w:cstheme="majorBidi"/>
      <w:i/>
      <w:iCs/>
      <w:color w:val="243F60" w:themeColor="accent1" w:themeShade="7F"/>
      <w:sz w:val="16"/>
    </w:rPr>
  </w:style>
  <w:style w:type="character" w:customStyle="1" w:styleId="Heading8Char">
    <w:name w:val="Heading 8 Char"/>
    <w:basedOn w:val="DefaultParagraphFont"/>
    <w:link w:val="Heading8"/>
    <w:rsid w:val="00A75EC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A75EC1"/>
    <w:rPr>
      <w:rFonts w:asciiTheme="majorHAnsi" w:eastAsiaTheme="majorEastAsia" w:hAnsiTheme="majorHAnsi" w:cstheme="majorBidi"/>
      <w:i/>
      <w:iCs/>
      <w:color w:val="272727" w:themeColor="text1" w:themeTint="D8"/>
      <w:sz w:val="21"/>
      <w:szCs w:val="21"/>
    </w:rPr>
  </w:style>
  <w:style w:type="paragraph" w:customStyle="1" w:styleId="textbold">
    <w:name w:val="text bold"/>
    <w:basedOn w:val="Normal"/>
    <w:link w:val="Emphasis"/>
    <w:autoRedefine/>
    <w:uiPriority w:val="7"/>
    <w:qFormat/>
    <w:rsid w:val="00A75EC1"/>
    <w:rPr>
      <w:b/>
      <w:iCs/>
      <w:u w:val="single"/>
    </w:rPr>
  </w:style>
  <w:style w:type="paragraph" w:customStyle="1" w:styleId="Emphasis1">
    <w:name w:val="Emphasis1"/>
    <w:basedOn w:val="Normal"/>
    <w:autoRedefine/>
    <w:uiPriority w:val="20"/>
    <w:qFormat/>
    <w:rsid w:val="00A75EC1"/>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unhideWhenUsed/>
    <w:rsid w:val="00A75EC1"/>
    <w:rPr>
      <w:color w:val="605E5C"/>
      <w:shd w:val="clear" w:color="auto" w:fill="E1DFDD"/>
    </w:rPr>
  </w:style>
  <w:style w:type="character" w:customStyle="1" w:styleId="underline">
    <w:name w:val="underline"/>
    <w:basedOn w:val="DefaultParagraphFont"/>
    <w:qFormat/>
    <w:rsid w:val="00A75EC1"/>
    <w:rPr>
      <w:u w:val="single"/>
    </w:rPr>
  </w:style>
  <w:style w:type="paragraph" w:customStyle="1" w:styleId="UnderlinePara">
    <w:name w:val="Underline Para"/>
    <w:basedOn w:val="Normal"/>
    <w:uiPriority w:val="6"/>
    <w:qFormat/>
    <w:rsid w:val="00A75EC1"/>
    <w:pPr>
      <w:widowControl w:val="0"/>
      <w:suppressAutoHyphens/>
      <w:spacing w:after="200" w:line="256" w:lineRule="auto"/>
      <w:contextualSpacing/>
    </w:pPr>
    <w:rPr>
      <w:rFonts w:asciiTheme="minorHAnsi" w:hAnsiTheme="minorHAnsi"/>
      <w:sz w:val="16"/>
      <w:u w:val="single"/>
    </w:rPr>
  </w:style>
  <w:style w:type="paragraph" w:styleId="ListParagraph">
    <w:name w:val="List Paragraph"/>
    <w:aliases w:val="6 font"/>
    <w:basedOn w:val="Normal"/>
    <w:uiPriority w:val="99"/>
    <w:qFormat/>
    <w:rsid w:val="00A75EC1"/>
    <w:pPr>
      <w:ind w:left="720"/>
      <w:contextualSpacing/>
    </w:pPr>
    <w:rPr>
      <w:sz w:val="16"/>
    </w:rPr>
  </w:style>
  <w:style w:type="character" w:customStyle="1" w:styleId="UnresolvedMention1">
    <w:name w:val="Unresolved Mention1"/>
    <w:basedOn w:val="DefaultParagraphFont"/>
    <w:uiPriority w:val="99"/>
    <w:unhideWhenUsed/>
    <w:rsid w:val="00A75EC1"/>
    <w:rPr>
      <w:color w:val="605E5C"/>
      <w:shd w:val="clear" w:color="auto" w:fill="E1DFDD"/>
    </w:rPr>
  </w:style>
  <w:style w:type="character" w:customStyle="1" w:styleId="tl8wme">
    <w:name w:val="tl8wme"/>
    <w:basedOn w:val="DefaultParagraphFont"/>
    <w:rsid w:val="00A75EC1"/>
  </w:style>
  <w:style w:type="character" w:customStyle="1" w:styleId="Heading1Char1">
    <w:name w:val="Heading 1 Char1"/>
    <w:aliases w:val="Pocket Char1"/>
    <w:basedOn w:val="DefaultParagraphFont"/>
    <w:rsid w:val="00A75EC1"/>
    <w:rPr>
      <w:rFonts w:asciiTheme="majorHAnsi" w:eastAsiaTheme="majorEastAsia" w:hAnsiTheme="majorHAnsi" w:cstheme="majorBidi"/>
      <w:color w:val="365F91" w:themeColor="accent1" w:themeShade="BF"/>
      <w:sz w:val="32"/>
      <w:szCs w:val="32"/>
    </w:rPr>
  </w:style>
  <w:style w:type="character" w:customStyle="1" w:styleId="Heading2Char1">
    <w:name w:val="Heading 2 Char1"/>
    <w:aliases w:val="Hat Char1,TAG Char Char,Heading 2 Char1 Char Char Char Char,Heading 2 Char2 Char Char2,Heading 2 Char1 Char Char11,Heading 2 Char Char Char Char11,Heading 2 Char11,Tags Ch,Hat Char2,Char Char Char Char1 Char3,Heading 2 Cha Char1"/>
    <w:basedOn w:val="DefaultParagraphFont"/>
    <w:uiPriority w:val="1"/>
    <w:qFormat/>
    <w:rsid w:val="00A75EC1"/>
    <w:rPr>
      <w:rFonts w:asciiTheme="majorHAnsi" w:eastAsiaTheme="majorEastAsia" w:hAnsiTheme="majorHAnsi" w:cstheme="majorBidi"/>
      <w:color w:val="365F91" w:themeColor="accent1" w:themeShade="BF"/>
      <w:sz w:val="26"/>
      <w:szCs w:val="26"/>
    </w:rPr>
  </w:style>
  <w:style w:type="character" w:customStyle="1" w:styleId="Heading3Char1">
    <w:name w:val="Heading 3 Char1"/>
    <w:aliases w:val="Block Char2"/>
    <w:basedOn w:val="DefaultParagraphFont"/>
    <w:uiPriority w:val="9"/>
    <w:semiHidden/>
    <w:rsid w:val="00A75EC1"/>
    <w:rPr>
      <w:rFonts w:asciiTheme="majorHAnsi" w:eastAsiaTheme="majorEastAsia" w:hAnsiTheme="majorHAnsi" w:cstheme="majorBidi"/>
      <w:color w:val="243F60" w:themeColor="accent1" w:themeShade="7F"/>
    </w:rPr>
  </w:style>
  <w:style w:type="character" w:customStyle="1" w:styleId="Heading4Char1">
    <w:name w:val="Heading 4 Char1"/>
    <w:aliases w:val="Tag Char1,Big card Char1,body Char1,small text Char1,Normal Tag Char1,heading 2 Char1,Ch Char1,Heading 2 Char2 Char Char1,Heading 2 Char1 Char Char Char1,TAG Char1,no read Char1,No Spacing211 Char1,No Spacing12 Char1,No Spacing2111 Char1"/>
    <w:basedOn w:val="DefaultParagraphFont"/>
    <w:uiPriority w:val="3"/>
    <w:qFormat/>
    <w:rsid w:val="00A75EC1"/>
    <w:rPr>
      <w:rFonts w:asciiTheme="majorHAnsi" w:eastAsiaTheme="majorEastAsia" w:hAnsiTheme="majorHAnsi" w:cstheme="majorBidi"/>
      <w:i/>
      <w:iCs/>
      <w:color w:val="365F91" w:themeColor="accent1" w:themeShade="BF"/>
      <w:sz w:val="22"/>
    </w:rPr>
  </w:style>
  <w:style w:type="paragraph" w:customStyle="1" w:styleId="msonormal0">
    <w:name w:val="msonormal"/>
    <w:basedOn w:val="Normal"/>
    <w:rsid w:val="00A75EC1"/>
    <w:pPr>
      <w:spacing w:before="100" w:beforeAutospacing="1" w:after="100" w:afterAutospacing="1"/>
    </w:pPr>
    <w:rPr>
      <w:rFonts w:ascii="Times New Roman" w:eastAsia="Times New Roman" w:hAnsi="Times New Roman" w:cs="Times New Roman"/>
    </w:rPr>
  </w:style>
  <w:style w:type="character" w:customStyle="1" w:styleId="m7113523068278247331gmail-style13ptbold">
    <w:name w:val="m_7113523068278247331gmail-style13ptbold"/>
    <w:basedOn w:val="DefaultParagraphFont"/>
    <w:rsid w:val="00A75EC1"/>
  </w:style>
  <w:style w:type="character" w:customStyle="1" w:styleId="m7113523068278247331gmail-underline">
    <w:name w:val="m_7113523068278247331gmail-underline"/>
    <w:basedOn w:val="DefaultParagraphFont"/>
    <w:rsid w:val="00A75EC1"/>
  </w:style>
  <w:style w:type="character" w:customStyle="1" w:styleId="m7113523068278247331gmail-styleunderline">
    <w:name w:val="m_7113523068278247331gmail-styleunderline"/>
    <w:basedOn w:val="DefaultParagraphFont"/>
    <w:rsid w:val="00A75EC1"/>
  </w:style>
  <w:style w:type="paragraph" w:styleId="Header">
    <w:name w:val="header"/>
    <w:basedOn w:val="Normal"/>
    <w:link w:val="HeaderChar"/>
    <w:uiPriority w:val="99"/>
    <w:unhideWhenUsed/>
    <w:qFormat/>
    <w:rsid w:val="00A75EC1"/>
    <w:pPr>
      <w:tabs>
        <w:tab w:val="center" w:pos="4680"/>
        <w:tab w:val="right" w:pos="9360"/>
      </w:tabs>
    </w:pPr>
    <w:rPr>
      <w:sz w:val="16"/>
    </w:rPr>
  </w:style>
  <w:style w:type="character" w:customStyle="1" w:styleId="HeaderChar">
    <w:name w:val="Header Char"/>
    <w:basedOn w:val="DefaultParagraphFont"/>
    <w:link w:val="Header"/>
    <w:uiPriority w:val="99"/>
    <w:rsid w:val="00A75EC1"/>
    <w:rPr>
      <w:rFonts w:ascii="Arial" w:hAnsi="Arial" w:cs="Arial"/>
      <w:sz w:val="16"/>
    </w:rPr>
  </w:style>
  <w:style w:type="paragraph" w:styleId="Footer">
    <w:name w:val="footer"/>
    <w:basedOn w:val="Normal"/>
    <w:link w:val="FooterChar"/>
    <w:uiPriority w:val="99"/>
    <w:unhideWhenUsed/>
    <w:rsid w:val="00A75EC1"/>
    <w:pPr>
      <w:tabs>
        <w:tab w:val="center" w:pos="4680"/>
        <w:tab w:val="right" w:pos="9360"/>
      </w:tabs>
    </w:pPr>
    <w:rPr>
      <w:sz w:val="16"/>
    </w:rPr>
  </w:style>
  <w:style w:type="character" w:customStyle="1" w:styleId="FooterChar">
    <w:name w:val="Footer Char"/>
    <w:basedOn w:val="DefaultParagraphFont"/>
    <w:link w:val="Footer"/>
    <w:uiPriority w:val="99"/>
    <w:rsid w:val="00A75EC1"/>
    <w:rPr>
      <w:rFonts w:ascii="Arial" w:hAnsi="Arial" w:cs="Arial"/>
      <w:sz w:val="16"/>
    </w:rPr>
  </w:style>
  <w:style w:type="character" w:styleId="IntenseEmphasis">
    <w:name w:val="Intense Emphasis"/>
    <w:aliases w:val="Citation Char Char Char,9.5 p,Block Heading Char,Intense Emphasi,Box Out,Intense Emphasis5,Char Char Char1,Sty,cite,Style Underli,Minimized Char,Char Char2,cites Char Char,Underlined Text Char,Underline Char,Title Char1,title Char"/>
    <w:basedOn w:val="DefaultParagraphFont"/>
    <w:uiPriority w:val="6"/>
    <w:qFormat/>
    <w:rsid w:val="00A75EC1"/>
    <w:rPr>
      <w:rFonts w:ascii="Arial" w:hAnsi="Arial" w:cs="Arial" w:hint="default"/>
      <w:b w:val="0"/>
      <w:bCs w:val="0"/>
      <w:sz w:val="22"/>
      <w:u w:val="single"/>
    </w:rPr>
  </w:style>
  <w:style w:type="paragraph" w:customStyle="1" w:styleId="p">
    <w:name w:val="p"/>
    <w:basedOn w:val="Normal"/>
    <w:rsid w:val="00A75EC1"/>
    <w:pPr>
      <w:spacing w:before="100" w:beforeAutospacing="1" w:after="100" w:afterAutospacing="1"/>
    </w:pPr>
    <w:rPr>
      <w:rFonts w:ascii="Times New Roman" w:eastAsia="Times New Roman" w:hAnsi="Times New Roman" w:cs="Times New Roman"/>
    </w:rPr>
  </w:style>
  <w:style w:type="paragraph" w:customStyle="1" w:styleId="Analytic">
    <w:name w:val="Analytic"/>
    <w:basedOn w:val="Normal"/>
    <w:link w:val="AnalyticChar"/>
    <w:autoRedefine/>
    <w:qFormat/>
    <w:rsid w:val="00A75EC1"/>
    <w:rPr>
      <w:rFonts w:ascii="Calibri" w:hAnsi="Calibri"/>
      <w:b/>
    </w:rPr>
  </w:style>
  <w:style w:type="character" w:customStyle="1" w:styleId="AnalyticChar">
    <w:name w:val="Analytic Char"/>
    <w:basedOn w:val="DefaultParagraphFont"/>
    <w:link w:val="Analytic"/>
    <w:rsid w:val="00A75EC1"/>
    <w:rPr>
      <w:rFonts w:ascii="Calibri" w:hAnsi="Calibri" w:cs="Arial"/>
      <w:b/>
    </w:rPr>
  </w:style>
  <w:style w:type="paragraph" w:customStyle="1" w:styleId="Emphasize">
    <w:name w:val="Emphasize"/>
    <w:basedOn w:val="Normal"/>
    <w:uiPriority w:val="7"/>
    <w:qFormat/>
    <w:rsid w:val="00A75EC1"/>
    <w:pPr>
      <w:pBdr>
        <w:top w:val="single" w:sz="18" w:space="0" w:color="auto"/>
        <w:left w:val="single" w:sz="18" w:space="0" w:color="auto"/>
        <w:bottom w:val="single" w:sz="18" w:space="0" w:color="auto"/>
        <w:right w:val="single" w:sz="18" w:space="0" w:color="auto"/>
      </w:pBdr>
      <w:spacing w:line="252" w:lineRule="auto"/>
      <w:ind w:left="720"/>
      <w:jc w:val="both"/>
    </w:pPr>
    <w:rPr>
      <w:rFonts w:ascii="Calibri" w:hAnsi="Calibri"/>
      <w:b/>
      <w:iCs/>
      <w:sz w:val="16"/>
      <w:u w:val="single"/>
    </w:rPr>
  </w:style>
  <w:style w:type="paragraph" w:customStyle="1" w:styleId="BreakTag">
    <w:name w:val="Break Tag"/>
    <w:basedOn w:val="Normal"/>
    <w:autoRedefine/>
    <w:uiPriority w:val="4"/>
    <w:qFormat/>
    <w:rsid w:val="00A75EC1"/>
    <w:pPr>
      <w:spacing w:before="240"/>
    </w:pPr>
    <w:rPr>
      <w:rFonts w:ascii="Calibri" w:hAnsi="Calibri"/>
      <w:b/>
      <w:sz w:val="26"/>
    </w:rPr>
  </w:style>
  <w:style w:type="paragraph" w:customStyle="1" w:styleId="BreakBlock">
    <w:name w:val="Break Block"/>
    <w:basedOn w:val="Normal"/>
    <w:link w:val="BreakBlockChar"/>
    <w:autoRedefine/>
    <w:qFormat/>
    <w:rsid w:val="00A75EC1"/>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A75EC1"/>
    <w:rPr>
      <w:rFonts w:ascii="Arial Bold" w:hAnsi="Arial Bold" w:cs="Arial"/>
      <w:b/>
      <w:caps/>
      <w:sz w:val="32"/>
      <w:u w:val="single"/>
    </w:rPr>
  </w:style>
  <w:style w:type="paragraph" w:styleId="BalloonText">
    <w:name w:val="Balloon Text"/>
    <w:basedOn w:val="Normal"/>
    <w:link w:val="BalloonTextChar"/>
    <w:uiPriority w:val="99"/>
    <w:unhideWhenUsed/>
    <w:rsid w:val="00A75EC1"/>
    <w:rPr>
      <w:rFonts w:ascii="Tahoma" w:hAnsi="Tahoma" w:cs="Tahoma"/>
      <w:sz w:val="16"/>
      <w:szCs w:val="16"/>
    </w:rPr>
  </w:style>
  <w:style w:type="character" w:customStyle="1" w:styleId="BalloonTextChar">
    <w:name w:val="Balloon Text Char"/>
    <w:basedOn w:val="DefaultParagraphFont"/>
    <w:link w:val="BalloonText"/>
    <w:uiPriority w:val="99"/>
    <w:rsid w:val="00A75EC1"/>
    <w:rPr>
      <w:rFonts w:ascii="Tahoma" w:hAnsi="Tahoma" w:cs="Tahoma"/>
      <w:sz w:val="16"/>
      <w:szCs w:val="16"/>
    </w:rPr>
  </w:style>
  <w:style w:type="character" w:customStyle="1" w:styleId="Mention1">
    <w:name w:val="Mention1"/>
    <w:basedOn w:val="DefaultParagraphFont"/>
    <w:uiPriority w:val="99"/>
    <w:semiHidden/>
    <w:unhideWhenUsed/>
    <w:rsid w:val="00A75EC1"/>
    <w:rPr>
      <w:color w:val="2B579A"/>
      <w:shd w:val="clear" w:color="auto" w:fill="E6E6E6"/>
    </w:rPr>
  </w:style>
  <w:style w:type="character" w:customStyle="1" w:styleId="m4841727538114946087gmail-styleunderline">
    <w:name w:val="m_4841727538114946087gmail-styleunderline"/>
    <w:basedOn w:val="DefaultParagraphFont"/>
    <w:rsid w:val="00A75EC1"/>
  </w:style>
  <w:style w:type="character" w:customStyle="1" w:styleId="Heading1Char2">
    <w:name w:val="Heading 1 Char2"/>
    <w:aliases w:val="Pocket Char2,ALEX Char,Heading Char1,Heading 1 Char Char Char Char Char1,Heading 1 Char Char Char Char Char Char1,Heading 1 Char Char Char,Header Char Char Char Char,Header Char Char Char Char Char Char,Brief - Heading 1 Char1"/>
    <w:uiPriority w:val="99"/>
    <w:rsid w:val="00A75EC1"/>
    <w:rPr>
      <w:rFonts w:ascii="Arial" w:hAnsi="Arial" w:cs="Arial" w:hint="default"/>
      <w:b/>
      <w:bCs w:val="0"/>
      <w:caps/>
      <w:kern w:val="32"/>
      <w:sz w:val="28"/>
      <w:szCs w:val="32"/>
      <w:lang w:val="en-US" w:eastAsia="en-US" w:bidi="ar-SA"/>
    </w:rPr>
  </w:style>
  <w:style w:type="character" w:customStyle="1" w:styleId="HTMLPreformattedChar">
    <w:name w:val="HTML Preformatted Char"/>
    <w:basedOn w:val="DefaultParagraphFont"/>
    <w:link w:val="HTMLPreformatted"/>
    <w:uiPriority w:val="99"/>
    <w:rsid w:val="00A75EC1"/>
    <w:rPr>
      <w:rFonts w:ascii="Courier New" w:eastAsia="Times New Roman" w:hAnsi="Courier New"/>
      <w:szCs w:val="20"/>
    </w:rPr>
  </w:style>
  <w:style w:type="paragraph" w:styleId="HTMLPreformatted">
    <w:name w:val="HTML Preformatted"/>
    <w:basedOn w:val="Normal"/>
    <w:link w:val="HTMLPreformattedChar"/>
    <w:uiPriority w:val="99"/>
    <w:unhideWhenUsed/>
    <w:rsid w:val="00A75E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heme="minorBidi"/>
      <w:szCs w:val="20"/>
    </w:rPr>
  </w:style>
  <w:style w:type="character" w:customStyle="1" w:styleId="HTMLPreformattedChar1">
    <w:name w:val="HTML Preformatted Char1"/>
    <w:basedOn w:val="DefaultParagraphFont"/>
    <w:uiPriority w:val="99"/>
    <w:semiHidden/>
    <w:rsid w:val="00A75EC1"/>
    <w:rPr>
      <w:rFonts w:ascii="Consolas" w:hAnsi="Consolas" w:cs="Consolas"/>
      <w:sz w:val="20"/>
      <w:szCs w:val="20"/>
    </w:rPr>
  </w:style>
  <w:style w:type="character" w:styleId="Strong">
    <w:name w:val="Strong"/>
    <w:aliases w:val="8 pt font,Citation Char Char1 Char Char Char Char Char,Cut,Small 1"/>
    <w:uiPriority w:val="22"/>
    <w:qFormat/>
    <w:rsid w:val="00A75EC1"/>
    <w:rPr>
      <w:bCs w:val="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A75EC1"/>
    <w:rPr>
      <w:rFonts w:ascii="Georgia" w:eastAsia="Times New Roman" w:hAnsi="Georgia"/>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A75EC1"/>
    <w:pPr>
      <w:spacing w:line="276" w:lineRule="auto"/>
      <w:jc w:val="left"/>
      <w:outlineLvl w:val="9"/>
    </w:pPr>
    <w:rPr>
      <w:rFonts w:eastAsia="Times New Roman" w:cstheme="minorBidi"/>
      <w:b w:val="0"/>
      <w:bCs w:val="0"/>
      <w:sz w:val="24"/>
      <w:szCs w:val="24"/>
    </w:rPr>
  </w:style>
  <w:style w:type="character" w:customStyle="1" w:styleId="FootnoteTextChar">
    <w:name w:val="Footnote Text Char"/>
    <w:basedOn w:val="DefaultParagraphFont"/>
    <w:link w:val="FootnoteText"/>
    <w:locked/>
    <w:rsid w:val="00A75EC1"/>
    <w:rPr>
      <w:rFonts w:ascii="Times" w:eastAsia="Times" w:hAnsi="Times" w:cs="Times"/>
      <w:szCs w:val="20"/>
    </w:rPr>
  </w:style>
  <w:style w:type="paragraph" w:styleId="FootnoteText">
    <w:name w:val="footnote text"/>
    <w:basedOn w:val="Normal"/>
    <w:link w:val="FootnoteTextChar"/>
    <w:unhideWhenUsed/>
    <w:rsid w:val="00A75EC1"/>
    <w:rPr>
      <w:rFonts w:ascii="Times" w:eastAsia="Times" w:hAnsi="Times" w:cs="Times"/>
      <w:szCs w:val="20"/>
    </w:rPr>
  </w:style>
  <w:style w:type="character" w:customStyle="1" w:styleId="FootnoteTextChar1">
    <w:name w:val="Footnote Text Char1"/>
    <w:basedOn w:val="DefaultParagraphFont"/>
    <w:uiPriority w:val="99"/>
    <w:semiHidden/>
    <w:rsid w:val="00A75EC1"/>
    <w:rPr>
      <w:rFonts w:ascii="Arial" w:hAnsi="Arial" w:cs="Arial"/>
      <w:sz w:val="20"/>
      <w:szCs w:val="20"/>
    </w:rPr>
  </w:style>
  <w:style w:type="character" w:customStyle="1" w:styleId="CommentTextChar">
    <w:name w:val="Comment Text Char"/>
    <w:basedOn w:val="DefaultParagraphFont"/>
    <w:link w:val="CommentText"/>
    <w:uiPriority w:val="99"/>
    <w:locked/>
    <w:rsid w:val="00A75EC1"/>
    <w:rPr>
      <w:rFonts w:ascii="Georgia" w:hAnsi="Georgia"/>
      <w:szCs w:val="20"/>
    </w:rPr>
  </w:style>
  <w:style w:type="paragraph" w:styleId="CommentText">
    <w:name w:val="annotation text"/>
    <w:basedOn w:val="Normal"/>
    <w:link w:val="CommentTextChar"/>
    <w:uiPriority w:val="99"/>
    <w:unhideWhenUsed/>
    <w:rsid w:val="00A75EC1"/>
    <w:rPr>
      <w:rFonts w:cstheme="minorBidi"/>
      <w:szCs w:val="20"/>
    </w:rPr>
  </w:style>
  <w:style w:type="character" w:customStyle="1" w:styleId="CommentTextChar1">
    <w:name w:val="Comment Text Char1"/>
    <w:basedOn w:val="DefaultParagraphFont"/>
    <w:uiPriority w:val="99"/>
    <w:rsid w:val="00A75EC1"/>
    <w:rPr>
      <w:rFonts w:ascii="Arial" w:hAnsi="Arial" w:cs="Arial"/>
      <w:sz w:val="20"/>
      <w:szCs w:val="20"/>
    </w:rPr>
  </w:style>
  <w:style w:type="paragraph" w:customStyle="1" w:styleId="Header1">
    <w:name w:val="Header1"/>
    <w:aliases w:val="Header Char Char,Heading 1 Char Char Char Char Char Char Char,Header Char Char Char Char Char Char Char Cha,Header Char2,Header Char1 Char,Char Char Char Cha"/>
    <w:basedOn w:val="Normal"/>
    <w:qFormat/>
    <w:rsid w:val="00A75EC1"/>
    <w:pPr>
      <w:tabs>
        <w:tab w:val="center" w:pos="4680"/>
        <w:tab w:val="right" w:pos="9360"/>
      </w:tabs>
    </w:pPr>
    <w:rPr>
      <w:rFonts w:ascii="Calibri" w:hAnsi="Calibri"/>
      <w:sz w:val="16"/>
    </w:rPr>
  </w:style>
  <w:style w:type="character" w:customStyle="1" w:styleId="FooterChar1">
    <w:name w:val="Footer Char1"/>
    <w:basedOn w:val="DefaultParagraphFont"/>
    <w:uiPriority w:val="99"/>
    <w:semiHidden/>
    <w:rsid w:val="00A75EC1"/>
    <w:rPr>
      <w:rFonts w:ascii="Calibri" w:hAnsi="Calibri"/>
    </w:rPr>
  </w:style>
  <w:style w:type="character" w:customStyle="1" w:styleId="EndnoteTextChar">
    <w:name w:val="Endnote Text Char"/>
    <w:basedOn w:val="DefaultParagraphFont"/>
    <w:link w:val="EndnoteText"/>
    <w:locked/>
    <w:rsid w:val="00A75EC1"/>
    <w:rPr>
      <w:rFonts w:ascii="Georgia" w:eastAsia="Times New Roman" w:hAnsi="Georgia"/>
      <w:szCs w:val="20"/>
    </w:rPr>
  </w:style>
  <w:style w:type="paragraph" w:styleId="EndnoteText">
    <w:name w:val="endnote text"/>
    <w:basedOn w:val="Normal"/>
    <w:link w:val="EndnoteTextChar"/>
    <w:unhideWhenUsed/>
    <w:rsid w:val="00A75EC1"/>
    <w:rPr>
      <w:rFonts w:eastAsia="Times New Roman" w:cstheme="minorBidi"/>
      <w:szCs w:val="20"/>
    </w:rPr>
  </w:style>
  <w:style w:type="character" w:customStyle="1" w:styleId="EndnoteTextChar1">
    <w:name w:val="Endnote Text Char1"/>
    <w:basedOn w:val="DefaultParagraphFont"/>
    <w:semiHidden/>
    <w:rsid w:val="00A75EC1"/>
    <w:rPr>
      <w:rFonts w:ascii="Arial" w:hAnsi="Arial" w:cs="Arial"/>
      <w:sz w:val="20"/>
      <w:szCs w:val="20"/>
    </w:rPr>
  </w:style>
  <w:style w:type="paragraph" w:styleId="Title">
    <w:name w:val="Title"/>
    <w:aliases w:val="Cites and Cards,UNDERLINE,Bold Underlined,title,Block Heading,Read This,Non Read Text"/>
    <w:basedOn w:val="Normal"/>
    <w:next w:val="Normal"/>
    <w:link w:val="TitleChar"/>
    <w:uiPriority w:val="6"/>
    <w:qFormat/>
    <w:rsid w:val="00A75EC1"/>
    <w:pPr>
      <w:pBdr>
        <w:bottom w:val="single" w:sz="8" w:space="4" w:color="4F81BD"/>
      </w:pBdr>
      <w:spacing w:after="300"/>
      <w:contextualSpacing/>
    </w:pPr>
    <w:rPr>
      <w:rFonts w:asciiTheme="minorHAnsi" w:hAnsiTheme="minorHAnsi"/>
      <w:sz w:val="20"/>
      <w:u w:val="single"/>
    </w:rPr>
  </w:style>
  <w:style w:type="character" w:customStyle="1" w:styleId="TitleChar">
    <w:name w:val="Title Char"/>
    <w:aliases w:val="Cites and Cards Char,UNDERLINE Char,Bold Underlined Char,title Char1,Block Heading Char1,Read This Char,Non Read Text Char"/>
    <w:basedOn w:val="DefaultParagraphFont"/>
    <w:link w:val="Title"/>
    <w:uiPriority w:val="6"/>
    <w:qFormat/>
    <w:rsid w:val="00A75EC1"/>
    <w:rPr>
      <w:rFonts w:cs="Arial"/>
      <w:sz w:val="20"/>
      <w:u w:val="single"/>
    </w:rPr>
  </w:style>
  <w:style w:type="character" w:customStyle="1" w:styleId="BodyTextIndentChar">
    <w:name w:val="Body Text Indent Char"/>
    <w:basedOn w:val="DefaultParagraphFont"/>
    <w:link w:val="BodyTextIndent"/>
    <w:uiPriority w:val="99"/>
    <w:locked/>
    <w:rsid w:val="00A75EC1"/>
    <w:rPr>
      <w:rFonts w:ascii="Georgia" w:eastAsia="Calibri" w:hAnsi="Georgia"/>
    </w:rPr>
  </w:style>
  <w:style w:type="paragraph" w:styleId="BodyTextIndent">
    <w:name w:val="Body Text Indent"/>
    <w:basedOn w:val="Normal"/>
    <w:link w:val="BodyTextIndentChar"/>
    <w:uiPriority w:val="99"/>
    <w:unhideWhenUsed/>
    <w:rsid w:val="00A75EC1"/>
    <w:pPr>
      <w:spacing w:after="120"/>
      <w:ind w:left="360"/>
    </w:pPr>
    <w:rPr>
      <w:rFonts w:eastAsia="Calibri" w:cstheme="minorBidi"/>
    </w:rPr>
  </w:style>
  <w:style w:type="character" w:customStyle="1" w:styleId="BodyTextIndentChar1">
    <w:name w:val="Body Text Indent Char1"/>
    <w:basedOn w:val="DefaultParagraphFont"/>
    <w:uiPriority w:val="99"/>
    <w:semiHidden/>
    <w:rsid w:val="00A75EC1"/>
    <w:rPr>
      <w:rFonts w:ascii="Arial" w:hAnsi="Arial" w:cs="Arial"/>
    </w:rPr>
  </w:style>
  <w:style w:type="character" w:customStyle="1" w:styleId="SubtitleChar">
    <w:name w:val="Subtitle Char"/>
    <w:aliases w:val="Underlined card text Char"/>
    <w:basedOn w:val="DefaultParagraphFont"/>
    <w:link w:val="Subtitle"/>
    <w:uiPriority w:val="11"/>
    <w:locked/>
    <w:rsid w:val="00A75EC1"/>
    <w:rPr>
      <w:rFonts w:ascii="Times New Roman" w:hAnsi="Times New Roman" w:cs="Times New Roman"/>
      <w:color w:val="5A5A5A" w:themeColor="text1" w:themeTint="A5"/>
      <w:spacing w:val="15"/>
    </w:rPr>
  </w:style>
  <w:style w:type="paragraph" w:styleId="Subtitle">
    <w:name w:val="Subtitle"/>
    <w:aliases w:val="Underlined card text"/>
    <w:basedOn w:val="Normal"/>
    <w:next w:val="Normal"/>
    <w:link w:val="SubtitleChar"/>
    <w:uiPriority w:val="11"/>
    <w:qFormat/>
    <w:rsid w:val="00A75EC1"/>
    <w:rPr>
      <w:rFonts w:ascii="Times New Roman" w:hAnsi="Times New Roman" w:cs="Times New Roman"/>
      <w:color w:val="5A5A5A" w:themeColor="text1" w:themeTint="A5"/>
      <w:spacing w:val="15"/>
    </w:rPr>
  </w:style>
  <w:style w:type="character" w:customStyle="1" w:styleId="SubtitleChar1">
    <w:name w:val="Subtitle Char1"/>
    <w:aliases w:val="Underlined card text Char1"/>
    <w:basedOn w:val="DefaultParagraphFont"/>
    <w:uiPriority w:val="11"/>
    <w:rsid w:val="00A75EC1"/>
    <w:rPr>
      <w:color w:val="5A5A5A" w:themeColor="text1" w:themeTint="A5"/>
      <w:spacing w:val="15"/>
      <w:sz w:val="22"/>
      <w:szCs w:val="22"/>
    </w:rPr>
  </w:style>
  <w:style w:type="character" w:customStyle="1" w:styleId="DateChar">
    <w:name w:val="Date Char"/>
    <w:aliases w:val="date Char"/>
    <w:basedOn w:val="DefaultParagraphFont"/>
    <w:link w:val="Date"/>
    <w:uiPriority w:val="99"/>
    <w:locked/>
    <w:rsid w:val="00A75EC1"/>
    <w:rPr>
      <w:rFonts w:ascii="Georgia" w:eastAsia="Times New Roman" w:hAnsi="Georgia"/>
    </w:rPr>
  </w:style>
  <w:style w:type="paragraph" w:styleId="Date">
    <w:name w:val="Date"/>
    <w:aliases w:val="date"/>
    <w:basedOn w:val="Normal"/>
    <w:next w:val="Normal"/>
    <w:link w:val="DateChar"/>
    <w:uiPriority w:val="99"/>
    <w:unhideWhenUsed/>
    <w:rsid w:val="00A75EC1"/>
    <w:rPr>
      <w:rFonts w:eastAsia="Times New Roman" w:cstheme="minorBidi"/>
    </w:rPr>
  </w:style>
  <w:style w:type="character" w:customStyle="1" w:styleId="DateChar1">
    <w:name w:val="Date Char1"/>
    <w:basedOn w:val="DefaultParagraphFont"/>
    <w:uiPriority w:val="99"/>
    <w:semiHidden/>
    <w:rsid w:val="00A75EC1"/>
    <w:rPr>
      <w:rFonts w:ascii="Arial" w:hAnsi="Arial" w:cs="Arial"/>
    </w:rPr>
  </w:style>
  <w:style w:type="paragraph" w:styleId="BodyText">
    <w:name w:val="Body Text"/>
    <w:basedOn w:val="Normal"/>
    <w:link w:val="BodyTextChar"/>
    <w:uiPriority w:val="99"/>
    <w:unhideWhenUsed/>
    <w:qFormat/>
    <w:rsid w:val="00A75EC1"/>
    <w:pPr>
      <w:spacing w:after="120"/>
    </w:pPr>
    <w:rPr>
      <w:rFonts w:ascii="Calibri" w:hAnsi="Calibri"/>
      <w:sz w:val="16"/>
    </w:rPr>
  </w:style>
  <w:style w:type="character" w:customStyle="1" w:styleId="BodyTextChar">
    <w:name w:val="Body Text Char"/>
    <w:basedOn w:val="DefaultParagraphFont"/>
    <w:link w:val="BodyText"/>
    <w:uiPriority w:val="99"/>
    <w:rsid w:val="00A75EC1"/>
    <w:rPr>
      <w:rFonts w:ascii="Calibri" w:hAnsi="Calibri" w:cs="Arial"/>
      <w:sz w:val="16"/>
    </w:rPr>
  </w:style>
  <w:style w:type="character" w:customStyle="1" w:styleId="BodyTextFirstIndentChar">
    <w:name w:val="Body Text First Indent Char"/>
    <w:basedOn w:val="BodyTextChar"/>
    <w:link w:val="BodyTextFirstIndent"/>
    <w:locked/>
    <w:rsid w:val="00A75EC1"/>
    <w:rPr>
      <w:rFonts w:ascii="Times New Roman" w:eastAsia="Times New Roman" w:hAnsi="Times New Roman" w:cs="Times New Roman"/>
      <w:spacing w:val="-8"/>
      <w:sz w:val="16"/>
    </w:rPr>
  </w:style>
  <w:style w:type="paragraph" w:styleId="BodyTextFirstIndent">
    <w:name w:val="Body Text First Indent"/>
    <w:basedOn w:val="BodyText"/>
    <w:link w:val="BodyTextFirstIndentChar"/>
    <w:unhideWhenUsed/>
    <w:rsid w:val="00A75EC1"/>
    <w:pPr>
      <w:spacing w:after="0"/>
      <w:ind w:firstLine="360"/>
    </w:pPr>
    <w:rPr>
      <w:rFonts w:ascii="Times New Roman" w:eastAsia="Times New Roman" w:hAnsi="Times New Roman" w:cs="Times New Roman"/>
      <w:spacing w:val="-8"/>
    </w:rPr>
  </w:style>
  <w:style w:type="character" w:customStyle="1" w:styleId="BodyTextFirstIndentChar1">
    <w:name w:val="Body Text First Indent Char1"/>
    <w:basedOn w:val="BodyTextChar"/>
    <w:semiHidden/>
    <w:rsid w:val="00A75EC1"/>
    <w:rPr>
      <w:rFonts w:ascii="Calibri" w:hAnsi="Calibri" w:cs="Arial"/>
      <w:sz w:val="16"/>
    </w:rPr>
  </w:style>
  <w:style w:type="character" w:customStyle="1" w:styleId="BodyText2Char">
    <w:name w:val="Body Text 2 Char"/>
    <w:basedOn w:val="DefaultParagraphFont"/>
    <w:link w:val="BodyText2"/>
    <w:locked/>
    <w:rsid w:val="00A75EC1"/>
    <w:rPr>
      <w:rFonts w:ascii="Times" w:eastAsia="Times New Roman" w:hAnsi="Times" w:cs="Times"/>
      <w:b/>
      <w:color w:val="000000"/>
      <w:szCs w:val="20"/>
    </w:rPr>
  </w:style>
  <w:style w:type="paragraph" w:styleId="BodyText2">
    <w:name w:val="Body Text 2"/>
    <w:basedOn w:val="Normal"/>
    <w:link w:val="BodyText2Char"/>
    <w:unhideWhenUsed/>
    <w:rsid w:val="00A75EC1"/>
    <w:pPr>
      <w:spacing w:after="120" w:line="480" w:lineRule="auto"/>
    </w:pPr>
    <w:rPr>
      <w:rFonts w:ascii="Times" w:eastAsia="Times New Roman" w:hAnsi="Times" w:cs="Times"/>
      <w:b/>
      <w:color w:val="000000"/>
      <w:szCs w:val="20"/>
    </w:rPr>
  </w:style>
  <w:style w:type="character" w:customStyle="1" w:styleId="BodyText2Char1">
    <w:name w:val="Body Text 2 Char1"/>
    <w:basedOn w:val="DefaultParagraphFont"/>
    <w:uiPriority w:val="99"/>
    <w:semiHidden/>
    <w:rsid w:val="00A75EC1"/>
    <w:rPr>
      <w:rFonts w:ascii="Arial" w:hAnsi="Arial" w:cs="Arial"/>
    </w:rPr>
  </w:style>
  <w:style w:type="character" w:customStyle="1" w:styleId="BodyText3Char">
    <w:name w:val="Body Text 3 Char"/>
    <w:basedOn w:val="DefaultParagraphFont"/>
    <w:link w:val="BodyText3"/>
    <w:locked/>
    <w:rsid w:val="00A75EC1"/>
    <w:rPr>
      <w:rFonts w:ascii="Times" w:eastAsia="Times" w:hAnsi="Times" w:cs="Times"/>
      <w:color w:val="000000"/>
      <w:sz w:val="18"/>
      <w:szCs w:val="20"/>
    </w:rPr>
  </w:style>
  <w:style w:type="paragraph" w:styleId="BodyText3">
    <w:name w:val="Body Text 3"/>
    <w:basedOn w:val="Normal"/>
    <w:link w:val="BodyText3Char"/>
    <w:unhideWhenUsed/>
    <w:rsid w:val="00A75EC1"/>
    <w:pPr>
      <w:spacing w:after="120"/>
    </w:pPr>
    <w:rPr>
      <w:rFonts w:ascii="Times" w:eastAsia="Times" w:hAnsi="Times" w:cs="Times"/>
      <w:color w:val="000000"/>
      <w:sz w:val="18"/>
      <w:szCs w:val="20"/>
    </w:rPr>
  </w:style>
  <w:style w:type="character" w:customStyle="1" w:styleId="BodyText3Char1">
    <w:name w:val="Body Text 3 Char1"/>
    <w:basedOn w:val="DefaultParagraphFont"/>
    <w:semiHidden/>
    <w:rsid w:val="00A75EC1"/>
    <w:rPr>
      <w:rFonts w:ascii="Arial" w:hAnsi="Arial" w:cs="Arial"/>
      <w:sz w:val="16"/>
      <w:szCs w:val="16"/>
    </w:rPr>
  </w:style>
  <w:style w:type="character" w:customStyle="1" w:styleId="BodyTextIndent2Char">
    <w:name w:val="Body Text Indent 2 Char"/>
    <w:basedOn w:val="DefaultParagraphFont"/>
    <w:link w:val="BodyTextIndent2"/>
    <w:locked/>
    <w:rsid w:val="00A75EC1"/>
    <w:rPr>
      <w:rFonts w:ascii="Georgia" w:eastAsia="Times New Roman" w:hAnsi="Georgia"/>
    </w:rPr>
  </w:style>
  <w:style w:type="paragraph" w:styleId="BodyTextIndent2">
    <w:name w:val="Body Text Indent 2"/>
    <w:basedOn w:val="Normal"/>
    <w:link w:val="BodyTextIndent2Char"/>
    <w:unhideWhenUsed/>
    <w:rsid w:val="00A75EC1"/>
    <w:pPr>
      <w:spacing w:after="120" w:line="480" w:lineRule="auto"/>
      <w:ind w:left="360"/>
    </w:pPr>
    <w:rPr>
      <w:rFonts w:eastAsia="Times New Roman" w:cstheme="minorBidi"/>
    </w:rPr>
  </w:style>
  <w:style w:type="character" w:customStyle="1" w:styleId="BodyTextIndent2Char1">
    <w:name w:val="Body Text Indent 2 Char1"/>
    <w:basedOn w:val="DefaultParagraphFont"/>
    <w:semiHidden/>
    <w:rsid w:val="00A75EC1"/>
    <w:rPr>
      <w:rFonts w:ascii="Arial" w:hAnsi="Arial" w:cs="Arial"/>
    </w:rPr>
  </w:style>
  <w:style w:type="character" w:customStyle="1" w:styleId="BodyTextIndent3Char">
    <w:name w:val="Body Text Indent 3 Char"/>
    <w:basedOn w:val="DefaultParagraphFont"/>
    <w:link w:val="BodyTextIndent3"/>
    <w:uiPriority w:val="99"/>
    <w:semiHidden/>
    <w:locked/>
    <w:rsid w:val="00A75EC1"/>
    <w:rPr>
      <w:rFonts w:ascii="Times New Roman" w:hAnsi="Times New Roman" w:cs="Times New Roman"/>
      <w:sz w:val="16"/>
      <w:szCs w:val="16"/>
    </w:rPr>
  </w:style>
  <w:style w:type="paragraph" w:styleId="BodyTextIndent3">
    <w:name w:val="Body Text Indent 3"/>
    <w:basedOn w:val="Normal"/>
    <w:link w:val="BodyTextIndent3Char"/>
    <w:uiPriority w:val="99"/>
    <w:semiHidden/>
    <w:unhideWhenUsed/>
    <w:rsid w:val="00A75EC1"/>
    <w:pPr>
      <w:spacing w:after="120"/>
      <w:ind w:left="360"/>
    </w:pPr>
    <w:rPr>
      <w:rFonts w:ascii="Times New Roman" w:hAnsi="Times New Roman" w:cs="Times New Roman"/>
      <w:sz w:val="16"/>
      <w:szCs w:val="16"/>
    </w:rPr>
  </w:style>
  <w:style w:type="character" w:customStyle="1" w:styleId="BodyTextIndent3Char1">
    <w:name w:val="Body Text Indent 3 Char1"/>
    <w:basedOn w:val="DefaultParagraphFont"/>
    <w:uiPriority w:val="99"/>
    <w:semiHidden/>
    <w:rsid w:val="00A75EC1"/>
    <w:rPr>
      <w:rFonts w:ascii="Arial" w:hAnsi="Arial" w:cs="Arial"/>
      <w:sz w:val="16"/>
      <w:szCs w:val="16"/>
    </w:rPr>
  </w:style>
  <w:style w:type="character" w:customStyle="1" w:styleId="DocumentMapChar1">
    <w:name w:val="Document Map Char1"/>
    <w:basedOn w:val="DefaultParagraphFont"/>
    <w:uiPriority w:val="99"/>
    <w:rsid w:val="00A75EC1"/>
    <w:rPr>
      <w:rFonts w:ascii="Segoe UI" w:hAnsi="Segoe UI" w:cs="Segoe UI"/>
      <w:sz w:val="16"/>
      <w:szCs w:val="16"/>
    </w:rPr>
  </w:style>
  <w:style w:type="character" w:customStyle="1" w:styleId="PlainTextChar">
    <w:name w:val="Plain Text Char"/>
    <w:basedOn w:val="DefaultParagraphFont"/>
    <w:link w:val="PlainText"/>
    <w:locked/>
    <w:rsid w:val="00A75EC1"/>
    <w:rPr>
      <w:rFonts w:ascii="IJGCNM+Arial" w:eastAsia="Times New Roman" w:hAnsi="IJGCNM+Arial"/>
    </w:rPr>
  </w:style>
  <w:style w:type="paragraph" w:styleId="PlainText">
    <w:name w:val="Plain Text"/>
    <w:basedOn w:val="Normal"/>
    <w:link w:val="PlainTextChar"/>
    <w:unhideWhenUsed/>
    <w:rsid w:val="00A75EC1"/>
    <w:rPr>
      <w:rFonts w:ascii="IJGCNM+Arial" w:eastAsia="Times New Roman" w:hAnsi="IJGCNM+Arial" w:cstheme="minorBidi"/>
    </w:rPr>
  </w:style>
  <w:style w:type="character" w:customStyle="1" w:styleId="PlainTextChar1">
    <w:name w:val="Plain Text Char1"/>
    <w:basedOn w:val="DefaultParagraphFont"/>
    <w:semiHidden/>
    <w:rsid w:val="00A75EC1"/>
    <w:rPr>
      <w:rFonts w:ascii="Consolas" w:hAnsi="Consolas" w:cs="Consolas"/>
      <w:sz w:val="21"/>
      <w:szCs w:val="21"/>
    </w:rPr>
  </w:style>
  <w:style w:type="character" w:customStyle="1" w:styleId="CommentSubjectChar">
    <w:name w:val="Comment Subject Char"/>
    <w:basedOn w:val="CommentTextChar"/>
    <w:link w:val="CommentSubject"/>
    <w:uiPriority w:val="99"/>
    <w:locked/>
    <w:rsid w:val="00A75EC1"/>
    <w:rPr>
      <w:rFonts w:ascii="Georgia" w:hAnsi="Georgia"/>
      <w:b/>
      <w:bCs/>
      <w:szCs w:val="20"/>
    </w:rPr>
  </w:style>
  <w:style w:type="paragraph" w:styleId="CommentSubject">
    <w:name w:val="annotation subject"/>
    <w:basedOn w:val="CommentText"/>
    <w:next w:val="CommentText"/>
    <w:link w:val="CommentSubjectChar"/>
    <w:uiPriority w:val="99"/>
    <w:unhideWhenUsed/>
    <w:rsid w:val="00A75EC1"/>
    <w:rPr>
      <w:b/>
      <w:bCs/>
    </w:rPr>
  </w:style>
  <w:style w:type="character" w:customStyle="1" w:styleId="CommentSubjectChar1">
    <w:name w:val="Comment Subject Char1"/>
    <w:basedOn w:val="CommentTextChar1"/>
    <w:uiPriority w:val="99"/>
    <w:semiHidden/>
    <w:rsid w:val="00A75EC1"/>
    <w:rPr>
      <w:rFonts w:ascii="Arial" w:hAnsi="Arial" w:cs="Arial"/>
      <w:b/>
      <w:bCs/>
      <w:sz w:val="20"/>
      <w:szCs w:val="20"/>
    </w:rPr>
  </w:style>
  <w:style w:type="character" w:customStyle="1" w:styleId="BalloonTextChar1">
    <w:name w:val="Balloon Text Char1"/>
    <w:basedOn w:val="DefaultParagraphFont"/>
    <w:uiPriority w:val="99"/>
    <w:rsid w:val="00A75EC1"/>
    <w:rPr>
      <w:rFonts w:ascii="Tahoma" w:hAnsi="Tahoma" w:cs="Tahoma"/>
      <w:sz w:val="16"/>
      <w:szCs w:val="16"/>
    </w:rPr>
  </w:style>
  <w:style w:type="character" w:customStyle="1" w:styleId="NoSpacingChar">
    <w:name w:val="No Spacing Char"/>
    <w:aliases w:val="Tag and Cite Char1,ClearFormatting Char1,Clear Char,DDI Tag Char,Tag Title Char,No Spacing51 Char,CD - Cite Char,No Spacing6 Char,No Spacing7 Char,Very Small Text Char,No Spacing8 Char,Dont u Char,No Spacing311 Char,Card Char2,Tags Char3"/>
    <w:link w:val="NoSpacing"/>
    <w:qFormat/>
    <w:locked/>
    <w:rsid w:val="00A75EC1"/>
    <w:rPr>
      <w:rFonts w:ascii="Times New Roman" w:hAnsi="Times New Roman" w:cs="Times New Roman"/>
    </w:rPr>
  </w:style>
  <w:style w:type="paragraph" w:styleId="NoSpacing">
    <w:name w:val="No Spacing"/>
    <w:aliases w:val="Tag and Cite,ClearFormatting,Clear,DDI Tag,Tag Title,No Spacing51,CD - Cite,No Spacing6,No Spacing7,Very Small Text,No Spacing8,Dont u,No Spacing311,Card,Tags,No Spacing41,No Spacing111112,Note Level 2,card,Debate Text,No Spacing31,Small Text"/>
    <w:link w:val="NoSpacingChar"/>
    <w:qFormat/>
    <w:rsid w:val="00A75EC1"/>
    <w:rPr>
      <w:rFonts w:ascii="Times New Roman" w:hAnsi="Times New Roman" w:cs="Times New Roman"/>
    </w:rPr>
  </w:style>
  <w:style w:type="paragraph" w:customStyle="1" w:styleId="msolistparagraphcxspfirst">
    <w:name w:val="msolistparagraphcxspfirst"/>
    <w:basedOn w:val="Normal"/>
    <w:uiPriority w:val="99"/>
    <w:qFormat/>
    <w:rsid w:val="00A75EC1"/>
    <w:pPr>
      <w:spacing w:before="100" w:beforeAutospacing="1" w:after="100" w:afterAutospacing="1"/>
    </w:pPr>
    <w:rPr>
      <w:rFonts w:ascii="Calibri" w:eastAsia="Times New Roman" w:hAnsi="Calibri"/>
    </w:rPr>
  </w:style>
  <w:style w:type="paragraph" w:customStyle="1" w:styleId="msolistparagraphcxsplast">
    <w:name w:val="msolistparagraphcxsplast"/>
    <w:basedOn w:val="Normal"/>
    <w:uiPriority w:val="99"/>
    <w:qFormat/>
    <w:rsid w:val="00A75EC1"/>
    <w:pPr>
      <w:spacing w:before="100" w:beforeAutospacing="1" w:after="100" w:afterAutospacing="1"/>
    </w:pPr>
    <w:rPr>
      <w:rFonts w:ascii="Calibri" w:eastAsia="Times New Roman" w:hAnsi="Calibri"/>
    </w:rPr>
  </w:style>
  <w:style w:type="character" w:customStyle="1" w:styleId="QuoteChar">
    <w:name w:val="Quote Char"/>
    <w:basedOn w:val="DefaultParagraphFont"/>
    <w:link w:val="Quote"/>
    <w:uiPriority w:val="29"/>
    <w:locked/>
    <w:rsid w:val="00A75EC1"/>
    <w:rPr>
      <w:rFonts w:ascii="Georgia" w:eastAsia="Times New Roman" w:hAnsi="Georgia"/>
      <w:iCs/>
      <w:color w:val="000000"/>
      <w:sz w:val="16"/>
      <w:lang w:bidi="en-US"/>
    </w:rPr>
  </w:style>
  <w:style w:type="paragraph" w:styleId="Quote">
    <w:name w:val="Quote"/>
    <w:basedOn w:val="Normal"/>
    <w:next w:val="Normal"/>
    <w:link w:val="QuoteChar"/>
    <w:uiPriority w:val="29"/>
    <w:qFormat/>
    <w:rsid w:val="00A75EC1"/>
    <w:pPr>
      <w:spacing w:before="200"/>
      <w:ind w:left="864" w:right="864"/>
      <w:jc w:val="center"/>
    </w:pPr>
    <w:rPr>
      <w:rFonts w:eastAsia="Times New Roman" w:cstheme="minorBidi"/>
      <w:iCs/>
      <w:color w:val="000000"/>
      <w:sz w:val="16"/>
      <w:lang w:bidi="en-US"/>
    </w:rPr>
  </w:style>
  <w:style w:type="character" w:customStyle="1" w:styleId="QuoteChar1">
    <w:name w:val="Quote Char1"/>
    <w:basedOn w:val="DefaultParagraphFont"/>
    <w:uiPriority w:val="29"/>
    <w:rsid w:val="00A75EC1"/>
    <w:rPr>
      <w:rFonts w:ascii="Arial" w:hAnsi="Arial" w:cs="Arial"/>
      <w:i/>
      <w:iCs/>
      <w:color w:val="404040" w:themeColor="text1" w:themeTint="BF"/>
    </w:rPr>
  </w:style>
  <w:style w:type="paragraph" w:customStyle="1" w:styleId="CiteSpacing">
    <w:name w:val="Cite Spacing"/>
    <w:basedOn w:val="Normal"/>
    <w:uiPriority w:val="4"/>
    <w:qFormat/>
    <w:rsid w:val="00A75EC1"/>
    <w:pPr>
      <w:spacing w:before="60" w:after="60"/>
      <w:contextualSpacing/>
    </w:pPr>
    <w:rPr>
      <w:rFonts w:ascii="Arial Narrow" w:hAnsi="Arial Narrow"/>
      <w:sz w:val="16"/>
    </w:rPr>
  </w:style>
  <w:style w:type="character" w:customStyle="1" w:styleId="cardChar">
    <w:name w:val="card Char"/>
    <w:aliases w:val="Bold Cite Char Char,Speed Cite Char"/>
    <w:uiPriority w:val="6"/>
    <w:locked/>
    <w:rsid w:val="00A75EC1"/>
    <w:rPr>
      <w:b/>
      <w:u w:val="single"/>
    </w:rPr>
  </w:style>
  <w:style w:type="paragraph" w:customStyle="1" w:styleId="Tag2">
    <w:name w:val="Tag2"/>
    <w:basedOn w:val="Normal"/>
    <w:autoRedefine/>
    <w:qFormat/>
    <w:rsid w:val="00A75EC1"/>
    <w:rPr>
      <w:rFonts w:ascii="Calibri" w:hAnsi="Calibri"/>
    </w:rPr>
  </w:style>
  <w:style w:type="character" w:customStyle="1" w:styleId="cardtextChar">
    <w:name w:val="card text Char"/>
    <w:basedOn w:val="DefaultParagraphFont"/>
    <w:link w:val="cardtext"/>
    <w:locked/>
    <w:rsid w:val="00A75EC1"/>
    <w:rPr>
      <w:rFonts w:ascii="Georgia" w:hAnsi="Georgia"/>
    </w:rPr>
  </w:style>
  <w:style w:type="paragraph" w:customStyle="1" w:styleId="cardtext">
    <w:name w:val="card text"/>
    <w:basedOn w:val="Normal"/>
    <w:link w:val="cardtextChar"/>
    <w:qFormat/>
    <w:rsid w:val="00A75EC1"/>
    <w:pPr>
      <w:ind w:left="288" w:right="288"/>
    </w:pPr>
    <w:rPr>
      <w:rFonts w:cstheme="minorBidi"/>
    </w:rPr>
  </w:style>
  <w:style w:type="character" w:customStyle="1" w:styleId="CardsChar">
    <w:name w:val="Cards Char"/>
    <w:basedOn w:val="DefaultParagraphFont"/>
    <w:link w:val="Cards"/>
    <w:locked/>
    <w:rsid w:val="00A75EC1"/>
    <w:rPr>
      <w:rFonts w:ascii="Times New Roman" w:eastAsia="Calibri" w:hAnsi="Times New Roman" w:cs="Times New Roman"/>
      <w:sz w:val="20"/>
      <w:szCs w:val="20"/>
    </w:rPr>
  </w:style>
  <w:style w:type="paragraph" w:customStyle="1" w:styleId="Cards">
    <w:name w:val="Cards"/>
    <w:next w:val="Normal"/>
    <w:link w:val="CardsChar"/>
    <w:qFormat/>
    <w:rsid w:val="00A75EC1"/>
    <w:pPr>
      <w:jc w:val="both"/>
    </w:pPr>
    <w:rPr>
      <w:rFonts w:ascii="Times New Roman" w:eastAsia="Calibri" w:hAnsi="Times New Roman" w:cs="Times New Roman"/>
      <w:sz w:val="20"/>
      <w:szCs w:val="20"/>
    </w:rPr>
  </w:style>
  <w:style w:type="paragraph" w:customStyle="1" w:styleId="TagCite">
    <w:name w:val="TagCite"/>
    <w:basedOn w:val="Normal"/>
    <w:uiPriority w:val="99"/>
    <w:qFormat/>
    <w:rsid w:val="00A75EC1"/>
    <w:rPr>
      <w:rFonts w:eastAsia="Times New Roman"/>
      <w:b/>
    </w:rPr>
  </w:style>
  <w:style w:type="character" w:customStyle="1" w:styleId="UnderliningChar">
    <w:name w:val="Underlining Char"/>
    <w:link w:val="Underlining"/>
    <w:uiPriority w:val="99"/>
    <w:locked/>
    <w:rsid w:val="00A75EC1"/>
    <w:rPr>
      <w:rFonts w:ascii="Arial Narrow" w:eastAsia="Times New Roman" w:hAnsi="Arial Narrow"/>
      <w:szCs w:val="20"/>
      <w:u w:val="single"/>
      <w:lang w:val="x-none" w:eastAsia="x-none"/>
    </w:rPr>
  </w:style>
  <w:style w:type="paragraph" w:customStyle="1" w:styleId="Underlining">
    <w:name w:val="Underlining"/>
    <w:basedOn w:val="Normal"/>
    <w:next w:val="Normal"/>
    <w:link w:val="UnderliningChar"/>
    <w:uiPriority w:val="99"/>
    <w:qFormat/>
    <w:rsid w:val="00A75EC1"/>
    <w:rPr>
      <w:rFonts w:ascii="Arial Narrow" w:eastAsia="Times New Roman" w:hAnsi="Arial Narrow" w:cstheme="minorBidi"/>
      <w:szCs w:val="20"/>
      <w:u w:val="single"/>
      <w:lang w:val="x-none" w:eastAsia="x-none"/>
    </w:rPr>
  </w:style>
  <w:style w:type="character" w:customStyle="1" w:styleId="CardIndentedChar">
    <w:name w:val="Card (Indented) Char"/>
    <w:link w:val="CardIndented"/>
    <w:locked/>
    <w:rsid w:val="00A75EC1"/>
    <w:rPr>
      <w:rFonts w:ascii="Georgia" w:eastAsia="Calibri" w:hAnsi="Georgia"/>
    </w:rPr>
  </w:style>
  <w:style w:type="paragraph" w:customStyle="1" w:styleId="CardIndented">
    <w:name w:val="Card (Indented)"/>
    <w:basedOn w:val="Normal"/>
    <w:link w:val="CardIndentedChar"/>
    <w:qFormat/>
    <w:rsid w:val="00A75EC1"/>
    <w:pPr>
      <w:ind w:left="288"/>
    </w:pPr>
    <w:rPr>
      <w:rFonts w:eastAsia="Calibri" w:cstheme="minorBidi"/>
    </w:rPr>
  </w:style>
  <w:style w:type="paragraph" w:customStyle="1" w:styleId="BlockTitle2">
    <w:name w:val="Block Title2"/>
    <w:basedOn w:val="Normal"/>
    <w:next w:val="Normal"/>
    <w:uiPriority w:val="99"/>
    <w:qFormat/>
    <w:rsid w:val="00A75EC1"/>
    <w:pPr>
      <w:spacing w:after="240"/>
      <w:jc w:val="center"/>
    </w:pPr>
    <w:rPr>
      <w:rFonts w:ascii="Calibri" w:eastAsia="Times New Roman" w:hAnsi="Calibri"/>
      <w:b/>
      <w:sz w:val="28"/>
      <w:szCs w:val="20"/>
      <w:u w:val="single"/>
    </w:rPr>
  </w:style>
  <w:style w:type="paragraph" w:customStyle="1" w:styleId="BlockTitle">
    <w:name w:val="Block Title"/>
    <w:basedOn w:val="Heading1"/>
    <w:next w:val="Normal"/>
    <w:uiPriority w:val="99"/>
    <w:qFormat/>
    <w:rsid w:val="00A75EC1"/>
    <w:pPr>
      <w:keepLines w:val="0"/>
      <w:pBdr>
        <w:top w:val="none" w:sz="0" w:space="0" w:color="auto"/>
        <w:left w:val="none" w:sz="0" w:space="0" w:color="auto"/>
        <w:bottom w:val="none" w:sz="0" w:space="0" w:color="auto"/>
        <w:right w:val="none" w:sz="0" w:space="0" w:color="auto"/>
      </w:pBdr>
      <w:spacing w:before="0" w:after="240"/>
      <w:outlineLvl w:val="1"/>
    </w:pPr>
    <w:rPr>
      <w:rFonts w:ascii="Calibri" w:eastAsia="Times New Roman" w:hAnsi="Calibri" w:cs="Arial"/>
      <w:bCs w:val="0"/>
      <w:kern w:val="32"/>
      <w:sz w:val="28"/>
      <w:u w:val="single"/>
    </w:rPr>
  </w:style>
  <w:style w:type="character" w:customStyle="1" w:styleId="hatChar">
    <w:name w:val="hat Char"/>
    <w:link w:val="hat"/>
    <w:locked/>
    <w:rsid w:val="00A75EC1"/>
    <w:rPr>
      <w:rFonts w:ascii="Georgia" w:eastAsia="Times New Roman" w:hAnsi="Georgia"/>
      <w:b/>
      <w:bCs/>
      <w:sz w:val="32"/>
      <w:u w:val="single"/>
    </w:rPr>
  </w:style>
  <w:style w:type="paragraph" w:customStyle="1" w:styleId="hat">
    <w:name w:val="hat"/>
    <w:basedOn w:val="Normal"/>
    <w:next w:val="Normal"/>
    <w:link w:val="hatChar"/>
    <w:qFormat/>
    <w:rsid w:val="00A75EC1"/>
    <w:pPr>
      <w:spacing w:before="240" w:after="240"/>
      <w:jc w:val="center"/>
      <w:outlineLvl w:val="0"/>
    </w:pPr>
    <w:rPr>
      <w:rFonts w:eastAsia="Times New Roman" w:cstheme="minorBidi"/>
      <w:b/>
      <w:bCs/>
      <w:sz w:val="32"/>
      <w:u w:val="single"/>
    </w:rPr>
  </w:style>
  <w:style w:type="character" w:customStyle="1" w:styleId="citenon-boldChar">
    <w:name w:val="cite non-bold Char"/>
    <w:link w:val="citenon-bold"/>
    <w:locked/>
    <w:rsid w:val="00A75EC1"/>
    <w:rPr>
      <w:rFonts w:ascii="Georgia" w:eastAsia="Times New Roman" w:hAnsi="Georgia"/>
      <w:sz w:val="16"/>
      <w:szCs w:val="20"/>
      <w:lang w:val="x-none" w:eastAsia="x-none"/>
    </w:rPr>
  </w:style>
  <w:style w:type="paragraph" w:customStyle="1" w:styleId="citenon-bold">
    <w:name w:val="cite non-bold"/>
    <w:basedOn w:val="Normal"/>
    <w:link w:val="citenon-boldChar"/>
    <w:qFormat/>
    <w:rsid w:val="00A75EC1"/>
    <w:rPr>
      <w:rFonts w:eastAsia="Times New Roman" w:cstheme="minorBidi"/>
      <w:sz w:val="16"/>
      <w:szCs w:val="20"/>
      <w:lang w:val="x-none" w:eastAsia="x-none"/>
    </w:rPr>
  </w:style>
  <w:style w:type="character" w:customStyle="1" w:styleId="underlinedChar">
    <w:name w:val="underlined Char"/>
    <w:link w:val="underlined"/>
    <w:locked/>
    <w:rsid w:val="00A75EC1"/>
    <w:rPr>
      <w:sz w:val="21"/>
      <w:u w:val="single"/>
    </w:rPr>
  </w:style>
  <w:style w:type="paragraph" w:customStyle="1" w:styleId="underlined">
    <w:name w:val="underlined"/>
    <w:next w:val="Normal"/>
    <w:link w:val="underlinedChar"/>
    <w:autoRedefine/>
    <w:qFormat/>
    <w:rsid w:val="00A75EC1"/>
    <w:pPr>
      <w:contextualSpacing/>
    </w:pPr>
    <w:rPr>
      <w:sz w:val="21"/>
      <w:u w:val="single"/>
    </w:rPr>
  </w:style>
  <w:style w:type="paragraph" w:customStyle="1" w:styleId="Heading2-NotBold">
    <w:name w:val="Heading 2 - Not Bold"/>
    <w:basedOn w:val="Heading2"/>
    <w:autoRedefine/>
    <w:uiPriority w:val="99"/>
    <w:qFormat/>
    <w:rsid w:val="00A75EC1"/>
    <w:pPr>
      <w:keepNext w:val="0"/>
      <w:keepLines w:val="0"/>
      <w:pageBreakBefore w:val="0"/>
      <w:jc w:val="left"/>
    </w:pPr>
    <w:rPr>
      <w:rFonts w:eastAsia="Calibri" w:cs="Times New Roman"/>
      <w:b w:val="0"/>
      <w:sz w:val="22"/>
      <w:u w:val="none"/>
    </w:rPr>
  </w:style>
  <w:style w:type="paragraph" w:customStyle="1" w:styleId="Default">
    <w:name w:val="Default"/>
    <w:basedOn w:val="Normal"/>
    <w:uiPriority w:val="99"/>
    <w:qFormat/>
    <w:rsid w:val="00A75EC1"/>
    <w:pPr>
      <w:autoSpaceDE w:val="0"/>
      <w:autoSpaceDN w:val="0"/>
      <w:adjustRightInd w:val="0"/>
      <w:spacing w:after="200" w:line="276" w:lineRule="auto"/>
    </w:pPr>
    <w:rPr>
      <w:rFonts w:eastAsia="Calibri" w:cs="AKDPE C+ Utopia"/>
      <w:sz w:val="18"/>
    </w:rPr>
  </w:style>
  <w:style w:type="paragraph" w:customStyle="1" w:styleId="PageHeaderLine1">
    <w:name w:val="PageHeaderLine1"/>
    <w:basedOn w:val="Normal"/>
    <w:uiPriority w:val="99"/>
    <w:qFormat/>
    <w:rsid w:val="00A75EC1"/>
    <w:pPr>
      <w:tabs>
        <w:tab w:val="right" w:pos="10800"/>
      </w:tabs>
    </w:pPr>
    <w:rPr>
      <w:rFonts w:eastAsia="Calibri"/>
      <w:b/>
      <w:sz w:val="18"/>
    </w:rPr>
  </w:style>
  <w:style w:type="character" w:customStyle="1" w:styleId="PageHeaderLine2Char">
    <w:name w:val="PageHeaderLine2 Char"/>
    <w:link w:val="PageHeaderLine2"/>
    <w:locked/>
    <w:rsid w:val="00A75EC1"/>
    <w:rPr>
      <w:rFonts w:ascii="Garamond" w:eastAsia="Calibri" w:hAnsi="Garamond"/>
      <w:b/>
      <w:sz w:val="18"/>
    </w:rPr>
  </w:style>
  <w:style w:type="paragraph" w:customStyle="1" w:styleId="PageHeaderLine2">
    <w:name w:val="PageHeaderLine2"/>
    <w:basedOn w:val="Normal"/>
    <w:next w:val="Normal"/>
    <w:link w:val="PageHeaderLine2Char"/>
    <w:qFormat/>
    <w:rsid w:val="00A75EC1"/>
    <w:pPr>
      <w:tabs>
        <w:tab w:val="right" w:pos="10800"/>
      </w:tabs>
      <w:spacing w:line="480" w:lineRule="auto"/>
    </w:pPr>
    <w:rPr>
      <w:rFonts w:eastAsia="Calibri" w:cstheme="minorBidi"/>
      <w:b/>
      <w:sz w:val="18"/>
    </w:rPr>
  </w:style>
  <w:style w:type="paragraph" w:customStyle="1" w:styleId="Heading2-Bold">
    <w:name w:val="Heading 2 - Bold"/>
    <w:basedOn w:val="Normal"/>
    <w:autoRedefine/>
    <w:uiPriority w:val="99"/>
    <w:qFormat/>
    <w:rsid w:val="00A75EC1"/>
    <w:rPr>
      <w:rFonts w:eastAsia="Calibri"/>
      <w:b/>
      <w:sz w:val="16"/>
    </w:rPr>
  </w:style>
  <w:style w:type="character" w:customStyle="1" w:styleId="MicrotextChar">
    <w:name w:val="Microtext Char"/>
    <w:link w:val="Microtext"/>
    <w:locked/>
    <w:rsid w:val="00A75EC1"/>
    <w:rPr>
      <w:rFonts w:ascii="Georgia" w:eastAsia="Calibri" w:hAnsi="Georgia"/>
      <w:sz w:val="12"/>
      <w:lang w:val="x-none" w:eastAsia="x-none"/>
    </w:rPr>
  </w:style>
  <w:style w:type="paragraph" w:customStyle="1" w:styleId="Microtext">
    <w:name w:val="Microtext"/>
    <w:basedOn w:val="Normal"/>
    <w:next w:val="Normal"/>
    <w:link w:val="MicrotextChar"/>
    <w:qFormat/>
    <w:rsid w:val="00A75EC1"/>
    <w:rPr>
      <w:rFonts w:eastAsia="Calibri" w:cstheme="minorBidi"/>
      <w:sz w:val="12"/>
      <w:lang w:val="x-none" w:eastAsia="x-none"/>
    </w:rPr>
  </w:style>
  <w:style w:type="paragraph" w:customStyle="1" w:styleId="tag">
    <w:name w:val="%tag"/>
    <w:basedOn w:val="Normal"/>
    <w:next w:val="Normal"/>
    <w:uiPriority w:val="99"/>
    <w:qFormat/>
    <w:rsid w:val="00A75EC1"/>
    <w:rPr>
      <w:rFonts w:eastAsia="Calibri"/>
      <w:bCs/>
      <w:sz w:val="18"/>
    </w:rPr>
  </w:style>
  <w:style w:type="character" w:customStyle="1" w:styleId="Style2Char">
    <w:name w:val="Style 2 Char"/>
    <w:link w:val="Style2"/>
    <w:uiPriority w:val="99"/>
    <w:locked/>
    <w:rsid w:val="00A75EC1"/>
    <w:rPr>
      <w:rFonts w:ascii="Georgia" w:eastAsia="Times New Roman" w:hAnsi="Georgia"/>
      <w:szCs w:val="20"/>
      <w:u w:val="single"/>
      <w:lang w:val="x-none" w:eastAsia="x-none"/>
    </w:rPr>
  </w:style>
  <w:style w:type="paragraph" w:customStyle="1" w:styleId="Style2">
    <w:name w:val="Style 2"/>
    <w:basedOn w:val="Normal"/>
    <w:link w:val="Style2Char"/>
    <w:uiPriority w:val="99"/>
    <w:qFormat/>
    <w:rsid w:val="00A75EC1"/>
    <w:pPr>
      <w:ind w:left="432"/>
    </w:pPr>
    <w:rPr>
      <w:rFonts w:eastAsia="Times New Roman" w:cstheme="minorBidi"/>
      <w:szCs w:val="20"/>
      <w:u w:val="single"/>
      <w:lang w:val="x-none" w:eastAsia="x-none"/>
    </w:rPr>
  </w:style>
  <w:style w:type="character" w:customStyle="1" w:styleId="GAUnderlineChar">
    <w:name w:val="GA Underline Char"/>
    <w:link w:val="GAUnderline"/>
    <w:locked/>
    <w:rsid w:val="00A75EC1"/>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A75EC1"/>
    <w:rPr>
      <w:rFonts w:eastAsia="Times New Roman" w:cstheme="minorBidi"/>
      <w:szCs w:val="20"/>
      <w:u w:val="single"/>
      <w:lang w:val="x-none" w:eastAsia="x-none"/>
    </w:rPr>
  </w:style>
  <w:style w:type="character" w:customStyle="1" w:styleId="textsmallChar">
    <w:name w:val="textsmall Char"/>
    <w:link w:val="textsmall"/>
    <w:locked/>
    <w:rsid w:val="00A75EC1"/>
    <w:rPr>
      <w:rFonts w:ascii="Georgia" w:eastAsia="Times New Roman" w:hAnsi="Georgia"/>
      <w:sz w:val="18"/>
      <w:szCs w:val="20"/>
      <w:lang w:val="x-none" w:eastAsia="x-none"/>
    </w:rPr>
  </w:style>
  <w:style w:type="paragraph" w:customStyle="1" w:styleId="textsmall">
    <w:name w:val="textsmall"/>
    <w:basedOn w:val="Normal"/>
    <w:link w:val="textsmallChar"/>
    <w:qFormat/>
    <w:rsid w:val="00A75EC1"/>
    <w:rPr>
      <w:rFonts w:eastAsia="Times New Roman" w:cstheme="minorBidi"/>
      <w:sz w:val="18"/>
      <w:szCs w:val="20"/>
      <w:lang w:val="x-none" w:eastAsia="x-none"/>
    </w:rPr>
  </w:style>
  <w:style w:type="character" w:customStyle="1" w:styleId="cardtextChar0">
    <w:name w:val="cardtext Char"/>
    <w:link w:val="cardtext0"/>
    <w:locked/>
    <w:rsid w:val="00A75EC1"/>
    <w:rPr>
      <w:rFonts w:ascii="Arial" w:eastAsia="Times New Roman" w:hAnsi="Arial" w:cs="Arial"/>
      <w:szCs w:val="20"/>
      <w:u w:val="single"/>
      <w:lang w:val="x-none" w:eastAsia="x-none"/>
    </w:rPr>
  </w:style>
  <w:style w:type="paragraph" w:customStyle="1" w:styleId="cardtext0">
    <w:name w:val="cardtext"/>
    <w:basedOn w:val="Normal"/>
    <w:link w:val="cardtextChar0"/>
    <w:qFormat/>
    <w:rsid w:val="00A75EC1"/>
    <w:rPr>
      <w:rFonts w:eastAsia="Times New Roman"/>
      <w:szCs w:val="20"/>
      <w:u w:val="single"/>
      <w:lang w:val="x-none" w:eastAsia="x-none"/>
    </w:rPr>
  </w:style>
  <w:style w:type="character" w:customStyle="1" w:styleId="cardtextemphasisChar">
    <w:name w:val="card text emphasis Char"/>
    <w:link w:val="cardtextemphasis"/>
    <w:locked/>
    <w:rsid w:val="00A75EC1"/>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A75EC1"/>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A75EC1"/>
    <w:rPr>
      <w:rFonts w:ascii="Arial" w:eastAsia="Times New Roman" w:hAnsi="Arial" w:cs="Arial"/>
      <w:sz w:val="12"/>
    </w:rPr>
  </w:style>
  <w:style w:type="paragraph" w:customStyle="1" w:styleId="Micro">
    <w:name w:val="Micro"/>
    <w:basedOn w:val="Normal"/>
    <w:next w:val="Normal"/>
    <w:link w:val="MicroChar"/>
    <w:qFormat/>
    <w:rsid w:val="00A75EC1"/>
    <w:rPr>
      <w:rFonts w:eastAsia="Times New Roman"/>
      <w:sz w:val="12"/>
    </w:rPr>
  </w:style>
  <w:style w:type="character" w:customStyle="1" w:styleId="CardNotUnderlinedChar1">
    <w:name w:val="Card Not Underlined Char1"/>
    <w:link w:val="CardNotUnderlined"/>
    <w:locked/>
    <w:rsid w:val="00A75EC1"/>
    <w:rPr>
      <w:rFonts w:ascii="Bell MT" w:eastAsia="Calibri" w:hAnsi="Bell MT"/>
      <w:szCs w:val="20"/>
    </w:rPr>
  </w:style>
  <w:style w:type="paragraph" w:customStyle="1" w:styleId="CardNotUnderlined">
    <w:name w:val="Card Not Underlined"/>
    <w:basedOn w:val="Normal"/>
    <w:link w:val="CardNotUnderlinedChar1"/>
    <w:autoRedefine/>
    <w:qFormat/>
    <w:rsid w:val="00A75EC1"/>
    <w:rPr>
      <w:rFonts w:ascii="Bell MT" w:eastAsia="Calibri" w:hAnsi="Bell MT" w:cstheme="minorBidi"/>
      <w:szCs w:val="20"/>
    </w:rPr>
  </w:style>
  <w:style w:type="paragraph" w:customStyle="1" w:styleId="h-lead">
    <w:name w:val="h-lead"/>
    <w:basedOn w:val="Normal"/>
    <w:uiPriority w:val="99"/>
    <w:qFormat/>
    <w:rsid w:val="00A75EC1"/>
    <w:pPr>
      <w:spacing w:before="100" w:beforeAutospacing="1" w:after="100" w:afterAutospacing="1"/>
    </w:pPr>
    <w:rPr>
      <w:rFonts w:ascii="Calibri" w:eastAsia="Times New Roman" w:hAnsi="Calibri"/>
    </w:rPr>
  </w:style>
  <w:style w:type="paragraph" w:customStyle="1" w:styleId="intro">
    <w:name w:val="intro"/>
    <w:basedOn w:val="Normal"/>
    <w:uiPriority w:val="99"/>
    <w:qFormat/>
    <w:rsid w:val="00A75EC1"/>
    <w:pPr>
      <w:spacing w:before="100" w:beforeAutospacing="1" w:after="100" w:afterAutospacing="1"/>
    </w:pPr>
    <w:rPr>
      <w:rFonts w:ascii="Calibri" w:eastAsia="Times New Roman" w:hAnsi="Calibri"/>
    </w:rPr>
  </w:style>
  <w:style w:type="paragraph" w:customStyle="1" w:styleId="body-paragraph">
    <w:name w:val="body-paragraph"/>
    <w:basedOn w:val="Normal"/>
    <w:uiPriority w:val="99"/>
    <w:qFormat/>
    <w:rsid w:val="00A75EC1"/>
    <w:pPr>
      <w:spacing w:before="100" w:beforeAutospacing="1" w:after="100" w:afterAutospacing="1"/>
    </w:pPr>
    <w:rPr>
      <w:rFonts w:ascii="Calibri" w:eastAsia="Times New Roman" w:hAnsi="Calibri"/>
    </w:rPr>
  </w:style>
  <w:style w:type="character" w:customStyle="1" w:styleId="StyleHeading2TagHEADING2TagCite11ptChar">
    <w:name w:val="Style Heading 2TagHEADING 2Tag&amp;Cite + 11 pt Char"/>
    <w:link w:val="StyleHeading2TagHEADING2TagCite11pt"/>
    <w:locked/>
    <w:rsid w:val="00A75EC1"/>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A75EC1"/>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A75EC1"/>
    <w:rPr>
      <w:rFonts w:ascii="Calibri" w:eastAsia="Calibri" w:hAnsi="Calibri"/>
      <w:sz w:val="16"/>
    </w:rPr>
  </w:style>
  <w:style w:type="paragraph" w:customStyle="1" w:styleId="F3-TagAuthor">
    <w:name w:val="F3 - Tag/Author"/>
    <w:basedOn w:val="Normal"/>
    <w:uiPriority w:val="99"/>
    <w:qFormat/>
    <w:rsid w:val="00A75EC1"/>
    <w:rPr>
      <w:rFonts w:ascii="Calibri" w:eastAsia="Times New Roman" w:hAnsi="Calibri"/>
      <w:b/>
      <w:sz w:val="16"/>
    </w:rPr>
  </w:style>
  <w:style w:type="paragraph" w:customStyle="1" w:styleId="F5-UnderlineNormal">
    <w:name w:val="F5 - Underline Normal"/>
    <w:basedOn w:val="Normal"/>
    <w:uiPriority w:val="99"/>
    <w:qFormat/>
    <w:rsid w:val="00A75EC1"/>
    <w:rPr>
      <w:rFonts w:ascii="Calibri" w:eastAsia="Calibri" w:hAnsi="Calibri"/>
      <w:sz w:val="16"/>
      <w:u w:val="single"/>
    </w:rPr>
  </w:style>
  <w:style w:type="paragraph" w:customStyle="1" w:styleId="Brief-PrimarySource">
    <w:name w:val="Brief - Primary Source"/>
    <w:basedOn w:val="Normal"/>
    <w:uiPriority w:val="99"/>
    <w:qFormat/>
    <w:rsid w:val="00A75EC1"/>
    <w:rPr>
      <w:rFonts w:ascii="Calibri" w:eastAsia="Times New Roman" w:hAnsi="Calibri"/>
      <w:b/>
      <w:u w:val="single"/>
    </w:rPr>
  </w:style>
  <w:style w:type="paragraph" w:customStyle="1" w:styleId="Brief-Underline">
    <w:name w:val="Brief - Underline"/>
    <w:basedOn w:val="Normal"/>
    <w:uiPriority w:val="99"/>
    <w:qFormat/>
    <w:rsid w:val="00A75EC1"/>
    <w:rPr>
      <w:rFonts w:ascii="Calibri" w:eastAsia="Times New Roman" w:hAnsi="Calibri"/>
      <w:sz w:val="16"/>
      <w:u w:val="single"/>
    </w:rPr>
  </w:style>
  <w:style w:type="paragraph" w:customStyle="1" w:styleId="Brief">
    <w:name w:val="Brief"/>
    <w:basedOn w:val="Brief-PrimarySource"/>
    <w:uiPriority w:val="99"/>
    <w:qFormat/>
    <w:rsid w:val="00A75EC1"/>
    <w:rPr>
      <w:b w:val="0"/>
    </w:rPr>
  </w:style>
  <w:style w:type="paragraph" w:customStyle="1" w:styleId="CM2">
    <w:name w:val="CM2"/>
    <w:basedOn w:val="Normal"/>
    <w:next w:val="Normal"/>
    <w:uiPriority w:val="99"/>
    <w:qFormat/>
    <w:rsid w:val="00A75EC1"/>
    <w:pPr>
      <w:widowControl w:val="0"/>
      <w:autoSpaceDE w:val="0"/>
      <w:autoSpaceDN w:val="0"/>
      <w:adjustRightInd w:val="0"/>
      <w:spacing w:line="553" w:lineRule="atLeast"/>
    </w:pPr>
    <w:rPr>
      <w:rFonts w:ascii="Calibri" w:eastAsia="Times New Roman" w:hAnsi="Calibri"/>
    </w:rPr>
  </w:style>
  <w:style w:type="paragraph" w:customStyle="1" w:styleId="CM9">
    <w:name w:val="CM9"/>
    <w:basedOn w:val="Normal"/>
    <w:next w:val="Normal"/>
    <w:uiPriority w:val="99"/>
    <w:qFormat/>
    <w:rsid w:val="00A75EC1"/>
    <w:pPr>
      <w:widowControl w:val="0"/>
      <w:autoSpaceDE w:val="0"/>
      <w:autoSpaceDN w:val="0"/>
      <w:adjustRightInd w:val="0"/>
      <w:spacing w:line="553" w:lineRule="atLeast"/>
    </w:pPr>
    <w:rPr>
      <w:rFonts w:ascii="Calibri" w:eastAsia="Times New Roman" w:hAnsi="Calibri"/>
    </w:rPr>
  </w:style>
  <w:style w:type="paragraph" w:customStyle="1" w:styleId="CM4">
    <w:name w:val="CM4"/>
    <w:basedOn w:val="Normal"/>
    <w:next w:val="Normal"/>
    <w:uiPriority w:val="99"/>
    <w:qFormat/>
    <w:rsid w:val="00A75EC1"/>
    <w:pPr>
      <w:widowControl w:val="0"/>
      <w:autoSpaceDE w:val="0"/>
      <w:autoSpaceDN w:val="0"/>
      <w:adjustRightInd w:val="0"/>
      <w:spacing w:line="553" w:lineRule="atLeast"/>
    </w:pPr>
    <w:rPr>
      <w:rFonts w:ascii="Calibri" w:eastAsia="Times New Roman" w:hAnsi="Calibri"/>
    </w:rPr>
  </w:style>
  <w:style w:type="paragraph" w:customStyle="1" w:styleId="CM11">
    <w:name w:val="CM11"/>
    <w:basedOn w:val="Normal"/>
    <w:next w:val="Normal"/>
    <w:uiPriority w:val="99"/>
    <w:qFormat/>
    <w:rsid w:val="00A75EC1"/>
    <w:pPr>
      <w:widowControl w:val="0"/>
      <w:autoSpaceDE w:val="0"/>
      <w:autoSpaceDN w:val="0"/>
      <w:adjustRightInd w:val="0"/>
      <w:spacing w:line="553" w:lineRule="atLeast"/>
    </w:pPr>
    <w:rPr>
      <w:rFonts w:ascii="Calibri" w:eastAsia="Times New Roman" w:hAnsi="Calibri"/>
    </w:rPr>
  </w:style>
  <w:style w:type="paragraph" w:customStyle="1" w:styleId="CM16">
    <w:name w:val="CM16"/>
    <w:basedOn w:val="Normal"/>
    <w:next w:val="Normal"/>
    <w:uiPriority w:val="99"/>
    <w:qFormat/>
    <w:rsid w:val="00A75EC1"/>
    <w:pPr>
      <w:widowControl w:val="0"/>
      <w:autoSpaceDE w:val="0"/>
      <w:autoSpaceDN w:val="0"/>
      <w:adjustRightInd w:val="0"/>
      <w:spacing w:line="553" w:lineRule="atLeast"/>
    </w:pPr>
    <w:rPr>
      <w:rFonts w:ascii="Calibri" w:eastAsia="Times New Roman" w:hAnsi="Calibri"/>
    </w:rPr>
  </w:style>
  <w:style w:type="paragraph" w:customStyle="1" w:styleId="CM19">
    <w:name w:val="CM19"/>
    <w:basedOn w:val="Default"/>
    <w:next w:val="Default"/>
    <w:uiPriority w:val="99"/>
    <w:qFormat/>
    <w:rsid w:val="00A75EC1"/>
    <w:pPr>
      <w:widowControl w:val="0"/>
      <w:spacing w:after="0" w:line="276" w:lineRule="atLeast"/>
    </w:pPr>
    <w:rPr>
      <w:rFonts w:ascii="Times New Roman" w:eastAsia="Times New Roman" w:hAnsi="Times New Roman" w:cs="Times New Roman"/>
      <w:sz w:val="24"/>
    </w:rPr>
  </w:style>
  <w:style w:type="paragraph" w:customStyle="1" w:styleId="CM34">
    <w:name w:val="CM34"/>
    <w:basedOn w:val="Default"/>
    <w:next w:val="Default"/>
    <w:uiPriority w:val="99"/>
    <w:qFormat/>
    <w:rsid w:val="00A75EC1"/>
    <w:pPr>
      <w:widowControl w:val="0"/>
      <w:spacing w:after="0" w:line="240" w:lineRule="auto"/>
    </w:pPr>
    <w:rPr>
      <w:rFonts w:ascii="Times New Roman" w:eastAsia="Times New Roman" w:hAnsi="Times New Roman" w:cs="Times New Roman"/>
      <w:sz w:val="24"/>
    </w:rPr>
  </w:style>
  <w:style w:type="paragraph" w:customStyle="1" w:styleId="CM56">
    <w:name w:val="CM56"/>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CM58">
    <w:name w:val="CM58"/>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CM57">
    <w:name w:val="CM57"/>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CM1">
    <w:name w:val="CM1"/>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CM49">
    <w:name w:val="CM49"/>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CM41">
    <w:name w:val="CM41"/>
    <w:basedOn w:val="Default"/>
    <w:next w:val="Default"/>
    <w:uiPriority w:val="99"/>
    <w:qFormat/>
    <w:rsid w:val="00A75EC1"/>
    <w:pPr>
      <w:widowControl w:val="0"/>
      <w:spacing w:after="0" w:line="240" w:lineRule="auto"/>
    </w:pPr>
    <w:rPr>
      <w:rFonts w:ascii="Times New Roman" w:hAnsi="Times New Roman" w:cs="Times New Roman"/>
      <w:sz w:val="24"/>
    </w:rPr>
  </w:style>
  <w:style w:type="character" w:customStyle="1" w:styleId="SmalltextChar">
    <w:name w:val="Small text Char"/>
    <w:aliases w:val="Quote1 Char1"/>
    <w:link w:val="Quote1"/>
    <w:locked/>
    <w:rsid w:val="00A75EC1"/>
    <w:rPr>
      <w:rFonts w:ascii="Times New Roman" w:eastAsia="Calibri" w:hAnsi="Times New Roman" w:cs="Times New Roman"/>
    </w:rPr>
  </w:style>
  <w:style w:type="paragraph" w:customStyle="1" w:styleId="Quote1">
    <w:name w:val="Quote1"/>
    <w:aliases w:val="Small text,Quote11"/>
    <w:basedOn w:val="Default"/>
    <w:next w:val="Default"/>
    <w:link w:val="SmalltextChar"/>
    <w:qFormat/>
    <w:rsid w:val="00A75EC1"/>
    <w:pPr>
      <w:widowControl w:val="0"/>
      <w:spacing w:after="0" w:line="240" w:lineRule="auto"/>
    </w:pPr>
    <w:rPr>
      <w:rFonts w:ascii="Times New Roman" w:hAnsi="Times New Roman" w:cs="Times New Roman"/>
      <w:sz w:val="24"/>
    </w:rPr>
  </w:style>
  <w:style w:type="paragraph" w:customStyle="1" w:styleId="3rdOrderPara">
    <w:name w:val="3rd Order Para"/>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2ndOrderPara">
    <w:name w:val="2nd Order Para"/>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Normal-SIGN2">
    <w:name w:val="Normal-SIGN2"/>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Normal-SIGN1">
    <w:name w:val="Normal-SIGN1"/>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CM3">
    <w:name w:val="CM3"/>
    <w:basedOn w:val="Default"/>
    <w:next w:val="Default"/>
    <w:uiPriority w:val="99"/>
    <w:qFormat/>
    <w:rsid w:val="00A75EC1"/>
    <w:pPr>
      <w:widowControl w:val="0"/>
      <w:spacing w:after="0" w:line="553" w:lineRule="atLeast"/>
    </w:pPr>
    <w:rPr>
      <w:rFonts w:ascii="Times New Roman" w:hAnsi="Times New Roman" w:cs="Times New Roman"/>
      <w:sz w:val="24"/>
    </w:rPr>
  </w:style>
  <w:style w:type="paragraph" w:customStyle="1" w:styleId="CM33">
    <w:name w:val="CM33"/>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CM37">
    <w:name w:val="CM37"/>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CM7">
    <w:name w:val="CM7"/>
    <w:basedOn w:val="Default"/>
    <w:next w:val="Default"/>
    <w:uiPriority w:val="99"/>
    <w:qFormat/>
    <w:rsid w:val="00A75EC1"/>
    <w:pPr>
      <w:widowControl w:val="0"/>
      <w:spacing w:after="0" w:line="553" w:lineRule="atLeast"/>
    </w:pPr>
    <w:rPr>
      <w:rFonts w:ascii="Times New Roman" w:hAnsi="Times New Roman" w:cs="Times New Roman"/>
      <w:sz w:val="24"/>
    </w:rPr>
  </w:style>
  <w:style w:type="paragraph" w:customStyle="1" w:styleId="Brief-SecondarySource">
    <w:name w:val="Brief - Secondary Source"/>
    <w:basedOn w:val="Normal"/>
    <w:uiPriority w:val="99"/>
    <w:qFormat/>
    <w:rsid w:val="00A75EC1"/>
    <w:rPr>
      <w:rFonts w:ascii="Calibri" w:eastAsia="Times New Roman" w:hAnsi="Calibri"/>
      <w:sz w:val="14"/>
      <w:szCs w:val="20"/>
    </w:rPr>
  </w:style>
  <w:style w:type="paragraph" w:customStyle="1" w:styleId="Brief-Card">
    <w:name w:val="Brief - Card"/>
    <w:basedOn w:val="Normal"/>
    <w:uiPriority w:val="99"/>
    <w:qFormat/>
    <w:rsid w:val="00A75EC1"/>
    <w:rPr>
      <w:rFonts w:ascii="Calibri" w:eastAsia="Times New Roman" w:hAnsi="Calibri"/>
      <w:sz w:val="16"/>
    </w:rPr>
  </w:style>
  <w:style w:type="paragraph" w:customStyle="1" w:styleId="Pa2">
    <w:name w:val="Pa2"/>
    <w:basedOn w:val="Default"/>
    <w:next w:val="Default"/>
    <w:uiPriority w:val="99"/>
    <w:qFormat/>
    <w:rsid w:val="00A75EC1"/>
    <w:pPr>
      <w:widowControl w:val="0"/>
      <w:spacing w:after="0" w:line="201" w:lineRule="atLeast"/>
    </w:pPr>
    <w:rPr>
      <w:rFonts w:ascii="Futura Book" w:eastAsia="Times New Roman" w:hAnsi="Futura Book" w:cs="Times New Roman"/>
      <w:sz w:val="24"/>
    </w:rPr>
  </w:style>
  <w:style w:type="paragraph" w:customStyle="1" w:styleId="Normal3">
    <w:name w:val="Normal+3"/>
    <w:basedOn w:val="Normal"/>
    <w:next w:val="Normal"/>
    <w:uiPriority w:val="99"/>
    <w:qFormat/>
    <w:rsid w:val="00A75EC1"/>
    <w:pPr>
      <w:widowControl w:val="0"/>
      <w:autoSpaceDE w:val="0"/>
      <w:autoSpaceDN w:val="0"/>
      <w:adjustRightInd w:val="0"/>
    </w:pPr>
    <w:rPr>
      <w:rFonts w:ascii="Calibri" w:eastAsia="Times New Roman" w:hAnsi="Calibri"/>
    </w:rPr>
  </w:style>
  <w:style w:type="paragraph" w:customStyle="1" w:styleId="Normal1">
    <w:name w:val="Normal+1"/>
    <w:basedOn w:val="Normal"/>
    <w:next w:val="Normal"/>
    <w:uiPriority w:val="99"/>
    <w:qFormat/>
    <w:rsid w:val="00A75EC1"/>
    <w:pPr>
      <w:widowControl w:val="0"/>
      <w:autoSpaceDE w:val="0"/>
      <w:autoSpaceDN w:val="0"/>
      <w:adjustRightInd w:val="0"/>
    </w:pPr>
    <w:rPr>
      <w:rFonts w:ascii="Calibri" w:eastAsia="Times New Roman" w:hAnsi="Calibri"/>
    </w:rPr>
  </w:style>
  <w:style w:type="paragraph" w:customStyle="1" w:styleId="Heading23">
    <w:name w:val="Heading 2+3"/>
    <w:basedOn w:val="Normal"/>
    <w:next w:val="Normal"/>
    <w:uiPriority w:val="99"/>
    <w:qFormat/>
    <w:rsid w:val="00A75EC1"/>
    <w:pPr>
      <w:widowControl w:val="0"/>
      <w:autoSpaceDE w:val="0"/>
      <w:autoSpaceDN w:val="0"/>
      <w:adjustRightInd w:val="0"/>
    </w:pPr>
    <w:rPr>
      <w:rFonts w:ascii="Calibri" w:eastAsia="Times New Roman" w:hAnsi="Calibri"/>
    </w:rPr>
  </w:style>
  <w:style w:type="paragraph" w:customStyle="1" w:styleId="Normal5">
    <w:name w:val="Normal+5"/>
    <w:basedOn w:val="Default"/>
    <w:next w:val="Default"/>
    <w:uiPriority w:val="99"/>
    <w:qFormat/>
    <w:rsid w:val="00A75EC1"/>
    <w:pPr>
      <w:widowControl w:val="0"/>
      <w:spacing w:after="0" w:line="240" w:lineRule="auto"/>
    </w:pPr>
    <w:rPr>
      <w:rFonts w:ascii="Arial Black" w:eastAsia="Times New Roman" w:hAnsi="Arial Black" w:cs="Times New Roman"/>
      <w:sz w:val="24"/>
    </w:rPr>
  </w:style>
  <w:style w:type="paragraph" w:customStyle="1" w:styleId="Cover1">
    <w:name w:val="Cover 1"/>
    <w:basedOn w:val="Normal"/>
    <w:next w:val="Normal"/>
    <w:uiPriority w:val="99"/>
    <w:qFormat/>
    <w:rsid w:val="00A75EC1"/>
    <w:pPr>
      <w:widowControl w:val="0"/>
      <w:autoSpaceDE w:val="0"/>
      <w:autoSpaceDN w:val="0"/>
      <w:adjustRightInd w:val="0"/>
    </w:pPr>
    <w:rPr>
      <w:rFonts w:ascii="Calibri" w:eastAsia="Times New Roman" w:hAnsi="Calibri"/>
    </w:rPr>
  </w:style>
  <w:style w:type="paragraph" w:customStyle="1" w:styleId="Cover2">
    <w:name w:val="Cover 2"/>
    <w:basedOn w:val="Normal"/>
    <w:next w:val="Normal"/>
    <w:uiPriority w:val="99"/>
    <w:qFormat/>
    <w:rsid w:val="00A75EC1"/>
    <w:pPr>
      <w:widowControl w:val="0"/>
      <w:autoSpaceDE w:val="0"/>
      <w:autoSpaceDN w:val="0"/>
      <w:adjustRightInd w:val="0"/>
    </w:pPr>
    <w:rPr>
      <w:rFonts w:ascii="Calibri" w:eastAsia="Times New Roman" w:hAnsi="Calibri"/>
    </w:rPr>
  </w:style>
  <w:style w:type="paragraph" w:customStyle="1" w:styleId="ReportDate">
    <w:name w:val="ReportDate"/>
    <w:basedOn w:val="Default"/>
    <w:next w:val="Default"/>
    <w:uiPriority w:val="99"/>
    <w:qFormat/>
    <w:rsid w:val="00A75EC1"/>
    <w:pPr>
      <w:widowControl w:val="0"/>
      <w:spacing w:after="0" w:line="240" w:lineRule="auto"/>
    </w:pPr>
    <w:rPr>
      <w:rFonts w:ascii="Times New Roman" w:eastAsia="Times New Roman" w:hAnsi="Times New Roman" w:cs="Times New Roman"/>
      <w:sz w:val="24"/>
    </w:rPr>
  </w:style>
  <w:style w:type="paragraph" w:customStyle="1" w:styleId="Pa11">
    <w:name w:val="Pa11"/>
    <w:basedOn w:val="Normal"/>
    <w:next w:val="Normal"/>
    <w:uiPriority w:val="99"/>
    <w:qFormat/>
    <w:rsid w:val="00A75EC1"/>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uiPriority w:val="99"/>
    <w:qFormat/>
    <w:rsid w:val="00A75EC1"/>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BriefTitle">
    <w:name w:val="Brief Title"/>
    <w:basedOn w:val="Heading1"/>
    <w:qFormat/>
    <w:rsid w:val="00A75EC1"/>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ascii="Calibri" w:eastAsia="Helvetica" w:hAnsi="Calibri" w:cs="Times New Roman"/>
      <w:kern w:val="32"/>
      <w:sz w:val="32"/>
      <w:u w:val="single"/>
    </w:rPr>
  </w:style>
  <w:style w:type="paragraph" w:customStyle="1" w:styleId="Small">
    <w:name w:val="Small"/>
    <w:basedOn w:val="Normal"/>
    <w:uiPriority w:val="99"/>
    <w:qFormat/>
    <w:rsid w:val="00A75EC1"/>
    <w:rPr>
      <w:rFonts w:ascii="Calibri" w:eastAsia="Times New Roman" w:hAnsi="Calibri"/>
      <w:sz w:val="16"/>
    </w:rPr>
  </w:style>
  <w:style w:type="paragraph" w:customStyle="1" w:styleId="CM30">
    <w:name w:val="CM30"/>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CM5">
    <w:name w:val="CM5"/>
    <w:basedOn w:val="Default"/>
    <w:next w:val="Default"/>
    <w:uiPriority w:val="99"/>
    <w:qFormat/>
    <w:rsid w:val="00A75EC1"/>
    <w:pPr>
      <w:widowControl w:val="0"/>
      <w:spacing w:after="0" w:line="553" w:lineRule="atLeast"/>
    </w:pPr>
    <w:rPr>
      <w:rFonts w:ascii="Times New Roman" w:hAnsi="Times New Roman" w:cs="Times New Roman"/>
      <w:sz w:val="24"/>
    </w:rPr>
  </w:style>
  <w:style w:type="paragraph" w:customStyle="1" w:styleId="CM28">
    <w:name w:val="CM28"/>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CM8">
    <w:name w:val="CM8"/>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CM6">
    <w:name w:val="CM6"/>
    <w:basedOn w:val="Default"/>
    <w:next w:val="Default"/>
    <w:uiPriority w:val="99"/>
    <w:qFormat/>
    <w:rsid w:val="00A75EC1"/>
    <w:pPr>
      <w:widowControl w:val="0"/>
      <w:spacing w:after="0" w:line="553" w:lineRule="atLeast"/>
    </w:pPr>
    <w:rPr>
      <w:rFonts w:ascii="Times New Roman" w:hAnsi="Times New Roman" w:cs="Times New Roman"/>
      <w:sz w:val="24"/>
    </w:rPr>
  </w:style>
  <w:style w:type="paragraph" w:customStyle="1" w:styleId="CM22">
    <w:name w:val="CM22"/>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loose">
    <w:name w:val="loose"/>
    <w:basedOn w:val="Normal"/>
    <w:qFormat/>
    <w:rsid w:val="00A75EC1"/>
    <w:pPr>
      <w:spacing w:before="100" w:beforeAutospacing="1" w:after="100" w:afterAutospacing="1"/>
    </w:pPr>
    <w:rPr>
      <w:rFonts w:ascii="Calibri" w:eastAsia="Times New Roman" w:hAnsi="Calibri"/>
    </w:rPr>
  </w:style>
  <w:style w:type="paragraph" w:customStyle="1" w:styleId="DoubleUnderlined">
    <w:name w:val="Double Underlined"/>
    <w:basedOn w:val="Heading2"/>
    <w:autoRedefine/>
    <w:uiPriority w:val="99"/>
    <w:qFormat/>
    <w:rsid w:val="00A75EC1"/>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A75EC1"/>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Calibri" w:eastAsia="Times" w:hAnsi="Calibri" w:cs="Times New Roman"/>
      <w:caps/>
      <w:sz w:val="32"/>
      <w:szCs w:val="20"/>
    </w:rPr>
  </w:style>
  <w:style w:type="paragraph" w:customStyle="1" w:styleId="SmallNormal">
    <w:name w:val="Small Normal"/>
    <w:basedOn w:val="Normal"/>
    <w:uiPriority w:val="99"/>
    <w:qFormat/>
    <w:rsid w:val="00A75EC1"/>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A75EC1"/>
    <w:pPr>
      <w:pBdr>
        <w:top w:val="single" w:sz="4" w:space="1" w:color="auto"/>
        <w:left w:val="single" w:sz="4" w:space="0" w:color="auto"/>
        <w:bottom w:val="single" w:sz="4" w:space="1" w:color="auto"/>
        <w:right w:val="single" w:sz="4" w:space="4" w:color="auto"/>
      </w:pBdr>
      <w:ind w:left="360" w:right="360"/>
    </w:pPr>
    <w:rPr>
      <w:rFonts w:ascii="Calibri" w:eastAsia="Times New Roman" w:hAnsi="Calibri"/>
      <w:szCs w:val="20"/>
    </w:rPr>
  </w:style>
  <w:style w:type="paragraph" w:customStyle="1" w:styleId="UnderlinedCard">
    <w:name w:val="Underlined Card"/>
    <w:basedOn w:val="Normal"/>
    <w:uiPriority w:val="99"/>
    <w:qFormat/>
    <w:rsid w:val="00A75EC1"/>
    <w:pPr>
      <w:ind w:left="720" w:right="720"/>
    </w:pPr>
    <w:rPr>
      <w:rFonts w:ascii="Palatino Linotype" w:eastAsia="Times New Roman" w:hAnsi="Palatino Linotype"/>
      <w:sz w:val="16"/>
      <w:szCs w:val="20"/>
      <w:u w:val="single"/>
    </w:rPr>
  </w:style>
  <w:style w:type="paragraph" w:customStyle="1" w:styleId="CardFormat">
    <w:name w:val="Card Format"/>
    <w:basedOn w:val="Normal"/>
    <w:autoRedefine/>
    <w:uiPriority w:val="99"/>
    <w:qFormat/>
    <w:rsid w:val="00A75EC1"/>
    <w:pPr>
      <w:widowControl w:val="0"/>
      <w:autoSpaceDE w:val="0"/>
      <w:autoSpaceDN w:val="0"/>
      <w:adjustRightInd w:val="0"/>
    </w:pPr>
    <w:rPr>
      <w:rFonts w:ascii="Bookman Old Style" w:eastAsia="Times New Roman" w:hAnsi="Bookman Old Style"/>
      <w:sz w:val="16"/>
      <w:szCs w:val="18"/>
    </w:rPr>
  </w:style>
  <w:style w:type="paragraph" w:customStyle="1" w:styleId="PageHeader-Underline18pt">
    <w:name w:val="Page Header - Underline 18 pt"/>
    <w:uiPriority w:val="99"/>
    <w:qFormat/>
    <w:rsid w:val="00A75EC1"/>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A75EC1"/>
    <w:pPr>
      <w:keepLines w:val="0"/>
      <w:pageBreakBefore w:val="0"/>
      <w:suppressAutoHyphens/>
      <w:contextualSpacing/>
      <w:jc w:val="left"/>
    </w:pPr>
    <w:rPr>
      <w:rFonts w:ascii="Calibri" w:eastAsia="Times New Roman" w:hAnsi="Calibri" w:cs="Arial"/>
      <w:bCs w:val="0"/>
      <w:iCs/>
      <w:sz w:val="24"/>
      <w:szCs w:val="28"/>
      <w:u w:val="none"/>
    </w:rPr>
  </w:style>
  <w:style w:type="paragraph" w:customStyle="1" w:styleId="subhead">
    <w:name w:val="subhead"/>
    <w:basedOn w:val="Normal"/>
    <w:uiPriority w:val="99"/>
    <w:qFormat/>
    <w:rsid w:val="00A75EC1"/>
    <w:pPr>
      <w:spacing w:after="120" w:line="225" w:lineRule="atLeast"/>
      <w:ind w:right="180"/>
    </w:pPr>
    <w:rPr>
      <w:rFonts w:ascii="Calibri" w:eastAsia="Times New Roman" w:hAnsi="Calibri"/>
      <w:color w:val="5177C5"/>
      <w:sz w:val="16"/>
      <w:szCs w:val="20"/>
    </w:rPr>
  </w:style>
  <w:style w:type="paragraph" w:customStyle="1" w:styleId="TxBrp1">
    <w:name w:val="TxBr_p1"/>
    <w:basedOn w:val="Normal"/>
    <w:uiPriority w:val="99"/>
    <w:qFormat/>
    <w:rsid w:val="00A75EC1"/>
    <w:pPr>
      <w:tabs>
        <w:tab w:val="left" w:pos="204"/>
      </w:tabs>
      <w:autoSpaceDE w:val="0"/>
      <w:autoSpaceDN w:val="0"/>
      <w:adjustRightInd w:val="0"/>
      <w:spacing w:line="272" w:lineRule="atLeast"/>
    </w:pPr>
    <w:rPr>
      <w:rFonts w:ascii="Calibri" w:eastAsia="Times New Roman" w:hAnsi="Calibri"/>
    </w:rPr>
  </w:style>
  <w:style w:type="paragraph" w:customStyle="1" w:styleId="StyleHeading110pt">
    <w:name w:val="Style Heading 1 + 10 pt"/>
    <w:basedOn w:val="Heading1"/>
    <w:uiPriority w:val="99"/>
    <w:qFormat/>
    <w:rsid w:val="00A75EC1"/>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ascii="Calibri" w:eastAsia="Times New Roman" w:hAnsi="Calibri" w:cs="Times New Roman"/>
      <w:bCs w:val="0"/>
      <w:caps/>
      <w:kern w:val="32"/>
      <w:sz w:val="32"/>
    </w:rPr>
  </w:style>
  <w:style w:type="paragraph" w:customStyle="1" w:styleId="StyleStyleHeading110pt10pt">
    <w:name w:val="Style Style Heading 1 + 10 pt + 10 pt"/>
    <w:basedOn w:val="StyleHeading110pt"/>
    <w:uiPriority w:val="99"/>
    <w:qFormat/>
    <w:rsid w:val="00A75EC1"/>
  </w:style>
  <w:style w:type="paragraph" w:customStyle="1" w:styleId="StyleUnderliningTimesNewRomanBoldNounderlineKernat16">
    <w:name w:val="Style Underlining + Times New Roman Bold No underline Kern at 16..."/>
    <w:basedOn w:val="Normal"/>
    <w:uiPriority w:val="99"/>
    <w:qFormat/>
    <w:rsid w:val="00A75EC1"/>
    <w:rPr>
      <w:rFonts w:ascii="Calibri" w:eastAsia="Times New Roman" w:hAnsi="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A75EC1"/>
    <w:rPr>
      <w:rFonts w:ascii="Calibri" w:eastAsia="Times New Roman" w:hAnsi="Calibri"/>
      <w:b/>
      <w:bCs/>
      <w:kern w:val="32"/>
      <w:sz w:val="32"/>
      <w:szCs w:val="32"/>
    </w:rPr>
  </w:style>
  <w:style w:type="paragraph" w:customStyle="1" w:styleId="BoldUnderlining">
    <w:name w:val="Bold Underlining"/>
    <w:basedOn w:val="Underlining"/>
    <w:uiPriority w:val="99"/>
    <w:qFormat/>
    <w:rsid w:val="00A75EC1"/>
    <w:pPr>
      <w:widowControl w:val="0"/>
      <w:tabs>
        <w:tab w:val="left" w:pos="8820"/>
      </w:tabs>
      <w:autoSpaceDE w:val="0"/>
      <w:autoSpaceDN w:val="0"/>
      <w:spacing w:before="100" w:after="100"/>
    </w:pPr>
    <w:rPr>
      <w:rFonts w:ascii="Times New Roman" w:hAnsi="Times New Roman"/>
      <w:b/>
      <w:lang w:val="en-GB"/>
    </w:rPr>
  </w:style>
  <w:style w:type="paragraph" w:customStyle="1" w:styleId="MicroText0">
    <w:name w:val="MicroText"/>
    <w:basedOn w:val="Normal"/>
    <w:next w:val="Normal"/>
    <w:qFormat/>
    <w:rsid w:val="00A75EC1"/>
    <w:pPr>
      <w:widowControl w:val="0"/>
      <w:tabs>
        <w:tab w:val="left" w:pos="8820"/>
      </w:tabs>
      <w:autoSpaceDE w:val="0"/>
      <w:autoSpaceDN w:val="0"/>
      <w:spacing w:before="100" w:after="100"/>
    </w:pPr>
    <w:rPr>
      <w:rFonts w:ascii="Calibri" w:eastAsia="Times New Roman" w:hAnsi="Calibri"/>
      <w:sz w:val="12"/>
      <w:szCs w:val="20"/>
      <w:lang w:val="en-GB"/>
    </w:rPr>
  </w:style>
  <w:style w:type="paragraph" w:customStyle="1" w:styleId="StyleBoldUnderliningKernat16pt">
    <w:name w:val="Style Bold Underlining + Kern at 16 pt"/>
    <w:basedOn w:val="BoldUnderlining"/>
    <w:uiPriority w:val="99"/>
    <w:qFormat/>
    <w:rsid w:val="00A75EC1"/>
    <w:rPr>
      <w:bCs/>
      <w:kern w:val="32"/>
      <w:sz w:val="32"/>
      <w:szCs w:val="32"/>
    </w:rPr>
  </w:style>
  <w:style w:type="paragraph" w:customStyle="1" w:styleId="boldy">
    <w:name w:val="boldy"/>
    <w:basedOn w:val="Heading2"/>
    <w:uiPriority w:val="99"/>
    <w:qFormat/>
    <w:rsid w:val="00A75EC1"/>
    <w:pPr>
      <w:keepLines w:val="0"/>
      <w:pageBreakBefore w:val="0"/>
      <w:suppressAutoHyphens/>
      <w:contextualSpacing/>
      <w:jc w:val="left"/>
    </w:pPr>
    <w:rPr>
      <w:rFonts w:ascii="Calibri" w:eastAsia="Times New Roman" w:hAnsi="Calibri" w:cs="Arial"/>
      <w:bCs w:val="0"/>
      <w:iCs/>
      <w:sz w:val="22"/>
      <w:szCs w:val="20"/>
      <w:u w:val="none"/>
    </w:rPr>
  </w:style>
  <w:style w:type="character" w:customStyle="1" w:styleId="CitesChar2">
    <w:name w:val="Cites Char2"/>
    <w:link w:val="Cites"/>
    <w:locked/>
    <w:rsid w:val="00A75EC1"/>
    <w:rPr>
      <w:rFonts w:ascii="Georgia" w:eastAsia="Times New Roman" w:hAnsi="Georgia"/>
      <w:b/>
      <w:bCs/>
    </w:rPr>
  </w:style>
  <w:style w:type="paragraph" w:customStyle="1" w:styleId="Cites">
    <w:name w:val="Cites"/>
    <w:basedOn w:val="Normal"/>
    <w:link w:val="CitesChar2"/>
    <w:autoRedefine/>
    <w:qFormat/>
    <w:rsid w:val="00A75EC1"/>
    <w:pPr>
      <w:widowControl w:val="0"/>
      <w:autoSpaceDE w:val="0"/>
      <w:autoSpaceDN w:val="0"/>
      <w:adjustRightInd w:val="0"/>
      <w:outlineLvl w:val="2"/>
    </w:pPr>
    <w:rPr>
      <w:rFonts w:eastAsia="Times New Roman" w:cstheme="minorBidi"/>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Cards"/>
    <w:autoRedefine/>
    <w:uiPriority w:val="6"/>
    <w:qFormat/>
    <w:rsid w:val="00A75EC1"/>
    <w:pPr>
      <w:autoSpaceDE w:val="0"/>
      <w:autoSpaceDN w:val="0"/>
      <w:adjustRightInd w:val="0"/>
      <w:spacing w:after="160" w:line="256" w:lineRule="auto"/>
      <w:ind w:left="432" w:right="432"/>
    </w:pPr>
    <w:rPr>
      <w:rFonts w:eastAsia="Times New Roman"/>
      <w:sz w:val="24"/>
      <w:szCs w:val="24"/>
      <w:u w:val="thick"/>
    </w:rPr>
  </w:style>
  <w:style w:type="paragraph" w:customStyle="1" w:styleId="CardsFont6pt">
    <w:name w:val="Cards + Font: 6 pt"/>
    <w:basedOn w:val="Cards"/>
    <w:link w:val="CardsFont6ptChar1"/>
    <w:autoRedefine/>
    <w:uiPriority w:val="99"/>
    <w:qFormat/>
    <w:rsid w:val="00A75EC1"/>
    <w:pPr>
      <w:autoSpaceDE w:val="0"/>
      <w:autoSpaceDN w:val="0"/>
      <w:adjustRightInd w:val="0"/>
      <w:spacing w:after="160" w:line="256" w:lineRule="auto"/>
      <w:jc w:val="left"/>
    </w:pPr>
    <w:rPr>
      <w:rFonts w:eastAsia="Times New Roman"/>
      <w:sz w:val="12"/>
    </w:rPr>
  </w:style>
  <w:style w:type="paragraph" w:customStyle="1" w:styleId="Nothing">
    <w:name w:val="Nothing"/>
    <w:basedOn w:val="Normal"/>
    <w:autoRedefine/>
    <w:qFormat/>
    <w:rsid w:val="00A75EC1"/>
    <w:pPr>
      <w:autoSpaceDE w:val="0"/>
      <w:autoSpaceDN w:val="0"/>
      <w:adjustRightInd w:val="0"/>
    </w:pPr>
    <w:rPr>
      <w:rFonts w:ascii="Calibri" w:eastAsia="Times New Roman" w:hAnsi="Calibri"/>
      <w:sz w:val="16"/>
      <w:szCs w:val="20"/>
    </w:rPr>
  </w:style>
  <w:style w:type="paragraph" w:customStyle="1" w:styleId="TxBr6p1">
    <w:name w:val="TxBr_6p1"/>
    <w:basedOn w:val="Normal"/>
    <w:uiPriority w:val="99"/>
    <w:qFormat/>
    <w:rsid w:val="00A75EC1"/>
    <w:pPr>
      <w:tabs>
        <w:tab w:val="left" w:pos="204"/>
      </w:tabs>
      <w:autoSpaceDE w:val="0"/>
      <w:autoSpaceDN w:val="0"/>
      <w:adjustRightInd w:val="0"/>
      <w:spacing w:line="238" w:lineRule="atLeast"/>
      <w:ind w:firstLine="204"/>
    </w:pPr>
    <w:rPr>
      <w:rFonts w:ascii="Calibri" w:eastAsia="Times New Roman" w:hAnsi="Calibri"/>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A75EC1"/>
    <w:pPr>
      <w:ind w:left="400"/>
    </w:pPr>
    <w:rPr>
      <w:rFonts w:ascii="Calibri" w:eastAsia="Times New Roman" w:hAnsi="Calibri"/>
      <w:sz w:val="16"/>
      <w:szCs w:val="20"/>
    </w:rPr>
  </w:style>
  <w:style w:type="paragraph" w:customStyle="1" w:styleId="Paste">
    <w:name w:val="Paste"/>
    <w:basedOn w:val="Normal"/>
    <w:uiPriority w:val="99"/>
    <w:qFormat/>
    <w:rsid w:val="00A75EC1"/>
    <w:rPr>
      <w:rFonts w:ascii="Arial Narrow" w:eastAsia="Times New Roman" w:hAnsi="Arial Narrow"/>
      <w:sz w:val="16"/>
      <w:szCs w:val="20"/>
      <w:lang w:val="x-none" w:eastAsia="x-none"/>
    </w:rPr>
  </w:style>
  <w:style w:type="character" w:customStyle="1" w:styleId="UnderlineStyleChar">
    <w:name w:val="Underline Style Char"/>
    <w:link w:val="UnderlineStyle"/>
    <w:locked/>
    <w:rsid w:val="00A75EC1"/>
    <w:rPr>
      <w:rFonts w:ascii="Georgia" w:eastAsia="Times New Roman" w:hAnsi="Georgia"/>
      <w:b/>
      <w:u w:val="single"/>
    </w:rPr>
  </w:style>
  <w:style w:type="paragraph" w:customStyle="1" w:styleId="UnderlineStyle">
    <w:name w:val="Underline Style"/>
    <w:basedOn w:val="Normal"/>
    <w:link w:val="UnderlineStyleChar"/>
    <w:qFormat/>
    <w:rsid w:val="00A75EC1"/>
    <w:rPr>
      <w:rFonts w:eastAsia="Times New Roman" w:cstheme="minorBidi"/>
      <w:b/>
      <w:u w:val="single"/>
    </w:rPr>
  </w:style>
  <w:style w:type="paragraph" w:customStyle="1" w:styleId="Normalization">
    <w:name w:val="Normalization"/>
    <w:basedOn w:val="Normal"/>
    <w:uiPriority w:val="99"/>
    <w:qFormat/>
    <w:rsid w:val="00A75EC1"/>
    <w:rPr>
      <w:rFonts w:ascii="Calibri" w:eastAsia="Times New Roman" w:hAnsi="Calibri"/>
      <w:sz w:val="18"/>
    </w:rPr>
  </w:style>
  <w:style w:type="paragraph" w:customStyle="1" w:styleId="BreifTitle">
    <w:name w:val="Breif Title"/>
    <w:basedOn w:val="Normal"/>
    <w:autoRedefine/>
    <w:uiPriority w:val="99"/>
    <w:qFormat/>
    <w:rsid w:val="00A75EC1"/>
    <w:pPr>
      <w:widowControl w:val="0"/>
      <w:autoSpaceDE w:val="0"/>
      <w:autoSpaceDN w:val="0"/>
      <w:adjustRightInd w:val="0"/>
      <w:jc w:val="center"/>
      <w:outlineLvl w:val="0"/>
    </w:pPr>
    <w:rPr>
      <w:rFonts w:ascii="Calibri" w:eastAsia="Times New Roman" w:hAnsi="Calibri"/>
      <w:b/>
      <w:caps/>
    </w:rPr>
  </w:style>
  <w:style w:type="paragraph" w:customStyle="1" w:styleId="DebateCiteCharChar">
    <w:name w:val="Debate Cite Char Char"/>
    <w:basedOn w:val="Normal"/>
    <w:autoRedefine/>
    <w:uiPriority w:val="99"/>
    <w:qFormat/>
    <w:rsid w:val="00A75EC1"/>
    <w:pPr>
      <w:pBdr>
        <w:top w:val="single" w:sz="12" w:space="8" w:color="auto"/>
        <w:left w:val="single" w:sz="12" w:space="4" w:color="auto"/>
        <w:bottom w:val="single" w:sz="12" w:space="8" w:color="auto"/>
        <w:right w:val="single" w:sz="12" w:space="4" w:color="auto"/>
      </w:pBdr>
      <w:ind w:left="540" w:right="360"/>
      <w:jc w:val="center"/>
      <w:outlineLvl w:val="0"/>
    </w:pPr>
    <w:rPr>
      <w:rFonts w:ascii="Calibri" w:eastAsia="Times New Roman" w:hAnsi="Calibri"/>
      <w:b/>
      <w:sz w:val="32"/>
      <w:szCs w:val="32"/>
    </w:rPr>
  </w:style>
  <w:style w:type="paragraph" w:customStyle="1" w:styleId="TagCite0">
    <w:name w:val="Tag/Cite"/>
    <w:basedOn w:val="Normal"/>
    <w:uiPriority w:val="99"/>
    <w:qFormat/>
    <w:rsid w:val="00A75EC1"/>
    <w:pPr>
      <w:widowControl w:val="0"/>
      <w:autoSpaceDE w:val="0"/>
      <w:autoSpaceDN w:val="0"/>
      <w:adjustRightInd w:val="0"/>
    </w:pPr>
    <w:rPr>
      <w:rFonts w:ascii="Calibri" w:eastAsia="Times New Roman" w:hAnsi="Calibri"/>
      <w:b/>
      <w:sz w:val="16"/>
      <w:szCs w:val="20"/>
    </w:rPr>
  </w:style>
  <w:style w:type="paragraph" w:styleId="TOC1">
    <w:name w:val="toc 1"/>
    <w:basedOn w:val="Normal"/>
    <w:next w:val="Normal"/>
    <w:autoRedefine/>
    <w:uiPriority w:val="39"/>
    <w:unhideWhenUsed/>
    <w:rsid w:val="00A75EC1"/>
    <w:pPr>
      <w:spacing w:after="100"/>
    </w:pPr>
    <w:rPr>
      <w:rFonts w:ascii="Calibri" w:hAnsi="Calibri"/>
      <w:sz w:val="16"/>
    </w:rPr>
  </w:style>
  <w:style w:type="paragraph" w:customStyle="1" w:styleId="DebateHeader">
    <w:name w:val="Debate Header"/>
    <w:basedOn w:val="TOC1"/>
    <w:autoRedefine/>
    <w:uiPriority w:val="99"/>
    <w:qFormat/>
    <w:rsid w:val="00A75EC1"/>
    <w:pPr>
      <w:spacing w:after="0"/>
      <w:jc w:val="center"/>
      <w:outlineLvl w:val="0"/>
    </w:pPr>
    <w:rPr>
      <w:rFonts w:eastAsia="Times New Roman"/>
      <w:b/>
      <w:sz w:val="32"/>
      <w:szCs w:val="32"/>
      <w:u w:val="single"/>
    </w:rPr>
  </w:style>
  <w:style w:type="paragraph" w:customStyle="1" w:styleId="Tagandcite">
    <w:name w:val="Tag and cite"/>
    <w:basedOn w:val="Normal"/>
    <w:autoRedefine/>
    <w:uiPriority w:val="99"/>
    <w:qFormat/>
    <w:rsid w:val="00A75EC1"/>
    <w:rPr>
      <w:rFonts w:ascii="Calibri" w:eastAsia="Times New Roman" w:hAnsi="Calibri"/>
      <w:color w:val="333333"/>
      <w:sz w:val="16"/>
    </w:rPr>
  </w:style>
  <w:style w:type="paragraph" w:customStyle="1" w:styleId="StyleTagandCiteFranklinGothicDemi">
    <w:name w:val="Style Tag and Cite + Franklin Gothic Demi"/>
    <w:basedOn w:val="Normal"/>
    <w:autoRedefine/>
    <w:uiPriority w:val="99"/>
    <w:qFormat/>
    <w:rsid w:val="00A75EC1"/>
    <w:rPr>
      <w:rFonts w:ascii="Franklin Gothic Demi" w:eastAsia="Times New Roman"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A75EC1"/>
    <w:rPr>
      <w:bCs/>
    </w:rPr>
  </w:style>
  <w:style w:type="paragraph" w:customStyle="1" w:styleId="CiteCard">
    <w:name w:val="Cite/Card"/>
    <w:basedOn w:val="Normal"/>
    <w:uiPriority w:val="99"/>
    <w:qFormat/>
    <w:rsid w:val="00A75EC1"/>
    <w:pPr>
      <w:overflowPunct w:val="0"/>
      <w:autoSpaceDE w:val="0"/>
      <w:autoSpaceDN w:val="0"/>
      <w:adjustRightInd w:val="0"/>
    </w:pPr>
    <w:rPr>
      <w:rFonts w:ascii="Palatino Linotype" w:eastAsia="Times New Roman" w:hAnsi="Palatino Linotype"/>
      <w:color w:val="000000"/>
      <w:sz w:val="16"/>
      <w:szCs w:val="20"/>
    </w:rPr>
  </w:style>
  <w:style w:type="paragraph" w:customStyle="1" w:styleId="tagCharCharCharCharCharCharChar">
    <w:name w:val="tag Char Char Char Char Char Char Char"/>
    <w:basedOn w:val="Normal"/>
    <w:uiPriority w:val="99"/>
    <w:qFormat/>
    <w:rsid w:val="00A75EC1"/>
    <w:rPr>
      <w:rFonts w:ascii="Calibri" w:eastAsia="Times New Roman" w:hAnsi="Calibri"/>
      <w:b/>
      <w:szCs w:val="20"/>
    </w:rPr>
  </w:style>
  <w:style w:type="paragraph" w:customStyle="1" w:styleId="title-bold-medium">
    <w:name w:val="title-bold-medium"/>
    <w:basedOn w:val="Normal"/>
    <w:uiPriority w:val="99"/>
    <w:qFormat/>
    <w:rsid w:val="00A75EC1"/>
    <w:pPr>
      <w:spacing w:before="100" w:beforeAutospacing="1" w:after="100" w:afterAutospacing="1"/>
    </w:pPr>
    <w:rPr>
      <w:rFonts w:ascii="Calibri" w:eastAsia="Arial Unicode MS" w:hAnsi="Calibri"/>
      <w:b/>
      <w:bCs/>
      <w:color w:val="000000"/>
      <w:sz w:val="16"/>
      <w:szCs w:val="20"/>
    </w:rPr>
  </w:style>
  <w:style w:type="paragraph" w:customStyle="1" w:styleId="lact">
    <w:name w:val="lact"/>
    <w:basedOn w:val="Normal"/>
    <w:uiPriority w:val="99"/>
    <w:qFormat/>
    <w:rsid w:val="00A75EC1"/>
    <w:pPr>
      <w:spacing w:before="100" w:beforeAutospacing="1" w:after="100" w:afterAutospacing="1"/>
    </w:pPr>
    <w:rPr>
      <w:rFonts w:ascii="Calibri" w:eastAsia="Arial Unicode MS" w:hAnsi="Calibri"/>
      <w:b/>
      <w:bCs/>
      <w:color w:val="000000"/>
      <w:sz w:val="16"/>
      <w:szCs w:val="20"/>
    </w:rPr>
  </w:style>
  <w:style w:type="paragraph" w:customStyle="1" w:styleId="CardTag">
    <w:name w:val="Card Tag"/>
    <w:basedOn w:val="Normal"/>
    <w:autoRedefine/>
    <w:uiPriority w:val="99"/>
    <w:qFormat/>
    <w:rsid w:val="00A75EC1"/>
    <w:rPr>
      <w:rFonts w:ascii="Arial Narrow" w:eastAsia="Times New Roman" w:hAnsi="Arial Narrow"/>
      <w:b/>
    </w:rPr>
  </w:style>
  <w:style w:type="paragraph" w:customStyle="1" w:styleId="BLOCKTITLE0">
    <w:name w:val="BLOCK TITLE"/>
    <w:basedOn w:val="Heading1"/>
    <w:uiPriority w:val="99"/>
    <w:qFormat/>
    <w:rsid w:val="00A75EC1"/>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0"/>
    <w:uiPriority w:val="99"/>
    <w:qFormat/>
    <w:rsid w:val="00A75EC1"/>
    <w:rPr>
      <w:sz w:val="24"/>
    </w:rPr>
  </w:style>
  <w:style w:type="paragraph" w:customStyle="1" w:styleId="BriefTitle1">
    <w:name w:val="Brief Title 1"/>
    <w:basedOn w:val="Normal"/>
    <w:uiPriority w:val="99"/>
    <w:qFormat/>
    <w:rsid w:val="00A75EC1"/>
    <w:pPr>
      <w:widowControl w:val="0"/>
      <w:autoSpaceDE w:val="0"/>
      <w:autoSpaceDN w:val="0"/>
      <w:adjustRightInd w:val="0"/>
      <w:jc w:val="center"/>
      <w:outlineLvl w:val="0"/>
    </w:pPr>
    <w:rPr>
      <w:rFonts w:ascii="Calibri" w:eastAsia="Times New Roman" w:hAnsi="Calibri"/>
      <w:b/>
      <w:sz w:val="16"/>
      <w:szCs w:val="20"/>
      <w:u w:val="single"/>
    </w:rPr>
  </w:style>
  <w:style w:type="paragraph" w:customStyle="1" w:styleId="TagCiteChar">
    <w:name w:val="Tag/Cite Char"/>
    <w:basedOn w:val="Normal"/>
    <w:uiPriority w:val="99"/>
    <w:qFormat/>
    <w:rsid w:val="00A75EC1"/>
    <w:pPr>
      <w:widowControl w:val="0"/>
      <w:autoSpaceDE w:val="0"/>
      <w:autoSpaceDN w:val="0"/>
      <w:adjustRightInd w:val="0"/>
    </w:pPr>
    <w:rPr>
      <w:rFonts w:ascii="Calibri" w:eastAsia="Times New Roman" w:hAnsi="Calibri"/>
      <w:b/>
      <w:sz w:val="16"/>
      <w:szCs w:val="20"/>
    </w:rPr>
  </w:style>
  <w:style w:type="paragraph" w:customStyle="1" w:styleId="CardChar0">
    <w:name w:val="Card Char"/>
    <w:basedOn w:val="Normal"/>
    <w:uiPriority w:val="99"/>
    <w:qFormat/>
    <w:rsid w:val="00A75EC1"/>
    <w:pPr>
      <w:widowControl w:val="0"/>
      <w:autoSpaceDE w:val="0"/>
      <w:autoSpaceDN w:val="0"/>
      <w:adjustRightInd w:val="0"/>
    </w:pPr>
    <w:rPr>
      <w:rFonts w:ascii="Calibri" w:eastAsia="Times New Roman" w:hAnsi="Calibri"/>
      <w:sz w:val="16"/>
      <w:szCs w:val="20"/>
    </w:rPr>
  </w:style>
  <w:style w:type="paragraph" w:customStyle="1" w:styleId="ShellTitles">
    <w:name w:val="ShellTitles"/>
    <w:basedOn w:val="Normal"/>
    <w:uiPriority w:val="99"/>
    <w:qFormat/>
    <w:rsid w:val="00A75EC1"/>
    <w:pPr>
      <w:widowControl w:val="0"/>
      <w:autoSpaceDE w:val="0"/>
      <w:autoSpaceDN w:val="0"/>
      <w:adjustRightInd w:val="0"/>
    </w:pPr>
    <w:rPr>
      <w:rFonts w:ascii="Calibri" w:eastAsia="Times New Roman" w:hAnsi="Calibri"/>
      <w:b/>
      <w:sz w:val="16"/>
      <w:szCs w:val="20"/>
    </w:rPr>
  </w:style>
  <w:style w:type="paragraph" w:customStyle="1" w:styleId="maintext">
    <w:name w:val="maintext"/>
    <w:basedOn w:val="Normal"/>
    <w:uiPriority w:val="99"/>
    <w:qFormat/>
    <w:rsid w:val="00A75EC1"/>
    <w:pPr>
      <w:widowControl w:val="0"/>
      <w:autoSpaceDE w:val="0"/>
      <w:autoSpaceDN w:val="0"/>
      <w:adjustRightInd w:val="0"/>
      <w:spacing w:before="100" w:beforeAutospacing="1" w:after="100" w:afterAutospacing="1"/>
    </w:pPr>
    <w:rPr>
      <w:rFonts w:ascii="Calibri" w:eastAsia="Times New Roman" w:hAnsi="Calibri"/>
      <w:sz w:val="16"/>
      <w:szCs w:val="20"/>
    </w:rPr>
  </w:style>
  <w:style w:type="paragraph" w:customStyle="1" w:styleId="noindent">
    <w:name w:val="noindent"/>
    <w:basedOn w:val="Normal"/>
    <w:uiPriority w:val="99"/>
    <w:qFormat/>
    <w:rsid w:val="00A75EC1"/>
    <w:pPr>
      <w:spacing w:before="100" w:beforeAutospacing="1" w:after="100" w:afterAutospacing="1"/>
    </w:pPr>
    <w:rPr>
      <w:rFonts w:ascii="Calibri" w:eastAsia="Times New Roman" w:hAnsi="Calibri"/>
      <w:sz w:val="16"/>
    </w:rPr>
  </w:style>
  <w:style w:type="paragraph" w:customStyle="1" w:styleId="BoldUnderline">
    <w:name w:val="BoldUnderline"/>
    <w:basedOn w:val="Normal"/>
    <w:uiPriority w:val="99"/>
    <w:qFormat/>
    <w:rsid w:val="00A75EC1"/>
    <w:rPr>
      <w:rFonts w:ascii="Calibri" w:eastAsia="Times New Roman" w:hAnsi="Calibri"/>
      <w:b/>
      <w:sz w:val="16"/>
      <w:u w:val="single"/>
    </w:rPr>
  </w:style>
  <w:style w:type="paragraph" w:customStyle="1" w:styleId="ToRead">
    <w:name w:val="To Read"/>
    <w:basedOn w:val="Normal"/>
    <w:uiPriority w:val="99"/>
    <w:qFormat/>
    <w:rsid w:val="00A75EC1"/>
    <w:pPr>
      <w:ind w:left="720"/>
    </w:pPr>
    <w:rPr>
      <w:rFonts w:ascii="Verdana" w:eastAsia="Times New Roman" w:hAnsi="Verdana"/>
      <w:b/>
      <w:sz w:val="16"/>
      <w:u w:val="single"/>
    </w:rPr>
  </w:style>
  <w:style w:type="paragraph" w:customStyle="1" w:styleId="Style1">
    <w:name w:val="Style 1"/>
    <w:basedOn w:val="Normal"/>
    <w:uiPriority w:val="99"/>
    <w:qFormat/>
    <w:rsid w:val="00A75EC1"/>
    <w:pPr>
      <w:widowControl w:val="0"/>
      <w:ind w:firstLine="216"/>
    </w:pPr>
    <w:rPr>
      <w:rFonts w:ascii="Calibri" w:eastAsia="Times New Roman" w:hAnsi="Calibri"/>
      <w:noProof/>
      <w:color w:val="000000"/>
      <w:sz w:val="16"/>
      <w:szCs w:val="20"/>
    </w:rPr>
  </w:style>
  <w:style w:type="paragraph" w:customStyle="1" w:styleId="Style4">
    <w:name w:val="Style 4"/>
    <w:basedOn w:val="Normal"/>
    <w:uiPriority w:val="99"/>
    <w:qFormat/>
    <w:rsid w:val="00A75EC1"/>
    <w:pPr>
      <w:widowControl w:val="0"/>
      <w:tabs>
        <w:tab w:val="left" w:pos="6876"/>
      </w:tabs>
      <w:ind w:left="3744"/>
    </w:pPr>
    <w:rPr>
      <w:rFonts w:ascii="Calibri" w:eastAsia="Times New Roman" w:hAnsi="Calibri"/>
      <w:noProof/>
      <w:color w:val="000000"/>
      <w:sz w:val="16"/>
      <w:szCs w:val="20"/>
    </w:rPr>
  </w:style>
  <w:style w:type="paragraph" w:customStyle="1" w:styleId="listlevel1">
    <w:name w:val="list level 1"/>
    <w:basedOn w:val="Normal"/>
    <w:uiPriority w:val="99"/>
    <w:qFormat/>
    <w:rsid w:val="00A75EC1"/>
    <w:pPr>
      <w:overflowPunct w:val="0"/>
      <w:autoSpaceDE w:val="0"/>
      <w:autoSpaceDN w:val="0"/>
      <w:adjustRightInd w:val="0"/>
      <w:ind w:left="560" w:hanging="567"/>
    </w:pPr>
    <w:rPr>
      <w:rFonts w:ascii="Calibri" w:eastAsia="Times New Roman" w:hAnsi="Calibri"/>
      <w:color w:val="000000"/>
      <w:szCs w:val="20"/>
    </w:rPr>
  </w:style>
  <w:style w:type="paragraph" w:customStyle="1" w:styleId="listlevel2">
    <w:name w:val="list level 2"/>
    <w:basedOn w:val="Normal"/>
    <w:uiPriority w:val="99"/>
    <w:qFormat/>
    <w:rsid w:val="00A75EC1"/>
    <w:pPr>
      <w:overflowPunct w:val="0"/>
      <w:autoSpaceDE w:val="0"/>
      <w:autoSpaceDN w:val="0"/>
      <w:adjustRightInd w:val="0"/>
      <w:ind w:left="1120" w:hanging="560"/>
    </w:pPr>
    <w:rPr>
      <w:rFonts w:ascii="Calibri" w:eastAsia="Times New Roman" w:hAnsi="Calibri"/>
      <w:color w:val="000000"/>
      <w:szCs w:val="20"/>
    </w:rPr>
  </w:style>
  <w:style w:type="paragraph" w:customStyle="1" w:styleId="listlevel3">
    <w:name w:val="list level 3"/>
    <w:basedOn w:val="listlevel2"/>
    <w:uiPriority w:val="99"/>
    <w:qFormat/>
    <w:rsid w:val="00A75EC1"/>
    <w:pPr>
      <w:ind w:left="1660"/>
    </w:pPr>
  </w:style>
  <w:style w:type="paragraph" w:customStyle="1" w:styleId="PageNumber1">
    <w:name w:val="Page Number1"/>
    <w:basedOn w:val="Normal"/>
    <w:next w:val="Normal"/>
    <w:uiPriority w:val="99"/>
    <w:qFormat/>
    <w:rsid w:val="00A75EC1"/>
    <w:rPr>
      <w:rFonts w:ascii="Calibri" w:eastAsia="Times New Roman" w:hAnsi="Calibri"/>
      <w:sz w:val="16"/>
    </w:rPr>
  </w:style>
  <w:style w:type="paragraph" w:customStyle="1" w:styleId="Cite1">
    <w:name w:val="Cite1"/>
    <w:uiPriority w:val="99"/>
    <w:qFormat/>
    <w:rsid w:val="00A75EC1"/>
    <w:rPr>
      <w:rFonts w:ascii="Palatino Linotype" w:eastAsia="Times New Roman" w:hAnsi="Palatino Linotype" w:cs="Times New Roman"/>
      <w:bCs/>
      <w:sz w:val="20"/>
      <w:szCs w:val="20"/>
      <w:lang w:val="en-AU"/>
    </w:rPr>
  </w:style>
  <w:style w:type="paragraph" w:customStyle="1" w:styleId="Card1">
    <w:name w:val="Card1"/>
    <w:uiPriority w:val="99"/>
    <w:qFormat/>
    <w:rsid w:val="00A75EC1"/>
    <w:pPr>
      <w:ind w:left="720"/>
      <w:jc w:val="both"/>
    </w:pPr>
    <w:rPr>
      <w:rFonts w:ascii="Palatino Linotype" w:eastAsia="Times New Roman" w:hAnsi="Palatino Linotype" w:cs="Times New Roman"/>
      <w:sz w:val="20"/>
      <w:szCs w:val="20"/>
      <w:lang w:val="en-AU"/>
    </w:rPr>
  </w:style>
  <w:style w:type="paragraph" w:customStyle="1" w:styleId="Cite2">
    <w:name w:val="Cite2"/>
    <w:uiPriority w:val="99"/>
    <w:qFormat/>
    <w:rsid w:val="00A75EC1"/>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A75EC1"/>
    <w:pPr>
      <w:ind w:left="288" w:right="288"/>
    </w:pPr>
    <w:rPr>
      <w:rFonts w:ascii="Calibri" w:eastAsia="Times New Roman" w:hAnsi="Calibri"/>
      <w:sz w:val="16"/>
    </w:rPr>
  </w:style>
  <w:style w:type="paragraph" w:customStyle="1" w:styleId="cite20">
    <w:name w:val="cite2"/>
    <w:uiPriority w:val="99"/>
    <w:qFormat/>
    <w:rsid w:val="00A75EC1"/>
    <w:rPr>
      <w:rFonts w:ascii="Times New Roman" w:eastAsia="Times New Roman" w:hAnsi="Times New Roman" w:cs="Times New Roman"/>
      <w:color w:val="000000"/>
      <w:sz w:val="20"/>
    </w:rPr>
  </w:style>
  <w:style w:type="paragraph" w:customStyle="1" w:styleId="articletext">
    <w:name w:val="articletext"/>
    <w:basedOn w:val="Normal"/>
    <w:uiPriority w:val="99"/>
    <w:qFormat/>
    <w:rsid w:val="00A75EC1"/>
    <w:pPr>
      <w:spacing w:before="100" w:beforeAutospacing="1" w:after="100" w:afterAutospacing="1"/>
    </w:pPr>
    <w:rPr>
      <w:rFonts w:ascii="Verdana" w:eastAsia="Times New Roman" w:hAnsi="Verdana"/>
      <w:color w:val="2A2A2A"/>
      <w:sz w:val="21"/>
      <w:szCs w:val="21"/>
    </w:rPr>
  </w:style>
  <w:style w:type="paragraph" w:customStyle="1" w:styleId="cardtextsmall">
    <w:name w:val="card text small"/>
    <w:basedOn w:val="Normal"/>
    <w:uiPriority w:val="99"/>
    <w:qFormat/>
    <w:rsid w:val="00A75EC1"/>
    <w:rPr>
      <w:rFonts w:ascii="Arial Narrow" w:eastAsia="Times New Roman" w:hAnsi="Arial Narrow"/>
      <w:sz w:val="16"/>
    </w:rPr>
  </w:style>
  <w:style w:type="paragraph" w:customStyle="1" w:styleId="CaseListNormal">
    <w:name w:val="Case List Normal"/>
    <w:basedOn w:val="Normal"/>
    <w:uiPriority w:val="99"/>
    <w:qFormat/>
    <w:rsid w:val="00A75EC1"/>
    <w:rPr>
      <w:rFonts w:ascii="Times" w:eastAsia="Times New Roman" w:hAnsi="Times"/>
      <w:sz w:val="16"/>
      <w:szCs w:val="26"/>
    </w:rPr>
  </w:style>
  <w:style w:type="paragraph" w:customStyle="1" w:styleId="Body">
    <w:name w:val="Body"/>
    <w:basedOn w:val="Normal"/>
    <w:uiPriority w:val="99"/>
    <w:qFormat/>
    <w:rsid w:val="00A75EC1"/>
    <w:pPr>
      <w:outlineLvl w:val="3"/>
    </w:pPr>
    <w:rPr>
      <w:rFonts w:ascii="Calibri" w:eastAsia="Times New Roman" w:hAnsi="Calibri"/>
      <w:sz w:val="16"/>
      <w:szCs w:val="20"/>
    </w:rPr>
  </w:style>
  <w:style w:type="paragraph" w:customStyle="1" w:styleId="3text">
    <w:name w:val="3text"/>
    <w:basedOn w:val="Normal"/>
    <w:uiPriority w:val="99"/>
    <w:qFormat/>
    <w:rsid w:val="00A75EC1"/>
    <w:pPr>
      <w:spacing w:before="100" w:beforeAutospacing="1" w:after="100" w:afterAutospacing="1"/>
    </w:pPr>
    <w:rPr>
      <w:rFonts w:ascii="Calibri" w:eastAsia="Times New Roman" w:hAnsi="Calibri"/>
    </w:rPr>
  </w:style>
  <w:style w:type="paragraph" w:customStyle="1" w:styleId="TimesNewRoman12">
    <w:name w:val="TimesNewRoman12"/>
    <w:uiPriority w:val="99"/>
    <w:qFormat/>
    <w:rsid w:val="00A75EC1"/>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A75EC1"/>
    <w:pPr>
      <w:spacing w:before="100" w:beforeAutospacing="1" w:after="100" w:afterAutospacing="1"/>
    </w:pPr>
    <w:rPr>
      <w:rFonts w:ascii="Calibri" w:eastAsia="Times New Roman" w:hAnsi="Calibri"/>
    </w:rPr>
  </w:style>
  <w:style w:type="paragraph" w:customStyle="1" w:styleId="medium-normal">
    <w:name w:val="medium-normal"/>
    <w:basedOn w:val="Normal"/>
    <w:uiPriority w:val="99"/>
    <w:qFormat/>
    <w:rsid w:val="00A75EC1"/>
    <w:pPr>
      <w:spacing w:before="100" w:beforeAutospacing="1" w:after="100" w:afterAutospacing="1"/>
    </w:pPr>
    <w:rPr>
      <w:rFonts w:ascii="Calibri" w:eastAsia="Times New Roman" w:hAnsi="Calibri"/>
    </w:rPr>
  </w:style>
  <w:style w:type="paragraph" w:customStyle="1" w:styleId="text">
    <w:name w:val="text"/>
    <w:basedOn w:val="Normal"/>
    <w:autoRedefine/>
    <w:uiPriority w:val="99"/>
    <w:qFormat/>
    <w:rsid w:val="00A75EC1"/>
    <w:rPr>
      <w:rFonts w:ascii="Calibri" w:eastAsia="Times New Roman" w:hAnsi="Calibri"/>
      <w:sz w:val="18"/>
    </w:rPr>
  </w:style>
  <w:style w:type="paragraph" w:customStyle="1" w:styleId="textChar">
    <w:name w:val="text Char"/>
    <w:basedOn w:val="Normal"/>
    <w:autoRedefine/>
    <w:uiPriority w:val="99"/>
    <w:qFormat/>
    <w:rsid w:val="00A75EC1"/>
    <w:rPr>
      <w:rFonts w:ascii="Calibri" w:eastAsia="Times New Roman" w:hAnsi="Calibri"/>
      <w:color w:val="000000"/>
      <w:sz w:val="18"/>
    </w:rPr>
  </w:style>
  <w:style w:type="paragraph" w:customStyle="1" w:styleId="text1">
    <w:name w:val="text1"/>
    <w:basedOn w:val="Normal"/>
    <w:autoRedefine/>
    <w:uiPriority w:val="99"/>
    <w:qFormat/>
    <w:rsid w:val="00A75EC1"/>
    <w:rPr>
      <w:rFonts w:ascii="Calibri" w:eastAsia="Times New Roman" w:hAnsi="Calibri"/>
      <w:sz w:val="16"/>
      <w:szCs w:val="20"/>
    </w:rPr>
  </w:style>
  <w:style w:type="paragraph" w:customStyle="1" w:styleId="RepeatBlockHeading">
    <w:name w:val="Repeat Block Heading"/>
    <w:basedOn w:val="Normal"/>
    <w:autoRedefine/>
    <w:uiPriority w:val="99"/>
    <w:qFormat/>
    <w:rsid w:val="00A75EC1"/>
    <w:pPr>
      <w:jc w:val="center"/>
    </w:pPr>
    <w:rPr>
      <w:rFonts w:ascii="Calibri" w:eastAsia="Times New Roman" w:hAnsi="Calibri"/>
      <w:b/>
      <w:smallCaps/>
      <w:color w:val="000000"/>
      <w:u w:val="thick"/>
    </w:rPr>
  </w:style>
  <w:style w:type="paragraph" w:customStyle="1" w:styleId="story-headline">
    <w:name w:val="story-headline"/>
    <w:basedOn w:val="Normal"/>
    <w:uiPriority w:val="99"/>
    <w:qFormat/>
    <w:rsid w:val="00A75EC1"/>
    <w:pPr>
      <w:spacing w:before="72" w:after="72"/>
    </w:pPr>
    <w:rPr>
      <w:rFonts w:ascii="Calibri" w:eastAsia="Times New Roman" w:hAnsi="Calibri"/>
      <w:b/>
      <w:bCs/>
      <w:sz w:val="26"/>
      <w:szCs w:val="26"/>
    </w:rPr>
  </w:style>
  <w:style w:type="paragraph" w:customStyle="1" w:styleId="story-body">
    <w:name w:val="story-body"/>
    <w:basedOn w:val="Normal"/>
    <w:uiPriority w:val="99"/>
    <w:qFormat/>
    <w:rsid w:val="00A75EC1"/>
    <w:pPr>
      <w:spacing w:before="100" w:beforeAutospacing="1" w:after="100" w:afterAutospacing="1"/>
    </w:pPr>
    <w:rPr>
      <w:rFonts w:ascii="Calibri" w:eastAsia="Times New Roman" w:hAnsi="Calibri"/>
      <w:sz w:val="16"/>
    </w:rPr>
  </w:style>
  <w:style w:type="paragraph" w:customStyle="1" w:styleId="story-dateline">
    <w:name w:val="story-dateline"/>
    <w:basedOn w:val="Normal"/>
    <w:uiPriority w:val="99"/>
    <w:qFormat/>
    <w:rsid w:val="00A75EC1"/>
    <w:rPr>
      <w:rFonts w:ascii="Calibri" w:eastAsia="Times New Roman" w:hAnsi="Calibri"/>
      <w:b/>
      <w:bCs/>
      <w:sz w:val="16"/>
    </w:rPr>
  </w:style>
  <w:style w:type="paragraph" w:customStyle="1" w:styleId="TextofCards">
    <w:name w:val="Text of Cards"/>
    <w:basedOn w:val="Normal"/>
    <w:uiPriority w:val="99"/>
    <w:qFormat/>
    <w:rsid w:val="00A75EC1"/>
    <w:rPr>
      <w:rFonts w:ascii="Calibri" w:eastAsia="Times New Roman" w:hAnsi="Calibri"/>
      <w:color w:val="000000"/>
      <w:spacing w:val="6"/>
      <w:sz w:val="16"/>
      <w:szCs w:val="23"/>
    </w:rPr>
  </w:style>
  <w:style w:type="paragraph" w:customStyle="1" w:styleId="Corpotesto">
    <w:name w:val="Corpo testo"/>
    <w:basedOn w:val="Normal"/>
    <w:uiPriority w:val="99"/>
    <w:qFormat/>
    <w:rsid w:val="00A75EC1"/>
    <w:pPr>
      <w:widowControl w:val="0"/>
      <w:adjustRightInd w:val="0"/>
      <w:spacing w:after="283"/>
    </w:pPr>
    <w:rPr>
      <w:rFonts w:ascii="Times" w:eastAsia="Times New Roman" w:hAnsi="Times"/>
      <w:sz w:val="16"/>
    </w:rPr>
  </w:style>
  <w:style w:type="paragraph" w:customStyle="1" w:styleId="PageHeading">
    <w:name w:val="Page Heading"/>
    <w:basedOn w:val="Heading2"/>
    <w:uiPriority w:val="99"/>
    <w:qFormat/>
    <w:rsid w:val="00A75EC1"/>
    <w:pPr>
      <w:keepLines w:val="0"/>
      <w:pageBreakBefore w:val="0"/>
      <w:widowControl w:val="0"/>
      <w:suppressAutoHyphens/>
      <w:contextualSpacing/>
      <w:jc w:val="left"/>
    </w:pPr>
    <w:rPr>
      <w:rFonts w:ascii="Calibri" w:eastAsia="Times New Roman" w:hAnsi="Calibri" w:cs="Arial"/>
      <w:sz w:val="32"/>
      <w:szCs w:val="16"/>
      <w:u w:val="none"/>
    </w:rPr>
  </w:style>
  <w:style w:type="paragraph" w:customStyle="1" w:styleId="tagCharChar1Char">
    <w:name w:val="tag Char Char1 Char"/>
    <w:basedOn w:val="CardChar0"/>
    <w:uiPriority w:val="99"/>
    <w:qFormat/>
    <w:rsid w:val="00A75EC1"/>
    <w:pPr>
      <w:widowControl/>
      <w:autoSpaceDE/>
      <w:autoSpaceDN/>
      <w:adjustRightInd/>
    </w:pPr>
    <w:rPr>
      <w:b/>
      <w:bCs/>
      <w:sz w:val="24"/>
      <w:szCs w:val="24"/>
    </w:rPr>
  </w:style>
  <w:style w:type="paragraph" w:customStyle="1" w:styleId="inside-copy">
    <w:name w:val="inside-copy"/>
    <w:basedOn w:val="Normal"/>
    <w:uiPriority w:val="99"/>
    <w:qFormat/>
    <w:rsid w:val="00A75EC1"/>
    <w:pPr>
      <w:spacing w:before="100" w:beforeAutospacing="1" w:after="100" w:afterAutospacing="1" w:line="225" w:lineRule="atLeast"/>
    </w:pPr>
    <w:rPr>
      <w:rFonts w:ascii="Calibri" w:eastAsia="Times New Roman" w:hAnsi="Calibri"/>
      <w:color w:val="000000"/>
      <w:sz w:val="18"/>
      <w:szCs w:val="18"/>
    </w:rPr>
  </w:style>
  <w:style w:type="paragraph" w:customStyle="1" w:styleId="Style3">
    <w:name w:val="Style3"/>
    <w:basedOn w:val="Normal"/>
    <w:uiPriority w:val="99"/>
    <w:qFormat/>
    <w:rsid w:val="00A75EC1"/>
    <w:rPr>
      <w:rFonts w:ascii="Arial Narrow" w:eastAsia="Times New Roman" w:hAnsi="Arial Narrow"/>
      <w:b/>
      <w:sz w:val="16"/>
    </w:rPr>
  </w:style>
  <w:style w:type="paragraph" w:customStyle="1" w:styleId="OmniPage1">
    <w:name w:val="OmniPage #1"/>
    <w:basedOn w:val="Normal"/>
    <w:uiPriority w:val="99"/>
    <w:qFormat/>
    <w:rsid w:val="00A75EC1"/>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uiPriority w:val="99"/>
    <w:qFormat/>
    <w:rsid w:val="00A75EC1"/>
    <w:pPr>
      <w:jc w:val="center"/>
    </w:pPr>
    <w:rPr>
      <w:rFonts w:ascii="Arial Narrow" w:eastAsia="Times New Roman" w:hAnsi="Arial Narrow"/>
      <w:b/>
      <w:caps/>
      <w:szCs w:val="20"/>
    </w:rPr>
  </w:style>
  <w:style w:type="paragraph" w:customStyle="1" w:styleId="TitlePageBy">
    <w:name w:val="Title Page By"/>
    <w:basedOn w:val="TitlePageCenter"/>
    <w:next w:val="Normal"/>
    <w:autoRedefine/>
    <w:uiPriority w:val="99"/>
    <w:qFormat/>
    <w:rsid w:val="00A75EC1"/>
    <w:rPr>
      <w:rFonts w:ascii="Arial" w:hAnsi="Arial"/>
      <w:b w:val="0"/>
      <w:caps w:val="0"/>
      <w:sz w:val="20"/>
    </w:rPr>
  </w:style>
  <w:style w:type="paragraph" w:customStyle="1" w:styleId="ProjectTitleLine">
    <w:name w:val="Project Title Line"/>
    <w:basedOn w:val="Normal"/>
    <w:next w:val="Normal"/>
    <w:autoRedefine/>
    <w:uiPriority w:val="99"/>
    <w:qFormat/>
    <w:rsid w:val="00A75EC1"/>
    <w:pPr>
      <w:jc w:val="center"/>
    </w:pPr>
    <w:rPr>
      <w:rFonts w:ascii="Calibri" w:eastAsia="Times New Roman" w:hAnsi="Calibri"/>
      <w:caps/>
      <w:sz w:val="16"/>
      <w:szCs w:val="20"/>
    </w:rPr>
  </w:style>
  <w:style w:type="paragraph" w:customStyle="1" w:styleId="LanguageStrike">
    <w:name w:val="Language Strike"/>
    <w:basedOn w:val="Normal"/>
    <w:next w:val="Normal"/>
    <w:uiPriority w:val="99"/>
    <w:qFormat/>
    <w:rsid w:val="00A75EC1"/>
    <w:rPr>
      <w:rFonts w:ascii="Arial Narrow" w:eastAsia="Times New Roman" w:hAnsi="Arial Narrow"/>
      <w:strike/>
      <w:sz w:val="16"/>
    </w:rPr>
  </w:style>
  <w:style w:type="paragraph" w:customStyle="1" w:styleId="NormalVerdana">
    <w:name w:val="Normal + Verdana"/>
    <w:aliases w:val="10 pt,White,Normal + Arial"/>
    <w:basedOn w:val="Normal"/>
    <w:uiPriority w:val="99"/>
    <w:qFormat/>
    <w:rsid w:val="00A75EC1"/>
    <w:rPr>
      <w:rFonts w:ascii="Calibri" w:eastAsia="Times New Roman" w:hAnsi="Calibri"/>
      <w:sz w:val="16"/>
      <w:szCs w:val="20"/>
      <w:u w:val="single"/>
    </w:rPr>
  </w:style>
  <w:style w:type="paragraph" w:customStyle="1" w:styleId="Normal10pt">
    <w:name w:val="Normal + 10 pt"/>
    <w:basedOn w:val="Normal"/>
    <w:uiPriority w:val="99"/>
    <w:qFormat/>
    <w:rsid w:val="00A75EC1"/>
    <w:rPr>
      <w:rFonts w:ascii="Calibri" w:eastAsia="Times New Roman" w:hAnsi="Calibri"/>
      <w:sz w:val="16"/>
      <w:szCs w:val="20"/>
    </w:rPr>
  </w:style>
  <w:style w:type="paragraph" w:customStyle="1" w:styleId="cardChar1Char">
    <w:name w:val="card Char1 Char"/>
    <w:basedOn w:val="Normal"/>
    <w:uiPriority w:val="99"/>
    <w:qFormat/>
    <w:rsid w:val="00A75EC1"/>
    <w:pPr>
      <w:ind w:left="288" w:right="288"/>
    </w:pPr>
    <w:rPr>
      <w:rFonts w:ascii="Calibri" w:eastAsia="Times New Roman" w:hAnsi="Calibri"/>
      <w:sz w:val="16"/>
      <w:szCs w:val="20"/>
    </w:rPr>
  </w:style>
  <w:style w:type="paragraph" w:customStyle="1" w:styleId="CM12">
    <w:name w:val="CM12"/>
    <w:basedOn w:val="Default"/>
    <w:next w:val="Default"/>
    <w:uiPriority w:val="99"/>
    <w:qFormat/>
    <w:rsid w:val="00A75EC1"/>
    <w:pPr>
      <w:widowControl w:val="0"/>
      <w:spacing w:after="0" w:line="320" w:lineRule="atLeast"/>
    </w:pPr>
    <w:rPr>
      <w:rFonts w:ascii="Granjon LT Std" w:eastAsia="Times New Roman" w:hAnsi="Granjon LT Std" w:cs="Times New Roman"/>
      <w:sz w:val="24"/>
    </w:rPr>
  </w:style>
  <w:style w:type="paragraph" w:customStyle="1" w:styleId="CM44">
    <w:name w:val="CM44"/>
    <w:basedOn w:val="Default"/>
    <w:next w:val="Default"/>
    <w:uiPriority w:val="99"/>
    <w:qFormat/>
    <w:rsid w:val="00A75EC1"/>
    <w:pPr>
      <w:widowControl w:val="0"/>
      <w:spacing w:after="480" w:line="240" w:lineRule="auto"/>
    </w:pPr>
    <w:rPr>
      <w:rFonts w:ascii="Granjon LT Std" w:eastAsia="Times New Roman" w:hAnsi="Granjon LT Std" w:cs="Times New Roman"/>
      <w:sz w:val="24"/>
    </w:rPr>
  </w:style>
  <w:style w:type="paragraph" w:customStyle="1" w:styleId="CM10">
    <w:name w:val="CM10"/>
    <w:basedOn w:val="Default"/>
    <w:next w:val="Default"/>
    <w:uiPriority w:val="99"/>
    <w:qFormat/>
    <w:rsid w:val="00A75EC1"/>
    <w:pPr>
      <w:widowControl w:val="0"/>
      <w:spacing w:after="0" w:line="320" w:lineRule="atLeast"/>
    </w:pPr>
    <w:rPr>
      <w:rFonts w:ascii="Granjon LT Std" w:eastAsia="Times New Roman" w:hAnsi="Granjon LT Std" w:cs="Times New Roman"/>
      <w:sz w:val="24"/>
    </w:rPr>
  </w:style>
  <w:style w:type="paragraph" w:customStyle="1" w:styleId="bold">
    <w:name w:val="bold"/>
    <w:basedOn w:val="Normal"/>
    <w:uiPriority w:val="99"/>
    <w:qFormat/>
    <w:rsid w:val="00A75EC1"/>
    <w:pPr>
      <w:spacing w:before="100" w:beforeAutospacing="1" w:after="100" w:afterAutospacing="1"/>
    </w:pPr>
    <w:rPr>
      <w:rFonts w:ascii="Calibri" w:eastAsia="Times New Roman" w:hAnsi="Calibri"/>
      <w:b/>
      <w:bCs/>
    </w:rPr>
  </w:style>
  <w:style w:type="paragraph" w:customStyle="1" w:styleId="StrikeThrough">
    <w:name w:val="Strike Through"/>
    <w:basedOn w:val="Normal"/>
    <w:next w:val="Normal"/>
    <w:uiPriority w:val="99"/>
    <w:qFormat/>
    <w:rsid w:val="00A75EC1"/>
    <w:rPr>
      <w:rFonts w:ascii="Arial Narrow" w:eastAsia="Times New Roman" w:hAnsi="Arial Narrow"/>
      <w:strike/>
      <w:sz w:val="16"/>
      <w:szCs w:val="20"/>
    </w:rPr>
  </w:style>
  <w:style w:type="paragraph" w:customStyle="1" w:styleId="textbodyblack">
    <w:name w:val="textbodyblack"/>
    <w:basedOn w:val="Normal"/>
    <w:uiPriority w:val="99"/>
    <w:qFormat/>
    <w:rsid w:val="00A75EC1"/>
    <w:pPr>
      <w:spacing w:before="100" w:beforeAutospacing="1" w:after="100" w:afterAutospacing="1"/>
    </w:pPr>
    <w:rPr>
      <w:rFonts w:ascii="Calibri" w:eastAsia="Times New Roman" w:hAnsi="Calibri"/>
    </w:rPr>
  </w:style>
  <w:style w:type="paragraph" w:customStyle="1" w:styleId="BlockHeading1">
    <w:name w:val="Block Heading 1"/>
    <w:basedOn w:val="Normal"/>
    <w:uiPriority w:val="99"/>
    <w:qFormat/>
    <w:rsid w:val="00A75EC1"/>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ascii="Calibri" w:eastAsia="Helvetica" w:hAnsi="Calibri"/>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A75E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
    <w:name w:val="Card Text 1"/>
    <w:basedOn w:val="Normal"/>
    <w:qFormat/>
    <w:rsid w:val="00A75E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u w:val="single"/>
    </w:rPr>
  </w:style>
  <w:style w:type="paragraph" w:customStyle="1" w:styleId="SmallCard">
    <w:name w:val="Small Card"/>
    <w:basedOn w:val="Normal"/>
    <w:uiPriority w:val="99"/>
    <w:qFormat/>
    <w:rsid w:val="00A75EC1"/>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A75EC1"/>
    <w:rPr>
      <w:rFonts w:ascii="Georgia" w:eastAsia="Times New Roman" w:hAnsi="Georgia"/>
      <w:b/>
      <w:bCs/>
      <w:szCs w:val="16"/>
      <w:u w:val="single"/>
    </w:rPr>
  </w:style>
  <w:style w:type="paragraph" w:customStyle="1" w:styleId="CiteCorrected">
    <w:name w:val="Cite Corrected"/>
    <w:basedOn w:val="Normal"/>
    <w:link w:val="CiteCorrectedChar"/>
    <w:qFormat/>
    <w:rsid w:val="00A75EC1"/>
    <w:rPr>
      <w:rFonts w:eastAsia="Times New Roman" w:cstheme="minorBidi"/>
      <w:b/>
      <w:bCs/>
      <w:szCs w:val="16"/>
      <w:u w:val="single"/>
    </w:rPr>
  </w:style>
  <w:style w:type="character" w:customStyle="1" w:styleId="CardText2Char">
    <w:name w:val="Card Text 2 Char"/>
    <w:link w:val="CardText2"/>
    <w:locked/>
    <w:rsid w:val="00A75EC1"/>
    <w:rPr>
      <w:rFonts w:ascii="Arial Narrow" w:hAnsi="Arial Narrow"/>
      <w:b/>
      <w:color w:val="000000"/>
      <w:u w:val="single"/>
    </w:rPr>
  </w:style>
  <w:style w:type="paragraph" w:customStyle="1" w:styleId="CardText2">
    <w:name w:val="Card Text 2"/>
    <w:basedOn w:val="CardText1"/>
    <w:link w:val="CardText2Char"/>
    <w:qFormat/>
    <w:rsid w:val="00A75EC1"/>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rPr>
  </w:style>
  <w:style w:type="paragraph" w:customStyle="1" w:styleId="StyleLeft02">
    <w:name w:val="Style Left:  0.2&quot;"/>
    <w:basedOn w:val="Normal"/>
    <w:uiPriority w:val="99"/>
    <w:qFormat/>
    <w:rsid w:val="00A75EC1"/>
    <w:pPr>
      <w:ind w:left="288"/>
    </w:pPr>
    <w:rPr>
      <w:rFonts w:ascii="Calibri" w:eastAsia="SimSun" w:hAnsi="Calibri"/>
      <w:sz w:val="16"/>
      <w:szCs w:val="20"/>
      <w:lang w:eastAsia="zh-CN"/>
    </w:rPr>
  </w:style>
  <w:style w:type="character" w:customStyle="1" w:styleId="NormalTextChar">
    <w:name w:val="Normal Text Char"/>
    <w:link w:val="NormalText"/>
    <w:locked/>
    <w:rsid w:val="00A75EC1"/>
    <w:rPr>
      <w:rFonts w:ascii="Georgia" w:eastAsia="Times New Roman" w:hAnsi="Georgia"/>
      <w:szCs w:val="26"/>
    </w:rPr>
  </w:style>
  <w:style w:type="paragraph" w:customStyle="1" w:styleId="NormalText">
    <w:name w:val="Normal Text"/>
    <w:basedOn w:val="Normal"/>
    <w:link w:val="NormalTextChar"/>
    <w:autoRedefine/>
    <w:qFormat/>
    <w:rsid w:val="00A75EC1"/>
    <w:rPr>
      <w:rFonts w:eastAsia="Times New Roman" w:cstheme="minorBidi"/>
      <w:szCs w:val="26"/>
    </w:rPr>
  </w:style>
  <w:style w:type="character" w:customStyle="1" w:styleId="Heading1Char3">
    <w:name w:val="Heading 1 Char3"/>
    <w:aliases w:val="cites Char"/>
    <w:basedOn w:val="DefaultParagraphFont"/>
    <w:link w:val="cites0"/>
    <w:locked/>
    <w:rsid w:val="00A75EC1"/>
    <w:rPr>
      <w:rFonts w:ascii="Times New Roman" w:eastAsia="Malgun Gothic" w:hAnsi="Times New Roman" w:cs="Times New Roman"/>
      <w:b/>
      <w:u w:val="single"/>
    </w:rPr>
  </w:style>
  <w:style w:type="paragraph" w:customStyle="1" w:styleId="cites0">
    <w:name w:val="cites"/>
    <w:next w:val="Normal"/>
    <w:link w:val="Heading1Char3"/>
    <w:autoRedefine/>
    <w:qFormat/>
    <w:rsid w:val="00A75EC1"/>
    <w:pPr>
      <w:contextualSpacing/>
    </w:pPr>
    <w:rPr>
      <w:rFonts w:ascii="Times New Roman" w:eastAsia="Malgun Gothic" w:hAnsi="Times New Roman" w:cs="Times New Roman"/>
      <w:b/>
      <w:u w:val="single"/>
    </w:rPr>
  </w:style>
  <w:style w:type="character" w:customStyle="1" w:styleId="tinyChar">
    <w:name w:val="tiny Char"/>
    <w:link w:val="tiny"/>
    <w:locked/>
    <w:rsid w:val="00A75EC1"/>
    <w:rPr>
      <w:rFonts w:ascii="Times New Roman" w:eastAsia="Malgun Gothic" w:hAnsi="Times New Roman" w:cs="Times New Roman"/>
      <w:sz w:val="12"/>
    </w:rPr>
  </w:style>
  <w:style w:type="paragraph" w:customStyle="1" w:styleId="tiny">
    <w:name w:val="tiny"/>
    <w:next w:val="Normal"/>
    <w:link w:val="tinyChar"/>
    <w:autoRedefine/>
    <w:qFormat/>
    <w:rsid w:val="00A75EC1"/>
    <w:pPr>
      <w:contextualSpacing/>
    </w:pPr>
    <w:rPr>
      <w:rFonts w:ascii="Times New Roman" w:eastAsia="Malgun Gothic" w:hAnsi="Times New Roman" w:cs="Times New Roman"/>
      <w:sz w:val="12"/>
    </w:rPr>
  </w:style>
  <w:style w:type="paragraph" w:customStyle="1" w:styleId="story-body-text">
    <w:name w:val="story-body-text"/>
    <w:basedOn w:val="Normal"/>
    <w:uiPriority w:val="99"/>
    <w:qFormat/>
    <w:rsid w:val="00A75EC1"/>
    <w:pPr>
      <w:spacing w:before="100" w:beforeAutospacing="1" w:after="100" w:afterAutospacing="1"/>
    </w:pPr>
    <w:rPr>
      <w:rFonts w:ascii="Calibri" w:eastAsia="Times New Roman" w:hAnsi="Calibri"/>
    </w:rPr>
  </w:style>
  <w:style w:type="paragraph" w:customStyle="1" w:styleId="BriefTitle2">
    <w:name w:val="Brief Title 2"/>
    <w:basedOn w:val="BriefTitle"/>
    <w:uiPriority w:val="99"/>
    <w:qFormat/>
    <w:rsid w:val="00A75EC1"/>
    <w:pPr>
      <w:widowControl/>
      <w:spacing w:before="0" w:after="160"/>
      <w:jc w:val="center"/>
      <w:outlineLvl w:val="9"/>
    </w:pPr>
    <w:rPr>
      <w:rFonts w:eastAsia="Times New Roman"/>
      <w:bCs w:val="0"/>
      <w:kern w:val="0"/>
      <w:sz w:val="24"/>
      <w:szCs w:val="24"/>
    </w:rPr>
  </w:style>
  <w:style w:type="paragraph" w:customStyle="1" w:styleId="cards0">
    <w:name w:val="cards"/>
    <w:basedOn w:val="Normal"/>
    <w:uiPriority w:val="99"/>
    <w:qFormat/>
    <w:rsid w:val="00A75EC1"/>
    <w:rPr>
      <w:rFonts w:ascii="Calibri" w:eastAsia="Calibri" w:hAnsi="Calibri"/>
      <w:sz w:val="16"/>
    </w:rPr>
  </w:style>
  <w:style w:type="character" w:customStyle="1" w:styleId="StyleStyle111ptBorderSinglesolidlineAuto05ptLChar">
    <w:name w:val="Style Style1 + 11 pt Border: : (Single solid line Auto  0.5 pt L... Char"/>
    <w:basedOn w:val="DefaultParagraphFont"/>
    <w:link w:val="StyleStyle111ptBorderSinglesolidlineAuto05ptL"/>
    <w:locked/>
    <w:rsid w:val="00A75EC1"/>
    <w:rPr>
      <w:rFonts w:ascii="Times New Roman" w:eastAsia="SimSun" w:hAnsi="Times New Roman" w:cs="Times New Roman"/>
      <w:sz w:val="20"/>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A75EC1"/>
    <w:pPr>
      <w:pBdr>
        <w:top w:val="single" w:sz="4" w:space="0" w:color="auto"/>
        <w:left w:val="single" w:sz="4" w:space="0" w:color="auto"/>
        <w:bottom w:val="single" w:sz="4" w:space="0" w:color="auto"/>
        <w:right w:val="single" w:sz="4" w:space="0" w:color="auto"/>
      </w:pBdr>
    </w:pPr>
    <w:rPr>
      <w:rFonts w:ascii="Times New Roman" w:eastAsia="SimSun" w:hAnsi="Times New Roman" w:cs="Times New Roman"/>
      <w:sz w:val="20"/>
      <w:u w:val="single"/>
      <w:bdr w:val="single" w:sz="4" w:space="0" w:color="auto" w:frame="1"/>
      <w:lang w:eastAsia="zh-CN"/>
    </w:rPr>
  </w:style>
  <w:style w:type="character" w:customStyle="1" w:styleId="StyleStyle411ptChar">
    <w:name w:val="Style Style4 + 11 pt Char"/>
    <w:basedOn w:val="DefaultParagraphFont"/>
    <w:link w:val="StyleStyle411pt"/>
    <w:locked/>
    <w:rsid w:val="00A75EC1"/>
    <w:rPr>
      <w:rFonts w:ascii="Georgia" w:eastAsia="Times New Roman" w:hAnsi="Georgia"/>
      <w:u w:val="single"/>
    </w:rPr>
  </w:style>
  <w:style w:type="paragraph" w:customStyle="1" w:styleId="StyleStyle411pt">
    <w:name w:val="Style Style4 + 11 pt"/>
    <w:basedOn w:val="Normal"/>
    <w:link w:val="StyleStyle411ptChar"/>
    <w:qFormat/>
    <w:rsid w:val="00A75EC1"/>
    <w:rPr>
      <w:rFonts w:eastAsia="Times New Roman" w:cstheme="minorBidi"/>
      <w:u w:val="single"/>
    </w:rPr>
  </w:style>
  <w:style w:type="character" w:customStyle="1" w:styleId="Style4Char">
    <w:name w:val="Style4 Char"/>
    <w:link w:val="Style40"/>
    <w:locked/>
    <w:rsid w:val="00A75EC1"/>
    <w:rPr>
      <w:rFonts w:ascii="Arial Narrow" w:hAnsi="Arial Narrow"/>
      <w:u w:val="single"/>
    </w:rPr>
  </w:style>
  <w:style w:type="paragraph" w:customStyle="1" w:styleId="Style40">
    <w:name w:val="Style4"/>
    <w:basedOn w:val="Normal"/>
    <w:link w:val="Style4Char"/>
    <w:qFormat/>
    <w:rsid w:val="00A75EC1"/>
    <w:rPr>
      <w:rFonts w:ascii="Arial Narrow" w:hAnsi="Arial Narrow" w:cstheme="minorBidi"/>
      <w:u w:val="single"/>
    </w:rPr>
  </w:style>
  <w:style w:type="character" w:customStyle="1" w:styleId="StyleCardText11ptUnderlineChar">
    <w:name w:val="Style Card Text + 11 pt Underline Char"/>
    <w:link w:val="StyleCardText11ptUnderline"/>
    <w:locked/>
    <w:rsid w:val="00A75EC1"/>
    <w:rPr>
      <w:u w:val="single"/>
    </w:rPr>
  </w:style>
  <w:style w:type="paragraph" w:customStyle="1" w:styleId="StyleCardText11ptUnderline">
    <w:name w:val="Style Card Text + 11 pt Underline"/>
    <w:link w:val="StyleCardText11ptUnderlineChar"/>
    <w:qFormat/>
    <w:rsid w:val="00A75EC1"/>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A75EC1"/>
    <w:rPr>
      <w:rFonts w:ascii="Georgia" w:hAnsi="Georgia"/>
      <w:sz w:val="16"/>
    </w:rPr>
  </w:style>
  <w:style w:type="paragraph" w:customStyle="1" w:styleId="StyleMinimizedText11pt">
    <w:name w:val="Style Minimized Text + 11 pt"/>
    <w:basedOn w:val="Normal"/>
    <w:link w:val="StyleMinimizedText11ptChar"/>
    <w:qFormat/>
    <w:rsid w:val="00A75EC1"/>
    <w:rPr>
      <w:rFonts w:cstheme="minorBidi"/>
      <w:sz w:val="16"/>
    </w:rPr>
  </w:style>
  <w:style w:type="character" w:customStyle="1" w:styleId="StyleMinimizedText11pt1Char">
    <w:name w:val="Style Minimized Text + 11 pt1 Char"/>
    <w:basedOn w:val="DefaultParagraphFont"/>
    <w:link w:val="StyleMinimizedText11pt1"/>
    <w:locked/>
    <w:rsid w:val="00A75EC1"/>
    <w:rPr>
      <w:rFonts w:ascii="Georgia" w:hAnsi="Georgia"/>
      <w:sz w:val="16"/>
    </w:rPr>
  </w:style>
  <w:style w:type="paragraph" w:customStyle="1" w:styleId="StyleMinimizedText11pt1">
    <w:name w:val="Style Minimized Text + 11 pt1"/>
    <w:basedOn w:val="Normal"/>
    <w:link w:val="StyleMinimizedText11pt1Char"/>
    <w:qFormat/>
    <w:rsid w:val="00A75EC1"/>
    <w:rPr>
      <w:rFonts w:cstheme="minorBidi"/>
      <w:sz w:val="16"/>
    </w:rPr>
  </w:style>
  <w:style w:type="character" w:customStyle="1" w:styleId="StyleStyle4LatinTimesNewRomanAsianSimSunChar">
    <w:name w:val="Style Style4 + (Latin) Times New Roman (Asian) SimSun Char"/>
    <w:basedOn w:val="DefaultParagraphFont"/>
    <w:link w:val="StyleStyle4LatinTimesNewRomanAsianSimSun"/>
    <w:locked/>
    <w:rsid w:val="00A75EC1"/>
    <w:rPr>
      <w:rFonts w:ascii="Georgia" w:eastAsia="SimSun" w:hAnsi="Georgia"/>
      <w:u w:val="single"/>
    </w:rPr>
  </w:style>
  <w:style w:type="paragraph" w:customStyle="1" w:styleId="StyleStyle4LatinTimesNewRomanAsianSimSun">
    <w:name w:val="Style Style4 + (Latin) Times New Roman (Asian) SimSun"/>
    <w:basedOn w:val="Normal"/>
    <w:link w:val="StyleStyle4LatinTimesNewRomanAsianSimSunChar"/>
    <w:qFormat/>
    <w:rsid w:val="00A75EC1"/>
    <w:rPr>
      <w:rFonts w:eastAsia="SimSun" w:cstheme="minorBidi"/>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A75EC1"/>
    <w:rPr>
      <w:rFonts w:ascii="Georgia" w:eastAsia="SimSun" w:hAnsi="Georgia"/>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A75EC1"/>
    <w:rPr>
      <w:rFonts w:eastAsia="SimSun" w:cstheme="minorBidi"/>
      <w:b/>
      <w:bCs/>
      <w:u w:val="single"/>
    </w:rPr>
  </w:style>
  <w:style w:type="character" w:customStyle="1" w:styleId="Debate-CardSmalltextF2Char">
    <w:name w:val="Debate- Card Small text F2 Char"/>
    <w:link w:val="Debate-CardSmalltextF2"/>
    <w:locked/>
    <w:rsid w:val="00A75EC1"/>
    <w:rPr>
      <w:rFonts w:ascii="Arial Narrow" w:hAnsi="Arial Narrow"/>
      <w:sz w:val="16"/>
    </w:rPr>
  </w:style>
  <w:style w:type="paragraph" w:customStyle="1" w:styleId="Debate-CardSmalltextF2">
    <w:name w:val="Debate- Card Small text F2"/>
    <w:basedOn w:val="Normal"/>
    <w:next w:val="Normal"/>
    <w:link w:val="Debate-CardSmalltextF2Char"/>
    <w:qFormat/>
    <w:rsid w:val="00A75EC1"/>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A75EC1"/>
    <w:rPr>
      <w:rFonts w:ascii="Arial Narrow" w:hAnsi="Arial Narrow"/>
      <w:b/>
      <w:sz w:val="18"/>
      <w:u w:val="single"/>
    </w:rPr>
  </w:style>
  <w:style w:type="paragraph" w:customStyle="1" w:styleId="Debate-EmphasizedText-F5">
    <w:name w:val="Debate- Emphasized Text- F5"/>
    <w:basedOn w:val="Normal"/>
    <w:link w:val="Debate-EmphasizedText-F5Char"/>
    <w:qFormat/>
    <w:rsid w:val="00A75EC1"/>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A75EC1"/>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A75EC1"/>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A75EC1"/>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A75EC1"/>
    <w:rPr>
      <w:rFonts w:ascii="Times New Roman" w:eastAsia="Times New Roman" w:hAnsi="Times New Roman" w:cs="Calibri"/>
      <w:sz w:val="16"/>
    </w:rPr>
  </w:style>
  <w:style w:type="character" w:customStyle="1" w:styleId="StyleStyle411ptBoldChar">
    <w:name w:val="Style Style4 + 11 pt Bold Char"/>
    <w:basedOn w:val="DefaultParagraphFont"/>
    <w:link w:val="StyleStyle411ptBold"/>
    <w:locked/>
    <w:rsid w:val="00A75EC1"/>
    <w:rPr>
      <w:rFonts w:ascii="Georgia" w:eastAsia="Times New Roman" w:hAnsi="Georgia"/>
      <w:b/>
      <w:bCs/>
      <w:u w:val="single"/>
    </w:rPr>
  </w:style>
  <w:style w:type="paragraph" w:customStyle="1" w:styleId="StyleStyle411ptBold">
    <w:name w:val="Style Style4 + 11 pt Bold"/>
    <w:basedOn w:val="Normal"/>
    <w:link w:val="StyleStyle411ptBoldChar"/>
    <w:qFormat/>
    <w:rsid w:val="00A75EC1"/>
    <w:rPr>
      <w:rFonts w:eastAsia="Times New Roman" w:cstheme="minorBidi"/>
      <w:b/>
      <w:bCs/>
      <w:u w:val="single"/>
    </w:rPr>
  </w:style>
  <w:style w:type="character" w:customStyle="1" w:styleId="StyleStyle411ptBoldBorderSinglesolidlineAuto0Char">
    <w:name w:val="Style Style4 + 11 pt Bold Border: : (Single solid line Auto  0.... Char"/>
    <w:link w:val="StyleStyle411ptBoldBorderSinglesolidlineAuto0"/>
    <w:locked/>
    <w:rsid w:val="00A75EC1"/>
    <w:rPr>
      <w:rFonts w:ascii="Georgia" w:eastAsia="Times New Roman" w:hAnsi="Georgia"/>
      <w:b/>
      <w:bCs/>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A75EC1"/>
    <w:pPr>
      <w:pBdr>
        <w:top w:val="single" w:sz="4" w:space="0" w:color="auto"/>
        <w:left w:val="single" w:sz="4" w:space="0" w:color="auto"/>
        <w:bottom w:val="single" w:sz="4" w:space="0" w:color="auto"/>
        <w:right w:val="single" w:sz="4" w:space="0" w:color="auto"/>
      </w:pBdr>
    </w:pPr>
    <w:rPr>
      <w:rFonts w:eastAsia="Times New Roman" w:cstheme="minorBidi"/>
      <w:b/>
      <w:bCs/>
      <w:u w:val="single"/>
      <w:bdr w:val="single" w:sz="4" w:space="0" w:color="auto" w:frame="1"/>
    </w:rPr>
  </w:style>
  <w:style w:type="character" w:customStyle="1" w:styleId="StyleUnderlineChar11ptChar">
    <w:name w:val="Style Underline Char + 11 pt Char"/>
    <w:basedOn w:val="DefaultParagraphFont"/>
    <w:link w:val="StyleUnderlineChar11pt"/>
    <w:locked/>
    <w:rsid w:val="00A75EC1"/>
    <w:rPr>
      <w:rFonts w:ascii="Georgia" w:eastAsia="Times New Roman" w:hAnsi="Georgia"/>
      <w:u w:val="single"/>
    </w:rPr>
  </w:style>
  <w:style w:type="paragraph" w:customStyle="1" w:styleId="StyleUnderlineChar11pt">
    <w:name w:val="Style Underline Char + 11 pt"/>
    <w:basedOn w:val="Normal"/>
    <w:link w:val="StyleUnderlineChar11ptChar"/>
    <w:qFormat/>
    <w:rsid w:val="00A75EC1"/>
    <w:rPr>
      <w:rFonts w:eastAsia="Times New Roman" w:cstheme="minorBidi"/>
      <w:u w:val="single"/>
    </w:rPr>
  </w:style>
  <w:style w:type="character" w:customStyle="1" w:styleId="StyleUnderlineChar11ptBoldChar">
    <w:name w:val="Style Underline Char + 11 pt Bold Char"/>
    <w:basedOn w:val="DefaultParagraphFont"/>
    <w:link w:val="StyleUnderlineChar11ptBold"/>
    <w:locked/>
    <w:rsid w:val="00A75EC1"/>
    <w:rPr>
      <w:rFonts w:ascii="Georgia" w:eastAsia="Times New Roman" w:hAnsi="Georgia"/>
      <w:b/>
      <w:bCs/>
      <w:u w:val="single"/>
    </w:rPr>
  </w:style>
  <w:style w:type="paragraph" w:customStyle="1" w:styleId="StyleUnderlineChar11ptBold">
    <w:name w:val="Style Underline Char + 11 pt Bold"/>
    <w:basedOn w:val="Normal"/>
    <w:link w:val="StyleUnderlineChar11ptBoldChar"/>
    <w:qFormat/>
    <w:rsid w:val="00A75EC1"/>
    <w:rPr>
      <w:rFonts w:eastAsia="Times New Roman" w:cstheme="minorBidi"/>
      <w:b/>
      <w:bCs/>
      <w:u w:val="single"/>
    </w:rPr>
  </w:style>
  <w:style w:type="character" w:customStyle="1" w:styleId="StyleStyle411ptBorderSinglesolidlineAuto05ptLChar">
    <w:name w:val="Style Style4 + 11 pt Border: : (Single solid line Auto  0.5 pt L... Char"/>
    <w:basedOn w:val="DefaultParagraphFont"/>
    <w:link w:val="StyleStyle411ptBorderSinglesolidlineAuto05ptL"/>
    <w:locked/>
    <w:rsid w:val="00A75EC1"/>
    <w:rPr>
      <w:rFonts w:ascii="Georgia" w:eastAsia="Times New Roman" w:hAnsi="Georgia"/>
      <w:u w:val="single"/>
      <w:bdr w:val="single" w:sz="4" w:space="0" w:color="auto" w:frame="1"/>
    </w:rPr>
  </w:style>
  <w:style w:type="paragraph" w:customStyle="1" w:styleId="StyleStyle411ptBorderSinglesolidlineAuto05ptL">
    <w:name w:val="Style Style4 + 11 pt Border: : (Single solid line Auto  0.5 pt L..."/>
    <w:basedOn w:val="Normal"/>
    <w:link w:val="StyleStyle411ptBorderSinglesolidlineAuto05ptLChar"/>
    <w:qFormat/>
    <w:rsid w:val="00A75EC1"/>
    <w:pPr>
      <w:pBdr>
        <w:top w:val="single" w:sz="4" w:space="0" w:color="auto"/>
        <w:left w:val="single" w:sz="4" w:space="0" w:color="auto"/>
        <w:bottom w:val="single" w:sz="4" w:space="0" w:color="auto"/>
        <w:right w:val="single" w:sz="4" w:space="0" w:color="auto"/>
      </w:pBdr>
    </w:pPr>
    <w:rPr>
      <w:rFonts w:eastAsia="Times New Roman" w:cstheme="minorBidi"/>
      <w:u w:val="single"/>
      <w:bdr w:val="single" w:sz="4" w:space="0" w:color="auto" w:frame="1"/>
    </w:rPr>
  </w:style>
  <w:style w:type="character" w:customStyle="1" w:styleId="StyleStyle112ptChar">
    <w:name w:val="Style Style1 + 12 pt Char"/>
    <w:basedOn w:val="DefaultParagraphFont"/>
    <w:link w:val="StyleStyle112pt"/>
    <w:locked/>
    <w:rsid w:val="00A75EC1"/>
    <w:rPr>
      <w:rFonts w:ascii="Georgia" w:eastAsia="SimSun" w:hAnsi="Georgia"/>
      <w:u w:val="single"/>
      <w:lang w:eastAsia="zh-CN"/>
    </w:rPr>
  </w:style>
  <w:style w:type="paragraph" w:customStyle="1" w:styleId="StyleStyle112pt">
    <w:name w:val="Style Style1 + 12 pt"/>
    <w:basedOn w:val="Normal"/>
    <w:link w:val="StyleStyle112ptChar"/>
    <w:qFormat/>
    <w:rsid w:val="00A75EC1"/>
    <w:rPr>
      <w:rFonts w:eastAsia="SimSun" w:cstheme="minorBidi"/>
      <w:u w:val="single"/>
      <w:lang w:eastAsia="zh-CN"/>
    </w:rPr>
  </w:style>
  <w:style w:type="character" w:customStyle="1" w:styleId="MinimizedTextChar">
    <w:name w:val="Minimized Text Char"/>
    <w:basedOn w:val="DefaultParagraphFont"/>
    <w:link w:val="MinimizedText"/>
    <w:locked/>
    <w:rsid w:val="00A75EC1"/>
    <w:rPr>
      <w:rFonts w:ascii="Georgia" w:eastAsia="Times New Roman" w:hAnsi="Georgia"/>
      <w:sz w:val="16"/>
    </w:rPr>
  </w:style>
  <w:style w:type="paragraph" w:customStyle="1" w:styleId="MinimizedText">
    <w:name w:val="Minimized Text"/>
    <w:basedOn w:val="Normal"/>
    <w:link w:val="MinimizedTextChar"/>
    <w:qFormat/>
    <w:rsid w:val="00A75EC1"/>
    <w:rPr>
      <w:rFonts w:eastAsia="Times New Roman" w:cstheme="minorBidi"/>
      <w:sz w:val="16"/>
    </w:rPr>
  </w:style>
  <w:style w:type="character" w:customStyle="1" w:styleId="StyleMinimizedTextArialNarrow10ptChar">
    <w:name w:val="Style Minimized Text + Arial Narrow 10 pt Char"/>
    <w:basedOn w:val="MinimizedTextChar"/>
    <w:link w:val="StyleMinimizedTextArialNarrow10pt"/>
    <w:locked/>
    <w:rsid w:val="00A75EC1"/>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A75EC1"/>
    <w:rPr>
      <w:sz w:val="20"/>
    </w:rPr>
  </w:style>
  <w:style w:type="character" w:customStyle="1" w:styleId="StyleUnderlineChar11ptBorderSinglesolidlineAutoChar">
    <w:name w:val="Style Underline Char + 11 pt Border: : (Single solid line Auto  ... Char"/>
    <w:link w:val="StyleUnderlineChar11ptBorderSinglesolidlineAuto"/>
    <w:locked/>
    <w:rsid w:val="00A75EC1"/>
    <w:rPr>
      <w:rFonts w:ascii="Georgia" w:eastAsia="Times New Roman" w:hAnsi="Georgia"/>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A75EC1"/>
    <w:pPr>
      <w:pBdr>
        <w:top w:val="single" w:sz="4" w:space="0" w:color="auto"/>
        <w:left w:val="single" w:sz="4" w:space="0" w:color="auto"/>
        <w:bottom w:val="single" w:sz="4" w:space="0" w:color="auto"/>
        <w:right w:val="single" w:sz="4" w:space="0" w:color="auto"/>
      </w:pBdr>
    </w:pPr>
    <w:rPr>
      <w:rFonts w:eastAsia="Times New Roman" w:cstheme="minorBidi"/>
      <w:u w:val="single"/>
      <w:bdr w:val="single" w:sz="4" w:space="0" w:color="auto" w:frame="1"/>
    </w:rPr>
  </w:style>
  <w:style w:type="character" w:customStyle="1" w:styleId="StyleStyle49pt3Char">
    <w:name w:val="Style Style4 + 9 pt3 Char"/>
    <w:basedOn w:val="Style4Char"/>
    <w:link w:val="StyleStyle49pt3"/>
    <w:locked/>
    <w:rsid w:val="00A75EC1"/>
    <w:rPr>
      <w:rFonts w:ascii="Times New Roman" w:eastAsia="Times New Roman" w:hAnsi="Times New Roman" w:cs="Times New Roman"/>
      <w:sz w:val="20"/>
      <w:u w:val="single"/>
    </w:rPr>
  </w:style>
  <w:style w:type="paragraph" w:customStyle="1" w:styleId="StyleStyle49pt3">
    <w:name w:val="Style Style4 + 9 pt3"/>
    <w:basedOn w:val="Style40"/>
    <w:link w:val="StyleStyle49pt3Char"/>
    <w:qFormat/>
    <w:rsid w:val="00A75EC1"/>
    <w:rPr>
      <w:rFonts w:ascii="Times New Roman" w:eastAsia="Times New Roman" w:hAnsi="Times New Roman" w:cs="Times New Roman"/>
      <w:sz w:val="20"/>
    </w:rPr>
  </w:style>
  <w:style w:type="character" w:customStyle="1" w:styleId="StyleStyle4BoldChar">
    <w:name w:val="Style Style4 + Bold Char"/>
    <w:basedOn w:val="Style4Char"/>
    <w:link w:val="StyleStyle4Bold"/>
    <w:locked/>
    <w:rsid w:val="00A75EC1"/>
    <w:rPr>
      <w:rFonts w:ascii="Times New Roman" w:eastAsia="Times New Roman" w:hAnsi="Times New Roman" w:cs="Times New Roman"/>
      <w:b/>
      <w:bCs/>
      <w:sz w:val="20"/>
      <w:u w:val="single"/>
    </w:rPr>
  </w:style>
  <w:style w:type="paragraph" w:customStyle="1" w:styleId="StyleStyle4Bold">
    <w:name w:val="Style Style4 + Bold"/>
    <w:basedOn w:val="Style40"/>
    <w:link w:val="StyleStyle4BoldChar"/>
    <w:qFormat/>
    <w:rsid w:val="00A75EC1"/>
    <w:rPr>
      <w:rFonts w:ascii="Times New Roman" w:eastAsia="Times New Roman" w:hAnsi="Times New Roman" w:cs="Times New Roman"/>
      <w:b/>
      <w:bCs/>
      <w:sz w:val="20"/>
    </w:rPr>
  </w:style>
  <w:style w:type="character" w:customStyle="1" w:styleId="CircledChar">
    <w:name w:val="Circled Char"/>
    <w:basedOn w:val="CardTextChar1"/>
    <w:link w:val="Circled"/>
    <w:locked/>
    <w:rsid w:val="00A75EC1"/>
    <w:rPr>
      <w:rFonts w:ascii="MS Mincho" w:eastAsia="MS Mincho" w:hAnsi="Garamond" w:hint="default"/>
      <w:b/>
      <w:sz w:val="18"/>
      <w:szCs w:val="20"/>
      <w:u w:val="single"/>
      <w:lang w:val="x-none" w:eastAsia="ja-JP"/>
    </w:rPr>
  </w:style>
  <w:style w:type="character" w:customStyle="1" w:styleId="CardTextChar1">
    <w:name w:val="Card Text Char"/>
    <w:locked/>
    <w:rsid w:val="00A75EC1"/>
    <w:rPr>
      <w:rFonts w:ascii="Garamond" w:eastAsia="Calibri" w:hAnsi="Garamond" w:hint="default"/>
      <w:sz w:val="18"/>
      <w:szCs w:val="22"/>
      <w:lang w:val="x-none" w:eastAsia="x-none"/>
    </w:rPr>
  </w:style>
  <w:style w:type="paragraph" w:customStyle="1" w:styleId="Circled">
    <w:name w:val="Circled"/>
    <w:link w:val="CircledChar"/>
    <w:qFormat/>
    <w:rsid w:val="00A75EC1"/>
    <w:pPr>
      <w:spacing w:after="200" w:line="276" w:lineRule="auto"/>
    </w:pPr>
    <w:rPr>
      <w:rFonts w:ascii="MS Mincho" w:eastAsia="MS Mincho" w:hAnsi="Garamond"/>
      <w:b/>
      <w:sz w:val="18"/>
      <w:szCs w:val="20"/>
      <w:u w:val="single"/>
      <w:lang w:val="x-none" w:eastAsia="ja-JP"/>
    </w:rPr>
  </w:style>
  <w:style w:type="character" w:customStyle="1" w:styleId="StyleStyle411pt1Char">
    <w:name w:val="Style Style4 + 11 pt1 Char"/>
    <w:basedOn w:val="Style4Char"/>
    <w:link w:val="StyleStyle411pt1"/>
    <w:locked/>
    <w:rsid w:val="00A75EC1"/>
    <w:rPr>
      <w:rFonts w:ascii="Times New Roman" w:eastAsia="Times New Roman" w:hAnsi="Times New Roman" w:cs="Times New Roman"/>
      <w:sz w:val="20"/>
      <w:u w:val="single"/>
    </w:rPr>
  </w:style>
  <w:style w:type="paragraph" w:customStyle="1" w:styleId="StyleStyle411pt1">
    <w:name w:val="Style Style4 + 11 pt1"/>
    <w:basedOn w:val="Style40"/>
    <w:link w:val="StyleStyle411pt1Char"/>
    <w:qFormat/>
    <w:rsid w:val="00A75EC1"/>
    <w:rPr>
      <w:rFonts w:ascii="Times New Roman" w:eastAsia="Times New Roman" w:hAnsi="Times New Roman" w:cs="Times New Roman"/>
      <w:sz w:val="20"/>
    </w:rPr>
  </w:style>
  <w:style w:type="character" w:customStyle="1" w:styleId="StyleBoldandUnderlineChar11ptChar">
    <w:name w:val="Style Bold and Underline Char + 11 pt Char"/>
    <w:basedOn w:val="DefaultParagraphFont"/>
    <w:link w:val="StyleBoldandUnderlineChar11pt"/>
    <w:rsid w:val="00A75EC1"/>
  </w:style>
  <w:style w:type="paragraph" w:customStyle="1" w:styleId="StyleBoldandUnderlineChar11pt">
    <w:name w:val="Style Bold and Underline Char + 11 pt"/>
    <w:link w:val="StyleBoldandUnderlineChar11ptChar"/>
    <w:qFormat/>
    <w:rsid w:val="00A75EC1"/>
    <w:pPr>
      <w:spacing w:after="200" w:line="276" w:lineRule="auto"/>
    </w:pPr>
  </w:style>
  <w:style w:type="character" w:customStyle="1" w:styleId="StyleMinimizedTextArialNarrow9ptChar">
    <w:name w:val="Style Minimized Text + Arial Narrow 9 pt Char"/>
    <w:basedOn w:val="DefaultParagraphFont"/>
    <w:link w:val="StyleMinimizedTextArialNarrow9pt"/>
    <w:locked/>
    <w:rsid w:val="00A75EC1"/>
    <w:rPr>
      <w:rFonts w:ascii="Georgia" w:eastAsia="Times New Roman" w:hAnsi="Georgia"/>
    </w:rPr>
  </w:style>
  <w:style w:type="paragraph" w:customStyle="1" w:styleId="StyleMinimizedTextArialNarrow9pt">
    <w:name w:val="Style Minimized Text + Arial Narrow 9 pt"/>
    <w:basedOn w:val="Normal"/>
    <w:link w:val="StyleMinimizedTextArialNarrow9ptChar"/>
    <w:qFormat/>
    <w:rsid w:val="00A75EC1"/>
    <w:rPr>
      <w:rFonts w:eastAsia="Times New Roman" w:cstheme="minorBidi"/>
    </w:rPr>
  </w:style>
  <w:style w:type="character" w:customStyle="1" w:styleId="StyleBoldandUnderlineChar11ptNotBoldChar">
    <w:name w:val="Style Bold and Underline Char + 11 pt Not Bold Char"/>
    <w:basedOn w:val="BoldandUnderlineCharChar2"/>
    <w:link w:val="StyleBoldandUnderlineChar11ptNotBold"/>
    <w:locked/>
    <w:rsid w:val="00A75EC1"/>
    <w:rPr>
      <w:rFonts w:ascii="Times New Roman" w:eastAsia="Times New Roman" w:hAnsi="Times New Roman" w:cs="Times New Roman"/>
      <w:b w:val="0"/>
      <w:bCs w:val="0"/>
      <w:szCs w:val="20"/>
      <w:u w:val="single"/>
      <w:lang w:val="en-US" w:eastAsia="en-US" w:bidi="ar-SA"/>
    </w:rPr>
  </w:style>
  <w:style w:type="character" w:customStyle="1" w:styleId="BoldandUnderlineCharChar2">
    <w:name w:val="Bold and Underline Char Char2"/>
    <w:basedOn w:val="DefaultParagraphFont"/>
    <w:rsid w:val="00A75EC1"/>
    <w:rPr>
      <w:b/>
      <w:bCs w:val="0"/>
      <w:u w:val="single"/>
      <w:lang w:val="en-US" w:eastAsia="en-US" w:bidi="ar-SA"/>
    </w:rPr>
  </w:style>
  <w:style w:type="paragraph" w:customStyle="1" w:styleId="StyleBoldandUnderlineChar11ptNotBold">
    <w:name w:val="Style Bold and Underline Char + 11 pt Not Bold"/>
    <w:link w:val="StyleBoldandUnderlineChar11ptNotBoldChar"/>
    <w:qFormat/>
    <w:rsid w:val="00A75EC1"/>
    <w:pPr>
      <w:spacing w:after="200" w:line="276" w:lineRule="auto"/>
    </w:pPr>
    <w:rPr>
      <w:rFonts w:ascii="Times New Roman" w:eastAsia="Times New Roman" w:hAnsi="Times New Roman" w:cs="Times New Roman"/>
      <w:szCs w:val="20"/>
      <w:u w:val="single"/>
    </w:rPr>
  </w:style>
  <w:style w:type="character" w:customStyle="1" w:styleId="StyleStyle1BoldChar">
    <w:name w:val="Style Style1 + Bold Char"/>
    <w:basedOn w:val="Style1Char"/>
    <w:link w:val="StyleStyle1Bold"/>
    <w:locked/>
    <w:rsid w:val="00A75EC1"/>
    <w:rPr>
      <w:rFonts w:ascii="Times New Roman" w:eastAsia="SimSun" w:hAnsi="Times New Roman" w:cs="Times New Roman" w:hint="default"/>
      <w:b/>
      <w:bCs/>
      <w:sz w:val="20"/>
      <w:szCs w:val="24"/>
      <w:u w:val="single"/>
      <w:lang w:eastAsia="zh-CN"/>
    </w:rPr>
  </w:style>
  <w:style w:type="character" w:customStyle="1" w:styleId="Style1Char">
    <w:name w:val="Style1 Char"/>
    <w:locked/>
    <w:rsid w:val="00A75EC1"/>
    <w:rPr>
      <w:rFonts w:ascii="Georgia" w:eastAsia="SimSun" w:hAnsi="Georgia" w:hint="default"/>
      <w:szCs w:val="24"/>
      <w:u w:val="single"/>
      <w:lang w:eastAsia="zh-CN"/>
    </w:rPr>
  </w:style>
  <w:style w:type="paragraph" w:customStyle="1" w:styleId="StyleStyle1Bold">
    <w:name w:val="Style Style1 + Bold"/>
    <w:link w:val="StyleStyle1BoldChar"/>
    <w:qFormat/>
    <w:rsid w:val="00A75EC1"/>
    <w:rPr>
      <w:rFonts w:ascii="Times New Roman" w:eastAsia="SimSun" w:hAnsi="Times New Roman" w:cs="Times New Roman"/>
      <w:b/>
      <w:bCs/>
      <w:sz w:val="20"/>
      <w:u w:val="single"/>
      <w:lang w:eastAsia="zh-CN"/>
    </w:rPr>
  </w:style>
  <w:style w:type="character" w:customStyle="1" w:styleId="StyleUnderlineChar11pt2Char">
    <w:name w:val="Style Underline Char + 11 pt2 Char"/>
    <w:basedOn w:val="UnderlineCharChar"/>
    <w:link w:val="StyleUnderlineChar11pt2"/>
    <w:locked/>
    <w:rsid w:val="00A75EC1"/>
    <w:rPr>
      <w:rFonts w:ascii="Times New Roman" w:eastAsia="Times New Roman" w:hAnsi="Times New Roman" w:cs="Times New Roman" w:hint="default"/>
      <w:sz w:val="20"/>
      <w:szCs w:val="20"/>
      <w:u w:val="single"/>
      <w:lang w:val="en-US" w:eastAsia="ja-JP" w:bidi="ar-SA"/>
    </w:rPr>
  </w:style>
  <w:style w:type="character" w:customStyle="1" w:styleId="UnderlineCharChar">
    <w:name w:val="Underline Char Char"/>
    <w:basedOn w:val="DefaultParagraphFont"/>
    <w:rsid w:val="00A75EC1"/>
    <w:rPr>
      <w:rFonts w:ascii="Arial Narrow" w:hAnsi="Arial Narrow" w:hint="default"/>
      <w:szCs w:val="24"/>
      <w:u w:val="single"/>
      <w:lang w:val="en-US" w:eastAsia="en-US" w:bidi="ar-SA"/>
    </w:rPr>
  </w:style>
  <w:style w:type="paragraph" w:customStyle="1" w:styleId="StyleUnderlineChar11pt2">
    <w:name w:val="Style Underline Char + 11 pt2"/>
    <w:link w:val="StyleUnderlineChar11pt2Char"/>
    <w:qFormat/>
    <w:rsid w:val="00A75EC1"/>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
    <w:locked/>
    <w:rsid w:val="00A75EC1"/>
    <w:rPr>
      <w:rFonts w:ascii="Georgia" w:eastAsia="Times New Roman" w:hAnsi="Georgia"/>
      <w:szCs w:val="20"/>
    </w:rPr>
  </w:style>
  <w:style w:type="paragraph" w:customStyle="1" w:styleId="cardCharChar">
    <w:name w:val="card Char Char"/>
    <w:basedOn w:val="Normal"/>
    <w:link w:val="cardCharCharChar"/>
    <w:qFormat/>
    <w:rsid w:val="00A75EC1"/>
    <w:pPr>
      <w:ind w:left="288" w:right="288"/>
    </w:pPr>
    <w:rPr>
      <w:rFonts w:eastAsia="Times New Roman" w:cstheme="minorBidi"/>
      <w:szCs w:val="20"/>
    </w:rPr>
  </w:style>
  <w:style w:type="character" w:customStyle="1" w:styleId="StylecardCharCharArialNarrow9ptChar">
    <w:name w:val="Style card Char Char + Arial Narrow 9 pt Char"/>
    <w:basedOn w:val="cardCharCharChar"/>
    <w:link w:val="StylecardCharCharArialNarrow9pt"/>
    <w:locked/>
    <w:rsid w:val="00A75EC1"/>
    <w:rPr>
      <w:rFonts w:ascii="Georgia" w:eastAsia="Times New Roman" w:hAnsi="Georgia"/>
      <w:szCs w:val="20"/>
    </w:rPr>
  </w:style>
  <w:style w:type="paragraph" w:customStyle="1" w:styleId="StylecardCharCharArialNarrow9pt">
    <w:name w:val="Style card Char Char + Arial Narrow 9 pt"/>
    <w:basedOn w:val="cardCharChar"/>
    <w:link w:val="StylecardCharCharArialNarrow9ptChar"/>
    <w:qFormat/>
    <w:rsid w:val="00A75EC1"/>
  </w:style>
  <w:style w:type="character" w:customStyle="1" w:styleId="StyleCardTextArialNarrow9ptChar">
    <w:name w:val="Style Card Text + Arial Narrow 9 pt Char"/>
    <w:basedOn w:val="DefaultParagraphFont"/>
    <w:link w:val="StyleCardTextArialNarrow9pt"/>
    <w:rsid w:val="00A75EC1"/>
  </w:style>
  <w:style w:type="paragraph" w:customStyle="1" w:styleId="StyleCardTextArialNarrow9pt">
    <w:name w:val="Style Card Text + Arial Narrow 9 pt"/>
    <w:link w:val="StyleCardTextArialNarrow9ptChar"/>
    <w:qFormat/>
    <w:rsid w:val="00A75EC1"/>
    <w:pPr>
      <w:spacing w:after="200" w:line="276" w:lineRule="auto"/>
    </w:pPr>
  </w:style>
  <w:style w:type="character" w:customStyle="1" w:styleId="StyleCardTextArialNarrow8ptChar">
    <w:name w:val="Style Card Text + Arial Narrow 8 pt Char"/>
    <w:basedOn w:val="CardTextChar10"/>
    <w:link w:val="StyleCardTextArialNarrow8pt"/>
    <w:locked/>
    <w:rsid w:val="00A75EC1"/>
    <w:rPr>
      <w:rFonts w:ascii="Times New Roman" w:eastAsia="Times New Roman" w:hAnsi="Times New Roman" w:cs="Times New Roman" w:hint="default"/>
      <w:sz w:val="20"/>
      <w:szCs w:val="24"/>
    </w:rPr>
  </w:style>
  <w:style w:type="character" w:customStyle="1" w:styleId="CardTextChar10">
    <w:name w:val="Card Text Char1"/>
    <w:basedOn w:val="DefaultParagraphFont"/>
    <w:rsid w:val="00A75EC1"/>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A75EC1"/>
    <w:pPr>
      <w:spacing w:after="200" w:line="276" w:lineRule="auto"/>
    </w:pPr>
    <w:rPr>
      <w:rFonts w:ascii="Times New Roman" w:eastAsia="Times New Roman" w:hAnsi="Times New Roman" w:cs="Times New Roman"/>
      <w:sz w:val="20"/>
    </w:rPr>
  </w:style>
  <w:style w:type="character" w:customStyle="1" w:styleId="TextsmallChar0">
    <w:name w:val="Textsmall Char"/>
    <w:basedOn w:val="DefaultParagraphFont"/>
    <w:link w:val="Textsmall0"/>
    <w:locked/>
    <w:rsid w:val="00A75EC1"/>
    <w:rPr>
      <w:rFonts w:ascii="Georgia" w:eastAsia="Times New Roman" w:hAnsi="Georgia"/>
      <w:sz w:val="16"/>
    </w:rPr>
  </w:style>
  <w:style w:type="paragraph" w:customStyle="1" w:styleId="Textsmall0">
    <w:name w:val="Textsmall"/>
    <w:basedOn w:val="Normal"/>
    <w:next w:val="Normal"/>
    <w:link w:val="TextsmallChar0"/>
    <w:qFormat/>
    <w:rsid w:val="00A75EC1"/>
    <w:rPr>
      <w:rFonts w:eastAsia="Times New Roman" w:cstheme="minorBidi"/>
      <w:sz w:val="16"/>
    </w:rPr>
  </w:style>
  <w:style w:type="character" w:customStyle="1" w:styleId="StyleStyle49pt10Char">
    <w:name w:val="Style Style4 + 9 pt10 Char"/>
    <w:basedOn w:val="Style4Char"/>
    <w:link w:val="StyleStyle49pt10"/>
    <w:locked/>
    <w:rsid w:val="00A75EC1"/>
    <w:rPr>
      <w:rFonts w:ascii="Times New Roman" w:eastAsia="Times New Roman" w:hAnsi="Times New Roman" w:cs="Times New Roman"/>
      <w:sz w:val="20"/>
      <w:u w:val="single"/>
    </w:rPr>
  </w:style>
  <w:style w:type="paragraph" w:customStyle="1" w:styleId="StyleStyle49pt10">
    <w:name w:val="Style Style4 + 9 pt10"/>
    <w:basedOn w:val="Style40"/>
    <w:link w:val="StyleStyle49pt10Char"/>
    <w:qFormat/>
    <w:rsid w:val="00A75EC1"/>
    <w:rPr>
      <w:rFonts w:ascii="Times New Roman" w:eastAsia="Times New Roman" w:hAnsi="Times New Roman" w:cs="Times New Roman"/>
      <w:sz w:val="20"/>
    </w:rPr>
  </w:style>
  <w:style w:type="character" w:customStyle="1" w:styleId="StyleStyle49ptBold7Char">
    <w:name w:val="Style Style4 + 9 pt Bold7 Char"/>
    <w:link w:val="StyleStyle49ptBold7"/>
    <w:locked/>
    <w:rsid w:val="00A75EC1"/>
    <w:rPr>
      <w:rFonts w:ascii="Times New Roman" w:eastAsia="Times New Roman" w:hAnsi="Times New Roman" w:cs="Times New Roman"/>
      <w:b/>
      <w:bCs/>
      <w:u w:val="single"/>
    </w:rPr>
  </w:style>
  <w:style w:type="paragraph" w:customStyle="1" w:styleId="StyleStyle49ptBold7">
    <w:name w:val="Style Style4 + 9 pt Bold7"/>
    <w:basedOn w:val="Style40"/>
    <w:link w:val="StyleStyle49ptBold7Char"/>
    <w:qFormat/>
    <w:rsid w:val="00A75EC1"/>
    <w:rPr>
      <w:rFonts w:ascii="Times New Roman" w:eastAsia="Times New Roman" w:hAnsi="Times New Roman" w:cs="Times New Roman"/>
      <w:b/>
      <w:bCs/>
    </w:rPr>
  </w:style>
  <w:style w:type="character" w:customStyle="1" w:styleId="NormalUnderlineChar">
    <w:name w:val="Normal Underline Char"/>
    <w:link w:val="NormalUnderline"/>
    <w:locked/>
    <w:rsid w:val="00A75EC1"/>
    <w:rPr>
      <w:rFonts w:ascii="Georgia" w:eastAsia="Times New Roman" w:hAnsi="Georgia"/>
      <w:u w:val="single"/>
    </w:rPr>
  </w:style>
  <w:style w:type="paragraph" w:customStyle="1" w:styleId="NormalUnderline">
    <w:name w:val="Normal Underline"/>
    <w:basedOn w:val="Normal"/>
    <w:link w:val="NormalUnderlineChar"/>
    <w:qFormat/>
    <w:rsid w:val="00A75EC1"/>
    <w:pPr>
      <w:ind w:left="288"/>
    </w:pPr>
    <w:rPr>
      <w:rFonts w:eastAsia="Times New Roman" w:cstheme="minorBidi"/>
      <w:u w:val="single"/>
    </w:rPr>
  </w:style>
  <w:style w:type="paragraph" w:customStyle="1" w:styleId="Underlinestyle0">
    <w:name w:val="Underline style"/>
    <w:basedOn w:val="Normal"/>
    <w:uiPriority w:val="99"/>
    <w:qFormat/>
    <w:rsid w:val="00A75EC1"/>
    <w:rPr>
      <w:rFonts w:ascii="Calibri" w:eastAsia="Times New Roman" w:hAnsi="Calibri"/>
      <w:sz w:val="16"/>
      <w:u w:val="single"/>
    </w:rPr>
  </w:style>
  <w:style w:type="paragraph" w:customStyle="1" w:styleId="WW-Default1">
    <w:name w:val="WW-Default1"/>
    <w:basedOn w:val="Normal"/>
    <w:uiPriority w:val="99"/>
    <w:qFormat/>
    <w:rsid w:val="00A75EC1"/>
    <w:pPr>
      <w:suppressAutoHyphens/>
    </w:pPr>
    <w:rPr>
      <w:rFonts w:ascii="Calibri" w:eastAsia="Times New Roman" w:hAnsi="Calibri"/>
      <w:b/>
      <w:bCs/>
      <w:sz w:val="16"/>
      <w:szCs w:val="20"/>
      <w:lang w:eastAsia="ar-SA"/>
    </w:rPr>
  </w:style>
  <w:style w:type="character" w:customStyle="1" w:styleId="CardStyleChar">
    <w:name w:val="Card Style Char"/>
    <w:link w:val="CardStyle"/>
    <w:locked/>
    <w:rsid w:val="00A75EC1"/>
    <w:rPr>
      <w:rFonts w:ascii="Georgia" w:eastAsia="Times New Roman" w:hAnsi="Georgia"/>
    </w:rPr>
  </w:style>
  <w:style w:type="paragraph" w:customStyle="1" w:styleId="CardStyle">
    <w:name w:val="Card Style"/>
    <w:basedOn w:val="Normal"/>
    <w:link w:val="CardStyleChar"/>
    <w:qFormat/>
    <w:rsid w:val="00A75EC1"/>
    <w:rPr>
      <w:rFonts w:eastAsia="Times New Roman" w:cstheme="minorBidi"/>
    </w:rPr>
  </w:style>
  <w:style w:type="character" w:customStyle="1" w:styleId="Stylecard11ptChar">
    <w:name w:val="Style card + 11 pt Char"/>
    <w:link w:val="Stylecard11pt"/>
    <w:locked/>
    <w:rsid w:val="00A75EC1"/>
    <w:rPr>
      <w:rFonts w:ascii="Times New Roman" w:eastAsia="SimSun" w:hAnsi="Times New Roman" w:cs="Times New Roman"/>
      <w:sz w:val="20"/>
      <w:lang w:eastAsia="zh-CN"/>
    </w:rPr>
  </w:style>
  <w:style w:type="paragraph" w:customStyle="1" w:styleId="Stylecard11pt">
    <w:name w:val="Style card + 11 pt"/>
    <w:basedOn w:val="Normal"/>
    <w:link w:val="Stylecard11ptChar"/>
    <w:qFormat/>
    <w:rsid w:val="00A75EC1"/>
    <w:pPr>
      <w:ind w:left="288" w:right="288"/>
    </w:pPr>
    <w:rPr>
      <w:rFonts w:ascii="Times New Roman" w:eastAsia="SimSun" w:hAnsi="Times New Roman" w:cs="Times New Roman"/>
      <w:sz w:val="20"/>
      <w:lang w:eastAsia="zh-CN"/>
    </w:rPr>
  </w:style>
  <w:style w:type="character" w:customStyle="1" w:styleId="Stylecard11ptUnderlineChar">
    <w:name w:val="Style card + 11 pt Underline Char"/>
    <w:link w:val="Stylecard11ptUnderline"/>
    <w:locked/>
    <w:rsid w:val="00A75EC1"/>
    <w:rPr>
      <w:rFonts w:ascii="Times New Roman" w:eastAsia="SimSun" w:hAnsi="Times New Roman" w:cs="Times New Roman"/>
      <w:sz w:val="20"/>
      <w:u w:val="single"/>
      <w:lang w:eastAsia="zh-CN"/>
    </w:rPr>
  </w:style>
  <w:style w:type="paragraph" w:customStyle="1" w:styleId="Stylecard11ptUnderline">
    <w:name w:val="Style card + 11 pt Underline"/>
    <w:basedOn w:val="Normal"/>
    <w:link w:val="Stylecard11ptUnderlineChar"/>
    <w:qFormat/>
    <w:rsid w:val="00A75EC1"/>
    <w:pPr>
      <w:ind w:left="288" w:right="288"/>
    </w:pPr>
    <w:rPr>
      <w:rFonts w:ascii="Times New Roman" w:eastAsia="SimSun" w:hAnsi="Times New Roman" w:cs="Times New Roman"/>
      <w:sz w:val="20"/>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A75EC1"/>
    <w:rPr>
      <w:rFonts w:ascii="Georgia" w:eastAsia="Times New Roman" w:hAnsi="Georgia" w:cs="Arial"/>
      <w:b/>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A75EC1"/>
    <w:pPr>
      <w:keepLines w:val="0"/>
      <w:pageBreakBefore w:val="0"/>
      <w:spacing w:before="240" w:after="60"/>
      <w:jc w:val="left"/>
    </w:pPr>
    <w:rPr>
      <w:rFonts w:eastAsia="Times New Roman" w:cs="Arial"/>
      <w:bCs w:val="0"/>
      <w:sz w:val="24"/>
      <w:szCs w:val="28"/>
      <w:u w:val="none"/>
    </w:rPr>
  </w:style>
  <w:style w:type="paragraph" w:customStyle="1" w:styleId="Style23">
    <w:name w:val="Style23"/>
    <w:basedOn w:val="Normal"/>
    <w:uiPriority w:val="99"/>
    <w:qFormat/>
    <w:rsid w:val="00A75EC1"/>
    <w:pPr>
      <w:widowControl w:val="0"/>
      <w:autoSpaceDE w:val="0"/>
      <w:autoSpaceDN w:val="0"/>
      <w:adjustRightInd w:val="0"/>
      <w:spacing w:line="209" w:lineRule="exact"/>
    </w:pPr>
    <w:rPr>
      <w:rFonts w:ascii="Calibri" w:eastAsia="SimSun" w:hAnsi="Calibri"/>
    </w:rPr>
  </w:style>
  <w:style w:type="character" w:customStyle="1" w:styleId="TagtemplateChar">
    <w:name w:val="Tagtemplate Char"/>
    <w:basedOn w:val="DefaultParagraphFont"/>
    <w:link w:val="Tagtemplate"/>
    <w:locked/>
    <w:rsid w:val="00A75EC1"/>
    <w:rPr>
      <w:rFonts w:ascii="Arial" w:eastAsia="Calibri" w:hAnsi="Arial" w:cs="Arial"/>
      <w:b/>
    </w:rPr>
  </w:style>
  <w:style w:type="paragraph" w:customStyle="1" w:styleId="Tagtemplate">
    <w:name w:val="Tagtemplate"/>
    <w:basedOn w:val="Normal"/>
    <w:link w:val="TagtemplateChar"/>
    <w:autoRedefine/>
    <w:qFormat/>
    <w:rsid w:val="00A75EC1"/>
    <w:pPr>
      <w:keepNext/>
      <w:keepLines/>
    </w:pPr>
    <w:rPr>
      <w:rFonts w:eastAsia="Calibri"/>
      <w:b/>
    </w:rPr>
  </w:style>
  <w:style w:type="paragraph" w:customStyle="1" w:styleId="Citation-FirstLine">
    <w:name w:val="Citation - First Line"/>
    <w:basedOn w:val="Normal"/>
    <w:next w:val="Normal"/>
    <w:autoRedefine/>
    <w:uiPriority w:val="99"/>
    <w:qFormat/>
    <w:rsid w:val="00A75EC1"/>
    <w:pPr>
      <w:spacing w:line="240" w:lineRule="atLeast"/>
    </w:pPr>
    <w:rPr>
      <w:rFonts w:ascii="Book Antiqua" w:eastAsia="Times New Roman" w:hAnsi="Book Antiqua"/>
      <w:sz w:val="16"/>
    </w:rPr>
  </w:style>
  <w:style w:type="character" w:customStyle="1" w:styleId="Citation-CompleteChar">
    <w:name w:val="Citation - Complete Char"/>
    <w:basedOn w:val="DefaultParagraphFont"/>
    <w:link w:val="Citation-Complete"/>
    <w:locked/>
    <w:rsid w:val="00A75EC1"/>
    <w:rPr>
      <w:rFonts w:ascii="Book Antiqua" w:eastAsia="Times New Roman" w:hAnsi="Book Antiqua"/>
      <w:sz w:val="16"/>
    </w:rPr>
  </w:style>
  <w:style w:type="paragraph" w:customStyle="1" w:styleId="Citation-Complete">
    <w:name w:val="Citation - Complete"/>
    <w:basedOn w:val="Normal"/>
    <w:next w:val="Normal"/>
    <w:link w:val="Citation-CompleteChar"/>
    <w:autoRedefine/>
    <w:qFormat/>
    <w:rsid w:val="00A75EC1"/>
    <w:pPr>
      <w:spacing w:after="120"/>
    </w:pPr>
    <w:rPr>
      <w:rFonts w:ascii="Book Antiqua" w:eastAsia="Times New Roman" w:hAnsi="Book Antiqua" w:cstheme="minorBidi"/>
      <w:sz w:val="16"/>
    </w:rPr>
  </w:style>
  <w:style w:type="character" w:customStyle="1" w:styleId="BoldandUnderlineChar">
    <w:name w:val="Bold and Underline Char"/>
    <w:basedOn w:val="DefaultParagraphFont"/>
    <w:link w:val="BoldandUnderline"/>
    <w:locked/>
    <w:rsid w:val="00A75EC1"/>
    <w:rPr>
      <w:b/>
      <w:u w:val="single"/>
    </w:rPr>
  </w:style>
  <w:style w:type="paragraph" w:customStyle="1" w:styleId="BoldandUnderline">
    <w:name w:val="Bold and Underline"/>
    <w:basedOn w:val="Normal"/>
    <w:link w:val="BoldandUnderlineChar"/>
    <w:qFormat/>
    <w:rsid w:val="00A75EC1"/>
    <w:rPr>
      <w:rFonts w:asciiTheme="minorHAnsi" w:hAnsiTheme="minorHAnsi" w:cstheme="minorBidi"/>
      <w:b/>
      <w:u w:val="single"/>
    </w:rPr>
  </w:style>
  <w:style w:type="character" w:customStyle="1" w:styleId="StyleStyle49ptBold3Char">
    <w:name w:val="Style Style4 + 9 pt Bold3 Char"/>
    <w:basedOn w:val="Style4Char"/>
    <w:link w:val="StyleStyle49ptBold3"/>
    <w:locked/>
    <w:rsid w:val="00A75EC1"/>
    <w:rPr>
      <w:rFonts w:ascii="Times New Roman" w:eastAsia="Times New Roman" w:hAnsi="Times New Roman" w:cs="Times New Roman"/>
      <w:b/>
      <w:bCs/>
      <w:sz w:val="20"/>
      <w:u w:val="single"/>
    </w:rPr>
  </w:style>
  <w:style w:type="paragraph" w:customStyle="1" w:styleId="StyleStyle49ptBold3">
    <w:name w:val="Style Style4 + 9 pt Bold3"/>
    <w:basedOn w:val="Style40"/>
    <w:link w:val="StyleStyle49ptBold3Char"/>
    <w:qFormat/>
    <w:rsid w:val="00A75EC1"/>
    <w:rPr>
      <w:rFonts w:ascii="Times New Roman" w:eastAsia="Times New Roman" w:hAnsi="Times New Roman" w:cs="Times New Roman"/>
      <w:b/>
      <w:bCs/>
      <w:sz w:val="20"/>
    </w:rPr>
  </w:style>
  <w:style w:type="paragraph" w:customStyle="1" w:styleId="TagText">
    <w:name w:val="TagText"/>
    <w:basedOn w:val="Normal"/>
    <w:uiPriority w:val="99"/>
    <w:qFormat/>
    <w:rsid w:val="00A75EC1"/>
    <w:rPr>
      <w:rFonts w:ascii="Calibri" w:hAnsi="Calibri"/>
      <w:b/>
    </w:rPr>
  </w:style>
  <w:style w:type="character" w:customStyle="1" w:styleId="StyleUnderlining11ptChar">
    <w:name w:val="Style Underlining + 11 pt Char"/>
    <w:basedOn w:val="UnderliningChar"/>
    <w:link w:val="StyleUnderlining11pt"/>
    <w:locked/>
    <w:rsid w:val="00A75EC1"/>
    <w:rPr>
      <w:rFonts w:ascii="Times New Roman" w:eastAsia="Times New Roman" w:hAnsi="Times New Roman" w:cs="Times New Roman"/>
      <w:sz w:val="20"/>
      <w:szCs w:val="20"/>
      <w:u w:val="single"/>
      <w:lang w:val="en-GB" w:eastAsia="x-none"/>
    </w:rPr>
  </w:style>
  <w:style w:type="paragraph" w:customStyle="1" w:styleId="StyleUnderlining11pt">
    <w:name w:val="Style Underlining + 11 pt"/>
    <w:basedOn w:val="Underlining"/>
    <w:link w:val="StyleUnderlining11ptChar"/>
    <w:qFormat/>
    <w:rsid w:val="00A75EC1"/>
    <w:rPr>
      <w:rFonts w:ascii="Times New Roman" w:hAnsi="Times New Roman" w:cs="Times New Roman"/>
      <w:sz w:val="20"/>
      <w:lang w:val="en-GB"/>
    </w:rPr>
  </w:style>
  <w:style w:type="character" w:customStyle="1" w:styleId="StyleStyleMicroText7ptArialNarrow10ptChar">
    <w:name w:val="Style Style MicroText + 7 pt + Arial Narrow 10 pt Char"/>
    <w:basedOn w:val="DefaultParagraphFont"/>
    <w:link w:val="StyleStyleMicroText7ptArialNarrow10pt"/>
    <w:locked/>
    <w:rsid w:val="00A75EC1"/>
    <w:rPr>
      <w:rFonts w:ascii="Georgia" w:eastAsia="Times New Roman" w:hAnsi="Georgia"/>
    </w:rPr>
  </w:style>
  <w:style w:type="paragraph" w:customStyle="1" w:styleId="StyleStyleMicroText7ptArialNarrow10pt">
    <w:name w:val="Style Style MicroText + 7 pt + Arial Narrow 10 pt"/>
    <w:basedOn w:val="Normal"/>
    <w:link w:val="StyleStyleMicroText7ptArialNarrow10ptChar"/>
    <w:qFormat/>
    <w:rsid w:val="00A75EC1"/>
    <w:rPr>
      <w:rFonts w:eastAsia="Times New Roman" w:cstheme="minorBidi"/>
    </w:rPr>
  </w:style>
  <w:style w:type="character" w:customStyle="1" w:styleId="Stylecard11ptBoldUnderlineChar">
    <w:name w:val="Style card + 11 pt Bold Underline Char"/>
    <w:basedOn w:val="cardChar"/>
    <w:link w:val="Stylecard11ptBoldUnderline"/>
    <w:locked/>
    <w:rsid w:val="00A75EC1"/>
    <w:rPr>
      <w:rFonts w:ascii="Times New Roman" w:eastAsia="SimSun" w:hAnsi="Times New Roman" w:cs="Times New Roman"/>
      <w:b w:val="0"/>
      <w:bCs/>
      <w:u w:val="single"/>
      <w:lang w:eastAsia="zh-CN"/>
    </w:rPr>
  </w:style>
  <w:style w:type="paragraph" w:customStyle="1" w:styleId="Stylecard11ptBoldUnderline">
    <w:name w:val="Style card + 11 pt Bold Underline"/>
    <w:basedOn w:val="Normal"/>
    <w:link w:val="Stylecard11ptBoldUnderlineChar"/>
    <w:qFormat/>
    <w:rsid w:val="00A75EC1"/>
    <w:pPr>
      <w:ind w:left="288" w:right="288"/>
    </w:pPr>
    <w:rPr>
      <w:rFonts w:ascii="Times New Roman" w:eastAsia="SimSun" w:hAnsi="Times New Roman" w:cs="Times New Roman"/>
      <w:bCs/>
      <w:u w:val="single"/>
      <w:lang w:eastAsia="zh-CN"/>
    </w:rPr>
  </w:style>
  <w:style w:type="character" w:customStyle="1" w:styleId="Cards1Char">
    <w:name w:val="Cards1 Char"/>
    <w:basedOn w:val="DefaultParagraphFont"/>
    <w:link w:val="Cards1"/>
    <w:locked/>
    <w:rsid w:val="00A75EC1"/>
    <w:rPr>
      <w:rFonts w:ascii="Georgia" w:eastAsia="Times New Roman" w:hAnsi="Georgia"/>
      <w:u w:val="single"/>
    </w:rPr>
  </w:style>
  <w:style w:type="paragraph" w:customStyle="1" w:styleId="Cards1">
    <w:name w:val="Cards1"/>
    <w:basedOn w:val="Normal"/>
    <w:link w:val="Cards1Char"/>
    <w:qFormat/>
    <w:rsid w:val="00A75EC1"/>
    <w:pPr>
      <w:ind w:left="288"/>
    </w:pPr>
    <w:rPr>
      <w:rFonts w:eastAsia="Times New Roman" w:cstheme="minorBidi"/>
      <w:u w:val="single"/>
    </w:rPr>
  </w:style>
  <w:style w:type="character" w:customStyle="1" w:styleId="StyleCardTextTimesNewRoman11ptUnderlineChar">
    <w:name w:val="Style Card Text + Times New Roman 11 pt Underline Char"/>
    <w:link w:val="StyleCardTextTimesNewRoman11ptUnderline"/>
    <w:locked/>
    <w:rsid w:val="00A75EC1"/>
    <w:rPr>
      <w:rFonts w:ascii="Calibri" w:eastAsia="Calibri" w:hAnsi="Calibri" w:cs="Calibri"/>
      <w:u w:val="single"/>
    </w:rPr>
  </w:style>
  <w:style w:type="paragraph" w:customStyle="1" w:styleId="StyleCardTextTimesNewRoman11ptUnderline">
    <w:name w:val="Style Card Text + Times New Roman 11 pt Underline"/>
    <w:link w:val="StyleCardTextTimesNewRoman11ptUnderlineChar"/>
    <w:qFormat/>
    <w:rsid w:val="00A75EC1"/>
    <w:pPr>
      <w:spacing w:after="200" w:line="276" w:lineRule="auto"/>
      <w:contextualSpacing/>
    </w:pPr>
    <w:rPr>
      <w:rFonts w:ascii="Calibri" w:eastAsia="Calibri" w:hAnsi="Calibri" w:cs="Calibri"/>
      <w:u w:val="single"/>
    </w:rPr>
  </w:style>
  <w:style w:type="character" w:customStyle="1" w:styleId="Stylecard8ptChar">
    <w:name w:val="Style card + 8 pt Char"/>
    <w:basedOn w:val="cardChar"/>
    <w:link w:val="Stylecard8pt"/>
    <w:locked/>
    <w:rsid w:val="00A75EC1"/>
    <w:rPr>
      <w:rFonts w:ascii="Times New Roman" w:eastAsia="Times New Roman" w:hAnsi="Times New Roman" w:cs="Times New Roman"/>
      <w:b/>
      <w:u w:val="single"/>
      <w:lang w:eastAsia="ar-SA"/>
    </w:rPr>
  </w:style>
  <w:style w:type="paragraph" w:customStyle="1" w:styleId="Stylecard8pt">
    <w:name w:val="Style card + 8 pt"/>
    <w:basedOn w:val="Normal"/>
    <w:link w:val="Stylecard8ptChar"/>
    <w:qFormat/>
    <w:rsid w:val="00A75EC1"/>
    <w:pPr>
      <w:ind w:left="288" w:right="288"/>
    </w:pPr>
    <w:rPr>
      <w:rFonts w:ascii="Times New Roman" w:eastAsia="Times New Roman" w:hAnsi="Times New Roman" w:cs="Times New Roman"/>
      <w:b/>
      <w:u w:val="single"/>
      <w:lang w:eastAsia="ar-SA"/>
    </w:rPr>
  </w:style>
  <w:style w:type="paragraph" w:customStyle="1" w:styleId="emactive">
    <w:name w:val="emactive"/>
    <w:basedOn w:val="Normal"/>
    <w:uiPriority w:val="99"/>
    <w:qFormat/>
    <w:rsid w:val="00A75EC1"/>
    <w:pPr>
      <w:spacing w:before="100" w:beforeAutospacing="1" w:after="100" w:afterAutospacing="1"/>
    </w:pPr>
    <w:rPr>
      <w:rFonts w:ascii="Calibri" w:eastAsia="Times New Roman" w:hAnsi="Calibri"/>
    </w:rPr>
  </w:style>
  <w:style w:type="paragraph" w:customStyle="1" w:styleId="emready">
    <w:name w:val="emready"/>
    <w:basedOn w:val="Normal"/>
    <w:uiPriority w:val="99"/>
    <w:qFormat/>
    <w:rsid w:val="00A75EC1"/>
    <w:pPr>
      <w:spacing w:before="100" w:beforeAutospacing="1" w:after="100" w:afterAutospacing="1"/>
    </w:pPr>
    <w:rPr>
      <w:rFonts w:ascii="Calibri" w:eastAsia="Times New Roman" w:hAnsi="Calibri"/>
    </w:rPr>
  </w:style>
  <w:style w:type="character" w:customStyle="1" w:styleId="evidencetextChar1">
    <w:name w:val="evidence text Char1"/>
    <w:link w:val="evidencetext"/>
    <w:locked/>
    <w:rsid w:val="00A75EC1"/>
    <w:rPr>
      <w:rFonts w:ascii="Arial" w:hAnsi="Arial" w:cs="Arial"/>
      <w:color w:val="000000"/>
      <w:sz w:val="16"/>
    </w:rPr>
  </w:style>
  <w:style w:type="paragraph" w:customStyle="1" w:styleId="evidencetext">
    <w:name w:val="evidence text"/>
    <w:basedOn w:val="Normal"/>
    <w:link w:val="evidencetextChar1"/>
    <w:qFormat/>
    <w:rsid w:val="00A75EC1"/>
    <w:pPr>
      <w:ind w:left="1008" w:right="720"/>
    </w:pPr>
    <w:rPr>
      <w:color w:val="000000"/>
      <w:sz w:val="16"/>
    </w:rPr>
  </w:style>
  <w:style w:type="character" w:customStyle="1" w:styleId="UnderlinedCardTextChar">
    <w:name w:val="Underlined Card Text Char"/>
    <w:link w:val="UnderlinedCardText"/>
    <w:locked/>
    <w:rsid w:val="00A75EC1"/>
    <w:rPr>
      <w:rFonts w:ascii="Times New Roman" w:hAnsi="Times New Roman" w:cs="Times New Roman"/>
      <w:u w:val="single"/>
    </w:rPr>
  </w:style>
  <w:style w:type="paragraph" w:customStyle="1" w:styleId="UnderlinedCardText">
    <w:name w:val="Underlined Card Text"/>
    <w:basedOn w:val="Normal"/>
    <w:link w:val="UnderlinedCardTextChar"/>
    <w:qFormat/>
    <w:rsid w:val="00A75EC1"/>
    <w:pPr>
      <w:spacing w:after="200"/>
      <w:contextualSpacing/>
    </w:pPr>
    <w:rPr>
      <w:rFonts w:ascii="Times New Roman" w:hAnsi="Times New Roman" w:cs="Times New Roman"/>
      <w:u w:val="single"/>
    </w:rPr>
  </w:style>
  <w:style w:type="character" w:customStyle="1" w:styleId="ShrinkChar">
    <w:name w:val="Shrink Char"/>
    <w:link w:val="Shrink"/>
    <w:locked/>
    <w:rsid w:val="00A75EC1"/>
    <w:rPr>
      <w:rFonts w:ascii="Courier" w:hAnsi="Courier" w:cs="Courier"/>
      <w:bCs/>
      <w:sz w:val="16"/>
      <w:szCs w:val="16"/>
    </w:rPr>
  </w:style>
  <w:style w:type="paragraph" w:customStyle="1" w:styleId="Shrink">
    <w:name w:val="Shrink"/>
    <w:link w:val="ShrinkChar"/>
    <w:qFormat/>
    <w:rsid w:val="00A75EC1"/>
    <w:pPr>
      <w:ind w:left="288" w:right="288"/>
    </w:pPr>
    <w:rPr>
      <w:rFonts w:ascii="Courier" w:hAnsi="Courier" w:cs="Courier"/>
      <w:bCs/>
      <w:sz w:val="16"/>
      <w:szCs w:val="16"/>
    </w:rPr>
  </w:style>
  <w:style w:type="character" w:customStyle="1" w:styleId="MinimizeChar">
    <w:name w:val="Minimize Char"/>
    <w:basedOn w:val="cardChar"/>
    <w:link w:val="Minimize"/>
    <w:locked/>
    <w:rsid w:val="00A75EC1"/>
    <w:rPr>
      <w:rFonts w:ascii="Times New Roman" w:hAnsi="Times New Roman" w:cs="Times New Roman"/>
      <w:b w:val="0"/>
      <w:kern w:val="32"/>
      <w:sz w:val="12"/>
      <w:u w:val="single"/>
    </w:rPr>
  </w:style>
  <w:style w:type="paragraph" w:customStyle="1" w:styleId="Minimize">
    <w:name w:val="Minimize"/>
    <w:basedOn w:val="Normal"/>
    <w:next w:val="Normal"/>
    <w:link w:val="MinimizeChar"/>
    <w:qFormat/>
    <w:rsid w:val="00A75EC1"/>
    <w:pPr>
      <w:widowControl w:val="0"/>
      <w:autoSpaceDE w:val="0"/>
      <w:autoSpaceDN w:val="0"/>
      <w:adjustRightInd w:val="0"/>
      <w:ind w:left="288" w:right="288"/>
    </w:pPr>
    <w:rPr>
      <w:rFonts w:ascii="Times New Roman" w:hAnsi="Times New Roman" w:cs="Times New Roman"/>
      <w:kern w:val="32"/>
      <w:sz w:val="12"/>
      <w:u w:val="single"/>
    </w:rPr>
  </w:style>
  <w:style w:type="character" w:customStyle="1" w:styleId="StyleStyle49ptChar">
    <w:name w:val="Style Style4 + 9 pt Char"/>
    <w:link w:val="StyleStyle49pt"/>
    <w:locked/>
    <w:rsid w:val="00A75EC1"/>
    <w:rPr>
      <w:rFonts w:ascii="Georgia" w:eastAsia="Times New Roman" w:hAnsi="Georgia" w:cs="Times New Roman"/>
      <w:u w:val="single"/>
    </w:rPr>
  </w:style>
  <w:style w:type="paragraph" w:customStyle="1" w:styleId="StyleStyle49pt">
    <w:name w:val="Style Style4 + 9 pt"/>
    <w:basedOn w:val="Normal"/>
    <w:link w:val="StyleStyle49ptChar"/>
    <w:qFormat/>
    <w:rsid w:val="00A75EC1"/>
    <w:rPr>
      <w:rFonts w:eastAsia="Times New Roman" w:cs="Times New Roman"/>
      <w:u w:val="single"/>
    </w:rPr>
  </w:style>
  <w:style w:type="character" w:customStyle="1" w:styleId="BoldandUnderlineCharCharCharCharCharChar">
    <w:name w:val="Bold and Underline Char Char Char Char Char Char"/>
    <w:link w:val="BoldandUnderlineCharCharCharCharChar"/>
    <w:locked/>
    <w:rsid w:val="00A75EC1"/>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A75EC1"/>
    <w:rPr>
      <w:rFonts w:eastAsia="Times New Roman" w:cs="Times New Roman"/>
      <w:b/>
      <w:u w:val="single"/>
    </w:rPr>
  </w:style>
  <w:style w:type="paragraph" w:customStyle="1" w:styleId="Cite21">
    <w:name w:val="Cite 2"/>
    <w:basedOn w:val="Normal"/>
    <w:uiPriority w:val="99"/>
    <w:qFormat/>
    <w:rsid w:val="00A75EC1"/>
    <w:rPr>
      <w:rFonts w:ascii="Calibri" w:eastAsia="MS Mincho" w:hAnsi="Calibri"/>
      <w:b/>
      <w:u w:val="single"/>
    </w:rPr>
  </w:style>
  <w:style w:type="character" w:customStyle="1" w:styleId="HeadingsBaseChar">
    <w:name w:val="Headings Base Char"/>
    <w:link w:val="HeadingsBase"/>
    <w:locked/>
    <w:rsid w:val="00A75EC1"/>
    <w:rPr>
      <w:rFonts w:ascii="Georgia" w:eastAsia="Times New Roman" w:hAnsi="Georgia" w:cs="Times New Roman"/>
      <w:b/>
      <w:kern w:val="32"/>
      <w:sz w:val="32"/>
      <w:szCs w:val="20"/>
    </w:rPr>
  </w:style>
  <w:style w:type="paragraph" w:customStyle="1" w:styleId="HeadingsBase">
    <w:name w:val="Headings Base"/>
    <w:basedOn w:val="Normal"/>
    <w:link w:val="HeadingsBaseChar"/>
    <w:qFormat/>
    <w:rsid w:val="00A75EC1"/>
    <w:pPr>
      <w:keepNext/>
      <w:keepLines/>
      <w:suppressAutoHyphens/>
      <w:spacing w:before="20" w:after="120"/>
      <w:jc w:val="center"/>
    </w:pPr>
    <w:rPr>
      <w:rFonts w:eastAsia="Times New Roman" w:cs="Times New Roman"/>
      <w:b/>
      <w:kern w:val="32"/>
      <w:sz w:val="32"/>
      <w:szCs w:val="20"/>
    </w:rPr>
  </w:style>
  <w:style w:type="paragraph" w:customStyle="1" w:styleId="HeadingFake">
    <w:name w:val="Heading Fake"/>
    <w:basedOn w:val="Heading3"/>
    <w:uiPriority w:val="99"/>
    <w:qFormat/>
    <w:rsid w:val="00A75EC1"/>
    <w:pPr>
      <w:suppressAutoHyphens/>
      <w:spacing w:before="20" w:after="120"/>
      <w:outlineLvl w:val="9"/>
    </w:pPr>
    <w:rPr>
      <w:rFonts w:ascii="Calibri" w:eastAsia="Times New Roman" w:hAnsi="Calibri" w:cs="Arial"/>
      <w:bCs w:val="0"/>
      <w:kern w:val="32"/>
      <w:szCs w:val="26"/>
    </w:rPr>
  </w:style>
  <w:style w:type="paragraph" w:customStyle="1" w:styleId="SchoolPaper">
    <w:name w:val="School Paper"/>
    <w:basedOn w:val="Normal"/>
    <w:uiPriority w:val="99"/>
    <w:qFormat/>
    <w:rsid w:val="00A75EC1"/>
    <w:pPr>
      <w:spacing w:line="480" w:lineRule="auto"/>
      <w:ind w:firstLine="720"/>
    </w:pPr>
    <w:rPr>
      <w:rFonts w:ascii="Calibri" w:eastAsia="Times New Roman" w:hAnsi="Calibri"/>
      <w:kern w:val="32"/>
      <w:sz w:val="16"/>
      <w:szCs w:val="20"/>
    </w:rPr>
  </w:style>
  <w:style w:type="paragraph" w:customStyle="1" w:styleId="SchoolBlockQuote">
    <w:name w:val="School Block Quote"/>
    <w:basedOn w:val="SchoolPaper"/>
    <w:uiPriority w:val="99"/>
    <w:qFormat/>
    <w:rsid w:val="00A75EC1"/>
  </w:style>
  <w:style w:type="paragraph" w:customStyle="1" w:styleId="SchoolWorksCited">
    <w:name w:val="School Works Cited"/>
    <w:basedOn w:val="SchoolPaper"/>
    <w:uiPriority w:val="99"/>
    <w:qFormat/>
    <w:rsid w:val="00A75EC1"/>
  </w:style>
  <w:style w:type="paragraph" w:customStyle="1" w:styleId="BlockQuote">
    <w:name w:val="Block Quote"/>
    <w:basedOn w:val="Normal"/>
    <w:uiPriority w:val="99"/>
    <w:qFormat/>
    <w:rsid w:val="00A75EC1"/>
    <w:pPr>
      <w:ind w:left="720" w:right="720"/>
    </w:pPr>
    <w:rPr>
      <w:rFonts w:ascii="Calibri" w:eastAsia="Times New Roman" w:hAnsi="Calibri"/>
      <w:kern w:val="32"/>
      <w:szCs w:val="20"/>
    </w:rPr>
  </w:style>
  <w:style w:type="paragraph" w:customStyle="1" w:styleId="PaperBody">
    <w:name w:val="Paper Body"/>
    <w:basedOn w:val="Normal"/>
    <w:uiPriority w:val="99"/>
    <w:qFormat/>
    <w:rsid w:val="00A75EC1"/>
    <w:pPr>
      <w:spacing w:line="480" w:lineRule="auto"/>
      <w:ind w:firstLine="720"/>
    </w:pPr>
    <w:rPr>
      <w:rFonts w:ascii="Calibri" w:eastAsia="Times New Roman" w:hAnsi="Calibri"/>
      <w:kern w:val="32"/>
      <w:sz w:val="16"/>
    </w:rPr>
  </w:style>
  <w:style w:type="paragraph" w:customStyle="1" w:styleId="PaperCitation">
    <w:name w:val="Paper Citation"/>
    <w:basedOn w:val="Normal"/>
    <w:uiPriority w:val="99"/>
    <w:qFormat/>
    <w:rsid w:val="00A75EC1"/>
    <w:pPr>
      <w:spacing w:line="480" w:lineRule="auto"/>
      <w:ind w:left="720" w:hanging="720"/>
    </w:pPr>
    <w:rPr>
      <w:rFonts w:ascii="Calibri" w:eastAsia="Times New Roman" w:hAnsi="Calibri"/>
      <w:kern w:val="32"/>
      <w:sz w:val="16"/>
      <w:szCs w:val="20"/>
    </w:rPr>
  </w:style>
  <w:style w:type="paragraph" w:customStyle="1" w:styleId="WW-Default">
    <w:name w:val="WW-Default"/>
    <w:uiPriority w:val="99"/>
    <w:qFormat/>
    <w:rsid w:val="00A75EC1"/>
    <w:pPr>
      <w:suppressAutoHyphens/>
    </w:pPr>
    <w:rPr>
      <w:rFonts w:ascii="Georgia" w:eastAsia="Calibri" w:hAnsi="Georgia" w:cs="Calibri"/>
      <w:sz w:val="22"/>
      <w:szCs w:val="22"/>
      <w:lang w:eastAsia="ar-SA"/>
    </w:rPr>
  </w:style>
  <w:style w:type="paragraph" w:customStyle="1" w:styleId="Standard">
    <w:name w:val="Standard"/>
    <w:uiPriority w:val="99"/>
    <w:qFormat/>
    <w:rsid w:val="00A75EC1"/>
    <w:pPr>
      <w:widowControl w:val="0"/>
      <w:suppressAutoHyphens/>
      <w:autoSpaceDN w:val="0"/>
    </w:pPr>
    <w:rPr>
      <w:rFonts w:ascii="Times New Roman" w:eastAsia="Lucida Sans Unicode" w:hAnsi="Times New Roman" w:cs="Mangal"/>
      <w:kern w:val="3"/>
      <w:lang w:eastAsia="zh-CN" w:bidi="hi-IN"/>
    </w:rPr>
  </w:style>
  <w:style w:type="paragraph" w:customStyle="1" w:styleId="B-TagCite">
    <w:name w:val="B-TagCite"/>
    <w:uiPriority w:val="99"/>
    <w:qFormat/>
    <w:rsid w:val="00A75EC1"/>
    <w:pPr>
      <w:keepNext/>
      <w:widowControl w:val="0"/>
      <w:tabs>
        <w:tab w:val="num" w:pos="0"/>
      </w:tabs>
      <w:suppressAutoHyphens/>
    </w:pPr>
    <w:rPr>
      <w:rFonts w:ascii="Garamond" w:eastAsia="MS Gothic" w:hAnsi="Garamond" w:cs="Times New Roman"/>
      <w:b/>
      <w:lang w:eastAsia="ar-SA"/>
    </w:rPr>
  </w:style>
  <w:style w:type="paragraph" w:customStyle="1" w:styleId="UnderlinedText">
    <w:name w:val="Underlined Text"/>
    <w:basedOn w:val="Normal"/>
    <w:autoRedefine/>
    <w:uiPriority w:val="99"/>
    <w:qFormat/>
    <w:rsid w:val="00A75EC1"/>
    <w:rPr>
      <w:rFonts w:ascii="Calibri" w:eastAsia="Calibri" w:hAnsi="Calibri"/>
      <w:b/>
    </w:rPr>
  </w:style>
  <w:style w:type="paragraph" w:customStyle="1" w:styleId="HotRoute">
    <w:name w:val="Hot Route!"/>
    <w:basedOn w:val="Normal"/>
    <w:uiPriority w:val="99"/>
    <w:qFormat/>
    <w:rsid w:val="00A75EC1"/>
    <w:pPr>
      <w:ind w:left="144"/>
    </w:pPr>
    <w:rPr>
      <w:rFonts w:ascii="Calibri" w:eastAsia="Times New Roman" w:hAnsi="Calibri"/>
      <w:sz w:val="16"/>
    </w:rPr>
  </w:style>
  <w:style w:type="character" w:customStyle="1" w:styleId="CardHighlightChar">
    <w:name w:val="Card Highlight Char"/>
    <w:link w:val="CardHighlight"/>
    <w:locked/>
    <w:rsid w:val="00A75EC1"/>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A75EC1"/>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A75EC1"/>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A75EC1"/>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A75EC1"/>
    <w:pPr>
      <w:spacing w:before="100" w:beforeAutospacing="1" w:after="100" w:afterAutospacing="1"/>
    </w:pPr>
    <w:rPr>
      <w:rFonts w:ascii="Calibri" w:eastAsia="Times New Roman" w:hAnsi="Calibri"/>
    </w:rPr>
  </w:style>
  <w:style w:type="paragraph" w:customStyle="1" w:styleId="norma">
    <w:name w:val="norma"/>
    <w:basedOn w:val="Heading3"/>
    <w:uiPriority w:val="99"/>
    <w:qFormat/>
    <w:rsid w:val="00A75EC1"/>
    <w:rPr>
      <w:rFonts w:ascii="Calibri" w:eastAsia="MS Gothic" w:hAnsi="Calibri" w:cs="Arial"/>
      <w:bCs w:val="0"/>
      <w:sz w:val="24"/>
    </w:rPr>
  </w:style>
  <w:style w:type="character" w:customStyle="1" w:styleId="NormaltagChar">
    <w:name w:val="Normal tag Char"/>
    <w:link w:val="Normaltag"/>
    <w:locked/>
    <w:rsid w:val="00A75EC1"/>
    <w:rPr>
      <w:rFonts w:ascii="Georgia" w:hAnsi="Georgia"/>
      <w:b/>
    </w:rPr>
  </w:style>
  <w:style w:type="paragraph" w:customStyle="1" w:styleId="Normaltag">
    <w:name w:val="Normal tag"/>
    <w:basedOn w:val="Normal"/>
    <w:link w:val="NormaltagChar"/>
    <w:qFormat/>
    <w:rsid w:val="00A75EC1"/>
    <w:rPr>
      <w:rFonts w:cstheme="minorBidi"/>
      <w:b/>
    </w:rPr>
  </w:style>
  <w:style w:type="paragraph" w:customStyle="1" w:styleId="nromal">
    <w:name w:val="nromal"/>
    <w:basedOn w:val="Normal"/>
    <w:uiPriority w:val="99"/>
    <w:qFormat/>
    <w:rsid w:val="00A75EC1"/>
    <w:pPr>
      <w:keepNext/>
      <w:keepLines/>
      <w:spacing w:before="200"/>
      <w:outlineLvl w:val="3"/>
    </w:pPr>
    <w:rPr>
      <w:rFonts w:ascii="Calibri" w:eastAsia="Times New Roman" w:hAnsi="Calibri" w:cs="Cambria"/>
      <w:b/>
      <w:iCs/>
      <w:sz w:val="16"/>
    </w:rPr>
  </w:style>
  <w:style w:type="paragraph" w:customStyle="1" w:styleId="natural">
    <w:name w:val="natural"/>
    <w:basedOn w:val="Normal"/>
    <w:uiPriority w:val="99"/>
    <w:qFormat/>
    <w:rsid w:val="00A75EC1"/>
    <w:pPr>
      <w:keepNext/>
      <w:keepLines/>
      <w:spacing w:before="200"/>
      <w:outlineLvl w:val="3"/>
    </w:pPr>
    <w:rPr>
      <w:rFonts w:ascii="Calibri" w:eastAsia="Times New Roman" w:hAnsi="Calibri"/>
      <w:b/>
      <w:iCs/>
      <w:sz w:val="16"/>
    </w:rPr>
  </w:style>
  <w:style w:type="paragraph" w:customStyle="1" w:styleId="nroaml">
    <w:name w:val="nroaml"/>
    <w:basedOn w:val="Normal"/>
    <w:uiPriority w:val="99"/>
    <w:qFormat/>
    <w:rsid w:val="00A75EC1"/>
    <w:pPr>
      <w:keepNext/>
      <w:keepLines/>
      <w:spacing w:before="200"/>
      <w:outlineLvl w:val="3"/>
    </w:pPr>
    <w:rPr>
      <w:rFonts w:ascii="Calibri" w:eastAsia="Times New Roman" w:hAnsi="Calibri"/>
      <w:b/>
      <w:iCs/>
      <w:sz w:val="16"/>
    </w:rPr>
  </w:style>
  <w:style w:type="paragraph" w:customStyle="1" w:styleId="noraml">
    <w:name w:val="noraml"/>
    <w:basedOn w:val="Normal"/>
    <w:uiPriority w:val="99"/>
    <w:qFormat/>
    <w:rsid w:val="00A75EC1"/>
    <w:pPr>
      <w:keepNext/>
      <w:keepLines/>
      <w:spacing w:before="200"/>
      <w:outlineLvl w:val="3"/>
    </w:pPr>
    <w:rPr>
      <w:rFonts w:ascii="Calibri" w:eastAsia="Times New Roman" w:hAnsi="Calibri"/>
      <w:b/>
      <w:iCs/>
    </w:rPr>
  </w:style>
  <w:style w:type="character" w:customStyle="1" w:styleId="SmallSizeParagraphChar">
    <w:name w:val="Small Size Paragraph Char"/>
    <w:link w:val="SmallSizeParagraph"/>
    <w:locked/>
    <w:rsid w:val="00A75EC1"/>
    <w:rPr>
      <w:rFonts w:ascii="Georgia" w:eastAsia="Calibri" w:hAnsi="Georgia"/>
      <w:sz w:val="16"/>
      <w:szCs w:val="16"/>
    </w:rPr>
  </w:style>
  <w:style w:type="paragraph" w:customStyle="1" w:styleId="SmallSizeParagraph">
    <w:name w:val="Small Size Paragraph"/>
    <w:basedOn w:val="Normal"/>
    <w:link w:val="SmallSizeParagraphChar"/>
    <w:qFormat/>
    <w:rsid w:val="00A75EC1"/>
    <w:rPr>
      <w:rFonts w:eastAsia="Calibri" w:cstheme="minorBidi"/>
      <w:sz w:val="16"/>
      <w:szCs w:val="16"/>
    </w:rPr>
  </w:style>
  <w:style w:type="character" w:customStyle="1" w:styleId="StyleStyle49ptBoldChar">
    <w:name w:val="Style Style4 + 9 pt Bold Char"/>
    <w:basedOn w:val="Style4Char"/>
    <w:link w:val="StyleStyle49ptBold"/>
    <w:locked/>
    <w:rsid w:val="00A75EC1"/>
    <w:rPr>
      <w:rFonts w:ascii="Georgia" w:hAnsi="Georgia"/>
      <w:b/>
      <w:bCs/>
      <w:u w:val="single"/>
    </w:rPr>
  </w:style>
  <w:style w:type="paragraph" w:customStyle="1" w:styleId="StyleStyle49ptBold">
    <w:name w:val="Style Style4 + 9 pt Bold"/>
    <w:basedOn w:val="Style40"/>
    <w:link w:val="StyleStyle49ptBoldChar"/>
    <w:qFormat/>
    <w:rsid w:val="00A75EC1"/>
    <w:rPr>
      <w:rFonts w:ascii="Georgia" w:hAnsi="Georgia"/>
      <w:b/>
      <w:bCs/>
    </w:rPr>
  </w:style>
  <w:style w:type="character" w:customStyle="1" w:styleId="UnderlineChar2CharCharChar">
    <w:name w:val="Underline Char2 Char Char Char"/>
    <w:link w:val="UnderlineChar2CharChar"/>
    <w:locked/>
    <w:rsid w:val="00A75EC1"/>
    <w:rPr>
      <w:rFonts w:ascii="Georgia" w:eastAsia="MS Mincho" w:hAnsi="Georgia"/>
      <w:szCs w:val="20"/>
      <w:u w:val="single"/>
    </w:rPr>
  </w:style>
  <w:style w:type="paragraph" w:customStyle="1" w:styleId="UnderlineChar2CharChar">
    <w:name w:val="Underline Char2 Char Char"/>
    <w:basedOn w:val="Normal"/>
    <w:link w:val="UnderlineChar2CharCharChar"/>
    <w:qFormat/>
    <w:rsid w:val="00A75EC1"/>
    <w:rPr>
      <w:rFonts w:eastAsia="MS Mincho" w:cstheme="minorBidi"/>
      <w:szCs w:val="20"/>
      <w:u w:val="single"/>
    </w:rPr>
  </w:style>
  <w:style w:type="character" w:customStyle="1" w:styleId="StylecardLatinVerdana-BoldUnderlineChar">
    <w:name w:val="Style card + (Latin) Verdana-Bold Underline Char"/>
    <w:basedOn w:val="cardChar"/>
    <w:link w:val="StylecardLatinVerdana-BoldUnderline"/>
    <w:locked/>
    <w:rsid w:val="00A75EC1"/>
    <w:rPr>
      <w:rFonts w:eastAsia="SimSun"/>
      <w:b/>
      <w:kern w:val="32"/>
      <w:u w:val="single"/>
      <w:lang w:eastAsia="zh-CN"/>
    </w:rPr>
  </w:style>
  <w:style w:type="paragraph" w:customStyle="1" w:styleId="StylecardLatinVerdana-BoldUnderline">
    <w:name w:val="Style card + (Latin) Verdana-Bold Underline"/>
    <w:basedOn w:val="Normal"/>
    <w:link w:val="StylecardLatinVerdana-BoldUnderlineChar"/>
    <w:qFormat/>
    <w:rsid w:val="00A75EC1"/>
    <w:pPr>
      <w:ind w:left="288" w:right="288"/>
    </w:pPr>
    <w:rPr>
      <w:rFonts w:asciiTheme="minorHAnsi" w:eastAsia="SimSun" w:hAnsiTheme="minorHAnsi" w:cstheme="minorBidi"/>
      <w:b/>
      <w:kern w:val="32"/>
      <w:u w:val="single"/>
      <w:lang w:eastAsia="zh-CN"/>
    </w:rPr>
  </w:style>
  <w:style w:type="character" w:customStyle="1" w:styleId="StyleCardText9ptChar">
    <w:name w:val="Style Card Text + 9 pt Char"/>
    <w:basedOn w:val="DefaultParagraphFont"/>
    <w:link w:val="StyleCardText9pt"/>
    <w:locked/>
    <w:rsid w:val="00A75EC1"/>
    <w:rPr>
      <w:rFonts w:ascii="Georgia" w:eastAsia="Calibri" w:hAnsi="Georgia"/>
    </w:rPr>
  </w:style>
  <w:style w:type="paragraph" w:customStyle="1" w:styleId="StyleCardText9pt">
    <w:name w:val="Style Card Text + 9 pt"/>
    <w:basedOn w:val="Normal"/>
    <w:link w:val="StyleCardText9ptChar"/>
    <w:qFormat/>
    <w:rsid w:val="00A75EC1"/>
    <w:pPr>
      <w:spacing w:after="200"/>
      <w:contextualSpacing/>
    </w:pPr>
    <w:rPr>
      <w:rFonts w:eastAsia="Calibri" w:cstheme="minorBidi"/>
    </w:rPr>
  </w:style>
  <w:style w:type="character" w:customStyle="1" w:styleId="StyleStyle49ptBoldBorderSinglesolidlineAuto05Char">
    <w:name w:val="Style Style4 + 9 pt Bold Border: : (Single solid line Auto  0.5... Char"/>
    <w:link w:val="StyleStyle49ptBoldBorderSinglesolidlineAuto05"/>
    <w:locked/>
    <w:rsid w:val="00A75EC1"/>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0"/>
    <w:link w:val="StyleStyle49ptBoldBorderSinglesolidlineAuto05Char"/>
    <w:qFormat/>
    <w:rsid w:val="00A75EC1"/>
    <w:pPr>
      <w:pBdr>
        <w:top w:val="single" w:sz="4" w:space="0" w:color="auto"/>
        <w:left w:val="single" w:sz="4" w:space="0" w:color="auto"/>
        <w:bottom w:val="single" w:sz="4" w:space="0" w:color="auto"/>
        <w:right w:val="single" w:sz="4" w:space="0" w:color="auto"/>
      </w:pBdr>
    </w:pPr>
    <w:rPr>
      <w:rFonts w:ascii="Georgia" w:hAnsi="Georgia"/>
      <w:b/>
      <w:bCs/>
      <w:bdr w:val="single" w:sz="4" w:space="0" w:color="auto" w:frame="1"/>
    </w:rPr>
  </w:style>
  <w:style w:type="character" w:customStyle="1" w:styleId="AuthorDateChar">
    <w:name w:val="AuthorDate Char"/>
    <w:link w:val="AuthorDate"/>
    <w:locked/>
    <w:rsid w:val="00A75EC1"/>
    <w:rPr>
      <w:rFonts w:ascii="Times New Roman" w:eastAsia="Calibri" w:hAnsi="Times New Roman" w:cs="Times New Roman"/>
      <w:b/>
      <w:szCs w:val="20"/>
      <w:u w:val="single"/>
    </w:rPr>
  </w:style>
  <w:style w:type="paragraph" w:customStyle="1" w:styleId="AuthorDate">
    <w:name w:val="AuthorDate"/>
    <w:next w:val="Normal"/>
    <w:link w:val="AuthorDateChar"/>
    <w:qFormat/>
    <w:rsid w:val="00A75EC1"/>
    <w:pPr>
      <w:widowControl w:val="0"/>
      <w:outlineLvl w:val="2"/>
    </w:pPr>
    <w:rPr>
      <w:rFonts w:ascii="Times New Roman" w:eastAsia="Calibri" w:hAnsi="Times New Roman" w:cs="Times New Roman"/>
      <w:b/>
      <w:szCs w:val="20"/>
      <w:u w:val="single"/>
    </w:rPr>
  </w:style>
  <w:style w:type="paragraph" w:customStyle="1" w:styleId="Tag12">
    <w:name w:val="Tag12"/>
    <w:basedOn w:val="Normal"/>
    <w:uiPriority w:val="99"/>
    <w:qFormat/>
    <w:rsid w:val="00A75EC1"/>
    <w:pPr>
      <w:contextualSpacing/>
    </w:pPr>
    <w:rPr>
      <w:rFonts w:ascii="Calibri" w:eastAsia="Cambria" w:hAnsi="Calibri"/>
      <w:b/>
    </w:rPr>
  </w:style>
  <w:style w:type="paragraph" w:customStyle="1" w:styleId="Shrink8">
    <w:name w:val="Shrink8"/>
    <w:basedOn w:val="Normal"/>
    <w:uiPriority w:val="99"/>
    <w:qFormat/>
    <w:rsid w:val="00A75EC1"/>
    <w:rPr>
      <w:rFonts w:ascii="Calibri" w:eastAsia="Cambria" w:hAnsi="Calibri"/>
      <w:sz w:val="16"/>
    </w:rPr>
  </w:style>
  <w:style w:type="character" w:customStyle="1" w:styleId="UnderlineTextChar">
    <w:name w:val="Underline Text Char"/>
    <w:link w:val="UnderlineText"/>
    <w:locked/>
    <w:rsid w:val="00A75EC1"/>
    <w:rPr>
      <w:u w:val="single"/>
    </w:rPr>
  </w:style>
  <w:style w:type="paragraph" w:customStyle="1" w:styleId="UnderlineText">
    <w:name w:val="Underline Text"/>
    <w:basedOn w:val="Normal"/>
    <w:link w:val="UnderlineTextChar"/>
    <w:qFormat/>
    <w:rsid w:val="00A75EC1"/>
    <w:pPr>
      <w:ind w:left="288"/>
    </w:pPr>
    <w:rPr>
      <w:rFonts w:asciiTheme="minorHAnsi" w:hAnsiTheme="minorHAnsi" w:cstheme="minorBidi"/>
      <w:u w:val="single"/>
    </w:rPr>
  </w:style>
  <w:style w:type="character" w:customStyle="1" w:styleId="SmallFontChar">
    <w:name w:val="Small Font Char"/>
    <w:basedOn w:val="DefaultParagraphFont"/>
    <w:link w:val="SmallFont"/>
    <w:locked/>
    <w:rsid w:val="00A75EC1"/>
    <w:rPr>
      <w:rFonts w:ascii="Georgia" w:eastAsia="Times New Roman" w:hAnsi="Georgia"/>
      <w:sz w:val="14"/>
      <w:szCs w:val="18"/>
    </w:rPr>
  </w:style>
  <w:style w:type="paragraph" w:customStyle="1" w:styleId="SmallFont">
    <w:name w:val="Small Font"/>
    <w:basedOn w:val="Normal"/>
    <w:link w:val="SmallFontChar"/>
    <w:qFormat/>
    <w:rsid w:val="00A75EC1"/>
    <w:pPr>
      <w:spacing w:after="200"/>
      <w:contextualSpacing/>
    </w:pPr>
    <w:rPr>
      <w:rFonts w:eastAsia="Times New Roman" w:cstheme="minorBidi"/>
      <w:sz w:val="14"/>
      <w:szCs w:val="18"/>
    </w:rPr>
  </w:style>
  <w:style w:type="character" w:customStyle="1" w:styleId="HotRouteChar">
    <w:name w:val="Hot Route Char"/>
    <w:link w:val="HotRoute0"/>
    <w:locked/>
    <w:rsid w:val="00A75EC1"/>
    <w:rPr>
      <w:rFonts w:ascii="Georgia" w:eastAsia="Cambria" w:hAnsi="Georgia"/>
      <w:iCs/>
      <w:color w:val="000000"/>
      <w:sz w:val="18"/>
    </w:rPr>
  </w:style>
  <w:style w:type="paragraph" w:customStyle="1" w:styleId="HotRoute0">
    <w:name w:val="Hot Route"/>
    <w:basedOn w:val="Normal"/>
    <w:link w:val="HotRouteChar"/>
    <w:qFormat/>
    <w:rsid w:val="00A75EC1"/>
    <w:pPr>
      <w:ind w:left="288"/>
    </w:pPr>
    <w:rPr>
      <w:rFonts w:eastAsia="Cambria" w:cstheme="minorBidi"/>
      <w:iCs/>
      <w:color w:val="000000"/>
      <w:sz w:val="18"/>
    </w:rPr>
  </w:style>
  <w:style w:type="paragraph" w:customStyle="1" w:styleId="Heading42">
    <w:name w:val="Heading 42"/>
    <w:basedOn w:val="Normal"/>
    <w:uiPriority w:val="99"/>
    <w:qFormat/>
    <w:rsid w:val="00A75EC1"/>
    <w:rPr>
      <w:rFonts w:ascii="Calibri" w:eastAsia="Times New Roman" w:hAnsi="Calibri"/>
      <w:sz w:val="16"/>
    </w:rPr>
  </w:style>
  <w:style w:type="character" w:customStyle="1" w:styleId="DebateNormalChar">
    <w:name w:val="DebateNormal Char"/>
    <w:basedOn w:val="DefaultParagraphFont"/>
    <w:link w:val="DebateNormal"/>
    <w:locked/>
    <w:rsid w:val="00A75EC1"/>
    <w:rPr>
      <w:rFonts w:ascii="Georgia" w:eastAsia="Calibri" w:hAnsi="Georgia"/>
      <w:szCs w:val="20"/>
    </w:rPr>
  </w:style>
  <w:style w:type="paragraph" w:customStyle="1" w:styleId="DebateNormal">
    <w:name w:val="DebateNormal"/>
    <w:basedOn w:val="Normal"/>
    <w:link w:val="DebateNormalChar"/>
    <w:qFormat/>
    <w:rsid w:val="00A75EC1"/>
    <w:pPr>
      <w:spacing w:line="276" w:lineRule="auto"/>
    </w:pPr>
    <w:rPr>
      <w:rFonts w:eastAsia="Calibri" w:cstheme="minorBidi"/>
      <w:szCs w:val="20"/>
    </w:rPr>
  </w:style>
  <w:style w:type="character" w:customStyle="1" w:styleId="DebateEmphasisChar">
    <w:name w:val="DebateEmphasis Char"/>
    <w:basedOn w:val="DefaultParagraphFont"/>
    <w:link w:val="DebateEmphasis"/>
    <w:locked/>
    <w:rsid w:val="00A75EC1"/>
    <w:rPr>
      <w:rFonts w:ascii="Georgia" w:eastAsia="Calibri" w:hAnsi="Georgia"/>
      <w:b/>
      <w:szCs w:val="20"/>
      <w:u w:val="single"/>
    </w:rPr>
  </w:style>
  <w:style w:type="paragraph" w:customStyle="1" w:styleId="DebateEmphasis">
    <w:name w:val="DebateEmphasis"/>
    <w:basedOn w:val="Normal"/>
    <w:link w:val="DebateEmphasisChar"/>
    <w:qFormat/>
    <w:rsid w:val="00A75EC1"/>
    <w:pPr>
      <w:spacing w:line="276" w:lineRule="auto"/>
    </w:pPr>
    <w:rPr>
      <w:rFonts w:eastAsia="Calibri" w:cstheme="minorBidi"/>
      <w:b/>
      <w:szCs w:val="20"/>
      <w:u w:val="single"/>
    </w:rPr>
  </w:style>
  <w:style w:type="character" w:customStyle="1" w:styleId="NormalCiteChar">
    <w:name w:val="NormalCite Char"/>
    <w:basedOn w:val="DefaultParagraphFont"/>
    <w:link w:val="NormalCite"/>
    <w:locked/>
    <w:rsid w:val="00A75EC1"/>
    <w:rPr>
      <w:rFonts w:ascii="Times New Roman" w:hAnsi="Times New Roman" w:cs="Times New Roman"/>
      <w:sz w:val="18"/>
    </w:rPr>
  </w:style>
  <w:style w:type="paragraph" w:customStyle="1" w:styleId="NormalCite">
    <w:name w:val="NormalCite"/>
    <w:link w:val="NormalCiteChar"/>
    <w:qFormat/>
    <w:rsid w:val="00A75EC1"/>
    <w:rPr>
      <w:rFonts w:ascii="Times New Roman" w:hAnsi="Times New Roman" w:cs="Times New Roman"/>
      <w:sz w:val="18"/>
    </w:rPr>
  </w:style>
  <w:style w:type="character" w:customStyle="1" w:styleId="StyleUnderlineChar11pt3Char">
    <w:name w:val="Style Underline Char + 11 pt3 Char"/>
    <w:basedOn w:val="UnderlineCharChar"/>
    <w:link w:val="StyleUnderlineChar11pt3"/>
    <w:locked/>
    <w:rsid w:val="00A75EC1"/>
    <w:rPr>
      <w:rFonts w:ascii="Arial Narrow" w:eastAsia="Times New Roman" w:hAnsi="Arial Narrow" w:hint="default"/>
      <w:szCs w:val="24"/>
      <w:u w:val="single"/>
      <w:lang w:val="en-US" w:eastAsia="en-US" w:bidi="ar-SA"/>
    </w:rPr>
  </w:style>
  <w:style w:type="paragraph" w:customStyle="1" w:styleId="StyleUnderlineChar11pt3">
    <w:name w:val="Style Underline Char + 11 pt3"/>
    <w:link w:val="StyleUnderlineChar11pt3Char"/>
    <w:qFormat/>
    <w:rsid w:val="00A75EC1"/>
    <w:pPr>
      <w:spacing w:after="160" w:line="256" w:lineRule="auto"/>
    </w:pPr>
    <w:rPr>
      <w:rFonts w:ascii="Arial Narrow" w:eastAsia="Times New Roman" w:hAnsi="Arial Narrow"/>
      <w:u w:val="single"/>
    </w:rPr>
  </w:style>
  <w:style w:type="character" w:customStyle="1" w:styleId="UnderlineChar4Char">
    <w:name w:val="Underline Char4 Char"/>
    <w:basedOn w:val="DefaultParagraphFont"/>
    <w:link w:val="UnderlineChar4"/>
    <w:locked/>
    <w:rsid w:val="00A75EC1"/>
    <w:rPr>
      <w:u w:val="single"/>
    </w:rPr>
  </w:style>
  <w:style w:type="paragraph" w:customStyle="1" w:styleId="UnderlineChar4">
    <w:name w:val="Underline Char4"/>
    <w:basedOn w:val="Normal"/>
    <w:link w:val="UnderlineChar4Char"/>
    <w:qFormat/>
    <w:rsid w:val="00A75EC1"/>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locked/>
    <w:rsid w:val="00A75EC1"/>
    <w:rPr>
      <w:b/>
      <w:u w:val="single"/>
    </w:rPr>
  </w:style>
  <w:style w:type="paragraph" w:customStyle="1" w:styleId="BoldandUnderlineChar3">
    <w:name w:val="Bold and Underline Char3"/>
    <w:basedOn w:val="Normal"/>
    <w:link w:val="BoldandUnderlineChar3Char2"/>
    <w:qFormat/>
    <w:rsid w:val="00A75EC1"/>
    <w:rPr>
      <w:rFonts w:asciiTheme="minorHAnsi" w:hAnsiTheme="minorHAnsi" w:cstheme="minorBidi"/>
      <w:b/>
      <w:u w:val="single"/>
    </w:rPr>
  </w:style>
  <w:style w:type="character" w:customStyle="1" w:styleId="LanguageChar">
    <w:name w:val="Language Char"/>
    <w:basedOn w:val="DefaultParagraphFont"/>
    <w:link w:val="Language"/>
    <w:locked/>
    <w:rsid w:val="00A75EC1"/>
    <w:rPr>
      <w:rFonts w:ascii="Georgia" w:eastAsia="Times New Roman" w:hAnsi="Georgia"/>
      <w:strike/>
      <w:szCs w:val="20"/>
    </w:rPr>
  </w:style>
  <w:style w:type="paragraph" w:customStyle="1" w:styleId="Language">
    <w:name w:val="Language"/>
    <w:basedOn w:val="Normal"/>
    <w:link w:val="LanguageChar"/>
    <w:qFormat/>
    <w:rsid w:val="00A75EC1"/>
    <w:rPr>
      <w:rFonts w:eastAsia="Times New Roman" w:cstheme="minorBidi"/>
      <w:strike/>
      <w:szCs w:val="20"/>
    </w:rPr>
  </w:style>
  <w:style w:type="character" w:customStyle="1" w:styleId="UnderlineChar3Char">
    <w:name w:val="Underline Char3 Char"/>
    <w:basedOn w:val="DefaultParagraphFont"/>
    <w:link w:val="UnderlineChar3"/>
    <w:locked/>
    <w:rsid w:val="00A75EC1"/>
    <w:rPr>
      <w:rFonts w:ascii="Georgia" w:eastAsia="Times New Roman" w:hAnsi="Georgia"/>
      <w:u w:val="single"/>
    </w:rPr>
  </w:style>
  <w:style w:type="paragraph" w:customStyle="1" w:styleId="UnderlineChar3">
    <w:name w:val="Underline Char3"/>
    <w:basedOn w:val="Normal"/>
    <w:link w:val="UnderlineChar3Char"/>
    <w:qFormat/>
    <w:rsid w:val="00A75EC1"/>
    <w:rPr>
      <w:rFonts w:eastAsia="Times New Roman" w:cstheme="minorBidi"/>
      <w:u w:val="single"/>
    </w:rPr>
  </w:style>
  <w:style w:type="character" w:customStyle="1" w:styleId="BoldandUnderlineChar3CharChar">
    <w:name w:val="Bold and Underline Char3 Char Char"/>
    <w:basedOn w:val="DefaultParagraphFont"/>
    <w:link w:val="BoldandUnderlineChar3Char"/>
    <w:locked/>
    <w:rsid w:val="00A75EC1"/>
    <w:rPr>
      <w:rFonts w:ascii="Georgia" w:eastAsia="Times New Roman" w:hAnsi="Georgia"/>
      <w:b/>
      <w:u w:val="single"/>
    </w:rPr>
  </w:style>
  <w:style w:type="paragraph" w:customStyle="1" w:styleId="BoldandUnderlineChar3Char">
    <w:name w:val="Bold and Underline Char3 Char"/>
    <w:basedOn w:val="Normal"/>
    <w:link w:val="BoldandUnderlineChar3CharChar"/>
    <w:qFormat/>
    <w:rsid w:val="00A75EC1"/>
    <w:rPr>
      <w:rFonts w:eastAsia="Times New Roman" w:cstheme="minorBidi"/>
      <w:b/>
      <w:u w:val="single"/>
    </w:rPr>
  </w:style>
  <w:style w:type="character" w:customStyle="1" w:styleId="StyleStyle49ptBoldItalicChar">
    <w:name w:val="Style Style4 + 9 pt Bold Italic Char"/>
    <w:basedOn w:val="DefaultParagraphFont"/>
    <w:link w:val="StyleStyle49ptBoldItalic"/>
    <w:locked/>
    <w:rsid w:val="00A75EC1"/>
    <w:rPr>
      <w:rFonts w:ascii="Georgia" w:eastAsia="Times New Roman" w:hAnsi="Georgia"/>
      <w:b/>
      <w:bCs/>
      <w:i/>
      <w:iCs/>
      <w:u w:val="single"/>
    </w:rPr>
  </w:style>
  <w:style w:type="paragraph" w:customStyle="1" w:styleId="StyleStyle49ptBoldItalic">
    <w:name w:val="Style Style4 + 9 pt Bold Italic"/>
    <w:basedOn w:val="Normal"/>
    <w:link w:val="StyleStyle49ptBoldItalicChar"/>
    <w:qFormat/>
    <w:rsid w:val="00A75EC1"/>
    <w:rPr>
      <w:rFonts w:eastAsia="Times New Roman" w:cstheme="minorBidi"/>
      <w:b/>
      <w:bCs/>
      <w:i/>
      <w:iCs/>
      <w:u w:val="single"/>
    </w:rPr>
  </w:style>
  <w:style w:type="character" w:customStyle="1" w:styleId="LanguageEditingChar">
    <w:name w:val="Language Editing Char"/>
    <w:link w:val="LanguageEditing"/>
    <w:locked/>
    <w:rsid w:val="00A75EC1"/>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A75EC1"/>
    <w:rPr>
      <w:rFonts w:ascii="Times New Roman" w:eastAsia="Times New Roman" w:hAnsi="Times New Roman" w:cs="Times New Roman"/>
      <w:strike/>
      <w:sz w:val="20"/>
    </w:rPr>
  </w:style>
  <w:style w:type="character" w:customStyle="1" w:styleId="CardT1Char">
    <w:name w:val="CardT1 Char"/>
    <w:link w:val="CardT1"/>
    <w:locked/>
    <w:rsid w:val="00A75EC1"/>
    <w:rPr>
      <w:rFonts w:ascii="Arial" w:eastAsia="Calibri" w:hAnsi="Arial" w:cs="Arial"/>
      <w:kern w:val="2"/>
      <w:sz w:val="14"/>
      <w:szCs w:val="14"/>
      <w:lang w:eastAsia="zh-TW"/>
    </w:rPr>
  </w:style>
  <w:style w:type="paragraph" w:customStyle="1" w:styleId="CardT1">
    <w:name w:val="CardT1"/>
    <w:basedOn w:val="Normal"/>
    <w:link w:val="CardT1Char"/>
    <w:qFormat/>
    <w:rsid w:val="00A75EC1"/>
    <w:rPr>
      <w:rFonts w:eastAsia="Calibri"/>
      <w:kern w:val="2"/>
      <w:sz w:val="14"/>
      <w:szCs w:val="14"/>
      <w:lang w:eastAsia="zh-TW"/>
    </w:rPr>
  </w:style>
  <w:style w:type="character" w:customStyle="1" w:styleId="StyleUnderlineChar11ptBold3Char">
    <w:name w:val="Style Underline Char + 11 pt Bold3 Char"/>
    <w:link w:val="StyleUnderlineChar11ptBold3"/>
    <w:locked/>
    <w:rsid w:val="00A75EC1"/>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A75EC1"/>
    <w:pPr>
      <w:spacing w:after="160"/>
    </w:pPr>
    <w:rPr>
      <w:rFonts w:ascii="Times New Roman" w:eastAsia="Times New Roman" w:hAnsi="Times New Roman" w:cs="Times New Roman"/>
      <w:b/>
      <w:bCs/>
      <w:u w:val="single"/>
    </w:rPr>
  </w:style>
  <w:style w:type="character" w:customStyle="1" w:styleId="Underline2Char">
    <w:name w:val="Underline2 Char"/>
    <w:link w:val="Underline2"/>
    <w:uiPriority w:val="4"/>
    <w:locked/>
    <w:rsid w:val="00A75EC1"/>
    <w:rPr>
      <w:rFonts w:ascii="Arial" w:eastAsia="Calibri" w:hAnsi="Arial" w:cs="Arial"/>
      <w:u w:val="single"/>
    </w:rPr>
  </w:style>
  <w:style w:type="paragraph" w:customStyle="1" w:styleId="Underline2">
    <w:name w:val="Underline2"/>
    <w:basedOn w:val="Normal"/>
    <w:link w:val="Underline2Char"/>
    <w:uiPriority w:val="4"/>
    <w:qFormat/>
    <w:rsid w:val="00A75EC1"/>
    <w:rPr>
      <w:rFonts w:eastAsia="Calibri"/>
      <w:u w:val="single"/>
    </w:rPr>
  </w:style>
  <w:style w:type="character" w:customStyle="1" w:styleId="CARDChar1">
    <w:name w:val="CARD Char"/>
    <w:basedOn w:val="DefaultParagraphFont"/>
    <w:link w:val="CARD"/>
    <w:locked/>
    <w:rsid w:val="00A75EC1"/>
    <w:rPr>
      <w:rFonts w:ascii="Georgia" w:hAnsi="Georgia"/>
      <w:szCs w:val="20"/>
    </w:rPr>
  </w:style>
  <w:style w:type="paragraph" w:customStyle="1" w:styleId="CARD">
    <w:name w:val="CARD"/>
    <w:basedOn w:val="Normal"/>
    <w:link w:val="CARDChar1"/>
    <w:autoRedefine/>
    <w:qFormat/>
    <w:rsid w:val="00A75EC1"/>
    <w:rPr>
      <w:rFonts w:cstheme="minorBidi"/>
      <w:szCs w:val="20"/>
    </w:rPr>
  </w:style>
  <w:style w:type="paragraph" w:customStyle="1" w:styleId="p0">
    <w:name w:val="p0"/>
    <w:basedOn w:val="Normal"/>
    <w:uiPriority w:val="99"/>
    <w:qFormat/>
    <w:rsid w:val="00A75EC1"/>
    <w:pPr>
      <w:spacing w:before="100" w:beforeAutospacing="1" w:after="100" w:afterAutospacing="1"/>
    </w:pPr>
    <w:rPr>
      <w:rFonts w:ascii="Calibri" w:eastAsia="Times New Roman" w:hAnsi="Calibri"/>
    </w:rPr>
  </w:style>
  <w:style w:type="paragraph" w:customStyle="1" w:styleId="CiteReal">
    <w:name w:val="Cite Real"/>
    <w:basedOn w:val="Normal"/>
    <w:next w:val="Normal"/>
    <w:uiPriority w:val="99"/>
    <w:qFormat/>
    <w:rsid w:val="00A75EC1"/>
    <w:rPr>
      <w:rFonts w:ascii="Calibri" w:eastAsia="MS Mincho" w:hAnsi="Calibri"/>
      <w:b/>
      <w:u w:val="single"/>
    </w:rPr>
  </w:style>
  <w:style w:type="paragraph" w:customStyle="1" w:styleId="2909F619802848F09E01365C32F34654">
    <w:name w:val="2909F619802848F09E01365C32F34654"/>
    <w:uiPriority w:val="99"/>
    <w:qFormat/>
    <w:rsid w:val="00A75EC1"/>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A75EC1"/>
    <w:rPr>
      <w:rFonts w:ascii="Georgia" w:eastAsia="Calibri" w:hAnsi="Georgia"/>
      <w:u w:val="single"/>
      <w:lang w:val="x-none" w:eastAsia="zh-CN"/>
    </w:rPr>
  </w:style>
  <w:style w:type="paragraph" w:customStyle="1" w:styleId="UnderlineS">
    <w:name w:val="Underline S"/>
    <w:basedOn w:val="Normal"/>
    <w:link w:val="UnderlineSChar"/>
    <w:qFormat/>
    <w:rsid w:val="00A75EC1"/>
    <w:pPr>
      <w:spacing w:after="200"/>
    </w:pPr>
    <w:rPr>
      <w:rFonts w:eastAsia="Calibri" w:cstheme="minorBidi"/>
      <w:u w:val="single"/>
      <w:lang w:val="x-none" w:eastAsia="zh-CN"/>
    </w:rPr>
  </w:style>
  <w:style w:type="character" w:customStyle="1" w:styleId="UnunderlinedChar">
    <w:name w:val="Ununderlined Char"/>
    <w:link w:val="Ununderlined"/>
    <w:locked/>
    <w:rsid w:val="00A75EC1"/>
    <w:rPr>
      <w:rFonts w:ascii="Georgia" w:eastAsia="SimSun" w:hAnsi="Georgia"/>
      <w:sz w:val="12"/>
    </w:rPr>
  </w:style>
  <w:style w:type="paragraph" w:customStyle="1" w:styleId="Ununderlined">
    <w:name w:val="Ununderlined"/>
    <w:basedOn w:val="Normal"/>
    <w:link w:val="UnunderlinedChar"/>
    <w:qFormat/>
    <w:rsid w:val="00A75EC1"/>
    <w:rPr>
      <w:rFonts w:eastAsia="SimSun" w:cstheme="minorBidi"/>
      <w:sz w:val="12"/>
    </w:rPr>
  </w:style>
  <w:style w:type="character" w:customStyle="1" w:styleId="HighlightingChar">
    <w:name w:val="Highlighting Char"/>
    <w:link w:val="Highlighting"/>
    <w:locked/>
    <w:rsid w:val="00A75EC1"/>
    <w:rPr>
      <w:rFonts w:ascii="Georgia" w:eastAsia="SimSun" w:hAnsi="Georgia"/>
      <w:u w:val="thick"/>
    </w:rPr>
  </w:style>
  <w:style w:type="paragraph" w:customStyle="1" w:styleId="Highlighting">
    <w:name w:val="Highlighting"/>
    <w:basedOn w:val="Normal"/>
    <w:link w:val="HighlightingChar"/>
    <w:autoRedefine/>
    <w:qFormat/>
    <w:rsid w:val="00A75EC1"/>
    <w:rPr>
      <w:rFonts w:eastAsia="SimSun" w:cstheme="minorBidi"/>
      <w:u w:val="thick"/>
    </w:rPr>
  </w:style>
  <w:style w:type="character" w:customStyle="1" w:styleId="CITEChar">
    <w:name w:val="CITE Char"/>
    <w:link w:val="CITE"/>
    <w:locked/>
    <w:rsid w:val="00A75EC1"/>
    <w:rPr>
      <w:rFonts w:ascii="Arial" w:eastAsia="Times New Roman" w:hAnsi="Arial" w:cs="Arial"/>
      <w:iCs/>
      <w:smallCaps/>
      <w:sz w:val="20"/>
      <w:szCs w:val="20"/>
      <w:u w:val="double"/>
    </w:rPr>
  </w:style>
  <w:style w:type="paragraph" w:customStyle="1" w:styleId="CITE">
    <w:name w:val="CITE"/>
    <w:basedOn w:val="Heading2"/>
    <w:link w:val="CITEChar"/>
    <w:autoRedefine/>
    <w:qFormat/>
    <w:rsid w:val="00A75EC1"/>
    <w:pPr>
      <w:keepLines w:val="0"/>
      <w:pageBreakBefore w:val="0"/>
      <w:spacing w:before="60" w:after="60"/>
      <w:contextualSpacing/>
      <w:jc w:val="left"/>
    </w:pPr>
    <w:rPr>
      <w:rFonts w:eastAsia="Times New Roman" w:cs="Arial"/>
      <w:b w:val="0"/>
      <w:bCs w:val="0"/>
      <w:iCs/>
      <w:smallCaps/>
      <w:sz w:val="20"/>
      <w:szCs w:val="20"/>
    </w:rPr>
  </w:style>
  <w:style w:type="paragraph" w:customStyle="1" w:styleId="teaserpermalink">
    <w:name w:val="teaser_permalink"/>
    <w:basedOn w:val="Normal"/>
    <w:uiPriority w:val="99"/>
    <w:qFormat/>
    <w:rsid w:val="00A75EC1"/>
    <w:pPr>
      <w:spacing w:before="100" w:beforeAutospacing="1" w:after="100" w:afterAutospacing="1"/>
    </w:pPr>
    <w:rPr>
      <w:rFonts w:ascii="Calibri" w:eastAsia="Times New Roman" w:hAnsi="Calibri"/>
      <w:lang w:eastAsia="zh-CN"/>
    </w:rPr>
  </w:style>
  <w:style w:type="character" w:customStyle="1" w:styleId="Cardnon-underlinedChar">
    <w:name w:val="Card non-underlined Char"/>
    <w:link w:val="Cardnon-underlined"/>
    <w:locked/>
    <w:rsid w:val="00A75EC1"/>
    <w:rPr>
      <w:rFonts w:ascii="Georgia" w:eastAsia="Times New Roman" w:hAnsi="Georgia"/>
      <w:szCs w:val="20"/>
    </w:rPr>
  </w:style>
  <w:style w:type="paragraph" w:customStyle="1" w:styleId="Cardnon-underlined">
    <w:name w:val="Card non-underlined"/>
    <w:basedOn w:val="Normal"/>
    <w:link w:val="Cardnon-underlinedChar"/>
    <w:autoRedefine/>
    <w:qFormat/>
    <w:rsid w:val="00A75EC1"/>
    <w:rPr>
      <w:rFonts w:eastAsia="Times New Roman" w:cstheme="minorBidi"/>
      <w:szCs w:val="20"/>
    </w:rPr>
  </w:style>
  <w:style w:type="paragraph" w:customStyle="1" w:styleId="fullstory">
    <w:name w:val="fullstory"/>
    <w:basedOn w:val="Normal"/>
    <w:uiPriority w:val="99"/>
    <w:qFormat/>
    <w:rsid w:val="00A75EC1"/>
    <w:pPr>
      <w:spacing w:before="100" w:beforeAutospacing="1" w:after="100" w:afterAutospacing="1"/>
    </w:pPr>
    <w:rPr>
      <w:rFonts w:ascii="Calibri" w:eastAsia="Times New Roman" w:hAnsi="Calibri"/>
    </w:rPr>
  </w:style>
  <w:style w:type="paragraph" w:customStyle="1" w:styleId="Carding">
    <w:name w:val="Carding"/>
    <w:basedOn w:val="Normal"/>
    <w:uiPriority w:val="99"/>
    <w:qFormat/>
    <w:rsid w:val="00A75EC1"/>
    <w:rPr>
      <w:rFonts w:ascii="Calibri" w:eastAsia="Times New Roman" w:hAnsi="Calibri"/>
      <w:sz w:val="18"/>
    </w:rPr>
  </w:style>
  <w:style w:type="character" w:customStyle="1" w:styleId="CardsHighlightedChar">
    <w:name w:val="Cards Highlighted Char"/>
    <w:link w:val="CardsHighlighted"/>
    <w:locked/>
    <w:rsid w:val="00A75EC1"/>
    <w:rPr>
      <w:rFonts w:ascii="Times New Roman" w:eastAsia="Calibri" w:hAnsi="Times New Roman" w:cs="Times New Roman"/>
      <w:szCs w:val="20"/>
      <w:u w:val="single"/>
      <w:shd w:val="clear" w:color="auto" w:fill="00FFFF"/>
    </w:rPr>
  </w:style>
  <w:style w:type="paragraph" w:customStyle="1" w:styleId="CardsHighlighted">
    <w:name w:val="Cards Highlighted"/>
    <w:next w:val="Normal"/>
    <w:link w:val="CardsHighlightedChar"/>
    <w:qFormat/>
    <w:rsid w:val="00A75EC1"/>
    <w:pPr>
      <w:shd w:val="clear" w:color="auto" w:fill="00FFFF"/>
    </w:pPr>
    <w:rPr>
      <w:rFonts w:ascii="Times New Roman" w:eastAsia="Calibri" w:hAnsi="Times New Roman" w:cs="Times New Roman"/>
      <w:szCs w:val="20"/>
      <w:u w:val="single"/>
    </w:rPr>
  </w:style>
  <w:style w:type="character" w:customStyle="1" w:styleId="StyleUnderline9ptChar">
    <w:name w:val="Style Underline + 9 pt Char"/>
    <w:link w:val="StyleUnderline9pt"/>
    <w:locked/>
    <w:rsid w:val="00A75EC1"/>
    <w:rPr>
      <w:rFonts w:ascii="Calibri" w:eastAsia="Times New Roman" w:hAnsi="Calibri" w:cs="Times New Roman"/>
      <w:szCs w:val="20"/>
      <w:u w:val="single"/>
    </w:rPr>
  </w:style>
  <w:style w:type="paragraph" w:customStyle="1" w:styleId="StyleUnderline9pt">
    <w:name w:val="Style Underline + 9 pt"/>
    <w:link w:val="StyleUnderline9ptChar"/>
    <w:qFormat/>
    <w:rsid w:val="00A75EC1"/>
    <w:pPr>
      <w:spacing w:after="200" w:line="276" w:lineRule="auto"/>
    </w:pPr>
    <w:rPr>
      <w:rFonts w:ascii="Calibri" w:eastAsia="Times New Roman" w:hAnsi="Calibri" w:cs="Times New Roman"/>
      <w:szCs w:val="20"/>
      <w:u w:val="single"/>
    </w:rPr>
  </w:style>
  <w:style w:type="character" w:customStyle="1" w:styleId="Stylecard9ptChar">
    <w:name w:val="Style card + 9 pt Char"/>
    <w:link w:val="Stylecard9pt"/>
    <w:locked/>
    <w:rsid w:val="00A75EC1"/>
    <w:rPr>
      <w:rFonts w:ascii="Arial Narrow" w:eastAsia="Times New Roman" w:hAnsi="Arial Narrow"/>
      <w:kern w:val="32"/>
      <w:szCs w:val="20"/>
    </w:rPr>
  </w:style>
  <w:style w:type="paragraph" w:customStyle="1" w:styleId="Stylecard9pt">
    <w:name w:val="Style card + 9 pt"/>
    <w:basedOn w:val="Normal"/>
    <w:link w:val="Stylecard9ptChar"/>
    <w:qFormat/>
    <w:rsid w:val="00A75EC1"/>
    <w:pPr>
      <w:widowControl w:val="0"/>
      <w:ind w:left="288" w:right="288"/>
    </w:pPr>
    <w:rPr>
      <w:rFonts w:ascii="Arial Narrow" w:eastAsia="Times New Roman" w:hAnsi="Arial Narrow" w:cstheme="minorBidi"/>
      <w:kern w:val="32"/>
      <w:szCs w:val="20"/>
    </w:rPr>
  </w:style>
  <w:style w:type="paragraph" w:customStyle="1" w:styleId="TagsCharChar">
    <w:name w:val="Tags Char Char"/>
    <w:basedOn w:val="Normal"/>
    <w:uiPriority w:val="99"/>
    <w:qFormat/>
    <w:rsid w:val="00A75EC1"/>
    <w:rPr>
      <w:rFonts w:ascii="Times" w:eastAsia="Times" w:hAnsi="Times"/>
      <w:b/>
    </w:rPr>
  </w:style>
  <w:style w:type="paragraph" w:customStyle="1" w:styleId="NormalWeb8">
    <w:name w:val="Normal (Web)8"/>
    <w:basedOn w:val="Normal"/>
    <w:uiPriority w:val="99"/>
    <w:qFormat/>
    <w:rsid w:val="00A75EC1"/>
    <w:pPr>
      <w:spacing w:before="100" w:beforeAutospacing="1" w:after="100" w:afterAutospacing="1"/>
    </w:pPr>
    <w:rPr>
      <w:rFonts w:ascii="Calibri" w:eastAsia="Times New Roman" w:hAnsi="Calibri"/>
      <w:sz w:val="18"/>
      <w:szCs w:val="18"/>
    </w:rPr>
  </w:style>
  <w:style w:type="character" w:customStyle="1" w:styleId="StyleevidencetextBorderSinglesolidlineAuto05ptLChar">
    <w:name w:val="Style evidence text + Border: : (Single solid line Auto  0.5 pt L... Char"/>
    <w:link w:val="StyleevidencetextBorderSinglesolidlineAuto05ptL"/>
    <w:locked/>
    <w:rsid w:val="00A75EC1"/>
    <w:rPr>
      <w:rFonts w:ascii="Georgia" w:eastAsia="Times New Roman" w:hAnsi="Georgia" w:cs="Arial"/>
      <w:szCs w:val="20"/>
      <w:u w:val="thick"/>
      <w:bdr w:val="single" w:sz="4" w:space="0" w:color="auto" w:frame="1"/>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A75EC1"/>
    <w:pPr>
      <w:pBdr>
        <w:top w:val="single" w:sz="4" w:space="0" w:color="auto"/>
        <w:left w:val="single" w:sz="4" w:space="0" w:color="auto"/>
        <w:bottom w:val="single" w:sz="4" w:space="0" w:color="auto"/>
        <w:right w:val="single" w:sz="4" w:space="0" w:color="auto"/>
      </w:pBdr>
      <w:ind w:left="-1080" w:right="1728"/>
    </w:pPr>
    <w:rPr>
      <w:rFonts w:eastAsia="Times New Roman"/>
      <w:color w:val="auto"/>
      <w:sz w:val="24"/>
      <w:szCs w:val="20"/>
      <w:u w:val="thick"/>
      <w:bdr w:val="single" w:sz="4" w:space="0" w:color="auto" w:frame="1"/>
    </w:rPr>
  </w:style>
  <w:style w:type="paragraph" w:customStyle="1" w:styleId="author-name">
    <w:name w:val="author-name"/>
    <w:basedOn w:val="Normal"/>
    <w:uiPriority w:val="99"/>
    <w:qFormat/>
    <w:rsid w:val="00A75EC1"/>
    <w:pPr>
      <w:spacing w:before="100" w:beforeAutospacing="1" w:after="100" w:afterAutospacing="1"/>
    </w:pPr>
    <w:rPr>
      <w:rFonts w:ascii="Calibri" w:eastAsia="Times New Roman" w:hAnsi="Calibri"/>
    </w:rPr>
  </w:style>
  <w:style w:type="paragraph" w:customStyle="1" w:styleId="author-credentials">
    <w:name w:val="author-credentials"/>
    <w:basedOn w:val="Normal"/>
    <w:uiPriority w:val="99"/>
    <w:qFormat/>
    <w:rsid w:val="00A75EC1"/>
    <w:pPr>
      <w:spacing w:before="100" w:beforeAutospacing="1" w:after="100" w:afterAutospacing="1"/>
    </w:pPr>
    <w:rPr>
      <w:rFonts w:ascii="Calibri" w:eastAsia="Times New Roman" w:hAnsi="Calibri"/>
    </w:rPr>
  </w:style>
  <w:style w:type="character" w:customStyle="1" w:styleId="StyleUnderlined11ptBoldChar">
    <w:name w:val="Style Underlined + 11 pt Bold Char"/>
    <w:link w:val="StyleUnderlined11ptBold"/>
    <w:locked/>
    <w:rsid w:val="00A75EC1"/>
    <w:rPr>
      <w:b/>
      <w:bCs/>
      <w:u w:val="single"/>
    </w:rPr>
  </w:style>
  <w:style w:type="paragraph" w:customStyle="1" w:styleId="StyleUnderlined11ptBold">
    <w:name w:val="Style Underlined + 11 pt Bold"/>
    <w:basedOn w:val="underlined"/>
    <w:link w:val="StyleUnderlined11ptBoldChar"/>
    <w:qFormat/>
    <w:rsid w:val="00A75EC1"/>
    <w:pPr>
      <w:contextualSpacing w:val="0"/>
    </w:pPr>
    <w:rPr>
      <w:b/>
      <w:bCs/>
      <w:sz w:val="24"/>
    </w:rPr>
  </w:style>
  <w:style w:type="character" w:customStyle="1" w:styleId="StyleUnderlined11ptChar">
    <w:name w:val="Style Underlined + 11 pt Char"/>
    <w:link w:val="StyleUnderlined11pt"/>
    <w:locked/>
    <w:rsid w:val="00A75EC1"/>
    <w:rPr>
      <w:u w:val="single"/>
    </w:rPr>
  </w:style>
  <w:style w:type="paragraph" w:customStyle="1" w:styleId="StyleUnderlined11pt">
    <w:name w:val="Style Underlined + 11 pt"/>
    <w:basedOn w:val="underlined"/>
    <w:link w:val="StyleUnderlined11ptChar"/>
    <w:qFormat/>
    <w:rsid w:val="00A75EC1"/>
    <w:pPr>
      <w:contextualSpacing w:val="0"/>
    </w:pPr>
    <w:rPr>
      <w:sz w:val="24"/>
    </w:rPr>
  </w:style>
  <w:style w:type="character" w:customStyle="1" w:styleId="CardTextChar2">
    <w:name w:val="CardText Char"/>
    <w:link w:val="CardText3"/>
    <w:locked/>
    <w:rsid w:val="00A75EC1"/>
    <w:rPr>
      <w:rFonts w:ascii="Georgia" w:eastAsia="Calibri" w:hAnsi="Georgia"/>
    </w:rPr>
  </w:style>
  <w:style w:type="paragraph" w:customStyle="1" w:styleId="CardText3">
    <w:name w:val="CardText"/>
    <w:basedOn w:val="Normal"/>
    <w:link w:val="CardTextChar2"/>
    <w:qFormat/>
    <w:rsid w:val="00A75EC1"/>
    <w:pPr>
      <w:ind w:left="288"/>
    </w:pPr>
    <w:rPr>
      <w:rFonts w:eastAsia="Calibri" w:cstheme="minorBidi"/>
    </w:rPr>
  </w:style>
  <w:style w:type="paragraph" w:customStyle="1" w:styleId="Analytics">
    <w:name w:val="Analytics"/>
    <w:basedOn w:val="Normal"/>
    <w:link w:val="AnalyticsChar"/>
    <w:uiPriority w:val="4"/>
    <w:qFormat/>
    <w:rsid w:val="00A75EC1"/>
    <w:rPr>
      <w:rFonts w:ascii="Calibri" w:eastAsia="Calibri" w:hAnsi="Calibri"/>
      <w:b/>
    </w:rPr>
  </w:style>
  <w:style w:type="paragraph" w:customStyle="1" w:styleId="D345FF3D873148C5AE3FBF3267827368">
    <w:name w:val="D345FF3D873148C5AE3FBF3267827368"/>
    <w:uiPriority w:val="99"/>
    <w:qFormat/>
    <w:rsid w:val="00A75EC1"/>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A75EC1"/>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A75EC1"/>
    <w:pPr>
      <w:ind w:left="432"/>
    </w:pPr>
    <w:rPr>
      <w:rFonts w:eastAsia="SimSun" w:cstheme="minorBidi"/>
      <w:color w:val="000000"/>
      <w:sz w:val="16"/>
      <w:szCs w:val="20"/>
      <w:lang w:val="x-none" w:eastAsia="x-none"/>
    </w:rPr>
  </w:style>
  <w:style w:type="character" w:customStyle="1" w:styleId="TagofCardChar">
    <w:name w:val="Tag of Card Char"/>
    <w:link w:val="TagofCard"/>
    <w:locked/>
    <w:rsid w:val="00A75EC1"/>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A75EC1"/>
    <w:rPr>
      <w:b/>
      <w:sz w:val="28"/>
    </w:rPr>
  </w:style>
  <w:style w:type="character" w:customStyle="1" w:styleId="SourcenameChar">
    <w:name w:val="Source name Char"/>
    <w:link w:val="Sourcename"/>
    <w:locked/>
    <w:rsid w:val="00A75EC1"/>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A75EC1"/>
    <w:rPr>
      <w:b/>
      <w:bCs/>
      <w:sz w:val="20"/>
    </w:rPr>
  </w:style>
  <w:style w:type="character" w:customStyle="1" w:styleId="underlinedcardChar">
    <w:name w:val="underlined card Char"/>
    <w:link w:val="underlinedcard0"/>
    <w:locked/>
    <w:rsid w:val="00A75EC1"/>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A75EC1"/>
    <w:rPr>
      <w:sz w:val="24"/>
      <w:u w:val="single"/>
    </w:rPr>
  </w:style>
  <w:style w:type="paragraph" w:customStyle="1" w:styleId="FullText">
    <w:name w:val="Full Text"/>
    <w:basedOn w:val="Normal"/>
    <w:uiPriority w:val="99"/>
    <w:qFormat/>
    <w:rsid w:val="00A75EC1"/>
    <w:rPr>
      <w:rFonts w:ascii="Calibri" w:eastAsia="Times New Roman" w:hAnsi="Calibri"/>
      <w:sz w:val="16"/>
    </w:rPr>
  </w:style>
  <w:style w:type="character" w:customStyle="1" w:styleId="TextUnderlineChar">
    <w:name w:val="Text Underline Char"/>
    <w:link w:val="TextUnderline"/>
    <w:locked/>
    <w:rsid w:val="00A75EC1"/>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A75EC1"/>
    <w:rPr>
      <w:rFonts w:eastAsia="Times New Roman" w:cstheme="minorBidi"/>
      <w:bCs/>
      <w:kern w:val="20"/>
      <w:szCs w:val="32"/>
      <w:u w:val="single"/>
      <w:lang w:val="x-none" w:eastAsia="x-none"/>
    </w:rPr>
  </w:style>
  <w:style w:type="character" w:customStyle="1" w:styleId="citeunreadChar">
    <w:name w:val="cite unread Char"/>
    <w:link w:val="citeunread"/>
    <w:locked/>
    <w:rsid w:val="00A75EC1"/>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A75EC1"/>
    <w:pPr>
      <w:widowControl w:val="0"/>
      <w:overflowPunct w:val="0"/>
      <w:autoSpaceDE w:val="0"/>
      <w:autoSpaceDN w:val="0"/>
      <w:adjustRightInd w:val="0"/>
      <w:spacing w:after="120"/>
    </w:pPr>
    <w:rPr>
      <w:rFonts w:eastAsia="MS Mincho" w:cstheme="minorBidi"/>
      <w:kern w:val="28"/>
      <w:sz w:val="18"/>
      <w:szCs w:val="20"/>
      <w:lang w:val="en" w:eastAsia="x-none"/>
    </w:rPr>
  </w:style>
  <w:style w:type="character" w:customStyle="1" w:styleId="readCharChar">
    <w:name w:val="read Char Char"/>
    <w:link w:val="read"/>
    <w:locked/>
    <w:rsid w:val="00A75EC1"/>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A75EC1"/>
    <w:rPr>
      <w:rFonts w:eastAsia="Times New Roman" w:cstheme="minorBidi"/>
      <w:b/>
      <w:szCs w:val="20"/>
      <w:u w:val="single"/>
      <w:lang w:val="x-none" w:eastAsia="x-none"/>
    </w:rPr>
  </w:style>
  <w:style w:type="paragraph" w:customStyle="1" w:styleId="2ndLevel-TAG">
    <w:name w:val="2nd Level - TAG"/>
    <w:basedOn w:val="Normal"/>
    <w:next w:val="Normal"/>
    <w:uiPriority w:val="99"/>
    <w:qFormat/>
    <w:rsid w:val="00A75EC1"/>
    <w:pPr>
      <w:spacing w:before="240"/>
      <w:outlineLvl w:val="2"/>
    </w:pPr>
    <w:rPr>
      <w:rFonts w:ascii="Calibri" w:eastAsia="Times New Roman" w:hAnsi="Calibri"/>
      <w:b/>
      <w:sz w:val="16"/>
    </w:rPr>
  </w:style>
  <w:style w:type="character" w:customStyle="1" w:styleId="CiteCardChar">
    <w:name w:val="Cite_Card Char"/>
    <w:link w:val="CiteCard0"/>
    <w:locked/>
    <w:rsid w:val="00A75EC1"/>
    <w:rPr>
      <w:rFonts w:ascii="Times New Roman" w:eastAsia="Times New Roman" w:hAnsi="Times New Roman" w:cs="Arial"/>
      <w:bCs/>
      <w:sz w:val="20"/>
      <w:szCs w:val="20"/>
    </w:rPr>
  </w:style>
  <w:style w:type="paragraph" w:customStyle="1" w:styleId="CiteCard0">
    <w:name w:val="Cite_Card"/>
    <w:link w:val="CiteCardChar"/>
    <w:qFormat/>
    <w:rsid w:val="00A75EC1"/>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A75EC1"/>
    <w:pPr>
      <w:widowControl w:val="0"/>
      <w:spacing w:after="0" w:line="240" w:lineRule="auto"/>
    </w:pPr>
    <w:rPr>
      <w:rFonts w:ascii="Times New Roman" w:eastAsia="MS Mincho" w:hAnsi="Times New Roman" w:cs="Times New Roman"/>
      <w:sz w:val="24"/>
    </w:rPr>
  </w:style>
  <w:style w:type="paragraph" w:customStyle="1" w:styleId="dropcap">
    <w:name w:val="dropcap"/>
    <w:basedOn w:val="Normal"/>
    <w:uiPriority w:val="99"/>
    <w:qFormat/>
    <w:rsid w:val="00A75EC1"/>
    <w:pPr>
      <w:spacing w:before="100" w:beforeAutospacing="1" w:after="100" w:afterAutospacing="1"/>
    </w:pPr>
    <w:rPr>
      <w:rFonts w:ascii="Calibri" w:eastAsia="Times New Roman" w:hAnsi="Calibri"/>
    </w:rPr>
  </w:style>
  <w:style w:type="character" w:customStyle="1" w:styleId="StyleStyle49pt6Char">
    <w:name w:val="Style Style4 + 9 pt6 Char"/>
    <w:basedOn w:val="Style4Char"/>
    <w:link w:val="StyleStyle49pt6"/>
    <w:locked/>
    <w:rsid w:val="00A75EC1"/>
    <w:rPr>
      <w:rFonts w:ascii="Georgia" w:hAnsi="Georgia"/>
      <w:u w:val="single"/>
    </w:rPr>
  </w:style>
  <w:style w:type="paragraph" w:customStyle="1" w:styleId="StyleStyle49pt6">
    <w:name w:val="Style Style4 + 9 pt6"/>
    <w:basedOn w:val="Style40"/>
    <w:link w:val="StyleStyle49pt6Char"/>
    <w:qFormat/>
    <w:rsid w:val="00A75EC1"/>
    <w:rPr>
      <w:rFonts w:ascii="Georgia" w:hAnsi="Georgia"/>
    </w:rPr>
  </w:style>
  <w:style w:type="character" w:customStyle="1" w:styleId="UnderlineCharCharCharCharChar">
    <w:name w:val="Underline Char Char Char Char Char"/>
    <w:link w:val="UnderlineCharCharCharChar"/>
    <w:locked/>
    <w:rsid w:val="00A75EC1"/>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A75EC1"/>
    <w:rPr>
      <w:rFonts w:eastAsia="Times New Roman"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A75EC1"/>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A75EC1"/>
    <w:rPr>
      <w:rFonts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A75EC1"/>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A75EC1"/>
    <w:rPr>
      <w:rFonts w:cs="Calibri"/>
      <w:b/>
      <w:bCs/>
      <w:u w:val="single"/>
    </w:rPr>
  </w:style>
  <w:style w:type="character" w:customStyle="1" w:styleId="DebatenoramlChar">
    <w:name w:val="Debatenoraml Char"/>
    <w:link w:val="Debatenoraml"/>
    <w:locked/>
    <w:rsid w:val="00A75EC1"/>
    <w:rPr>
      <w:rFonts w:ascii="Times New Roman" w:hAnsi="Times New Roman" w:cs="Times New Roman"/>
    </w:rPr>
  </w:style>
  <w:style w:type="paragraph" w:customStyle="1" w:styleId="Debatenoraml">
    <w:name w:val="Debatenoraml"/>
    <w:basedOn w:val="NoSpacing"/>
    <w:link w:val="DebatenoramlChar"/>
    <w:qFormat/>
    <w:rsid w:val="00A75EC1"/>
  </w:style>
  <w:style w:type="paragraph" w:customStyle="1" w:styleId="SynergyTag">
    <w:name w:val="SynergyTag"/>
    <w:basedOn w:val="Normal"/>
    <w:uiPriority w:val="99"/>
    <w:qFormat/>
    <w:rsid w:val="00A75EC1"/>
    <w:rPr>
      <w:rFonts w:ascii="Calibri" w:eastAsia="Calibri" w:hAnsi="Calibri"/>
      <w:b/>
      <w:sz w:val="16"/>
    </w:rPr>
  </w:style>
  <w:style w:type="character" w:customStyle="1" w:styleId="QualsChar">
    <w:name w:val="Quals Char"/>
    <w:link w:val="Quals"/>
    <w:locked/>
    <w:rsid w:val="00A75EC1"/>
    <w:rPr>
      <w:rFonts w:ascii="Georgia" w:eastAsia="Calibri" w:hAnsi="Georgia"/>
      <w:sz w:val="18"/>
    </w:rPr>
  </w:style>
  <w:style w:type="paragraph" w:customStyle="1" w:styleId="Quals">
    <w:name w:val="Quals"/>
    <w:basedOn w:val="Normal"/>
    <w:link w:val="QualsChar"/>
    <w:qFormat/>
    <w:rsid w:val="00A75EC1"/>
    <w:rPr>
      <w:rFonts w:eastAsia="Calibri" w:cstheme="minorBidi"/>
      <w:sz w:val="18"/>
    </w:rPr>
  </w:style>
  <w:style w:type="paragraph" w:customStyle="1" w:styleId="times">
    <w:name w:val="times"/>
    <w:basedOn w:val="Normal"/>
    <w:uiPriority w:val="99"/>
    <w:qFormat/>
    <w:rsid w:val="00A75EC1"/>
    <w:pPr>
      <w:spacing w:before="100" w:beforeAutospacing="1" w:after="100" w:afterAutospacing="1"/>
    </w:pPr>
    <w:rPr>
      <w:rFonts w:ascii="Calibri" w:eastAsia="Times New Roman" w:hAnsi="Calibri"/>
    </w:rPr>
  </w:style>
  <w:style w:type="paragraph" w:customStyle="1" w:styleId="BodyA">
    <w:name w:val="Body A"/>
    <w:uiPriority w:val="99"/>
    <w:qFormat/>
    <w:rsid w:val="00A75EC1"/>
    <w:rPr>
      <w:rFonts w:ascii="Helvetica" w:eastAsia="ヒラギノ角ゴ Pro W3" w:hAnsi="Helvetica" w:cs="Times New Roman"/>
      <w:color w:val="000000"/>
      <w:szCs w:val="20"/>
    </w:rPr>
  </w:style>
  <w:style w:type="character" w:customStyle="1" w:styleId="StarredChar">
    <w:name w:val="Starred Char"/>
    <w:link w:val="Starred"/>
    <w:locked/>
    <w:rsid w:val="00A75EC1"/>
    <w:rPr>
      <w:rFonts w:ascii="Georgia" w:eastAsia="Times New Roman" w:hAnsi="Georgia"/>
      <w:b/>
      <w:caps/>
      <w:szCs w:val="28"/>
      <w:u w:val="single"/>
    </w:rPr>
  </w:style>
  <w:style w:type="paragraph" w:customStyle="1" w:styleId="Starred">
    <w:name w:val="Starred"/>
    <w:basedOn w:val="Normal"/>
    <w:link w:val="StarredChar"/>
    <w:qFormat/>
    <w:rsid w:val="00A75EC1"/>
    <w:pPr>
      <w:keepNext/>
      <w:keepLines/>
      <w:pageBreakBefore/>
      <w:spacing w:before="240" w:after="60"/>
      <w:jc w:val="center"/>
      <w:outlineLvl w:val="0"/>
    </w:pPr>
    <w:rPr>
      <w:rFonts w:eastAsia="Times New Roman" w:cstheme="minorBidi"/>
      <w:b/>
      <w:caps/>
      <w:szCs w:val="28"/>
      <w:u w:val="single"/>
    </w:rPr>
  </w:style>
  <w:style w:type="character" w:customStyle="1" w:styleId="NotStarredChar">
    <w:name w:val="NotStarred Char"/>
    <w:link w:val="NotStarred"/>
    <w:locked/>
    <w:rsid w:val="00A75EC1"/>
    <w:rPr>
      <w:rFonts w:ascii="Georgia" w:eastAsia="Times New Roman" w:hAnsi="Georgia"/>
      <w:b/>
      <w:caps/>
      <w:szCs w:val="28"/>
      <w:u w:val="single"/>
    </w:rPr>
  </w:style>
  <w:style w:type="paragraph" w:customStyle="1" w:styleId="NotStarred">
    <w:name w:val="NotStarred"/>
    <w:basedOn w:val="Normal"/>
    <w:link w:val="NotStarredChar"/>
    <w:qFormat/>
    <w:rsid w:val="00A75EC1"/>
    <w:pPr>
      <w:keepNext/>
      <w:keepLines/>
      <w:pageBreakBefore/>
      <w:spacing w:before="240" w:after="60"/>
      <w:jc w:val="center"/>
      <w:outlineLvl w:val="1"/>
    </w:pPr>
    <w:rPr>
      <w:rFonts w:eastAsia="Times New Roman" w:cstheme="minorBidi"/>
      <w:b/>
      <w:caps/>
      <w:szCs w:val="28"/>
      <w:u w:val="single"/>
    </w:rPr>
  </w:style>
  <w:style w:type="character" w:customStyle="1" w:styleId="tagCharCharChar">
    <w:name w:val="tag Char Char Char"/>
    <w:link w:val="tagCharChar"/>
    <w:locked/>
    <w:rsid w:val="00A75EC1"/>
    <w:rPr>
      <w:rFonts w:ascii="Arial" w:eastAsia="Times New Roman" w:hAnsi="Arial" w:cs="Arial"/>
      <w:b/>
    </w:rPr>
  </w:style>
  <w:style w:type="paragraph" w:customStyle="1" w:styleId="tagCharChar">
    <w:name w:val="tag Char Char"/>
    <w:basedOn w:val="Normal"/>
    <w:link w:val="tagCharCharChar"/>
    <w:qFormat/>
    <w:rsid w:val="00A75EC1"/>
    <w:pPr>
      <w:spacing w:after="200" w:line="276" w:lineRule="auto"/>
    </w:pPr>
    <w:rPr>
      <w:rFonts w:eastAsia="Times New Roman"/>
      <w:b/>
    </w:rPr>
  </w:style>
  <w:style w:type="character" w:customStyle="1" w:styleId="StyleStyle49ptBorderSinglesolidlineAuto05ptLiChar">
    <w:name w:val="Style Style4 + 9 pt Border: : (Single solid line Auto  0.5 pt Li... Char"/>
    <w:link w:val="StyleStyle49ptBorderSinglesolidlineAuto05ptLi"/>
    <w:locked/>
    <w:rsid w:val="00A75EC1"/>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0"/>
    <w:link w:val="StyleStyle49ptBorderSinglesolidlineAuto05ptLiChar"/>
    <w:qFormat/>
    <w:rsid w:val="00A75EC1"/>
    <w:pPr>
      <w:pBdr>
        <w:top w:val="single" w:sz="4" w:space="0" w:color="auto"/>
        <w:left w:val="single" w:sz="4" w:space="0" w:color="auto"/>
        <w:bottom w:val="single" w:sz="4" w:space="0" w:color="auto"/>
        <w:right w:val="single" w:sz="4" w:space="0" w:color="auto"/>
      </w:pBdr>
    </w:pPr>
    <w:rPr>
      <w:rFonts w:ascii="Times New Roman" w:hAnsi="Times New Roman" w:cs="Times New Roman"/>
      <w:bdr w:val="single" w:sz="4" w:space="0" w:color="auto" w:frame="1"/>
    </w:rPr>
  </w:style>
  <w:style w:type="character" w:customStyle="1" w:styleId="H4TagChar1">
    <w:name w:val="H4 (Tag) Char1"/>
    <w:link w:val="H4Tag"/>
    <w:locked/>
    <w:rsid w:val="00A75EC1"/>
    <w:rPr>
      <w:rFonts w:ascii="Georgia" w:eastAsia="Calibri" w:hAnsi="Georgia"/>
      <w:b/>
    </w:rPr>
  </w:style>
  <w:style w:type="paragraph" w:customStyle="1" w:styleId="H4Tag">
    <w:name w:val="H4 (Tag)"/>
    <w:basedOn w:val="Normal"/>
    <w:link w:val="H4TagChar1"/>
    <w:qFormat/>
    <w:rsid w:val="00A75EC1"/>
    <w:rPr>
      <w:rFonts w:eastAsia="Calibri" w:cstheme="minorBidi"/>
      <w:b/>
    </w:rPr>
  </w:style>
  <w:style w:type="paragraph" w:customStyle="1" w:styleId="CM25">
    <w:name w:val="CM25"/>
    <w:basedOn w:val="Default"/>
    <w:next w:val="Default"/>
    <w:uiPriority w:val="99"/>
    <w:qFormat/>
    <w:rsid w:val="00A75EC1"/>
    <w:pPr>
      <w:spacing w:after="233"/>
    </w:pPr>
    <w:rPr>
      <w:rFonts w:cs="Times New Roman"/>
      <w:sz w:val="22"/>
    </w:rPr>
  </w:style>
  <w:style w:type="character" w:customStyle="1" w:styleId="Debate-CardTagandCite-F6Char">
    <w:name w:val="Debate- Card Tag and Cite- F6 Char"/>
    <w:link w:val="Debate-CardTagandCite-F6"/>
    <w:locked/>
    <w:rsid w:val="00A75EC1"/>
    <w:rPr>
      <w:rFonts w:ascii="Georgia" w:hAnsi="Georgia"/>
      <w:b/>
    </w:rPr>
  </w:style>
  <w:style w:type="paragraph" w:customStyle="1" w:styleId="Debate-CardTagandCite-F6">
    <w:name w:val="Debate- Card Tag and Cite- F6"/>
    <w:basedOn w:val="Normal"/>
    <w:link w:val="Debate-CardTagandCite-F6Char"/>
    <w:qFormat/>
    <w:rsid w:val="00A75EC1"/>
    <w:pPr>
      <w:contextualSpacing/>
    </w:pPr>
    <w:rPr>
      <w:rFonts w:cstheme="minorBidi"/>
      <w:b/>
    </w:rPr>
  </w:style>
  <w:style w:type="character" w:customStyle="1" w:styleId="CardtextChar3">
    <w:name w:val="Card text Char"/>
    <w:link w:val="Cardtext4"/>
    <w:locked/>
    <w:rsid w:val="00A75EC1"/>
    <w:rPr>
      <w:rFonts w:ascii="Arial Narrow" w:hAnsi="Arial Narrow"/>
      <w:u w:val="single"/>
    </w:rPr>
  </w:style>
  <w:style w:type="paragraph" w:customStyle="1" w:styleId="Cardtext4">
    <w:name w:val="Card text"/>
    <w:link w:val="CardtextChar3"/>
    <w:qFormat/>
    <w:rsid w:val="00A75EC1"/>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A75EC1"/>
    <w:rPr>
      <w:rFonts w:ascii="Georgia" w:eastAsia="Times New Roman" w:hAnsi="Georgia"/>
      <w:b/>
      <w:szCs w:val="28"/>
      <w:u w:val="single"/>
    </w:rPr>
  </w:style>
  <w:style w:type="paragraph" w:customStyle="1" w:styleId="NewHeading2">
    <w:name w:val="NewHeading2"/>
    <w:basedOn w:val="Normal"/>
    <w:link w:val="NewHeading2Char"/>
    <w:qFormat/>
    <w:rsid w:val="00A75EC1"/>
    <w:pPr>
      <w:spacing w:before="240" w:after="60"/>
    </w:pPr>
    <w:rPr>
      <w:rFonts w:eastAsia="Times New Roman" w:cstheme="minorBidi"/>
      <w:b/>
      <w:szCs w:val="28"/>
      <w:u w:val="single"/>
    </w:rPr>
  </w:style>
  <w:style w:type="paragraph" w:customStyle="1" w:styleId="TagGA11">
    <w:name w:val="Tag GA 11"/>
    <w:basedOn w:val="TOC1"/>
    <w:uiPriority w:val="99"/>
    <w:qFormat/>
    <w:rsid w:val="00A75EC1"/>
    <w:pPr>
      <w:spacing w:after="0"/>
    </w:pPr>
    <w:rPr>
      <w:rFonts w:eastAsia="Calibri"/>
      <w:b/>
      <w:sz w:val="20"/>
      <w:szCs w:val="20"/>
    </w:rPr>
  </w:style>
  <w:style w:type="paragraph" w:customStyle="1" w:styleId="CM32">
    <w:name w:val="CM3+2"/>
    <w:basedOn w:val="Normal"/>
    <w:next w:val="Normal"/>
    <w:uiPriority w:val="99"/>
    <w:qFormat/>
    <w:rsid w:val="00A75EC1"/>
    <w:pPr>
      <w:autoSpaceDE w:val="0"/>
      <w:autoSpaceDN w:val="0"/>
      <w:adjustRightInd w:val="0"/>
      <w:spacing w:line="240" w:lineRule="atLeast"/>
    </w:pPr>
    <w:rPr>
      <w:rFonts w:ascii="Calibri" w:eastAsia="Calibri" w:hAnsi="Calibri"/>
    </w:rPr>
  </w:style>
  <w:style w:type="paragraph" w:customStyle="1" w:styleId="msolistparagraph0">
    <w:name w:val="msolistparagraph"/>
    <w:basedOn w:val="Normal"/>
    <w:uiPriority w:val="99"/>
    <w:qFormat/>
    <w:rsid w:val="00A75EC1"/>
    <w:rPr>
      <w:rFonts w:ascii="Calibri" w:eastAsia="Calibri" w:hAnsi="Calibri"/>
      <w:sz w:val="16"/>
    </w:rPr>
  </w:style>
  <w:style w:type="paragraph" w:customStyle="1" w:styleId="TagLine">
    <w:name w:val="Tag Line"/>
    <w:basedOn w:val="Normal"/>
    <w:next w:val="FullText"/>
    <w:uiPriority w:val="99"/>
    <w:qFormat/>
    <w:rsid w:val="00A75EC1"/>
    <w:rPr>
      <w:rFonts w:ascii="Arial Narrow" w:eastAsia="Times New Roman" w:hAnsi="Arial Narrow"/>
      <w:b/>
      <w:sz w:val="28"/>
    </w:rPr>
  </w:style>
  <w:style w:type="paragraph" w:customStyle="1" w:styleId="Card6pt">
    <w:name w:val="Card 6pt"/>
    <w:basedOn w:val="Normal"/>
    <w:uiPriority w:val="99"/>
    <w:qFormat/>
    <w:rsid w:val="00A75EC1"/>
    <w:pPr>
      <w:ind w:left="288" w:right="288"/>
    </w:pPr>
    <w:rPr>
      <w:rFonts w:eastAsia="Calibri"/>
      <w:color w:val="000000"/>
      <w:sz w:val="12"/>
      <w:szCs w:val="20"/>
    </w:rPr>
  </w:style>
  <w:style w:type="character" w:customStyle="1" w:styleId="FullCiteChar">
    <w:name w:val="Full Cite Char"/>
    <w:link w:val="FullCite"/>
    <w:locked/>
    <w:rsid w:val="00A75EC1"/>
    <w:rPr>
      <w:rFonts w:ascii="Garamond" w:eastAsia="Calibri" w:hAnsi="Garamond"/>
    </w:rPr>
  </w:style>
  <w:style w:type="paragraph" w:customStyle="1" w:styleId="FullCite">
    <w:name w:val="Full Cite"/>
    <w:basedOn w:val="Normal"/>
    <w:next w:val="Normal"/>
    <w:link w:val="FullCiteChar"/>
    <w:qFormat/>
    <w:rsid w:val="00A75EC1"/>
    <w:rPr>
      <w:rFonts w:eastAsia="Calibri" w:cstheme="minorBidi"/>
    </w:rPr>
  </w:style>
  <w:style w:type="character" w:customStyle="1" w:styleId="StyleNormalWeb11ptUnderlineChar">
    <w:name w:val="Style Normal (Web) + 11 pt Underline Char"/>
    <w:link w:val="StyleNormalWeb11ptUnderline"/>
    <w:locked/>
    <w:rsid w:val="00A75EC1"/>
    <w:rPr>
      <w:rFonts w:ascii="Georgia" w:eastAsia="Times New Roman" w:hAnsi="Georgia"/>
    </w:rPr>
  </w:style>
  <w:style w:type="paragraph" w:customStyle="1" w:styleId="StyleNormalWeb11ptUnderline">
    <w:name w:val="Style Normal (Web) + 11 pt Underline"/>
    <w:basedOn w:val="NormalWeb"/>
    <w:link w:val="StyleNormalWeb11ptUnderlineChar"/>
    <w:qFormat/>
    <w:rsid w:val="00A75EC1"/>
  </w:style>
  <w:style w:type="character" w:customStyle="1" w:styleId="StyleCardStyleBlackUnderlineChar">
    <w:name w:val="Style Card Style + Black Underline Char"/>
    <w:link w:val="StyleCardStyleBlackUnderline"/>
    <w:locked/>
    <w:rsid w:val="00A75EC1"/>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A75EC1"/>
    <w:rPr>
      <w:rFonts w:eastAsia="Times New Roman" w:cstheme="minorBidi"/>
      <w:color w:val="000000"/>
      <w:u w:val="single"/>
    </w:rPr>
  </w:style>
  <w:style w:type="paragraph" w:customStyle="1" w:styleId="StyleHeading2LatinArialMT13pt">
    <w:name w:val="Style Heading 2 + (Latin) ArialMT 13 pt"/>
    <w:basedOn w:val="Heading2"/>
    <w:next w:val="Heading2"/>
    <w:uiPriority w:val="99"/>
    <w:qFormat/>
    <w:rsid w:val="00A75EC1"/>
    <w:pPr>
      <w:keepLines w:val="0"/>
      <w:pageBreakBefore w:val="0"/>
      <w:jc w:val="left"/>
    </w:pPr>
    <w:rPr>
      <w:rFonts w:ascii="Calibri" w:eastAsia="SimSun" w:hAnsi="Calibri" w:cs="Arial"/>
      <w:b w:val="0"/>
      <w:iCs/>
      <w:caps/>
      <w:sz w:val="24"/>
      <w:szCs w:val="28"/>
      <w:lang w:eastAsia="zh-CN"/>
    </w:rPr>
  </w:style>
  <w:style w:type="paragraph" w:customStyle="1" w:styleId="NotUnderlined">
    <w:name w:val="Not Underlined"/>
    <w:basedOn w:val="Normal"/>
    <w:uiPriority w:val="99"/>
    <w:qFormat/>
    <w:rsid w:val="00A75EC1"/>
    <w:rPr>
      <w:rFonts w:ascii="Century Gothic" w:eastAsia="Times New Roman" w:hAnsi="Century Gothic"/>
      <w:sz w:val="16"/>
    </w:rPr>
  </w:style>
  <w:style w:type="character" w:customStyle="1" w:styleId="StylecardThickunderlineChar">
    <w:name w:val="Style card + Thick underline Char"/>
    <w:link w:val="StylecardThickunderline"/>
    <w:locked/>
    <w:rsid w:val="00A75EC1"/>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A75EC1"/>
    <w:pPr>
      <w:ind w:left="288" w:right="288"/>
    </w:pPr>
    <w:rPr>
      <w:rFonts w:eastAsia="SimSun" w:cstheme="minorBidi"/>
      <w:u w:val="single"/>
      <w:lang w:eastAsia="zh-CN"/>
    </w:rPr>
  </w:style>
  <w:style w:type="character" w:customStyle="1" w:styleId="StylecardBoldThickunderlineChar">
    <w:name w:val="Style card + Bold Thick underline Char"/>
    <w:link w:val="StylecardBoldThickunderline"/>
    <w:locked/>
    <w:rsid w:val="00A75EC1"/>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A75EC1"/>
    <w:pPr>
      <w:ind w:left="288" w:right="288"/>
    </w:pPr>
    <w:rPr>
      <w:rFonts w:eastAsia="SimSun" w:cstheme="minorBidi"/>
      <w:b/>
      <w:bCs/>
      <w:u w:val="single"/>
      <w:lang w:eastAsia="zh-CN"/>
    </w:rPr>
  </w:style>
  <w:style w:type="character" w:customStyle="1" w:styleId="BlockHeadingsChar">
    <w:name w:val="Block Headings Char"/>
    <w:link w:val="BlockHeadings"/>
    <w:locked/>
    <w:rsid w:val="00A75EC1"/>
    <w:rPr>
      <w:rFonts w:ascii="Times New Roman" w:eastAsia="Times New Roman" w:hAnsi="Times New Roman" w:cs="Times New Roman"/>
      <w:b/>
      <w:sz w:val="36"/>
      <w:u w:val="single"/>
    </w:rPr>
  </w:style>
  <w:style w:type="paragraph" w:customStyle="1" w:styleId="BlockHeadings">
    <w:name w:val="Block Headings"/>
    <w:next w:val="Normal"/>
    <w:link w:val="BlockHeadingsChar"/>
    <w:qFormat/>
    <w:rsid w:val="00A75EC1"/>
    <w:pPr>
      <w:widowControl w:val="0"/>
      <w:jc w:val="center"/>
      <w:outlineLvl w:val="0"/>
    </w:pPr>
    <w:rPr>
      <w:rFonts w:ascii="Times New Roman" w:eastAsia="Times New Roman" w:hAnsi="Times New Roman" w:cs="Times New Roman"/>
      <w:b/>
      <w:sz w:val="36"/>
      <w:u w:val="single"/>
    </w:rPr>
  </w:style>
  <w:style w:type="paragraph" w:customStyle="1" w:styleId="CM27">
    <w:name w:val="CM27"/>
    <w:basedOn w:val="Default"/>
    <w:next w:val="Default"/>
    <w:uiPriority w:val="99"/>
    <w:qFormat/>
    <w:rsid w:val="00A75EC1"/>
    <w:rPr>
      <w:rFonts w:ascii="Times New Roman" w:hAnsi="Times New Roman" w:cs="Times New Roman"/>
      <w:sz w:val="22"/>
    </w:rPr>
  </w:style>
  <w:style w:type="paragraph" w:customStyle="1" w:styleId="font-null">
    <w:name w:val="font-null"/>
    <w:basedOn w:val="Normal"/>
    <w:uiPriority w:val="99"/>
    <w:qFormat/>
    <w:rsid w:val="00A75EC1"/>
    <w:pPr>
      <w:spacing w:before="100" w:beforeAutospacing="1" w:after="100" w:afterAutospacing="1"/>
    </w:pPr>
    <w:rPr>
      <w:rFonts w:ascii="Calibri" w:eastAsia="Times New Roman" w:hAnsi="Calibri"/>
    </w:rPr>
  </w:style>
  <w:style w:type="paragraph" w:customStyle="1" w:styleId="rteindent1">
    <w:name w:val="rteindent1"/>
    <w:basedOn w:val="Normal"/>
    <w:uiPriority w:val="99"/>
    <w:qFormat/>
    <w:rsid w:val="00A75EC1"/>
    <w:pPr>
      <w:spacing w:before="100" w:beforeAutospacing="1" w:after="100" w:afterAutospacing="1"/>
    </w:pPr>
    <w:rPr>
      <w:rFonts w:ascii="Calibri" w:eastAsia="Times New Roman" w:hAnsi="Calibri"/>
    </w:rPr>
  </w:style>
  <w:style w:type="paragraph" w:customStyle="1" w:styleId="Pa12">
    <w:name w:val="Pa12"/>
    <w:basedOn w:val="Default"/>
    <w:next w:val="Default"/>
    <w:uiPriority w:val="99"/>
    <w:qFormat/>
    <w:rsid w:val="00A75EC1"/>
    <w:pPr>
      <w:spacing w:line="191" w:lineRule="atLeast"/>
    </w:pPr>
    <w:rPr>
      <w:rFonts w:ascii="Scala" w:hAnsi="Scala" w:cs="Times New Roman"/>
      <w:sz w:val="22"/>
    </w:rPr>
  </w:style>
  <w:style w:type="paragraph" w:customStyle="1" w:styleId="introduction">
    <w:name w:val="introduction"/>
    <w:basedOn w:val="Normal"/>
    <w:uiPriority w:val="99"/>
    <w:qFormat/>
    <w:rsid w:val="00A75EC1"/>
    <w:pPr>
      <w:spacing w:before="100" w:beforeAutospacing="1" w:after="100" w:afterAutospacing="1"/>
    </w:pPr>
    <w:rPr>
      <w:rFonts w:ascii="Calibri" w:eastAsia="Times New Roman" w:hAnsi="Calibri"/>
    </w:rPr>
  </w:style>
  <w:style w:type="paragraph" w:customStyle="1" w:styleId="featuretitle">
    <w:name w:val="feature_title"/>
    <w:basedOn w:val="Normal"/>
    <w:uiPriority w:val="99"/>
    <w:qFormat/>
    <w:rsid w:val="00A75EC1"/>
    <w:pPr>
      <w:spacing w:before="100" w:beforeAutospacing="1" w:after="100" w:afterAutospacing="1"/>
    </w:pPr>
    <w:rPr>
      <w:rFonts w:ascii="Calibri" w:eastAsia="Times New Roman" w:hAnsi="Calibri"/>
    </w:rPr>
  </w:style>
  <w:style w:type="paragraph" w:customStyle="1" w:styleId="translatedivgrey-image">
    <w:name w:val="translatedivgrey-image"/>
    <w:basedOn w:val="Normal"/>
    <w:uiPriority w:val="99"/>
    <w:qFormat/>
    <w:rsid w:val="00A75EC1"/>
    <w:pPr>
      <w:spacing w:before="100" w:beforeAutospacing="1" w:after="100" w:afterAutospacing="1"/>
    </w:pPr>
    <w:rPr>
      <w:rFonts w:ascii="Calibri" w:eastAsia="Times New Roman" w:hAnsi="Calibri"/>
    </w:rPr>
  </w:style>
  <w:style w:type="paragraph" w:customStyle="1" w:styleId="translatedivblue-image">
    <w:name w:val="translatedivblue-image"/>
    <w:basedOn w:val="Normal"/>
    <w:uiPriority w:val="99"/>
    <w:qFormat/>
    <w:rsid w:val="00A75EC1"/>
    <w:pPr>
      <w:spacing w:before="100" w:beforeAutospacing="1" w:after="100" w:afterAutospacing="1"/>
    </w:pPr>
    <w:rPr>
      <w:rFonts w:ascii="Calibri" w:eastAsia="Times New Roman" w:hAnsi="Calibri"/>
    </w:rPr>
  </w:style>
  <w:style w:type="paragraph" w:customStyle="1" w:styleId="class">
    <w:name w:val="class"/>
    <w:basedOn w:val="Normal"/>
    <w:uiPriority w:val="99"/>
    <w:qFormat/>
    <w:rsid w:val="00A75EC1"/>
    <w:pPr>
      <w:spacing w:before="100" w:beforeAutospacing="1" w:after="100" w:afterAutospacing="1"/>
    </w:pPr>
    <w:rPr>
      <w:rFonts w:ascii="Calibri" w:eastAsia="Times New Roman" w:hAnsi="Calibri"/>
    </w:rPr>
  </w:style>
  <w:style w:type="character" w:customStyle="1" w:styleId="blocktitleChar">
    <w:name w:val="block title Char"/>
    <w:link w:val="blocktitle1"/>
    <w:locked/>
    <w:rsid w:val="00A75EC1"/>
    <w:rPr>
      <w:rFonts w:ascii="Garamond" w:eastAsia="Calibri" w:hAnsi="Garamond"/>
      <w:b/>
      <w:caps/>
      <w:sz w:val="28"/>
      <w:lang w:val="x-none" w:eastAsia="x-none"/>
    </w:rPr>
  </w:style>
  <w:style w:type="paragraph" w:customStyle="1" w:styleId="blocktitle1">
    <w:name w:val="block title"/>
    <w:basedOn w:val="Normal"/>
    <w:link w:val="blocktitleChar"/>
    <w:qFormat/>
    <w:rsid w:val="00A75EC1"/>
    <w:pPr>
      <w:spacing w:after="240"/>
      <w:jc w:val="center"/>
      <w:outlineLvl w:val="0"/>
    </w:pPr>
    <w:rPr>
      <w:rFonts w:eastAsia="Calibri" w:cstheme="minorBidi"/>
      <w:b/>
      <w:caps/>
      <w:sz w:val="28"/>
      <w:lang w:val="x-none" w:eastAsia="x-none"/>
    </w:rPr>
  </w:style>
  <w:style w:type="paragraph" w:customStyle="1" w:styleId="Pa6">
    <w:name w:val="Pa6"/>
    <w:basedOn w:val="Normal"/>
    <w:next w:val="Normal"/>
    <w:uiPriority w:val="99"/>
    <w:qFormat/>
    <w:rsid w:val="00A75EC1"/>
    <w:pPr>
      <w:autoSpaceDE w:val="0"/>
      <w:autoSpaceDN w:val="0"/>
      <w:adjustRightInd w:val="0"/>
      <w:spacing w:line="221" w:lineRule="atLeast"/>
    </w:pPr>
    <w:rPr>
      <w:rFonts w:ascii="Calibri" w:eastAsia="Times New Roman" w:hAnsi="Calibri"/>
    </w:rPr>
  </w:style>
  <w:style w:type="paragraph" w:customStyle="1" w:styleId="Pa4">
    <w:name w:val="Pa4"/>
    <w:basedOn w:val="Normal"/>
    <w:next w:val="Normal"/>
    <w:uiPriority w:val="99"/>
    <w:qFormat/>
    <w:rsid w:val="00A75EC1"/>
    <w:pPr>
      <w:autoSpaceDE w:val="0"/>
      <w:autoSpaceDN w:val="0"/>
      <w:adjustRightInd w:val="0"/>
      <w:spacing w:line="181" w:lineRule="atLeast"/>
    </w:pPr>
    <w:rPr>
      <w:rFonts w:ascii="Calibri" w:eastAsia="Times New Roman" w:hAnsi="Calibri"/>
    </w:rPr>
  </w:style>
  <w:style w:type="paragraph" w:customStyle="1" w:styleId="Pa5">
    <w:name w:val="Pa5"/>
    <w:basedOn w:val="Normal"/>
    <w:next w:val="Normal"/>
    <w:uiPriority w:val="99"/>
    <w:qFormat/>
    <w:rsid w:val="00A75EC1"/>
    <w:pPr>
      <w:autoSpaceDE w:val="0"/>
      <w:autoSpaceDN w:val="0"/>
      <w:adjustRightInd w:val="0"/>
      <w:spacing w:line="321" w:lineRule="atLeast"/>
    </w:pPr>
    <w:rPr>
      <w:rFonts w:ascii="Calibri" w:eastAsia="Times New Roman" w:hAnsi="Calibri"/>
    </w:rPr>
  </w:style>
  <w:style w:type="paragraph" w:customStyle="1" w:styleId="attribution">
    <w:name w:val="attribution"/>
    <w:basedOn w:val="Normal"/>
    <w:uiPriority w:val="99"/>
    <w:qFormat/>
    <w:rsid w:val="00A75EC1"/>
    <w:pPr>
      <w:spacing w:before="100" w:beforeAutospacing="1" w:after="100" w:afterAutospacing="1"/>
    </w:pPr>
    <w:rPr>
      <w:rFonts w:ascii="Calibri" w:eastAsia="Times New Roman" w:hAnsi="Calibri"/>
    </w:rPr>
  </w:style>
  <w:style w:type="paragraph" w:customStyle="1" w:styleId="text-textbodyhoustontexttext-dateline">
    <w:name w:val="text-textbody houstontext text-dateline"/>
    <w:basedOn w:val="Normal"/>
    <w:uiPriority w:val="99"/>
    <w:qFormat/>
    <w:rsid w:val="00A75EC1"/>
    <w:pPr>
      <w:spacing w:before="100" w:beforeAutospacing="1" w:after="100" w:afterAutospacing="1"/>
    </w:pPr>
    <w:rPr>
      <w:rFonts w:ascii="Calibri" w:eastAsia="Times New Roman" w:hAnsi="Calibri"/>
    </w:rPr>
  </w:style>
  <w:style w:type="paragraph" w:customStyle="1" w:styleId="text-textbodyhoustontext">
    <w:name w:val="text-textbody houstontext"/>
    <w:basedOn w:val="Normal"/>
    <w:uiPriority w:val="99"/>
    <w:qFormat/>
    <w:rsid w:val="00A75EC1"/>
    <w:pPr>
      <w:spacing w:before="100" w:beforeAutospacing="1" w:after="100" w:afterAutospacing="1"/>
    </w:pPr>
    <w:rPr>
      <w:rFonts w:ascii="Calibri" w:eastAsia="Times New Roman" w:hAnsi="Calibri"/>
    </w:rPr>
  </w:style>
  <w:style w:type="character" w:customStyle="1" w:styleId="StyleStyle4LatinTimesNewRomanAsianSimSunBoldChar">
    <w:name w:val="Style Style4 + (Latin) Times New Roman (Asian) SimSun Bold Char"/>
    <w:link w:val="StyleStyle4LatinTimesNewRomanAsianSimSunBold"/>
    <w:locked/>
    <w:rsid w:val="00A75EC1"/>
    <w:rPr>
      <w:rFonts w:ascii="Georgia" w:eastAsia="SimSun" w:hAnsi="Georgia"/>
      <w:b/>
      <w:bCs/>
      <w:u w:val="single"/>
    </w:rPr>
  </w:style>
  <w:style w:type="paragraph" w:customStyle="1" w:styleId="StyleStyle4LatinTimesNewRomanAsianSimSunBold">
    <w:name w:val="Style Style4 + (Latin) Times New Roman (Asian) SimSun Bold"/>
    <w:basedOn w:val="Style40"/>
    <w:link w:val="StyleStyle4LatinTimesNewRomanAsianSimSunBoldChar"/>
    <w:qFormat/>
    <w:rsid w:val="00A75EC1"/>
    <w:rPr>
      <w:rFonts w:ascii="Georgia" w:eastAsia="SimSun" w:hAnsi="Georgia"/>
      <w:b/>
      <w:bCs/>
    </w:rPr>
  </w:style>
  <w:style w:type="paragraph" w:customStyle="1" w:styleId="summary">
    <w:name w:val="summary"/>
    <w:basedOn w:val="Normal"/>
    <w:uiPriority w:val="99"/>
    <w:qFormat/>
    <w:rsid w:val="00A75EC1"/>
    <w:pPr>
      <w:spacing w:before="100" w:beforeAutospacing="1" w:after="100" w:afterAutospacing="1"/>
    </w:pPr>
    <w:rPr>
      <w:rFonts w:ascii="Calibri" w:eastAsia="Times New Roman" w:hAnsi="Calibri"/>
    </w:rPr>
  </w:style>
  <w:style w:type="paragraph" w:customStyle="1" w:styleId="Caption2">
    <w:name w:val="Caption2"/>
    <w:basedOn w:val="Normal"/>
    <w:uiPriority w:val="99"/>
    <w:qFormat/>
    <w:rsid w:val="00A75EC1"/>
    <w:pPr>
      <w:spacing w:before="100" w:beforeAutospacing="1" w:after="100" w:afterAutospacing="1"/>
    </w:pPr>
    <w:rPr>
      <w:rFonts w:ascii="Calibri" w:eastAsia="Times New Roman" w:hAnsi="Calibri"/>
    </w:rPr>
  </w:style>
  <w:style w:type="character" w:customStyle="1" w:styleId="MTDisplayEquationChar">
    <w:name w:val="MTDisplayEquation Char"/>
    <w:link w:val="MTDisplayEquation"/>
    <w:locked/>
    <w:rsid w:val="00A75EC1"/>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A75EC1"/>
    <w:pPr>
      <w:tabs>
        <w:tab w:val="center" w:pos="5120"/>
        <w:tab w:val="right" w:pos="10220"/>
      </w:tabs>
    </w:pPr>
    <w:rPr>
      <w:rFonts w:eastAsia="Times New Roman" w:cstheme="minorBidi"/>
      <w:bCs/>
      <w:lang w:bidi="he-IL"/>
    </w:rPr>
  </w:style>
  <w:style w:type="paragraph" w:customStyle="1" w:styleId="DebateFile">
    <w:name w:val="Debate File"/>
    <w:basedOn w:val="Normal"/>
    <w:uiPriority w:val="99"/>
    <w:qFormat/>
    <w:rsid w:val="00A75EC1"/>
    <w:pPr>
      <w:jc w:val="center"/>
    </w:pPr>
    <w:rPr>
      <w:rFonts w:ascii="Book Antiqua" w:eastAsia="Times New Roman" w:hAnsi="Book Antiqua"/>
      <w:b/>
      <w:sz w:val="28"/>
    </w:rPr>
  </w:style>
  <w:style w:type="paragraph" w:customStyle="1" w:styleId="NoteLevel21">
    <w:name w:val="Note Level 21"/>
    <w:basedOn w:val="Normal"/>
    <w:next w:val="Normal"/>
    <w:uiPriority w:val="99"/>
    <w:qFormat/>
    <w:rsid w:val="00A75EC1"/>
    <w:pPr>
      <w:keepNext/>
      <w:ind w:left="288" w:right="288"/>
    </w:pPr>
    <w:rPr>
      <w:rFonts w:eastAsia="MS Gothic"/>
      <w:szCs w:val="20"/>
    </w:rPr>
  </w:style>
  <w:style w:type="paragraph" w:customStyle="1" w:styleId="Little">
    <w:name w:val="Little"/>
    <w:basedOn w:val="Normal"/>
    <w:next w:val="Normal"/>
    <w:link w:val="LittleChar"/>
    <w:uiPriority w:val="99"/>
    <w:qFormat/>
    <w:rsid w:val="00A75EC1"/>
    <w:pPr>
      <w:ind w:left="288"/>
    </w:pPr>
    <w:rPr>
      <w:rFonts w:eastAsia="Times New Roman"/>
      <w:sz w:val="16"/>
    </w:rPr>
  </w:style>
  <w:style w:type="paragraph" w:customStyle="1" w:styleId="AAAcard">
    <w:name w:val="AAAcard"/>
    <w:basedOn w:val="Normal"/>
    <w:uiPriority w:val="99"/>
    <w:qFormat/>
    <w:rsid w:val="00A75EC1"/>
    <w:pPr>
      <w:ind w:left="288" w:right="288"/>
    </w:pPr>
    <w:rPr>
      <w:rFonts w:ascii="Calibri" w:eastAsia="Times New Roman" w:hAnsi="Calibri"/>
      <w:sz w:val="16"/>
    </w:rPr>
  </w:style>
  <w:style w:type="paragraph" w:customStyle="1" w:styleId="Caption3">
    <w:name w:val="Caption3"/>
    <w:basedOn w:val="Normal"/>
    <w:uiPriority w:val="99"/>
    <w:qFormat/>
    <w:rsid w:val="00A75EC1"/>
    <w:pPr>
      <w:spacing w:before="100" w:beforeAutospacing="1" w:after="100" w:afterAutospacing="1"/>
    </w:pPr>
    <w:rPr>
      <w:rFonts w:ascii="Calibri" w:eastAsia="Times New Roman" w:hAnsi="Calibri"/>
    </w:rPr>
  </w:style>
  <w:style w:type="paragraph" w:customStyle="1" w:styleId="body-12-5">
    <w:name w:val="body-12-5"/>
    <w:basedOn w:val="Normal"/>
    <w:uiPriority w:val="99"/>
    <w:qFormat/>
    <w:rsid w:val="00A75EC1"/>
    <w:pPr>
      <w:spacing w:before="100" w:beforeAutospacing="1" w:after="100" w:afterAutospacing="1"/>
    </w:pPr>
    <w:rPr>
      <w:rFonts w:ascii="Calibri" w:eastAsia="Times New Roman" w:hAnsi="Calibri"/>
    </w:rPr>
  </w:style>
  <w:style w:type="paragraph" w:customStyle="1" w:styleId="infuse">
    <w:name w:val="infuse"/>
    <w:basedOn w:val="Normal"/>
    <w:uiPriority w:val="99"/>
    <w:qFormat/>
    <w:rsid w:val="00A75EC1"/>
    <w:pPr>
      <w:spacing w:before="100" w:beforeAutospacing="1" w:after="100" w:afterAutospacing="1"/>
    </w:pPr>
    <w:rPr>
      <w:rFonts w:ascii="Calibri" w:eastAsia="Times New Roman" w:hAnsi="Calibri"/>
    </w:rPr>
  </w:style>
  <w:style w:type="paragraph" w:customStyle="1" w:styleId="fontreg">
    <w:name w:val="font_reg"/>
    <w:basedOn w:val="Normal"/>
    <w:uiPriority w:val="99"/>
    <w:qFormat/>
    <w:rsid w:val="00A75EC1"/>
    <w:pPr>
      <w:spacing w:before="100" w:beforeAutospacing="1" w:after="100" w:afterAutospacing="1"/>
    </w:pPr>
    <w:rPr>
      <w:rFonts w:ascii="Calibri" w:eastAsia="Times New Roman" w:hAnsi="Calibri"/>
    </w:rPr>
  </w:style>
  <w:style w:type="paragraph" w:customStyle="1" w:styleId="CITEF3">
    <w:name w:val="CITE F3"/>
    <w:uiPriority w:val="99"/>
    <w:qFormat/>
    <w:rsid w:val="00A75EC1"/>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A75EC1"/>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A75EC1"/>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A75EC1"/>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A75EC1"/>
    <w:pPr>
      <w:spacing w:after="200"/>
    </w:pPr>
    <w:rPr>
      <w:rFonts w:ascii="Calibri" w:eastAsia="Calibri" w:hAnsi="Calibri" w:cs="Times New Roman"/>
      <w:sz w:val="20"/>
      <w:szCs w:val="20"/>
      <w:u w:val="single"/>
    </w:rPr>
  </w:style>
  <w:style w:type="paragraph" w:customStyle="1" w:styleId="hotroute1">
    <w:name w:val="hot route!"/>
    <w:basedOn w:val="Normal"/>
    <w:uiPriority w:val="99"/>
    <w:qFormat/>
    <w:rsid w:val="00A75EC1"/>
    <w:pPr>
      <w:ind w:left="144"/>
    </w:pPr>
    <w:rPr>
      <w:rFonts w:ascii="Cambria" w:eastAsia="Calibri" w:hAnsi="Cambria"/>
    </w:rPr>
  </w:style>
  <w:style w:type="paragraph" w:customStyle="1" w:styleId="FreeFormA">
    <w:name w:val="Free Form A"/>
    <w:autoRedefine/>
    <w:uiPriority w:val="99"/>
    <w:qFormat/>
    <w:rsid w:val="00A75EC1"/>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A75EC1"/>
    <w:pPr>
      <w:spacing w:before="100" w:beforeAutospacing="1" w:after="100" w:afterAutospacing="1"/>
    </w:pPr>
    <w:rPr>
      <w:rFonts w:ascii="Calibri" w:eastAsia="Times New Roman" w:hAnsi="Calibri"/>
    </w:rPr>
  </w:style>
  <w:style w:type="character" w:customStyle="1" w:styleId="ReallyfuckingsmallChar">
    <w:name w:val="Really fucking small Char"/>
    <w:link w:val="Reallyfuckingsmall"/>
    <w:locked/>
    <w:rsid w:val="00A75EC1"/>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A75EC1"/>
    <w:rPr>
      <w:rFonts w:ascii="Times New Roman" w:eastAsia="Times New Roman" w:hAnsi="Times New Roman" w:cs="Times New Roman"/>
      <w:sz w:val="10"/>
    </w:rPr>
  </w:style>
  <w:style w:type="paragraph" w:customStyle="1" w:styleId="subheader">
    <w:name w:val="subheader"/>
    <w:basedOn w:val="Normal"/>
    <w:uiPriority w:val="99"/>
    <w:qFormat/>
    <w:rsid w:val="00A75EC1"/>
    <w:pPr>
      <w:spacing w:before="100" w:beforeAutospacing="1" w:after="100" w:afterAutospacing="1"/>
    </w:pPr>
    <w:rPr>
      <w:rFonts w:ascii="Calibri" w:eastAsia="Times New Roman" w:hAnsi="Calibri"/>
    </w:rPr>
  </w:style>
  <w:style w:type="paragraph" w:customStyle="1" w:styleId="firstletter">
    <w:name w:val="firstletter"/>
    <w:basedOn w:val="Normal"/>
    <w:uiPriority w:val="99"/>
    <w:qFormat/>
    <w:rsid w:val="00A75EC1"/>
    <w:pPr>
      <w:spacing w:before="100" w:beforeAutospacing="1" w:after="100" w:afterAutospacing="1"/>
    </w:pPr>
    <w:rPr>
      <w:rFonts w:ascii="Calibri" w:eastAsia="Times New Roman" w:hAnsi="Calibri"/>
    </w:rPr>
  </w:style>
  <w:style w:type="paragraph" w:customStyle="1" w:styleId="more">
    <w:name w:val="more"/>
    <w:basedOn w:val="Normal"/>
    <w:uiPriority w:val="99"/>
    <w:qFormat/>
    <w:rsid w:val="00A75EC1"/>
    <w:pPr>
      <w:spacing w:before="100" w:beforeAutospacing="1" w:after="100" w:afterAutospacing="1"/>
    </w:pPr>
    <w:rPr>
      <w:rFonts w:ascii="Calibri" w:eastAsia="Times New Roman" w:hAnsi="Calibri"/>
    </w:rPr>
  </w:style>
  <w:style w:type="paragraph" w:customStyle="1" w:styleId="story">
    <w:name w:val="story"/>
    <w:basedOn w:val="Normal"/>
    <w:uiPriority w:val="99"/>
    <w:qFormat/>
    <w:rsid w:val="00A75EC1"/>
    <w:pPr>
      <w:spacing w:before="100" w:beforeAutospacing="1" w:after="100" w:afterAutospacing="1"/>
    </w:pPr>
    <w:rPr>
      <w:rFonts w:ascii="Calibri" w:eastAsia="Times New Roman" w:hAnsi="Calibri"/>
    </w:rPr>
  </w:style>
  <w:style w:type="paragraph" w:customStyle="1" w:styleId="H1numbered">
    <w:name w:val="H1 numbered"/>
    <w:basedOn w:val="Normal"/>
    <w:uiPriority w:val="99"/>
    <w:qFormat/>
    <w:rsid w:val="00A75EC1"/>
    <w:pPr>
      <w:pageBreakBefore/>
      <w:widowControl w:val="0"/>
      <w:numPr>
        <w:numId w:val="12"/>
      </w:numPr>
      <w:pBdr>
        <w:top w:val="single" w:sz="6" w:space="28" w:color="auto"/>
        <w:bottom w:val="single" w:sz="6" w:space="14" w:color="auto"/>
      </w:pBdr>
      <w:suppressAutoHyphens/>
      <w:autoSpaceDE w:val="0"/>
      <w:autoSpaceDN w:val="0"/>
      <w:adjustRightInd w:val="0"/>
      <w:spacing w:before="283" w:after="170" w:line="288" w:lineRule="auto"/>
    </w:pPr>
    <w:rPr>
      <w:rFonts w:ascii="Calibri" w:eastAsia="Times New Roman" w:hAnsi="Calibri" w:cs="Trajan-Bold"/>
      <w:b/>
      <w:bCs/>
      <w:caps/>
      <w:color w:val="000084"/>
      <w:sz w:val="40"/>
      <w:szCs w:val="40"/>
      <w:lang w:bidi="en-US"/>
    </w:rPr>
  </w:style>
  <w:style w:type="paragraph" w:customStyle="1" w:styleId="Numberedparas">
    <w:name w:val="Numbered paras"/>
    <w:basedOn w:val="Normal"/>
    <w:uiPriority w:val="99"/>
    <w:qFormat/>
    <w:rsid w:val="00A75EC1"/>
    <w:pPr>
      <w:widowControl w:val="0"/>
      <w:numPr>
        <w:ilvl w:val="1"/>
        <w:numId w:val="12"/>
      </w:numPr>
      <w:tabs>
        <w:tab w:val="left" w:pos="567"/>
      </w:tabs>
      <w:suppressAutoHyphens/>
      <w:autoSpaceDE w:val="0"/>
      <w:autoSpaceDN w:val="0"/>
      <w:adjustRightInd w:val="0"/>
      <w:spacing w:before="170" w:line="288" w:lineRule="auto"/>
      <w:ind w:left="0" w:firstLine="0"/>
      <w:jc w:val="both"/>
    </w:pPr>
    <w:rPr>
      <w:rFonts w:ascii="Calibri" w:eastAsia="Times New Roman" w:hAnsi="Calibri" w:cs="BookAntiqua"/>
      <w:color w:val="000000"/>
      <w:spacing w:val="2"/>
      <w:sz w:val="16"/>
      <w:lang w:val="en-GB" w:bidi="en-US"/>
    </w:rPr>
  </w:style>
  <w:style w:type="paragraph" w:customStyle="1" w:styleId="in">
    <w:name w:val="in"/>
    <w:basedOn w:val="Normal"/>
    <w:uiPriority w:val="99"/>
    <w:qFormat/>
    <w:rsid w:val="00A75EC1"/>
    <w:pPr>
      <w:spacing w:before="100" w:beforeAutospacing="1" w:after="100" w:afterAutospacing="1"/>
    </w:pPr>
    <w:rPr>
      <w:rFonts w:ascii="Calibri" w:eastAsia="Times New Roman" w:hAnsi="Calibri"/>
    </w:rPr>
  </w:style>
  <w:style w:type="paragraph" w:customStyle="1" w:styleId="image-caption">
    <w:name w:val="image-caption"/>
    <w:basedOn w:val="Normal"/>
    <w:uiPriority w:val="99"/>
    <w:qFormat/>
    <w:rsid w:val="00A75EC1"/>
    <w:pPr>
      <w:spacing w:before="100" w:beforeAutospacing="1" w:after="100" w:afterAutospacing="1"/>
    </w:pPr>
    <w:rPr>
      <w:rFonts w:ascii="Calibri" w:eastAsia="Times New Roman" w:hAnsi="Calibri"/>
    </w:rPr>
  </w:style>
  <w:style w:type="paragraph" w:customStyle="1" w:styleId="imagecontain">
    <w:name w:val="imagecontain"/>
    <w:basedOn w:val="Normal"/>
    <w:uiPriority w:val="99"/>
    <w:qFormat/>
    <w:rsid w:val="00A75EC1"/>
    <w:pPr>
      <w:spacing w:before="100" w:beforeAutospacing="1" w:after="100" w:afterAutospacing="1"/>
    </w:pPr>
    <w:rPr>
      <w:rFonts w:ascii="Calibri" w:eastAsia="Times New Roman" w:hAnsi="Calibri"/>
    </w:rPr>
  </w:style>
  <w:style w:type="paragraph" w:customStyle="1" w:styleId="CM62">
    <w:name w:val="CM62"/>
    <w:basedOn w:val="Normal"/>
    <w:next w:val="Normal"/>
    <w:uiPriority w:val="99"/>
    <w:qFormat/>
    <w:rsid w:val="00A75EC1"/>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A75EC1"/>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A75EC1"/>
    <w:pPr>
      <w:widowControl w:val="0"/>
      <w:spacing w:after="63" w:line="240" w:lineRule="auto"/>
    </w:pPr>
    <w:rPr>
      <w:rFonts w:ascii="Arial" w:eastAsia="Times New Roman" w:hAnsi="Arial" w:cs="Times New Roman"/>
      <w:sz w:val="24"/>
    </w:rPr>
  </w:style>
  <w:style w:type="paragraph" w:customStyle="1" w:styleId="CM35">
    <w:name w:val="CM35"/>
    <w:basedOn w:val="Default"/>
    <w:next w:val="Default"/>
    <w:uiPriority w:val="99"/>
    <w:qFormat/>
    <w:rsid w:val="00A75EC1"/>
    <w:pPr>
      <w:widowControl w:val="0"/>
      <w:spacing w:after="0" w:line="228" w:lineRule="atLeast"/>
    </w:pPr>
    <w:rPr>
      <w:rFonts w:ascii="Showcard Gothic" w:eastAsia="Times New Roman" w:hAnsi="Showcard Gothic" w:cs="Times New Roman"/>
      <w:sz w:val="24"/>
    </w:rPr>
  </w:style>
  <w:style w:type="paragraph" w:customStyle="1" w:styleId="CM60">
    <w:name w:val="CM60"/>
    <w:basedOn w:val="Default"/>
    <w:next w:val="Default"/>
    <w:uiPriority w:val="99"/>
    <w:qFormat/>
    <w:rsid w:val="00A75EC1"/>
    <w:pPr>
      <w:widowControl w:val="0"/>
      <w:spacing w:after="0" w:line="228" w:lineRule="atLeast"/>
    </w:pPr>
    <w:rPr>
      <w:rFonts w:ascii="Showcard Gothic" w:eastAsia="Times New Roman" w:hAnsi="Showcard Gothic" w:cs="Times New Roman"/>
      <w:sz w:val="24"/>
    </w:rPr>
  </w:style>
  <w:style w:type="character" w:customStyle="1" w:styleId="StylecardCharCharChar11ptChar">
    <w:name w:val="Style card Char Char Char + 11 pt Char"/>
    <w:link w:val="StylecardCharCharChar11pt"/>
    <w:locked/>
    <w:rsid w:val="00A75EC1"/>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A75EC1"/>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A75EC1"/>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A75EC1"/>
    <w:pPr>
      <w:autoSpaceDE w:val="0"/>
      <w:autoSpaceDN w:val="0"/>
      <w:adjustRightInd w:val="0"/>
      <w:ind w:left="432" w:right="432"/>
    </w:pPr>
    <w:rPr>
      <w:rFonts w:ascii="Georgia" w:eastAsia="Times New Roman" w:hAnsi="Georgia"/>
      <w:sz w:val="24"/>
      <w:szCs w:val="24"/>
      <w:lang w:val="x-none" w:eastAsia="x-none"/>
    </w:rPr>
  </w:style>
  <w:style w:type="character" w:customStyle="1" w:styleId="StyleCards11ptUnderlineChar">
    <w:name w:val="Style Cards + 11 pt Underline Char"/>
    <w:link w:val="StyleCards11ptUnderline"/>
    <w:locked/>
    <w:rsid w:val="00A75EC1"/>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A75EC1"/>
    <w:pPr>
      <w:autoSpaceDE w:val="0"/>
      <w:autoSpaceDN w:val="0"/>
      <w:adjustRightInd w:val="0"/>
      <w:ind w:left="432" w:right="432"/>
    </w:pPr>
    <w:rPr>
      <w:rFonts w:ascii="Georgia" w:eastAsia="Times New Roman" w:hAnsi="Georgia"/>
      <w:sz w:val="24"/>
      <w:u w:val="single"/>
      <w:lang w:val="x-none" w:eastAsia="x-none"/>
    </w:rPr>
  </w:style>
  <w:style w:type="character" w:customStyle="1" w:styleId="StyleCards11ptBoldUnderlineChar">
    <w:name w:val="Style Cards + 11 pt Bold Underline Char"/>
    <w:link w:val="StyleCards11ptBoldUnderline"/>
    <w:locked/>
    <w:rsid w:val="00A75EC1"/>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A75EC1"/>
    <w:pPr>
      <w:autoSpaceDE w:val="0"/>
      <w:autoSpaceDN w:val="0"/>
      <w:adjustRightInd w:val="0"/>
      <w:ind w:left="432" w:right="432"/>
    </w:pPr>
    <w:rPr>
      <w:rFonts w:ascii="Georgia" w:eastAsia="Times New Roman"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A75EC1"/>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A75EC1"/>
    <w:pPr>
      <w:pBdr>
        <w:top w:val="single" w:sz="4" w:space="0" w:color="auto"/>
        <w:left w:val="single" w:sz="4" w:space="0" w:color="auto"/>
        <w:bottom w:val="single" w:sz="4" w:space="0" w:color="auto"/>
        <w:right w:val="single" w:sz="4" w:space="0" w:color="auto"/>
      </w:pBdr>
      <w:autoSpaceDE w:val="0"/>
      <w:autoSpaceDN w:val="0"/>
      <w:adjustRightInd w:val="0"/>
      <w:ind w:left="432" w:right="432"/>
    </w:pPr>
    <w:rPr>
      <w:rFonts w:ascii="Georgia" w:eastAsia="Times New Roman"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A75EC1"/>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A75EC1"/>
    <w:rPr>
      <w:lang w:val="x-none" w:eastAsia="x-none"/>
    </w:rPr>
  </w:style>
  <w:style w:type="character" w:customStyle="1" w:styleId="NormalFontChar">
    <w:name w:val="Normal Font Char"/>
    <w:link w:val="NormalFont"/>
    <w:locked/>
    <w:rsid w:val="00A75EC1"/>
    <w:rPr>
      <w:rFonts w:ascii="Times New Roman" w:eastAsia="Times New Roman" w:hAnsi="Times New Roman" w:cs="Times New Roman"/>
      <w:sz w:val="20"/>
      <w:szCs w:val="20"/>
    </w:rPr>
  </w:style>
  <w:style w:type="paragraph" w:customStyle="1" w:styleId="NormalFont">
    <w:name w:val="Normal Font"/>
    <w:link w:val="NormalFontChar"/>
    <w:qFormat/>
    <w:rsid w:val="00A75EC1"/>
    <w:rPr>
      <w:rFonts w:ascii="Times New Roman" w:eastAsia="Times New Roman" w:hAnsi="Times New Roman" w:cs="Times New Roman"/>
      <w:sz w:val="20"/>
      <w:szCs w:val="20"/>
    </w:rPr>
  </w:style>
  <w:style w:type="paragraph" w:customStyle="1" w:styleId="StyleSmall11pt">
    <w:name w:val="Style Small + 11 pt"/>
    <w:uiPriority w:val="99"/>
    <w:qFormat/>
    <w:rsid w:val="00A75EC1"/>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A75EC1"/>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A75EC1"/>
    <w:rPr>
      <w:u w:val="single"/>
      <w:lang w:val="x-none" w:eastAsia="x-none"/>
    </w:rPr>
  </w:style>
  <w:style w:type="character" w:customStyle="1" w:styleId="StyleNormalFont11ptBoldUnderlineChar">
    <w:name w:val="Style Normal Font + 11 pt Bold Underline Char"/>
    <w:link w:val="StyleNormalFont11ptBoldUnderline"/>
    <w:locked/>
    <w:rsid w:val="00A75EC1"/>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A75EC1"/>
    <w:rPr>
      <w:b/>
      <w:bCs/>
      <w:u w:val="single"/>
      <w:lang w:val="x-none" w:eastAsia="x-none"/>
    </w:rPr>
  </w:style>
  <w:style w:type="paragraph" w:customStyle="1" w:styleId="Smallfont0">
    <w:name w:val="Smallfont"/>
    <w:basedOn w:val="Normal"/>
    <w:uiPriority w:val="99"/>
    <w:qFormat/>
    <w:rsid w:val="00A75EC1"/>
    <w:rPr>
      <w:rFonts w:ascii="Calibri" w:eastAsia="Times New Roman" w:hAnsi="Calibri"/>
      <w:sz w:val="15"/>
    </w:rPr>
  </w:style>
  <w:style w:type="paragraph" w:customStyle="1" w:styleId="formatvorlage2">
    <w:name w:val="formatvorlage2"/>
    <w:basedOn w:val="Normal"/>
    <w:uiPriority w:val="99"/>
    <w:qFormat/>
    <w:rsid w:val="00A75EC1"/>
    <w:pPr>
      <w:spacing w:before="100" w:beforeAutospacing="1" w:after="100" w:afterAutospacing="1"/>
    </w:pPr>
    <w:rPr>
      <w:rFonts w:ascii="Calibri" w:eastAsia="Calibri" w:hAnsi="Calibri"/>
    </w:rPr>
  </w:style>
  <w:style w:type="character" w:customStyle="1" w:styleId="StyleTitle11ptNotBoldChar">
    <w:name w:val="Style Title + 11 pt Not Bold Char"/>
    <w:link w:val="StyleTitle11ptNotBold"/>
    <w:locked/>
    <w:rsid w:val="00A75EC1"/>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A75EC1"/>
    <w:pPr>
      <w:pBdr>
        <w:bottom w:val="none" w:sz="0" w:space="0" w:color="auto"/>
      </w:pBdr>
      <w:spacing w:after="0"/>
      <w:contextualSpacing w:val="0"/>
      <w:jc w:val="center"/>
    </w:pPr>
    <w:rPr>
      <w:rFonts w:ascii="Georgia" w:eastAsia="Times New Roman" w:hAnsi="Georgia" w:cstheme="minorBidi"/>
      <w:b/>
      <w:lang w:val="x-none" w:eastAsia="x-none"/>
    </w:rPr>
  </w:style>
  <w:style w:type="character" w:customStyle="1" w:styleId="StyleTitle11ptNotBoldNounderlineChar">
    <w:name w:val="Style Title + 11 pt Not Bold No underline Char"/>
    <w:link w:val="StyleTitle11ptNotBoldNounderline"/>
    <w:locked/>
    <w:rsid w:val="00A75EC1"/>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A75EC1"/>
    <w:pPr>
      <w:pBdr>
        <w:bottom w:val="none" w:sz="0" w:space="0" w:color="auto"/>
      </w:pBdr>
      <w:spacing w:after="0"/>
      <w:contextualSpacing w:val="0"/>
      <w:jc w:val="center"/>
    </w:pPr>
    <w:rPr>
      <w:rFonts w:ascii="Georgia" w:eastAsia="Times New Roman" w:hAnsi="Georgia" w:cstheme="minorBidi"/>
      <w:lang w:val="x-none" w:eastAsia="x-none"/>
    </w:rPr>
  </w:style>
  <w:style w:type="character" w:customStyle="1" w:styleId="HotRouteCharCharCharCharCharChar">
    <w:name w:val="Hot Route! Char Char Char Char Char Char"/>
    <w:link w:val="HotRouteCharCharCharCharChar"/>
    <w:locked/>
    <w:rsid w:val="00A75EC1"/>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A75EC1"/>
    <w:pPr>
      <w:ind w:left="144"/>
    </w:pPr>
    <w:rPr>
      <w:rFonts w:eastAsia="Times New Roman" w:cstheme="minorBidi"/>
      <w:lang w:val="x-none" w:eastAsia="x-none"/>
    </w:rPr>
  </w:style>
  <w:style w:type="paragraph" w:customStyle="1" w:styleId="deck">
    <w:name w:val="deck"/>
    <w:basedOn w:val="Normal"/>
    <w:uiPriority w:val="99"/>
    <w:qFormat/>
    <w:rsid w:val="00A75EC1"/>
    <w:pPr>
      <w:spacing w:before="100" w:beforeAutospacing="1" w:after="100" w:afterAutospacing="1"/>
    </w:pPr>
    <w:rPr>
      <w:rFonts w:ascii="Calibri" w:eastAsia="Times New Roman" w:hAnsi="Calibri"/>
    </w:rPr>
  </w:style>
  <w:style w:type="paragraph" w:customStyle="1" w:styleId="i1">
    <w:name w:val="i1"/>
    <w:basedOn w:val="Normal"/>
    <w:uiPriority w:val="99"/>
    <w:qFormat/>
    <w:rsid w:val="00A75EC1"/>
    <w:pPr>
      <w:spacing w:before="100" w:beforeAutospacing="1" w:after="100" w:afterAutospacing="1"/>
    </w:pPr>
    <w:rPr>
      <w:rFonts w:ascii="Calibri" w:eastAsia="Times New Roman" w:hAnsi="Calibri"/>
    </w:rPr>
  </w:style>
  <w:style w:type="paragraph" w:customStyle="1" w:styleId="question">
    <w:name w:val="question"/>
    <w:basedOn w:val="Normal"/>
    <w:uiPriority w:val="99"/>
    <w:qFormat/>
    <w:rsid w:val="00A75EC1"/>
    <w:pPr>
      <w:spacing w:before="100" w:beforeAutospacing="1" w:after="100" w:afterAutospacing="1"/>
    </w:pPr>
    <w:rPr>
      <w:rFonts w:ascii="Calibri" w:eastAsia="Times New Roman" w:hAnsi="Calibri"/>
    </w:rPr>
  </w:style>
  <w:style w:type="paragraph" w:customStyle="1" w:styleId="bodycopy">
    <w:name w:val="bodycopy"/>
    <w:basedOn w:val="Normal"/>
    <w:uiPriority w:val="99"/>
    <w:qFormat/>
    <w:rsid w:val="00A75EC1"/>
    <w:pPr>
      <w:spacing w:before="100" w:beforeAutospacing="1" w:after="100" w:afterAutospacing="1"/>
    </w:pPr>
    <w:rPr>
      <w:rFonts w:ascii="Calibri" w:eastAsia="Times New Roman" w:hAnsi="Calibri"/>
    </w:rPr>
  </w:style>
  <w:style w:type="paragraph" w:customStyle="1" w:styleId="Fifth">
    <w:name w:val="Fifth"/>
    <w:basedOn w:val="Normal"/>
    <w:link w:val="FifthChar"/>
    <w:uiPriority w:val="99"/>
    <w:qFormat/>
    <w:rsid w:val="00A75EC1"/>
    <w:rPr>
      <w:rFonts w:ascii="Calibri" w:eastAsia="Calibri" w:hAnsi="Calibri"/>
      <w:sz w:val="16"/>
    </w:rPr>
  </w:style>
  <w:style w:type="paragraph" w:customStyle="1" w:styleId="NoteLevel22">
    <w:name w:val="Note Level 22"/>
    <w:basedOn w:val="Normal"/>
    <w:next w:val="Normal"/>
    <w:uiPriority w:val="99"/>
    <w:qFormat/>
    <w:rsid w:val="00A75EC1"/>
    <w:pPr>
      <w:keepNext/>
      <w:ind w:left="288" w:right="288"/>
    </w:pPr>
    <w:rPr>
      <w:rFonts w:eastAsia="MS Gothic"/>
      <w:szCs w:val="20"/>
    </w:rPr>
  </w:style>
  <w:style w:type="paragraph" w:customStyle="1" w:styleId="wp-caption-text">
    <w:name w:val="wp-caption-text"/>
    <w:basedOn w:val="Normal"/>
    <w:qFormat/>
    <w:rsid w:val="00A75EC1"/>
    <w:pPr>
      <w:spacing w:before="100" w:beforeAutospacing="1" w:after="100" w:afterAutospacing="1"/>
    </w:pPr>
    <w:rPr>
      <w:rFonts w:ascii="Calibri" w:eastAsia="Times New Roman" w:hAnsi="Calibri"/>
    </w:rPr>
  </w:style>
  <w:style w:type="paragraph" w:customStyle="1" w:styleId="svarticle">
    <w:name w:val="svarticle"/>
    <w:basedOn w:val="Normal"/>
    <w:uiPriority w:val="99"/>
    <w:qFormat/>
    <w:rsid w:val="00A75EC1"/>
    <w:pPr>
      <w:spacing w:before="100" w:beforeAutospacing="1" w:after="100" w:afterAutospacing="1"/>
    </w:pPr>
    <w:rPr>
      <w:rFonts w:ascii="Times New Roman" w:eastAsia="Times New Roman" w:hAnsi="Times New Roman" w:cs="Times New Roman"/>
    </w:rPr>
  </w:style>
  <w:style w:type="paragraph" w:customStyle="1" w:styleId="canvas-atom">
    <w:name w:val="canvas-atom"/>
    <w:basedOn w:val="Normal"/>
    <w:uiPriority w:val="99"/>
    <w:qFormat/>
    <w:rsid w:val="00A75EC1"/>
    <w:pPr>
      <w:spacing w:before="100" w:beforeAutospacing="1" w:after="100" w:afterAutospacing="1"/>
    </w:pPr>
    <w:rPr>
      <w:rFonts w:ascii="Times New Roman" w:hAnsi="Times New Roman" w:cs="Times New Roman"/>
    </w:rPr>
  </w:style>
  <w:style w:type="paragraph" w:customStyle="1" w:styleId="tweet-text">
    <w:name w:val="tweet-text"/>
    <w:basedOn w:val="Normal"/>
    <w:qFormat/>
    <w:rsid w:val="00A75EC1"/>
    <w:pPr>
      <w:spacing w:before="100" w:beforeAutospacing="1" w:after="100" w:afterAutospacing="1"/>
    </w:pPr>
    <w:rPr>
      <w:rFonts w:ascii="Calibri" w:hAnsi="Calibri"/>
      <w:sz w:val="16"/>
    </w:rPr>
  </w:style>
  <w:style w:type="paragraph" w:customStyle="1" w:styleId="description">
    <w:name w:val="description"/>
    <w:basedOn w:val="Normal"/>
    <w:uiPriority w:val="99"/>
    <w:qFormat/>
    <w:rsid w:val="00A75EC1"/>
    <w:pPr>
      <w:spacing w:before="100" w:beforeAutospacing="1" w:after="100" w:afterAutospacing="1"/>
    </w:pPr>
    <w:rPr>
      <w:rFonts w:ascii="Calibri" w:hAnsi="Calibri"/>
      <w:sz w:val="16"/>
    </w:rPr>
  </w:style>
  <w:style w:type="paragraph" w:customStyle="1" w:styleId="graf">
    <w:name w:val="graf"/>
    <w:basedOn w:val="Normal"/>
    <w:uiPriority w:val="99"/>
    <w:qFormat/>
    <w:rsid w:val="00A75EC1"/>
    <w:pPr>
      <w:spacing w:before="100" w:beforeAutospacing="1" w:after="100" w:afterAutospacing="1"/>
    </w:pPr>
    <w:rPr>
      <w:rFonts w:ascii="Calibri" w:hAnsi="Calibri"/>
      <w:sz w:val="16"/>
    </w:rPr>
  </w:style>
  <w:style w:type="paragraph" w:customStyle="1" w:styleId="column">
    <w:name w:val="column"/>
    <w:basedOn w:val="Normal"/>
    <w:uiPriority w:val="99"/>
    <w:qFormat/>
    <w:rsid w:val="00A75EC1"/>
    <w:pPr>
      <w:spacing w:before="100" w:beforeAutospacing="1" w:after="100" w:afterAutospacing="1"/>
    </w:pPr>
    <w:rPr>
      <w:rFonts w:ascii="Calibri" w:hAnsi="Calibri"/>
      <w:sz w:val="16"/>
    </w:rPr>
  </w:style>
  <w:style w:type="paragraph" w:customStyle="1" w:styleId="recirc-container">
    <w:name w:val="recirc-container"/>
    <w:basedOn w:val="Normal"/>
    <w:uiPriority w:val="99"/>
    <w:qFormat/>
    <w:rsid w:val="00A75EC1"/>
    <w:pPr>
      <w:spacing w:before="100" w:beforeAutospacing="1" w:after="100" w:afterAutospacing="1"/>
    </w:pPr>
    <w:rPr>
      <w:rFonts w:ascii="Times New Roman" w:hAnsi="Times New Roman" w:cs="Times New Roman"/>
    </w:rPr>
  </w:style>
  <w:style w:type="paragraph" w:customStyle="1" w:styleId="selectionshareable">
    <w:name w:val="selectionshareable"/>
    <w:basedOn w:val="Normal"/>
    <w:uiPriority w:val="99"/>
    <w:qFormat/>
    <w:rsid w:val="00A75EC1"/>
    <w:pPr>
      <w:spacing w:before="100" w:beforeAutospacing="1" w:after="100" w:afterAutospacing="1"/>
    </w:pPr>
    <w:rPr>
      <w:rFonts w:ascii="Times New Roman" w:hAnsi="Times New Roman" w:cs="Times New Roman"/>
    </w:rPr>
  </w:style>
  <w:style w:type="paragraph" w:customStyle="1" w:styleId="interstitial-link">
    <w:name w:val="interstitial-link"/>
    <w:basedOn w:val="Normal"/>
    <w:uiPriority w:val="99"/>
    <w:qFormat/>
    <w:rsid w:val="00A75EC1"/>
    <w:pPr>
      <w:spacing w:before="100" w:beforeAutospacing="1" w:after="100" w:afterAutospacing="1"/>
    </w:pPr>
    <w:rPr>
      <w:rFonts w:ascii="Times New Roman" w:hAnsi="Times New Roman" w:cs="Times New Roman"/>
    </w:rPr>
  </w:style>
  <w:style w:type="paragraph" w:customStyle="1" w:styleId="see-also">
    <w:name w:val="see-also"/>
    <w:basedOn w:val="Normal"/>
    <w:uiPriority w:val="99"/>
    <w:qFormat/>
    <w:rsid w:val="00A75EC1"/>
    <w:pPr>
      <w:spacing w:before="100" w:beforeAutospacing="1" w:after="100" w:afterAutospacing="1"/>
    </w:pPr>
    <w:rPr>
      <w:rFonts w:ascii="Times New Roman" w:hAnsi="Times New Roman" w:cs="Times New Roman"/>
    </w:rPr>
  </w:style>
  <w:style w:type="character" w:styleId="SubtleEmphasis">
    <w:name w:val="Subtle Emphasis"/>
    <w:uiPriority w:val="19"/>
    <w:qFormat/>
    <w:rsid w:val="00A75EC1"/>
    <w:rPr>
      <w:rFonts w:ascii="Georgia" w:hAnsi="Georgia" w:hint="default"/>
      <w:i/>
      <w:iCs/>
      <w:color w:val="808080"/>
    </w:rPr>
  </w:style>
  <w:style w:type="character" w:customStyle="1" w:styleId="apple-converted-space">
    <w:name w:val="apple-converted-space"/>
    <w:basedOn w:val="DefaultParagraphFont"/>
    <w:rsid w:val="00A75EC1"/>
  </w:style>
  <w:style w:type="character" w:customStyle="1" w:styleId="Style11pt">
    <w:name w:val="Style 11 pt"/>
    <w:basedOn w:val="DefaultParagraphFont"/>
    <w:rsid w:val="00A75EC1"/>
    <w:rPr>
      <w:sz w:val="20"/>
    </w:rPr>
  </w:style>
  <w:style w:type="character" w:customStyle="1" w:styleId="Style11ptUnderline">
    <w:name w:val="Style 11 pt Underline"/>
    <w:rsid w:val="00A75EC1"/>
    <w:rPr>
      <w:sz w:val="20"/>
      <w:u w:val="single"/>
    </w:rPr>
  </w:style>
  <w:style w:type="character" w:customStyle="1" w:styleId="StyleStyleUnderline311pt">
    <w:name w:val="Style Style Underline3 + 11 pt"/>
    <w:basedOn w:val="DefaultParagraphFont"/>
    <w:rsid w:val="00A75EC1"/>
    <w:rPr>
      <w:sz w:val="20"/>
      <w:u w:val="single"/>
    </w:rPr>
  </w:style>
  <w:style w:type="character" w:customStyle="1" w:styleId="StyleStyleUnderline311ptBold">
    <w:name w:val="Style Style Underline3 + 11 pt Bold"/>
    <w:basedOn w:val="DefaultParagraphFont"/>
    <w:rsid w:val="00A75EC1"/>
    <w:rPr>
      <w:b/>
      <w:bCs/>
      <w:sz w:val="20"/>
      <w:u w:val="single"/>
    </w:rPr>
  </w:style>
  <w:style w:type="character" w:customStyle="1" w:styleId="StyleStyleUnderline411pt">
    <w:name w:val="Style Style Underline4 + 11 pt"/>
    <w:basedOn w:val="DefaultParagraphFont"/>
    <w:rsid w:val="00A75EC1"/>
    <w:rPr>
      <w:sz w:val="20"/>
      <w:u w:val="single"/>
    </w:rPr>
  </w:style>
  <w:style w:type="character" w:customStyle="1" w:styleId="BoldUnderlineChar">
    <w:name w:val="Bold Underline Char"/>
    <w:locked/>
    <w:rsid w:val="00A75EC1"/>
    <w:rPr>
      <w:rFonts w:ascii="Times New Roman" w:eastAsia="Times New Roman" w:hAnsi="Times New Roman" w:cs="Times New Roman" w:hint="default"/>
      <w:b/>
      <w:bCs/>
      <w:sz w:val="20"/>
      <w:szCs w:val="24"/>
      <w:u w:val="single"/>
    </w:rPr>
  </w:style>
  <w:style w:type="character" w:customStyle="1" w:styleId="CharacterStyle1">
    <w:name w:val="Character Style 1"/>
    <w:rsid w:val="00A75EC1"/>
    <w:rPr>
      <w:sz w:val="22"/>
      <w:szCs w:val="22"/>
    </w:rPr>
  </w:style>
  <w:style w:type="character" w:customStyle="1" w:styleId="Emph">
    <w:name w:val="Emph"/>
    <w:basedOn w:val="DefaultParagraphFont"/>
    <w:uiPriority w:val="1"/>
    <w:qFormat/>
    <w:rsid w:val="00A75EC1"/>
    <w:rPr>
      <w:rFonts w:ascii="Arial" w:hAnsi="Arial" w:cs="Arial" w:hint="default"/>
      <w:b/>
      <w:bCs w:val="0"/>
      <w:sz w:val="20"/>
      <w:u w:val="single"/>
      <w:bdr w:val="single" w:sz="8" w:space="0" w:color="auto" w:frame="1"/>
    </w:rPr>
  </w:style>
  <w:style w:type="character" w:customStyle="1" w:styleId="DebateUnderline">
    <w:name w:val="Debate Underline"/>
    <w:qFormat/>
    <w:rsid w:val="00A75EC1"/>
    <w:rPr>
      <w:rFonts w:ascii="Times New Roman" w:hAnsi="Times New Roman" w:cs="Times New Roman" w:hint="default"/>
      <w:sz w:val="24"/>
      <w:u w:val="thick"/>
    </w:rPr>
  </w:style>
  <w:style w:type="character" w:customStyle="1" w:styleId="apple-style-span">
    <w:name w:val="apple-style-span"/>
    <w:rsid w:val="00A75EC1"/>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uiPriority w:val="99"/>
    <w:rsid w:val="00A75EC1"/>
    <w:rPr>
      <w:rFonts w:ascii="Georgia" w:eastAsia="Times New Roman" w:hAnsi="Georgia" w:hint="default"/>
    </w:rPr>
  </w:style>
  <w:style w:type="character" w:customStyle="1" w:styleId="tagChar2">
    <w:name w:val="tag Char2"/>
    <w:uiPriority w:val="9"/>
    <w:qFormat/>
    <w:rsid w:val="00A75EC1"/>
    <w:rPr>
      <w:rFonts w:ascii="Georgia" w:eastAsia="Times New Roman" w:hAnsi="Georgia" w:cs="Times New Roman" w:hint="default"/>
      <w:b/>
      <w:bCs w:val="0"/>
      <w:sz w:val="24"/>
      <w:szCs w:val="20"/>
      <w:lang w:val="x-none" w:eastAsia="x-none"/>
    </w:rPr>
  </w:style>
  <w:style w:type="character" w:customStyle="1" w:styleId="EmphasizeThis">
    <w:name w:val="EmphasizeThis"/>
    <w:rsid w:val="00A75EC1"/>
    <w:rPr>
      <w:rFonts w:ascii="Georgia" w:hAnsi="Georgia" w:hint="default"/>
      <w:b/>
      <w:bCs w:val="0"/>
      <w:iCs/>
      <w:sz w:val="24"/>
      <w:u w:val="thick"/>
    </w:rPr>
  </w:style>
  <w:style w:type="character" w:customStyle="1" w:styleId="cardchar00">
    <w:name w:val="cardchar0"/>
    <w:basedOn w:val="DefaultParagraphFont"/>
    <w:rsid w:val="00A75EC1"/>
  </w:style>
  <w:style w:type="character" w:customStyle="1" w:styleId="UnderlineBold">
    <w:name w:val="Underline + Bold"/>
    <w:uiPriority w:val="1"/>
    <w:qFormat/>
    <w:rsid w:val="00A75EC1"/>
    <w:rPr>
      <w:b/>
      <w:bCs w:val="0"/>
      <w:sz w:val="20"/>
      <w:u w:val="single"/>
    </w:rPr>
  </w:style>
  <w:style w:type="character" w:customStyle="1" w:styleId="UnderlineNon-bold">
    <w:name w:val="Underline Non - bold"/>
    <w:rsid w:val="00A75EC1"/>
    <w:rPr>
      <w:rFonts w:ascii="Times New Roman" w:hAnsi="Times New Roman" w:cs="Times New Roman" w:hint="default"/>
      <w:iCs/>
      <w:sz w:val="22"/>
      <w:u w:val="single"/>
    </w:rPr>
  </w:style>
  <w:style w:type="character" w:customStyle="1" w:styleId="UnderlineBold0">
    <w:name w:val="Underline Bold"/>
    <w:qFormat/>
    <w:rsid w:val="00A75EC1"/>
    <w:rPr>
      <w:rFonts w:ascii="Times New Roman" w:hAnsi="Times New Roman" w:cs="Times New Roman" w:hint="default"/>
      <w:b/>
      <w:bCs w:val="0"/>
      <w:sz w:val="22"/>
      <w:u w:val="single"/>
    </w:rPr>
  </w:style>
  <w:style w:type="paragraph" w:customStyle="1" w:styleId="StyleHeading4UnderlinedsmalltextGaramond">
    <w:name w:val="Style Heading 4Underlinedsmall text + Garamond"/>
    <w:basedOn w:val="Normal"/>
    <w:link w:val="StyleHeading4UnderlinedsmalltextGaramondChar"/>
    <w:qFormat/>
    <w:rsid w:val="00A75EC1"/>
    <w:rPr>
      <w:rFonts w:ascii="Calibri" w:hAnsi="Calibri"/>
      <w:sz w:val="16"/>
    </w:rPr>
  </w:style>
  <w:style w:type="character" w:customStyle="1" w:styleId="StyleHeading4UnderlinedsmalltextGaramondChar">
    <w:name w:val="Style Heading 4Underlinedsmall text + Garamond Char"/>
    <w:link w:val="StyleHeading4UnderlinedsmalltextGaramond"/>
    <w:locked/>
    <w:rsid w:val="00A75EC1"/>
    <w:rPr>
      <w:rFonts w:ascii="Calibri" w:hAnsi="Calibri" w:cs="Arial"/>
      <w:sz w:val="16"/>
    </w:rPr>
  </w:style>
  <w:style w:type="character" w:customStyle="1" w:styleId="Heading5Char2">
    <w:name w:val="Heading 5 Char2"/>
    <w:rsid w:val="00A75EC1"/>
    <w:rPr>
      <w:rFonts w:ascii="Bell MT" w:eastAsia="Times New Roman" w:hAnsi="Bell MT" w:hint="default"/>
      <w:bCs/>
      <w:iCs/>
      <w:sz w:val="10"/>
      <w:szCs w:val="26"/>
    </w:rPr>
  </w:style>
  <w:style w:type="character" w:customStyle="1" w:styleId="Boxed">
    <w:name w:val="Boxed"/>
    <w:qFormat/>
    <w:rsid w:val="00A75EC1"/>
    <w:rPr>
      <w:rFonts w:ascii="Garamond" w:hAnsi="Garamond" w:hint="default"/>
      <w:b/>
      <w:bCs w:val="0"/>
      <w:sz w:val="22"/>
      <w:bdr w:val="single" w:sz="6" w:space="0" w:color="auto" w:frame="1"/>
    </w:rPr>
  </w:style>
  <w:style w:type="character" w:customStyle="1" w:styleId="z-TopofFormChar">
    <w:name w:val="z-Top of Form Char"/>
    <w:basedOn w:val="DefaultParagraphFont"/>
    <w:link w:val="z-TopofForm"/>
    <w:uiPriority w:val="99"/>
    <w:rsid w:val="00A75EC1"/>
    <w:rPr>
      <w:rFonts w:ascii="Arial" w:hAnsi="Arial" w:cs="Arial"/>
      <w:vanish/>
      <w:sz w:val="16"/>
      <w:szCs w:val="16"/>
    </w:rPr>
  </w:style>
  <w:style w:type="paragraph" w:styleId="z-TopofForm">
    <w:name w:val="HTML Top of Form"/>
    <w:basedOn w:val="Normal"/>
    <w:next w:val="Normal"/>
    <w:link w:val="z-TopofFormChar"/>
    <w:hidden/>
    <w:uiPriority w:val="99"/>
    <w:unhideWhenUsed/>
    <w:rsid w:val="00A75EC1"/>
    <w:pPr>
      <w:pBdr>
        <w:bottom w:val="single" w:sz="6" w:space="1" w:color="auto"/>
      </w:pBdr>
      <w:jc w:val="center"/>
    </w:pPr>
    <w:rPr>
      <w:vanish/>
      <w:sz w:val="16"/>
      <w:szCs w:val="16"/>
    </w:rPr>
  </w:style>
  <w:style w:type="character" w:customStyle="1" w:styleId="z-TopofFormChar1">
    <w:name w:val="z-Top of Form Char1"/>
    <w:basedOn w:val="DefaultParagraphFont"/>
    <w:uiPriority w:val="99"/>
    <w:rsid w:val="00A75EC1"/>
    <w:rPr>
      <w:rFonts w:ascii="Arial" w:hAnsi="Arial" w:cs="Arial"/>
      <w:vanish/>
      <w:sz w:val="16"/>
      <w:szCs w:val="16"/>
    </w:rPr>
  </w:style>
  <w:style w:type="character" w:customStyle="1" w:styleId="z-BottomofFormChar">
    <w:name w:val="z-Bottom of Form Char"/>
    <w:basedOn w:val="DefaultParagraphFont"/>
    <w:link w:val="z-BottomofForm"/>
    <w:uiPriority w:val="99"/>
    <w:rsid w:val="00A75EC1"/>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A75EC1"/>
    <w:pPr>
      <w:pBdr>
        <w:top w:val="single" w:sz="6" w:space="1" w:color="auto"/>
      </w:pBdr>
      <w:jc w:val="center"/>
    </w:pPr>
    <w:rPr>
      <w:vanish/>
      <w:sz w:val="16"/>
      <w:szCs w:val="16"/>
    </w:rPr>
  </w:style>
  <w:style w:type="character" w:customStyle="1" w:styleId="z-BottomofFormChar1">
    <w:name w:val="z-Bottom of Form Char1"/>
    <w:basedOn w:val="DefaultParagraphFont"/>
    <w:uiPriority w:val="99"/>
    <w:rsid w:val="00A75EC1"/>
    <w:rPr>
      <w:rFonts w:ascii="Arial" w:hAnsi="Arial" w:cs="Arial"/>
      <w:vanish/>
      <w:sz w:val="16"/>
      <w:szCs w:val="16"/>
    </w:rPr>
  </w:style>
  <w:style w:type="character" w:customStyle="1" w:styleId="Style2CharChar">
    <w:name w:val="Style2 Char Char"/>
    <w:rsid w:val="00A75EC1"/>
    <w:rPr>
      <w:u w:val="thick"/>
      <w:lang w:val="en-US" w:eastAsia="en-US" w:bidi="ar-SA"/>
    </w:rPr>
  </w:style>
  <w:style w:type="character" w:customStyle="1" w:styleId="underlinechar">
    <w:name w:val="underlinechar"/>
    <w:rsid w:val="00A75EC1"/>
  </w:style>
  <w:style w:type="character" w:customStyle="1" w:styleId="authordate0">
    <w:name w:val="authordate"/>
    <w:rsid w:val="00A75EC1"/>
  </w:style>
  <w:style w:type="character" w:customStyle="1" w:styleId="underline0">
    <w:name w:val="%underline"/>
    <w:qFormat/>
    <w:rsid w:val="00A75EC1"/>
    <w:rPr>
      <w:rFonts w:ascii="Times New Roman" w:hAnsi="Times New Roman" w:cs="Times New Roman" w:hint="default"/>
      <w:strike w:val="0"/>
      <w:dstrike w:val="0"/>
      <w:sz w:val="16"/>
      <w:u w:val="none"/>
      <w:effect w:val="none"/>
    </w:rPr>
  </w:style>
  <w:style w:type="character" w:customStyle="1" w:styleId="AUNDERLINE">
    <w:name w:val="AUNDERLINE"/>
    <w:qFormat/>
    <w:rsid w:val="00A75EC1"/>
    <w:rPr>
      <w:rFonts w:ascii="Times New Roman" w:hAnsi="Times New Roman" w:cs="Times New Roman" w:hint="default"/>
      <w:sz w:val="20"/>
      <w:u w:val="single"/>
    </w:rPr>
  </w:style>
  <w:style w:type="character" w:customStyle="1" w:styleId="verdana">
    <w:name w:val="verdana"/>
    <w:basedOn w:val="DefaultParagraphFont"/>
    <w:rsid w:val="00A75EC1"/>
  </w:style>
  <w:style w:type="character" w:customStyle="1" w:styleId="UnderlinedCharChar">
    <w:name w:val="Underlined Char Char"/>
    <w:rsid w:val="00A75EC1"/>
    <w:rPr>
      <w:rFonts w:ascii="Garamond" w:hAnsi="Garamond" w:hint="default"/>
      <w:szCs w:val="28"/>
      <w:u w:val="single"/>
      <w:lang w:val="en-US" w:eastAsia="en-US" w:bidi="ar-SA"/>
    </w:rPr>
  </w:style>
  <w:style w:type="character" w:customStyle="1" w:styleId="ssl0">
    <w:name w:val="ss_l0"/>
    <w:basedOn w:val="DefaultParagraphFont"/>
    <w:rsid w:val="00A75EC1"/>
  </w:style>
  <w:style w:type="character" w:customStyle="1" w:styleId="slug-doi">
    <w:name w:val="slug-doi"/>
    <w:basedOn w:val="DefaultParagraphFont"/>
    <w:rsid w:val="00A75EC1"/>
  </w:style>
  <w:style w:type="character" w:customStyle="1" w:styleId="slug-pub-date">
    <w:name w:val="slug-pub-date"/>
    <w:basedOn w:val="DefaultParagraphFont"/>
    <w:rsid w:val="00A75EC1"/>
  </w:style>
  <w:style w:type="character" w:customStyle="1" w:styleId="slug-vol">
    <w:name w:val="slug-vol"/>
    <w:basedOn w:val="DefaultParagraphFont"/>
    <w:rsid w:val="00A75EC1"/>
  </w:style>
  <w:style w:type="character" w:customStyle="1" w:styleId="slug-issue">
    <w:name w:val="slug-issue"/>
    <w:basedOn w:val="DefaultParagraphFont"/>
    <w:rsid w:val="00A75EC1"/>
  </w:style>
  <w:style w:type="character" w:customStyle="1" w:styleId="slug-pages">
    <w:name w:val="slug-pages"/>
    <w:basedOn w:val="DefaultParagraphFont"/>
    <w:rsid w:val="00A75EC1"/>
  </w:style>
  <w:style w:type="character" w:customStyle="1" w:styleId="af">
    <w:name w:val="af"/>
    <w:basedOn w:val="DefaultParagraphFont"/>
    <w:rsid w:val="00A75EC1"/>
  </w:style>
  <w:style w:type="character" w:customStyle="1" w:styleId="ab">
    <w:name w:val="ab"/>
    <w:basedOn w:val="DefaultParagraphFont"/>
    <w:rsid w:val="00A75EC1"/>
  </w:style>
  <w:style w:type="character" w:customStyle="1" w:styleId="em">
    <w:name w:val="em"/>
    <w:basedOn w:val="DefaultParagraphFont"/>
    <w:rsid w:val="00A75EC1"/>
  </w:style>
  <w:style w:type="character" w:customStyle="1" w:styleId="au">
    <w:name w:val="au"/>
    <w:basedOn w:val="DefaultParagraphFont"/>
    <w:rsid w:val="00A75EC1"/>
  </w:style>
  <w:style w:type="character" w:customStyle="1" w:styleId="ti">
    <w:name w:val="ti"/>
    <w:basedOn w:val="DefaultParagraphFont"/>
    <w:rsid w:val="00A75EC1"/>
  </w:style>
  <w:style w:type="character" w:customStyle="1" w:styleId="subheadblue">
    <w:name w:val="subhead_blue"/>
    <w:basedOn w:val="DefaultParagraphFont"/>
    <w:rsid w:val="00A75EC1"/>
  </w:style>
  <w:style w:type="character" w:customStyle="1" w:styleId="affiliation">
    <w:name w:val="affiliation"/>
    <w:basedOn w:val="DefaultParagraphFont"/>
    <w:rsid w:val="00A75EC1"/>
  </w:style>
  <w:style w:type="character" w:customStyle="1" w:styleId="slug-doi-wrapper">
    <w:name w:val="slug-doi-wrapper"/>
    <w:basedOn w:val="DefaultParagraphFont"/>
    <w:rsid w:val="00A75EC1"/>
  </w:style>
  <w:style w:type="character" w:customStyle="1" w:styleId="slug-metadata-noteahead-of-print">
    <w:name w:val="slug-metadata-note ahead-of-print"/>
    <w:basedOn w:val="DefaultParagraphFont"/>
    <w:rsid w:val="00A75EC1"/>
  </w:style>
  <w:style w:type="character" w:customStyle="1" w:styleId="slug-ahead-of-print-date">
    <w:name w:val="slug-ahead-of-print-date"/>
    <w:basedOn w:val="DefaultParagraphFont"/>
    <w:rsid w:val="00A75EC1"/>
  </w:style>
  <w:style w:type="character" w:customStyle="1" w:styleId="medium-bold">
    <w:name w:val="medium-bold"/>
    <w:basedOn w:val="DefaultParagraphFont"/>
    <w:rsid w:val="00A75EC1"/>
  </w:style>
  <w:style w:type="character" w:customStyle="1" w:styleId="updated-short-citation">
    <w:name w:val="updated-short-citation"/>
    <w:basedOn w:val="DefaultParagraphFont"/>
    <w:rsid w:val="00A75EC1"/>
  </w:style>
  <w:style w:type="character" w:customStyle="1" w:styleId="goohl0">
    <w:name w:val="goohl0"/>
    <w:basedOn w:val="DefaultParagraphFont"/>
    <w:rsid w:val="00A75EC1"/>
  </w:style>
  <w:style w:type="character" w:customStyle="1" w:styleId="CharChar6">
    <w:name w:val="Char Char6"/>
    <w:rsid w:val="00A75EC1"/>
    <w:rPr>
      <w:rFonts w:ascii="Arial" w:hAnsi="Arial" w:cs="Arial" w:hint="default"/>
      <w:bCs/>
      <w:sz w:val="16"/>
      <w:szCs w:val="26"/>
      <w:lang w:val="en-US" w:eastAsia="en-US" w:bidi="ar-SA"/>
    </w:rPr>
  </w:style>
  <w:style w:type="character" w:customStyle="1" w:styleId="CharChar3">
    <w:name w:val="Char Char3"/>
    <w:rsid w:val="00A75EC1"/>
    <w:rPr>
      <w:szCs w:val="24"/>
    </w:rPr>
  </w:style>
  <w:style w:type="character" w:customStyle="1" w:styleId="TagCharChar1">
    <w:name w:val="Tag Char Char1"/>
    <w:rsid w:val="00A75EC1"/>
    <w:rPr>
      <w:b/>
      <w:bCs w:val="0"/>
      <w:sz w:val="24"/>
      <w:szCs w:val="24"/>
      <w:lang w:val="en-US" w:eastAsia="en-US" w:bidi="ar-SA"/>
    </w:rPr>
  </w:style>
  <w:style w:type="character" w:customStyle="1" w:styleId="7TimesNewRoman">
    <w:name w:val="7 Times New Roman"/>
    <w:rsid w:val="00A75EC1"/>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12TimesNewRoman">
    <w:name w:val="12 Times New Roman"/>
    <w:rsid w:val="00A75EC1"/>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A75EC1"/>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A75EC1"/>
    <w:rPr>
      <w:rFonts w:ascii="Times New Roman" w:hAnsi="Times New Roman" w:cs="Times New Roman" w:hint="default"/>
      <w:strike w:val="0"/>
      <w:dstrike w:val="0"/>
      <w:sz w:val="14"/>
      <w:u w:val="none"/>
      <w:effect w:val="none"/>
    </w:rPr>
  </w:style>
  <w:style w:type="character" w:customStyle="1" w:styleId="F8-UnderlineBold">
    <w:name w:val="F8 - Underline/Bold"/>
    <w:rsid w:val="00A75EC1"/>
    <w:rPr>
      <w:rFonts w:ascii="Times New Roman" w:hAnsi="Times New Roman" w:cs="Times New Roman" w:hint="default"/>
      <w:b/>
      <w:bCs w:val="0"/>
      <w:sz w:val="20"/>
      <w:u w:val="single"/>
    </w:rPr>
  </w:style>
  <w:style w:type="character" w:customStyle="1" w:styleId="F7-SmallFont">
    <w:name w:val="F7 - Small Font"/>
    <w:rsid w:val="00A75EC1"/>
    <w:rPr>
      <w:rFonts w:ascii="Times New Roman" w:hAnsi="Times New Roman" w:cs="Times New Roman" w:hint="default"/>
      <w:sz w:val="14"/>
    </w:rPr>
  </w:style>
  <w:style w:type="character" w:customStyle="1" w:styleId="Brief-Bold">
    <w:name w:val="Brief - Bold"/>
    <w:rsid w:val="00A75EC1"/>
    <w:rPr>
      <w:rFonts w:ascii="Times New Roman" w:hAnsi="Times New Roman" w:cs="Times New Roman" w:hint="default"/>
      <w:b/>
      <w:bCs w:val="0"/>
    </w:rPr>
  </w:style>
  <w:style w:type="character" w:customStyle="1" w:styleId="Card-Underline">
    <w:name w:val="Card - Underline"/>
    <w:rsid w:val="00A75EC1"/>
    <w:rPr>
      <w:rFonts w:ascii="Times New Roman" w:hAnsi="Times New Roman" w:cs="Times New Roman" w:hint="default"/>
      <w:u w:val="single"/>
    </w:rPr>
  </w:style>
  <w:style w:type="character" w:customStyle="1" w:styleId="beriefunderline">
    <w:name w:val="berief = underline"/>
    <w:rsid w:val="00A75EC1"/>
    <w:rPr>
      <w:rFonts w:ascii="Times New Roman" w:eastAsia="Times New Roman" w:hAnsi="Times New Roman" w:cs="Times New Roman" w:hint="default"/>
      <w:sz w:val="20"/>
      <w:u w:val="single"/>
    </w:rPr>
  </w:style>
  <w:style w:type="character" w:customStyle="1" w:styleId="BoldText10pt">
    <w:name w:val="Bold Text 10 pt"/>
    <w:rsid w:val="00A75EC1"/>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
    <w:name w:val="Italic"/>
    <w:aliases w:val="Body text + 9.5 pt,Spacing -1 pt,Body text + Georgia,8 pt,Spacing 0 pt,7 pt,Scale 66%"/>
    <w:rsid w:val="00A75EC1"/>
    <w:rPr>
      <w:i/>
      <w:iCs w:val="0"/>
    </w:rPr>
  </w:style>
  <w:style w:type="character" w:customStyle="1" w:styleId="eoeaheader">
    <w:name w:val="eoea_header"/>
    <w:basedOn w:val="DefaultParagraphFont"/>
    <w:rsid w:val="00A75EC1"/>
  </w:style>
  <w:style w:type="character" w:customStyle="1" w:styleId="SC4208902">
    <w:name w:val="SC.4.208902"/>
    <w:rsid w:val="00A75EC1"/>
    <w:rPr>
      <w:rFonts w:ascii="Century" w:hAnsi="Century" w:cs="Century" w:hint="default"/>
      <w:color w:val="000000"/>
      <w:sz w:val="22"/>
      <w:szCs w:val="22"/>
    </w:rPr>
  </w:style>
  <w:style w:type="character" w:customStyle="1" w:styleId="SC4208915">
    <w:name w:val="SC.4.208915"/>
    <w:rsid w:val="00A75EC1"/>
    <w:rPr>
      <w:rFonts w:ascii="Century" w:hAnsi="Century" w:cs="Century" w:hint="default"/>
      <w:color w:val="000000"/>
      <w:sz w:val="13"/>
      <w:szCs w:val="13"/>
    </w:rPr>
  </w:style>
  <w:style w:type="character" w:customStyle="1" w:styleId="SC273764">
    <w:name w:val="SC.2.73764"/>
    <w:rsid w:val="00A75EC1"/>
    <w:rPr>
      <w:rFonts w:ascii="Century" w:hAnsi="Century" w:cs="Century" w:hint="default"/>
      <w:color w:val="000000"/>
      <w:sz w:val="72"/>
      <w:szCs w:val="72"/>
    </w:rPr>
  </w:style>
  <w:style w:type="character" w:customStyle="1" w:styleId="SC273779">
    <w:name w:val="SC.2.73779"/>
    <w:rsid w:val="00A75EC1"/>
    <w:rPr>
      <w:rFonts w:ascii="Century" w:hAnsi="Century" w:cs="Century" w:hint="default"/>
      <w:color w:val="000000"/>
      <w:sz w:val="40"/>
      <w:szCs w:val="40"/>
    </w:rPr>
  </w:style>
  <w:style w:type="character" w:customStyle="1" w:styleId="SC273763">
    <w:name w:val="SC.2.73763"/>
    <w:rsid w:val="00A75EC1"/>
    <w:rPr>
      <w:rFonts w:ascii="Century" w:hAnsi="Century" w:cs="Century" w:hint="default"/>
      <w:b/>
      <w:bCs/>
      <w:color w:val="000000"/>
    </w:rPr>
  </w:style>
  <w:style w:type="character" w:customStyle="1" w:styleId="SC4208910">
    <w:name w:val="SC.4.208910"/>
    <w:rsid w:val="00A75EC1"/>
    <w:rPr>
      <w:rFonts w:ascii="Century" w:hAnsi="Century" w:cs="Century" w:hint="default"/>
      <w:color w:val="000000"/>
      <w:sz w:val="28"/>
      <w:szCs w:val="28"/>
    </w:rPr>
  </w:style>
  <w:style w:type="character" w:customStyle="1" w:styleId="SC4208911">
    <w:name w:val="SC.4.208911"/>
    <w:rsid w:val="00A75EC1"/>
    <w:rPr>
      <w:rFonts w:ascii="Century" w:hAnsi="Century" w:cs="Century" w:hint="default"/>
      <w:color w:val="000000"/>
    </w:rPr>
  </w:style>
  <w:style w:type="character" w:customStyle="1" w:styleId="articlesubtitle">
    <w:name w:val="article_sub_title"/>
    <w:basedOn w:val="DefaultParagraphFont"/>
    <w:rsid w:val="00A75EC1"/>
  </w:style>
  <w:style w:type="character" w:customStyle="1" w:styleId="newsdate2">
    <w:name w:val="news_date2"/>
    <w:basedOn w:val="DefaultParagraphFont"/>
    <w:rsid w:val="00A75EC1"/>
  </w:style>
  <w:style w:type="character" w:customStyle="1" w:styleId="readarticleheader">
    <w:name w:val="readarticleheader"/>
    <w:basedOn w:val="DefaultParagraphFont"/>
    <w:rsid w:val="00A75EC1"/>
  </w:style>
  <w:style w:type="character" w:customStyle="1" w:styleId="hit">
    <w:name w:val="hit"/>
    <w:basedOn w:val="DefaultParagraphFont"/>
    <w:rsid w:val="00A75EC1"/>
  </w:style>
  <w:style w:type="character" w:customStyle="1" w:styleId="UnderlineChar2">
    <w:name w:val="Underline Char2"/>
    <w:rsid w:val="00A75EC1"/>
    <w:rPr>
      <w:rFonts w:ascii="Trebuchet MS" w:hAnsi="Trebuchet MS" w:hint="default"/>
      <w:u w:val="thick"/>
      <w:lang w:val="en-US" w:eastAsia="zh-CN" w:bidi="ar-SA"/>
    </w:rPr>
  </w:style>
  <w:style w:type="character" w:customStyle="1" w:styleId="BoldUnderliningChar">
    <w:name w:val="Bold Underlining Char"/>
    <w:rsid w:val="00A75EC1"/>
    <w:rPr>
      <w:rFonts w:ascii="Arial Narrow" w:eastAsia="Times New Roman" w:hAnsi="Arial Narrow" w:hint="default"/>
      <w:b/>
      <w:bCs w:val="0"/>
      <w:szCs w:val="24"/>
      <w:u w:val="single"/>
      <w:lang w:val="en-GB" w:eastAsia="en-US" w:bidi="ar-SA"/>
    </w:rPr>
  </w:style>
  <w:style w:type="character" w:customStyle="1" w:styleId="medium-normal1">
    <w:name w:val="medium-normal1"/>
    <w:rsid w:val="00A75EC1"/>
    <w:rPr>
      <w:rFonts w:ascii="Arial" w:hAnsi="Arial" w:cs="Arial" w:hint="default"/>
      <w:b w:val="0"/>
      <w:bCs w:val="0"/>
      <w:i w:val="0"/>
      <w:iCs w:val="0"/>
      <w:sz w:val="20"/>
      <w:szCs w:val="20"/>
    </w:rPr>
  </w:style>
  <w:style w:type="character" w:customStyle="1" w:styleId="UnderlinedCardChar0">
    <w:name w:val="Underlined Card Char"/>
    <w:rsid w:val="00A75EC1"/>
    <w:rPr>
      <w:rFonts w:ascii="Palatino Linotype" w:hAnsi="Palatino Linotype" w:hint="default"/>
      <w:u w:val="single"/>
      <w:lang w:val="en-US" w:eastAsia="en-US" w:bidi="ar-SA"/>
    </w:rPr>
  </w:style>
  <w:style w:type="character" w:customStyle="1" w:styleId="BoldText12pt">
    <w:name w:val="Bold Text 12 pt"/>
    <w:autoRedefine/>
    <w:rsid w:val="00A75EC1"/>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Author">
    <w:name w:val="Author"/>
    <w:aliases w:val="Style Date"/>
    <w:qFormat/>
    <w:rsid w:val="00A75EC1"/>
    <w:rPr>
      <w:b/>
      <w:bCs w:val="0"/>
      <w:sz w:val="24"/>
    </w:rPr>
  </w:style>
  <w:style w:type="character" w:customStyle="1" w:styleId="Style10ptUnderline">
    <w:name w:val="Style 10 pt Underline"/>
    <w:rsid w:val="00A75EC1"/>
    <w:rPr>
      <w:sz w:val="20"/>
      <w:u w:val="single"/>
    </w:rPr>
  </w:style>
  <w:style w:type="character" w:customStyle="1" w:styleId="char">
    <w:name w:val="char"/>
    <w:basedOn w:val="DefaultParagraphFont"/>
    <w:rsid w:val="00A75EC1"/>
  </w:style>
  <w:style w:type="character" w:customStyle="1" w:styleId="UnderlineCharCharCharCharCharChar">
    <w:name w:val="Underline Char Char Char Char Char Char"/>
    <w:rsid w:val="00A75EC1"/>
    <w:rPr>
      <w:rFonts w:ascii="Arial Narrow" w:hAnsi="Arial Narrow" w:hint="default"/>
      <w:szCs w:val="24"/>
      <w:u w:val="single"/>
      <w:lang w:val="en-US" w:eastAsia="en-US" w:bidi="ar-SA"/>
    </w:rPr>
  </w:style>
  <w:style w:type="character" w:customStyle="1" w:styleId="klink">
    <w:name w:val="klink"/>
    <w:basedOn w:val="DefaultParagraphFont"/>
    <w:rsid w:val="00A75EC1"/>
  </w:style>
  <w:style w:type="character" w:customStyle="1" w:styleId="hdr">
    <w:name w:val="hdr"/>
    <w:basedOn w:val="DefaultParagraphFont"/>
    <w:rsid w:val="00A75EC1"/>
  </w:style>
  <w:style w:type="character" w:customStyle="1" w:styleId="date1">
    <w:name w:val="date1"/>
    <w:basedOn w:val="DefaultParagraphFont"/>
    <w:rsid w:val="00A75EC1"/>
  </w:style>
  <w:style w:type="character" w:customStyle="1" w:styleId="bolding1">
    <w:name w:val="bolding1"/>
    <w:rsid w:val="00A75EC1"/>
    <w:rPr>
      <w:b/>
      <w:bCs/>
    </w:rPr>
  </w:style>
  <w:style w:type="character" w:customStyle="1" w:styleId="bookoptions1">
    <w:name w:val="book_options1"/>
    <w:rsid w:val="00A75EC1"/>
    <w:rPr>
      <w:b/>
      <w:bCs/>
      <w:color w:val="333366"/>
    </w:rPr>
  </w:style>
  <w:style w:type="character" w:customStyle="1" w:styleId="descriptionblock">
    <w:name w:val="description block"/>
    <w:basedOn w:val="DefaultParagraphFont"/>
    <w:rsid w:val="00A75EC1"/>
  </w:style>
  <w:style w:type="character" w:customStyle="1" w:styleId="detailsboxblock">
    <w:name w:val="detailsbox block"/>
    <w:basedOn w:val="DefaultParagraphFont"/>
    <w:rsid w:val="00A75EC1"/>
  </w:style>
  <w:style w:type="character" w:customStyle="1" w:styleId="Char3">
    <w:name w:val="Char3"/>
    <w:rsid w:val="00A75EC1"/>
    <w:rPr>
      <w:rFonts w:ascii="Arial" w:hAnsi="Arial" w:cs="Arial" w:hint="default"/>
      <w:bCs/>
      <w:u w:val="thick"/>
      <w:lang w:val="en-US" w:eastAsia="en-US" w:bidi="ar-SA"/>
    </w:rPr>
  </w:style>
  <w:style w:type="character" w:customStyle="1" w:styleId="MicroTextChar0">
    <w:name w:val="MicroText Char"/>
    <w:rsid w:val="00A75EC1"/>
    <w:rPr>
      <w:sz w:val="12"/>
      <w:lang w:val="en-GB" w:eastAsia="en-US" w:bidi="ar-SA"/>
    </w:rPr>
  </w:style>
  <w:style w:type="character" w:customStyle="1" w:styleId="CardsFont6ptChar">
    <w:name w:val="Cards + Font: 6 pt Char"/>
    <w:rsid w:val="00A75EC1"/>
    <w:rPr>
      <w:sz w:val="12"/>
      <w:szCs w:val="24"/>
      <w:lang w:val="en-US" w:eastAsia="en-US" w:bidi="ar-SA"/>
    </w:rPr>
  </w:style>
  <w:style w:type="character" w:customStyle="1" w:styleId="CitesChar">
    <w:name w:val="Cites Char"/>
    <w:rsid w:val="00A75EC1"/>
    <w:rPr>
      <w:b/>
      <w:bCs/>
      <w:szCs w:val="24"/>
      <w:lang w:val="en-US" w:eastAsia="en-US" w:bidi="ar-SA"/>
    </w:rPr>
  </w:style>
  <w:style w:type="character" w:customStyle="1" w:styleId="NothingChar">
    <w:name w:val="Nothing Char"/>
    <w:rsid w:val="00A75EC1"/>
    <w:rPr>
      <w:lang w:val="en-US" w:eastAsia="en-US" w:bidi="ar-SA"/>
    </w:rPr>
  </w:style>
  <w:style w:type="character" w:customStyle="1" w:styleId="texto11">
    <w:name w:val="texto11"/>
    <w:rsid w:val="00A75EC1"/>
    <w:rPr>
      <w:rFonts w:ascii="Arial" w:hAnsi="Arial" w:cs="Arial" w:hint="default"/>
      <w:b w:val="0"/>
      <w:bCs w:val="0"/>
      <w:i w:val="0"/>
      <w:iCs w:val="0"/>
      <w:caps w:val="0"/>
      <w:color w:val="000000"/>
      <w:sz w:val="26"/>
      <w:szCs w:val="26"/>
    </w:rPr>
  </w:style>
  <w:style w:type="character" w:customStyle="1" w:styleId="CardTagChar">
    <w:name w:val="Card Tag Char"/>
    <w:rsid w:val="00A75EC1"/>
    <w:rPr>
      <w:rFonts w:ascii="Arial Narrow" w:hAnsi="Arial Narrow" w:hint="default"/>
      <w:b/>
      <w:bCs w:val="0"/>
      <w:sz w:val="24"/>
      <w:szCs w:val="24"/>
      <w:lang w:val="en-US" w:eastAsia="en-US" w:bidi="ar-SA"/>
    </w:rPr>
  </w:style>
  <w:style w:type="character" w:customStyle="1" w:styleId="term1">
    <w:name w:val="term1"/>
    <w:rsid w:val="00A75EC1"/>
    <w:rPr>
      <w:b/>
      <w:bCs/>
    </w:rPr>
  </w:style>
  <w:style w:type="character" w:customStyle="1" w:styleId="DebateCiteCharCharChar">
    <w:name w:val="Debate Cite Char Char Char"/>
    <w:rsid w:val="00A75EC1"/>
    <w:rPr>
      <w:b/>
      <w:bCs w:val="0"/>
      <w:sz w:val="32"/>
      <w:szCs w:val="32"/>
      <w:lang w:val="en-US" w:eastAsia="en-US" w:bidi="ar-SA"/>
    </w:rPr>
  </w:style>
  <w:style w:type="character" w:customStyle="1" w:styleId="term">
    <w:name w:val="term"/>
    <w:basedOn w:val="DefaultParagraphFont"/>
    <w:rsid w:val="00A75EC1"/>
  </w:style>
  <w:style w:type="character" w:customStyle="1" w:styleId="TagChar3">
    <w:name w:val="Tag Char3"/>
    <w:rsid w:val="00A75EC1"/>
    <w:rPr>
      <w:rFonts w:ascii="Palatino Linotype" w:hAnsi="Palatino Linotype" w:hint="default"/>
      <w:b/>
      <w:bCs w:val="0"/>
      <w:sz w:val="24"/>
      <w:szCs w:val="24"/>
      <w:lang w:val="en-US" w:eastAsia="en-US" w:bidi="ar-SA"/>
    </w:rPr>
  </w:style>
  <w:style w:type="character" w:customStyle="1" w:styleId="TagandCiteChar">
    <w:name w:val="Tag and Cite Char"/>
    <w:rsid w:val="00A75EC1"/>
    <w:rPr>
      <w:color w:val="333333"/>
      <w:sz w:val="22"/>
      <w:szCs w:val="22"/>
      <w:lang w:val="en-US" w:eastAsia="en-US" w:bidi="ar-SA"/>
    </w:rPr>
  </w:style>
  <w:style w:type="character" w:customStyle="1" w:styleId="Style10ptBold">
    <w:name w:val="Style 10 pt Bold"/>
    <w:rsid w:val="00A75EC1"/>
    <w:rPr>
      <w:b/>
      <w:bCs/>
      <w:sz w:val="20"/>
    </w:rPr>
  </w:style>
  <w:style w:type="character" w:customStyle="1" w:styleId="text9">
    <w:name w:val="text9"/>
    <w:basedOn w:val="DefaultParagraphFont"/>
    <w:rsid w:val="00A75EC1"/>
  </w:style>
  <w:style w:type="character" w:customStyle="1" w:styleId="text21">
    <w:name w:val="text21"/>
    <w:basedOn w:val="DefaultParagraphFont"/>
    <w:rsid w:val="00A75EC1"/>
  </w:style>
  <w:style w:type="character" w:customStyle="1" w:styleId="text19">
    <w:name w:val="text19"/>
    <w:basedOn w:val="DefaultParagraphFont"/>
    <w:rsid w:val="00A75EC1"/>
  </w:style>
  <w:style w:type="character" w:customStyle="1" w:styleId="pmterms11">
    <w:name w:val="pmterms11"/>
    <w:rsid w:val="00A75EC1"/>
    <w:rPr>
      <w:b/>
      <w:bCs/>
      <w:i w:val="0"/>
      <w:iCs w:val="0"/>
      <w:color w:val="000000"/>
    </w:rPr>
  </w:style>
  <w:style w:type="character" w:customStyle="1" w:styleId="term2">
    <w:name w:val="term2"/>
    <w:rsid w:val="00A75EC1"/>
    <w:rPr>
      <w:b/>
      <w:bCs/>
    </w:rPr>
  </w:style>
  <w:style w:type="character" w:customStyle="1" w:styleId="pmterms12">
    <w:name w:val="pmterms12"/>
    <w:rsid w:val="00A75EC1"/>
    <w:rPr>
      <w:b/>
      <w:bCs/>
      <w:i w:val="0"/>
      <w:iCs w:val="0"/>
      <w:color w:val="000000"/>
    </w:rPr>
  </w:style>
  <w:style w:type="character" w:customStyle="1" w:styleId="ToReadChar">
    <w:name w:val="To Read Char"/>
    <w:rsid w:val="00A75EC1"/>
    <w:rPr>
      <w:rFonts w:ascii="Verdana" w:hAnsi="Verdana" w:hint="default"/>
      <w:b/>
      <w:bCs w:val="0"/>
      <w:szCs w:val="24"/>
      <w:u w:val="single"/>
      <w:lang w:val="en-US" w:eastAsia="en-US" w:bidi="ar-SA"/>
    </w:rPr>
  </w:style>
  <w:style w:type="character" w:customStyle="1" w:styleId="ToReadCharChar">
    <w:name w:val="To Read Char Char"/>
    <w:rsid w:val="00A75EC1"/>
    <w:rPr>
      <w:rFonts w:ascii="Verdana" w:hAnsi="Verdana" w:hint="default"/>
      <w:b/>
      <w:bCs w:val="0"/>
      <w:szCs w:val="24"/>
      <w:u w:val="single"/>
      <w:lang w:val="en-US" w:eastAsia="en-US" w:bidi="ar-SA"/>
    </w:rPr>
  </w:style>
  <w:style w:type="character" w:customStyle="1" w:styleId="BoldandUnderlineChar1Char2Char">
    <w:name w:val="Bold and Underline Char1 Char2 Char"/>
    <w:rsid w:val="00A75EC1"/>
    <w:rPr>
      <w:b/>
      <w:bCs w:val="0"/>
      <w:szCs w:val="24"/>
      <w:u w:val="single"/>
      <w:lang w:val="en-US" w:eastAsia="en-US" w:bidi="ar-SA"/>
    </w:rPr>
  </w:style>
  <w:style w:type="character" w:customStyle="1" w:styleId="UnderlineChar1">
    <w:name w:val="Underline Char1"/>
    <w:rsid w:val="00A75EC1"/>
    <w:rPr>
      <w:szCs w:val="24"/>
      <w:u w:val="single"/>
      <w:lang w:val="en-US" w:eastAsia="en-US" w:bidi="ar-SA"/>
    </w:rPr>
  </w:style>
  <w:style w:type="character" w:customStyle="1" w:styleId="pmterms1">
    <w:name w:val="pmterms1"/>
    <w:basedOn w:val="DefaultParagraphFont"/>
    <w:rsid w:val="00A75EC1"/>
  </w:style>
  <w:style w:type="character" w:customStyle="1" w:styleId="title1">
    <w:name w:val="title1"/>
    <w:basedOn w:val="DefaultParagraphFont"/>
    <w:rsid w:val="00A75EC1"/>
  </w:style>
  <w:style w:type="character" w:customStyle="1" w:styleId="author0">
    <w:name w:val="author"/>
    <w:basedOn w:val="DefaultParagraphFont"/>
    <w:rsid w:val="00A75EC1"/>
  </w:style>
  <w:style w:type="character" w:customStyle="1" w:styleId="bio">
    <w:name w:val="bio"/>
    <w:basedOn w:val="DefaultParagraphFont"/>
    <w:rsid w:val="00A75EC1"/>
  </w:style>
  <w:style w:type="character" w:customStyle="1" w:styleId="storytextstyle">
    <w:name w:val="storytextstyle"/>
    <w:basedOn w:val="DefaultParagraphFont"/>
    <w:rsid w:val="00A75EC1"/>
  </w:style>
  <w:style w:type="character" w:customStyle="1" w:styleId="cardunderlinedCharChar">
    <w:name w:val="card underlined Char Char"/>
    <w:rsid w:val="00A75EC1"/>
    <w:rPr>
      <w:rFonts w:ascii="Arial" w:hAnsi="Arial" w:cs="Arial" w:hint="default"/>
      <w:sz w:val="22"/>
      <w:szCs w:val="24"/>
      <w:u w:val="single"/>
      <w:lang w:val="en-US" w:eastAsia="en-US" w:bidi="ar-SA"/>
    </w:rPr>
  </w:style>
  <w:style w:type="character" w:customStyle="1" w:styleId="Style2Char0">
    <w:name w:val="Style2 Char"/>
    <w:rsid w:val="00A75EC1"/>
    <w:rPr>
      <w:rFonts w:ascii="Book Antiqua" w:hAnsi="Book Antiqua" w:hint="default"/>
      <w:u w:val="thick"/>
      <w:lang w:val="en-US" w:eastAsia="en-US" w:bidi="ar-SA"/>
    </w:rPr>
  </w:style>
  <w:style w:type="character" w:customStyle="1" w:styleId="SmallChar">
    <w:name w:val="Small Char"/>
    <w:aliases w:val="ClearFormatting Char,No Spacing1 Char1,Debate Text Char1,No Spacing2 Char1,No Spacing11 Char1,Dont use Char"/>
    <w:uiPriority w:val="99"/>
    <w:qFormat/>
    <w:rsid w:val="00A75EC1"/>
    <w:rPr>
      <w:rFonts w:ascii="Book Antiqua" w:hAnsi="Book Antiqua" w:hint="default"/>
      <w:sz w:val="16"/>
      <w:szCs w:val="24"/>
      <w:lang w:val="en-US" w:eastAsia="en-US" w:bidi="ar-SA"/>
    </w:rPr>
  </w:style>
  <w:style w:type="character" w:customStyle="1" w:styleId="Style2Char1">
    <w:name w:val="Style2 Char1"/>
    <w:rsid w:val="00A75EC1"/>
    <w:rPr>
      <w:rFonts w:ascii="Book Antiqua" w:hAnsi="Book Antiqua" w:hint="default"/>
      <w:szCs w:val="24"/>
      <w:u w:val="thick"/>
      <w:lang w:val="en-US" w:eastAsia="en-US" w:bidi="ar-SA"/>
    </w:rPr>
  </w:style>
  <w:style w:type="character" w:customStyle="1" w:styleId="Style1Char1">
    <w:name w:val="Style1 Char1"/>
    <w:rsid w:val="00A75EC1"/>
    <w:rPr>
      <w:rFonts w:ascii="Book Antiqua" w:hAnsi="Book Antiqua" w:hint="default"/>
      <w:sz w:val="16"/>
      <w:szCs w:val="16"/>
      <w:lang w:val="en-US" w:eastAsia="en-US" w:bidi="ar-SA"/>
    </w:rPr>
  </w:style>
  <w:style w:type="character" w:customStyle="1" w:styleId="articlehead21">
    <w:name w:val="articlehead21"/>
    <w:rsid w:val="00A75EC1"/>
    <w:rPr>
      <w:rFonts w:ascii="Arial" w:hAnsi="Arial" w:cs="Arial" w:hint="default"/>
      <w:b/>
      <w:bCs/>
      <w:color w:val="660000"/>
      <w:sz w:val="20"/>
      <w:szCs w:val="20"/>
    </w:rPr>
  </w:style>
  <w:style w:type="character" w:customStyle="1" w:styleId="BoldandUnderlineChar2Char1">
    <w:name w:val="Bold and Underline Char2 Char1"/>
    <w:rsid w:val="00A75EC1"/>
    <w:rPr>
      <w:b/>
      <w:bCs w:val="0"/>
      <w:szCs w:val="24"/>
      <w:u w:val="single"/>
      <w:lang w:val="en-US" w:eastAsia="en-US" w:bidi="ar-SA"/>
    </w:rPr>
  </w:style>
  <w:style w:type="character" w:customStyle="1" w:styleId="BoldUnderlineChar0">
    <w:name w:val="BoldUnderline Char"/>
    <w:rsid w:val="00A75EC1"/>
    <w:rPr>
      <w:b/>
      <w:bCs w:val="0"/>
      <w:szCs w:val="24"/>
      <w:u w:val="single"/>
      <w:lang w:val="en-US" w:eastAsia="en-US" w:bidi="ar-SA"/>
    </w:rPr>
  </w:style>
  <w:style w:type="character" w:customStyle="1" w:styleId="TagCiteChar1">
    <w:name w:val="Tag/Cite Char1"/>
    <w:rsid w:val="00A75EC1"/>
    <w:rPr>
      <w:b/>
      <w:bCs w:val="0"/>
      <w:lang w:val="en-US" w:eastAsia="en-US" w:bidi="ar-SA"/>
    </w:rPr>
  </w:style>
  <w:style w:type="character" w:customStyle="1" w:styleId="goohl2">
    <w:name w:val="goohl2"/>
    <w:basedOn w:val="DefaultParagraphFont"/>
    <w:rsid w:val="00A75EC1"/>
  </w:style>
  <w:style w:type="character" w:customStyle="1" w:styleId="Normal10">
    <w:name w:val="Normal1"/>
    <w:basedOn w:val="DefaultParagraphFont"/>
    <w:rsid w:val="00A75EC1"/>
  </w:style>
  <w:style w:type="character" w:customStyle="1" w:styleId="CardCharChar0">
    <w:name w:val="Card Char Char"/>
    <w:rsid w:val="00A75EC1"/>
    <w:rPr>
      <w:lang w:val="en-US" w:eastAsia="en-US" w:bidi="ar-SA"/>
    </w:rPr>
  </w:style>
  <w:style w:type="character" w:customStyle="1" w:styleId="BriefTitle1Char">
    <w:name w:val="Brief Title 1 Char"/>
    <w:rsid w:val="00A75EC1"/>
    <w:rPr>
      <w:b/>
      <w:bCs w:val="0"/>
      <w:u w:val="single"/>
      <w:lang w:val="en-US" w:eastAsia="en-US" w:bidi="ar-SA"/>
    </w:rPr>
  </w:style>
  <w:style w:type="character" w:customStyle="1" w:styleId="TagCiteCharChar">
    <w:name w:val="Tag/Cite Char Char"/>
    <w:rsid w:val="00A75EC1"/>
    <w:rPr>
      <w:b/>
      <w:bCs w:val="0"/>
      <w:lang w:val="en-US" w:eastAsia="en-US" w:bidi="ar-SA"/>
    </w:rPr>
  </w:style>
  <w:style w:type="character" w:customStyle="1" w:styleId="btx">
    <w:name w:val="btx"/>
    <w:basedOn w:val="DefaultParagraphFont"/>
    <w:rsid w:val="00A75EC1"/>
  </w:style>
  <w:style w:type="character" w:customStyle="1" w:styleId="CardChar10">
    <w:name w:val="Card Char1"/>
    <w:rsid w:val="00A75EC1"/>
    <w:rPr>
      <w:lang w:val="en-US" w:eastAsia="en-US" w:bidi="ar-SA"/>
    </w:rPr>
  </w:style>
  <w:style w:type="character" w:customStyle="1" w:styleId="prodgeneral1">
    <w:name w:val="prodgeneral1"/>
    <w:rsid w:val="00A75EC1"/>
    <w:rPr>
      <w:rFonts w:ascii="Verdana" w:hAnsi="Verdana" w:hint="default"/>
      <w:b w:val="0"/>
      <w:bCs w:val="0"/>
      <w:caps w:val="0"/>
      <w:color w:val="000000"/>
      <w:spacing w:val="0"/>
      <w:sz w:val="16"/>
      <w:szCs w:val="16"/>
    </w:rPr>
  </w:style>
  <w:style w:type="character" w:customStyle="1" w:styleId="standardcontent">
    <w:name w:val="standardcontent"/>
    <w:basedOn w:val="DefaultParagraphFont"/>
    <w:rsid w:val="00A75EC1"/>
  </w:style>
  <w:style w:type="character" w:customStyle="1" w:styleId="summary1">
    <w:name w:val="summary1"/>
    <w:rsid w:val="00A75EC1"/>
    <w:rPr>
      <w:rFonts w:ascii="Arial" w:hAnsi="Arial" w:cs="Arial" w:hint="default"/>
      <w:sz w:val="18"/>
      <w:szCs w:val="18"/>
    </w:rPr>
  </w:style>
  <w:style w:type="character" w:customStyle="1" w:styleId="text3">
    <w:name w:val="text3"/>
    <w:basedOn w:val="DefaultParagraphFont"/>
    <w:rsid w:val="00A75EC1"/>
  </w:style>
  <w:style w:type="character" w:customStyle="1" w:styleId="underline1">
    <w:name w:val="underline1"/>
    <w:rsid w:val="00A75EC1"/>
    <w:rPr>
      <w:rFonts w:ascii="Times New Roman" w:hAnsi="Times New Roman" w:cs="Times New Roman" w:hint="default"/>
      <w:sz w:val="20"/>
      <w:u w:val="single"/>
      <w:lang w:eastAsia="en-US"/>
    </w:rPr>
  </w:style>
  <w:style w:type="character" w:customStyle="1" w:styleId="CardTextUnderlinedChar">
    <w:name w:val="Card Text Underlined Char"/>
    <w:rsid w:val="00A75EC1"/>
    <w:rPr>
      <w:rFonts w:ascii="Arial Narrow" w:hAnsi="Arial Narrow" w:hint="default"/>
      <w:sz w:val="24"/>
      <w:szCs w:val="24"/>
      <w:u w:val="single"/>
      <w:lang w:val="en-US" w:eastAsia="en-US" w:bidi="ar-SA"/>
    </w:rPr>
  </w:style>
  <w:style w:type="character" w:customStyle="1" w:styleId="cardtextsmallChar">
    <w:name w:val="card text small Char"/>
    <w:rsid w:val="00A75EC1"/>
    <w:rPr>
      <w:rFonts w:ascii="Arial Narrow" w:hAnsi="Arial Narrow" w:hint="default"/>
      <w:sz w:val="16"/>
      <w:szCs w:val="24"/>
      <w:lang w:val="en-US" w:eastAsia="en-US" w:bidi="ar-SA"/>
    </w:rPr>
  </w:style>
  <w:style w:type="character" w:customStyle="1" w:styleId="countrytitle1">
    <w:name w:val="countrytitle1"/>
    <w:rsid w:val="00A75EC1"/>
    <w:rPr>
      <w:rFonts w:ascii="Verdana" w:hAnsi="Verdana" w:hint="default"/>
      <w:b/>
      <w:bCs/>
      <w:color w:val="293643"/>
      <w:sz w:val="24"/>
      <w:szCs w:val="24"/>
    </w:rPr>
  </w:style>
  <w:style w:type="character" w:customStyle="1" w:styleId="storyheader1">
    <w:name w:val="storyheader1"/>
    <w:rsid w:val="00A75EC1"/>
    <w:rPr>
      <w:rFonts w:ascii="Verdana" w:hAnsi="Verdana" w:hint="default"/>
      <w:b/>
      <w:bCs/>
      <w:color w:val="000000"/>
      <w:sz w:val="21"/>
      <w:szCs w:val="21"/>
    </w:rPr>
  </w:style>
  <w:style w:type="character" w:customStyle="1" w:styleId="cardunderlinedChar">
    <w:name w:val="card underlined Char"/>
    <w:rsid w:val="00A75EC1"/>
    <w:rPr>
      <w:rFonts w:ascii="Arial" w:hAnsi="Arial" w:cs="Arial" w:hint="default"/>
      <w:sz w:val="22"/>
      <w:szCs w:val="24"/>
      <w:u w:val="single"/>
      <w:lang w:val="en-US" w:eastAsia="en-US" w:bidi="ar-SA"/>
    </w:rPr>
  </w:style>
  <w:style w:type="character" w:customStyle="1" w:styleId="Style8pt">
    <w:name w:val="Style 8 pt"/>
    <w:rsid w:val="00A75EC1"/>
    <w:rPr>
      <w:sz w:val="16"/>
    </w:rPr>
  </w:style>
  <w:style w:type="character" w:customStyle="1" w:styleId="article1">
    <w:name w:val="article1"/>
    <w:rsid w:val="00A75EC1"/>
    <w:rPr>
      <w:rFonts w:ascii="Verdana" w:hAnsi="Verdana" w:hint="default"/>
      <w:color w:val="333333"/>
      <w:sz w:val="16"/>
      <w:szCs w:val="16"/>
    </w:rPr>
  </w:style>
  <w:style w:type="character" w:customStyle="1" w:styleId="Hyperlink6">
    <w:name w:val="Hyperlink6"/>
    <w:rsid w:val="00A75EC1"/>
    <w:rPr>
      <w:color w:val="3300CC"/>
      <w:u w:val="single"/>
    </w:rPr>
  </w:style>
  <w:style w:type="character" w:customStyle="1" w:styleId="story-posted-date1">
    <w:name w:val="story-posted-date1"/>
    <w:rsid w:val="00A75EC1"/>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A75EC1"/>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A75EC1"/>
  </w:style>
  <w:style w:type="character" w:customStyle="1" w:styleId="textmedium">
    <w:name w:val="textmedium"/>
    <w:basedOn w:val="DefaultParagraphFont"/>
    <w:rsid w:val="00A75EC1"/>
  </w:style>
  <w:style w:type="character" w:customStyle="1" w:styleId="citation1">
    <w:name w:val="citation1"/>
    <w:rsid w:val="00A75EC1"/>
    <w:rPr>
      <w:rFonts w:ascii="Verdana" w:hAnsi="Verdana" w:hint="default"/>
      <w:sz w:val="17"/>
      <w:szCs w:val="17"/>
    </w:rPr>
  </w:style>
  <w:style w:type="character" w:customStyle="1" w:styleId="hithighlite">
    <w:name w:val="hithighlite"/>
    <w:basedOn w:val="DefaultParagraphFont"/>
    <w:rsid w:val="00A75EC1"/>
  </w:style>
  <w:style w:type="character" w:customStyle="1" w:styleId="articlecontent">
    <w:name w:val="articlecontent"/>
    <w:basedOn w:val="DefaultParagraphFont"/>
    <w:rsid w:val="00A75EC1"/>
  </w:style>
  <w:style w:type="character" w:customStyle="1" w:styleId="fource1">
    <w:name w:val="fource1"/>
    <w:rsid w:val="00A75EC1"/>
    <w:rPr>
      <w:sz w:val="34"/>
      <w:szCs w:val="34"/>
    </w:rPr>
  </w:style>
  <w:style w:type="character" w:customStyle="1" w:styleId="Style3Char">
    <w:name w:val="Style3 Char"/>
    <w:uiPriority w:val="99"/>
    <w:rsid w:val="00A75EC1"/>
    <w:rPr>
      <w:rFonts w:ascii="Arial Narrow" w:hAnsi="Arial Narrow" w:hint="default"/>
      <w:b/>
      <w:bCs w:val="0"/>
      <w:sz w:val="22"/>
      <w:szCs w:val="24"/>
      <w:lang w:val="en-US" w:eastAsia="en-US" w:bidi="ar-SA"/>
    </w:rPr>
  </w:style>
  <w:style w:type="character" w:customStyle="1" w:styleId="LanguageStrikeChar">
    <w:name w:val="Language Strike Char"/>
    <w:rsid w:val="00A75EC1"/>
    <w:rPr>
      <w:rFonts w:ascii="Arial Narrow" w:hAnsi="Arial Narrow" w:hint="default"/>
      <w:strike/>
      <w:szCs w:val="24"/>
      <w:lang w:val="en-US" w:eastAsia="en-US" w:bidi="ar-SA"/>
    </w:rPr>
  </w:style>
  <w:style w:type="character" w:customStyle="1" w:styleId="normal11">
    <w:name w:val="normal1"/>
    <w:basedOn w:val="DefaultParagraphFont"/>
    <w:rsid w:val="00A75EC1"/>
  </w:style>
  <w:style w:type="character" w:customStyle="1" w:styleId="ds">
    <w:name w:val="ds"/>
    <w:basedOn w:val="DefaultParagraphFont"/>
    <w:rsid w:val="00A75EC1"/>
  </w:style>
  <w:style w:type="character" w:customStyle="1" w:styleId="caps">
    <w:name w:val="caps"/>
    <w:basedOn w:val="DefaultParagraphFont"/>
    <w:rsid w:val="00A75EC1"/>
  </w:style>
  <w:style w:type="character" w:customStyle="1" w:styleId="UnderliningChar1">
    <w:name w:val="Underlining Char1"/>
    <w:rsid w:val="00A75EC1"/>
    <w:rPr>
      <w:rFonts w:ascii="Arial Narrow" w:hAnsi="Arial Narrow" w:hint="default"/>
      <w:szCs w:val="24"/>
      <w:u w:val="single"/>
      <w:lang w:val="en-US" w:eastAsia="en-US" w:bidi="ar-SA"/>
    </w:rPr>
  </w:style>
  <w:style w:type="character" w:customStyle="1" w:styleId="UnderliningChar2">
    <w:name w:val="Underlining Char2"/>
    <w:rsid w:val="00A75EC1"/>
    <w:rPr>
      <w:rFonts w:ascii="Arial Narrow" w:hAnsi="Arial Narrow" w:hint="default"/>
      <w:szCs w:val="24"/>
      <w:u w:val="single"/>
      <w:lang w:val="en-US" w:eastAsia="en-US" w:bidi="ar-SA"/>
    </w:rPr>
  </w:style>
  <w:style w:type="character" w:customStyle="1" w:styleId="MicroTextChar1">
    <w:name w:val="MicroText Char1"/>
    <w:rsid w:val="00A75EC1"/>
    <w:rPr>
      <w:rFonts w:ascii="Arial Narrow" w:hAnsi="Arial Narrow" w:hint="default"/>
      <w:sz w:val="12"/>
      <w:szCs w:val="24"/>
      <w:lang w:val="en-US" w:eastAsia="en-US" w:bidi="ar-SA"/>
    </w:rPr>
  </w:style>
  <w:style w:type="character" w:customStyle="1" w:styleId="DefaultPara">
    <w:name w:val="Default Para"/>
    <w:rsid w:val="00A75EC1"/>
    <w:rPr>
      <w:sz w:val="20"/>
    </w:rPr>
  </w:style>
  <w:style w:type="character" w:customStyle="1" w:styleId="SYSHYPERTEXT">
    <w:name w:val="SYS_HYPERTEXT"/>
    <w:rsid w:val="00A75EC1"/>
    <w:rPr>
      <w:color w:val="0000FF"/>
      <w:u w:val="single"/>
    </w:rPr>
  </w:style>
  <w:style w:type="character" w:customStyle="1" w:styleId="Hyperlink1">
    <w:name w:val="Hyperlink1"/>
    <w:rsid w:val="00A75EC1"/>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A75EC1"/>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A75EC1"/>
    <w:rPr>
      <w:rFonts w:ascii="Arial Narrow" w:hAnsi="Arial Narrow" w:hint="default"/>
      <w:noProof w:val="0"/>
      <w:szCs w:val="24"/>
      <w:u w:val="single"/>
      <w:lang w:val="en-US" w:eastAsia="en-US" w:bidi="ar-SA"/>
    </w:rPr>
  </w:style>
  <w:style w:type="character" w:customStyle="1" w:styleId="BlockHeading1Char">
    <w:name w:val="Block Heading 1 Char"/>
    <w:rsid w:val="00A75EC1"/>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ardTagandCiteChar">
    <w:name w:val="Card Tag and Cite Char"/>
    <w:rsid w:val="00A75EC1"/>
    <w:rPr>
      <w:rFonts w:ascii="Arial Narrow" w:hAnsi="Arial Narrow" w:hint="default"/>
      <w:b/>
      <w:bCs w:val="0"/>
      <w:sz w:val="26"/>
      <w:szCs w:val="24"/>
      <w:lang w:val="en-US" w:eastAsia="en-US" w:bidi="ar-SA"/>
    </w:rPr>
  </w:style>
  <w:style w:type="character" w:customStyle="1" w:styleId="CardText1Char">
    <w:name w:val="Card Text 1 Char"/>
    <w:rsid w:val="00A75EC1"/>
    <w:rPr>
      <w:rFonts w:ascii="Arial Narrow" w:hAnsi="Arial Narrow" w:hint="default"/>
      <w:color w:val="000000"/>
      <w:sz w:val="24"/>
      <w:szCs w:val="22"/>
      <w:u w:val="single"/>
      <w:lang w:val="en-US" w:eastAsia="en-US" w:bidi="ar-SA"/>
    </w:rPr>
  </w:style>
  <w:style w:type="character" w:customStyle="1" w:styleId="citationunderlineChar">
    <w:name w:val="citation/underline Char"/>
    <w:rsid w:val="00A75EC1"/>
    <w:rPr>
      <w:b/>
      <w:bCs w:val="0"/>
      <w:sz w:val="24"/>
      <w:szCs w:val="24"/>
      <w:u w:val="single"/>
      <w:lang w:val="en-US" w:eastAsia="en-US" w:bidi="ar-SA"/>
    </w:rPr>
  </w:style>
  <w:style w:type="character" w:customStyle="1" w:styleId="StyleTagTimesNewRomanChar">
    <w:name w:val="Style Tag + Times New Roman Char"/>
    <w:rsid w:val="00A75EC1"/>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A75EC1"/>
    <w:rPr>
      <w:rFonts w:ascii="Arial Narrow" w:hAnsi="Arial Narrow" w:cs="Arial" w:hint="default"/>
      <w:b/>
      <w:bCs/>
      <w:iCs/>
      <w:sz w:val="24"/>
      <w:szCs w:val="28"/>
      <w:lang w:val="en-US" w:eastAsia="en-US" w:bidi="ar-SA"/>
    </w:rPr>
  </w:style>
  <w:style w:type="character" w:customStyle="1" w:styleId="UnderliningCharChar">
    <w:name w:val="Underlining Char Char"/>
    <w:rsid w:val="00A75EC1"/>
    <w:rPr>
      <w:rFonts w:ascii="Arial Narrow" w:hAnsi="Arial Narrow" w:hint="default"/>
      <w:szCs w:val="24"/>
      <w:u w:val="single"/>
      <w:lang w:val="en-US" w:eastAsia="en-US" w:bidi="ar-SA"/>
    </w:rPr>
  </w:style>
  <w:style w:type="character" w:customStyle="1" w:styleId="StyleArialNarrow12ptBold">
    <w:name w:val="Style Arial Narrow 12 pt Bold"/>
    <w:rsid w:val="00A75EC1"/>
    <w:rPr>
      <w:rFonts w:ascii="Arial Narrow" w:hAnsi="Arial Narrow" w:hint="default"/>
      <w:b/>
      <w:bCs/>
      <w:sz w:val="24"/>
    </w:rPr>
  </w:style>
  <w:style w:type="character" w:customStyle="1" w:styleId="8pointChar">
    <w:name w:val="8 point Char"/>
    <w:rsid w:val="00A75EC1"/>
    <w:rPr>
      <w:sz w:val="16"/>
      <w:szCs w:val="24"/>
      <w:lang w:val="en-US" w:eastAsia="en-US" w:bidi="ar-SA"/>
    </w:rPr>
  </w:style>
  <w:style w:type="character" w:customStyle="1" w:styleId="Style1CharChar">
    <w:name w:val="Style1 Char Char"/>
    <w:rsid w:val="00A75EC1"/>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A75EC1"/>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A75EC1"/>
    <w:rPr>
      <w:noProof w:val="0"/>
      <w:u w:val="single"/>
      <w:lang w:val="en-US" w:eastAsia="en-US" w:bidi="ar-SA"/>
    </w:rPr>
  </w:style>
  <w:style w:type="character" w:customStyle="1" w:styleId="UnderlinedCharChar1">
    <w:name w:val="Underlined Char Char1"/>
    <w:rsid w:val="00A75EC1"/>
    <w:rPr>
      <w:rFonts w:ascii="Bell MT" w:eastAsia="Times New Roman" w:hAnsi="Bell MT" w:hint="default"/>
      <w:bCs/>
      <w:iCs/>
      <w:sz w:val="22"/>
      <w:u w:val="single"/>
    </w:rPr>
  </w:style>
  <w:style w:type="character" w:customStyle="1" w:styleId="Heading2CharChar2">
    <w:name w:val="Heading 2 Char Char2"/>
    <w:rsid w:val="00A75EC1"/>
    <w:rPr>
      <w:rFonts w:ascii="Arial" w:hAnsi="Arial" w:cs="Arial" w:hint="default"/>
      <w:b/>
      <w:bCs/>
      <w:iCs/>
      <w:sz w:val="22"/>
      <w:szCs w:val="28"/>
      <w:lang w:val="en-US" w:eastAsia="en-US" w:bidi="ar-SA"/>
    </w:rPr>
  </w:style>
  <w:style w:type="character" w:customStyle="1" w:styleId="doctitle">
    <w:name w:val="doctitle"/>
    <w:rsid w:val="00A75EC1"/>
  </w:style>
  <w:style w:type="character" w:customStyle="1" w:styleId="cardtext-underlined">
    <w:name w:val="card text- underlined"/>
    <w:rsid w:val="00A75EC1"/>
    <w:rPr>
      <w:rFonts w:ascii="Garamond" w:hAnsi="Garamond" w:hint="default"/>
      <w:u w:val="single"/>
    </w:rPr>
  </w:style>
  <w:style w:type="character" w:customStyle="1" w:styleId="stylestylebold12pt">
    <w:name w:val="stylestylebold12pt"/>
    <w:basedOn w:val="DefaultParagraphFont"/>
    <w:rsid w:val="00A75EC1"/>
  </w:style>
  <w:style w:type="character" w:customStyle="1" w:styleId="styleboldunderline">
    <w:name w:val="styleboldunderline"/>
    <w:basedOn w:val="DefaultParagraphFont"/>
    <w:rsid w:val="00A75EC1"/>
  </w:style>
  <w:style w:type="character" w:customStyle="1" w:styleId="CardsFont12pt0">
    <w:name w:val="Cards + Font 12pt"/>
    <w:basedOn w:val="CardsChar"/>
    <w:uiPriority w:val="1"/>
    <w:rsid w:val="00A75EC1"/>
    <w:rPr>
      <w:rFonts w:ascii="Times New Roman" w:eastAsia="Calibri" w:hAnsi="Times New Roman" w:cs="Times New Roman"/>
      <w:sz w:val="24"/>
      <w:szCs w:val="24"/>
      <w:u w:val="single"/>
      <w:lang w:val="en-US" w:eastAsia="en-US" w:bidi="ar-SA"/>
    </w:rPr>
  </w:style>
  <w:style w:type="character" w:customStyle="1" w:styleId="BodyText1">
    <w:name w:val="Body Text1"/>
    <w:basedOn w:val="DefaultParagraphFont"/>
    <w:rsid w:val="00A75EC1"/>
    <w:rPr>
      <w:rFonts w:ascii="Georgia" w:eastAsia="Georgia" w:hAnsi="Georgia" w:cs="Georgia" w:hint="default"/>
      <w:color w:val="000000"/>
      <w:spacing w:val="0"/>
      <w:w w:val="100"/>
      <w:position w:val="0"/>
      <w:sz w:val="21"/>
      <w:szCs w:val="21"/>
      <w:shd w:val="clear" w:color="auto" w:fill="FFFFFF"/>
      <w:lang w:val="en-US"/>
    </w:rPr>
  </w:style>
  <w:style w:type="character" w:customStyle="1" w:styleId="Styleunderline11pt">
    <w:name w:val="Style underline + 11 pt"/>
    <w:rsid w:val="00A75EC1"/>
    <w:rPr>
      <w:rFonts w:ascii="Times New Roman" w:hAnsi="Times New Roman" w:cs="Times New Roman" w:hint="default"/>
      <w:b w:val="0"/>
      <w:bCs w:val="0"/>
      <w:sz w:val="20"/>
      <w:u w:val="single"/>
    </w:rPr>
  </w:style>
  <w:style w:type="character" w:customStyle="1" w:styleId="Styleunderline11ptBold">
    <w:name w:val="Style underline + 11 pt Bold"/>
    <w:rsid w:val="00A75EC1"/>
    <w:rPr>
      <w:rFonts w:ascii="Times New Roman" w:hAnsi="Times New Roman" w:cs="Times New Roman" w:hint="default"/>
      <w:b/>
      <w:bCs w:val="0"/>
      <w:sz w:val="20"/>
      <w:u w:val="single"/>
    </w:rPr>
  </w:style>
  <w:style w:type="character" w:customStyle="1" w:styleId="st">
    <w:name w:val="st"/>
    <w:basedOn w:val="DefaultParagraphFont"/>
    <w:rsid w:val="00A75EC1"/>
  </w:style>
  <w:style w:type="character" w:customStyle="1" w:styleId="-newsgate-macro-cci-bullet-">
    <w:name w:val="-newsgate-macro-cci-bullet-"/>
    <w:basedOn w:val="DefaultParagraphFont"/>
    <w:rsid w:val="00A75EC1"/>
  </w:style>
  <w:style w:type="character" w:customStyle="1" w:styleId="BriefTitleChar">
    <w:name w:val="Brief Title Char"/>
    <w:basedOn w:val="DefaultParagraphFont"/>
    <w:rsid w:val="00A75EC1"/>
    <w:rPr>
      <w:b/>
      <w:bCs w:val="0"/>
      <w:sz w:val="24"/>
      <w:szCs w:val="24"/>
      <w:u w:val="single"/>
      <w:lang w:val="en-US" w:eastAsia="en-US" w:bidi="ar-SA"/>
    </w:rPr>
  </w:style>
  <w:style w:type="character" w:customStyle="1" w:styleId="BriefTitle2Char">
    <w:name w:val="Brief Title 2 Char"/>
    <w:basedOn w:val="BriefTitleChar"/>
    <w:rsid w:val="00A75EC1"/>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A75EC1"/>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A75EC1"/>
    <w:rPr>
      <w:rFonts w:ascii="Georgia" w:hAnsi="Georgia" w:hint="default"/>
      <w:b/>
      <w:bCs w:val="0"/>
      <w:sz w:val="24"/>
    </w:rPr>
  </w:style>
  <w:style w:type="character" w:customStyle="1" w:styleId="Heading3CharCharCharChar2">
    <w:name w:val="Heading 3 Char Char Char Char2"/>
    <w:basedOn w:val="DefaultParagraphFont"/>
    <w:rsid w:val="00A75EC1"/>
    <w:rPr>
      <w:rFonts w:ascii="Arial" w:hAnsi="Arial" w:cs="Arial" w:hint="default"/>
      <w:bCs/>
      <w:szCs w:val="26"/>
      <w:u w:val="single"/>
      <w:lang w:val="en-US" w:eastAsia="en-US" w:bidi="ar-SA"/>
    </w:rPr>
  </w:style>
  <w:style w:type="character" w:customStyle="1" w:styleId="StyleStyleUnderline411ptBold">
    <w:name w:val="Style Style Underline4 + 11 pt Bold"/>
    <w:basedOn w:val="DefaultParagraphFont"/>
    <w:rsid w:val="00A75EC1"/>
    <w:rPr>
      <w:b/>
      <w:bCs/>
      <w:sz w:val="20"/>
      <w:u w:val="single"/>
    </w:rPr>
  </w:style>
  <w:style w:type="character" w:customStyle="1" w:styleId="StyleUnderline3">
    <w:name w:val="Style Underline3"/>
    <w:basedOn w:val="DefaultParagraphFont"/>
    <w:rsid w:val="00A75EC1"/>
    <w:rPr>
      <w:u w:val="single"/>
    </w:rPr>
  </w:style>
  <w:style w:type="character" w:customStyle="1" w:styleId="Style9ptUnderline2">
    <w:name w:val="Style 9 pt Underline2"/>
    <w:rsid w:val="00A75EC1"/>
    <w:rPr>
      <w:sz w:val="20"/>
      <w:u w:val="single"/>
    </w:rPr>
  </w:style>
  <w:style w:type="character" w:customStyle="1" w:styleId="Style9ptBoldUnderline">
    <w:name w:val="Style 9 pt Bold Underline"/>
    <w:rsid w:val="00A75EC1"/>
    <w:rPr>
      <w:b/>
      <w:bCs/>
      <w:sz w:val="20"/>
      <w:u w:val="single"/>
    </w:rPr>
  </w:style>
  <w:style w:type="character" w:customStyle="1" w:styleId="BodyTextChar1">
    <w:name w:val="Body Text Char1"/>
    <w:aliases w:val="Very Small Text Char1"/>
    <w:basedOn w:val="DefaultParagraphFont"/>
    <w:rsid w:val="00A75EC1"/>
    <w:rPr>
      <w:rFonts w:ascii="Georgia" w:hAnsi="Georgia" w:hint="default"/>
    </w:rPr>
  </w:style>
  <w:style w:type="character" w:customStyle="1" w:styleId="Author-Date">
    <w:name w:val="Author-Date"/>
    <w:qFormat/>
    <w:rsid w:val="00A75EC1"/>
    <w:rPr>
      <w:b/>
      <w:bCs w:val="0"/>
      <w:sz w:val="24"/>
    </w:rPr>
  </w:style>
  <w:style w:type="character" w:customStyle="1" w:styleId="Emphasis2">
    <w:name w:val="Emphasis 2"/>
    <w:uiPriority w:val="1"/>
    <w:qFormat/>
    <w:rsid w:val="00A75EC1"/>
    <w:rPr>
      <w:rFonts w:ascii="Times New Roman" w:hAnsi="Times New Roman" w:cs="Times New Roman" w:hint="default"/>
      <w:b/>
      <w:bCs w:val="0"/>
      <w:i w:val="0"/>
      <w:iCs/>
      <w:sz w:val="22"/>
      <w:u w:val="single"/>
      <w:bdr w:val="single" w:sz="2" w:space="0" w:color="auto" w:frame="1"/>
    </w:rPr>
  </w:style>
  <w:style w:type="character" w:customStyle="1" w:styleId="CardsHighlight">
    <w:name w:val="Cards Highlight"/>
    <w:uiPriority w:val="1"/>
    <w:rsid w:val="00A75EC1"/>
    <w:rPr>
      <w:rFonts w:ascii="Times New Roman" w:hAnsi="Times New Roman" w:cs="Times New Roman" w:hint="default"/>
      <w:sz w:val="24"/>
      <w:u w:val="single"/>
      <w:bdr w:val="none" w:sz="0" w:space="0" w:color="auto" w:frame="1"/>
      <w:shd w:val="clear" w:color="auto" w:fill="00FFFF"/>
    </w:rPr>
  </w:style>
  <w:style w:type="character" w:customStyle="1" w:styleId="A6">
    <w:name w:val="A6"/>
    <w:uiPriority w:val="99"/>
    <w:rsid w:val="00A75EC1"/>
    <w:rPr>
      <w:rFonts w:ascii="AGaramond" w:hAnsi="AGaramond" w:cs="AGaramond" w:hint="default"/>
      <w:color w:val="211D1E"/>
      <w:sz w:val="14"/>
      <w:szCs w:val="14"/>
    </w:rPr>
  </w:style>
  <w:style w:type="character" w:customStyle="1" w:styleId="aqj">
    <w:name w:val="aqj"/>
    <w:basedOn w:val="DefaultParagraphFont"/>
    <w:rsid w:val="00A75EC1"/>
  </w:style>
  <w:style w:type="character" w:customStyle="1" w:styleId="CharacterStyle2">
    <w:name w:val="Character Style 2"/>
    <w:uiPriority w:val="99"/>
    <w:rsid w:val="00A75EC1"/>
    <w:rPr>
      <w:sz w:val="20"/>
      <w:szCs w:val="20"/>
    </w:rPr>
  </w:style>
  <w:style w:type="character" w:customStyle="1" w:styleId="addmd">
    <w:name w:val="addmd"/>
    <w:basedOn w:val="DefaultParagraphFont"/>
    <w:rsid w:val="00A75EC1"/>
  </w:style>
  <w:style w:type="character" w:customStyle="1" w:styleId="Style11ptBoldUnderline">
    <w:name w:val="Style 11 pt Bold Underline"/>
    <w:basedOn w:val="DefaultParagraphFont"/>
    <w:rsid w:val="00A75EC1"/>
    <w:rPr>
      <w:b/>
      <w:bCs/>
      <w:sz w:val="20"/>
      <w:u w:val="single"/>
    </w:rPr>
  </w:style>
  <w:style w:type="character" w:customStyle="1" w:styleId="Heading3CharCharChar3">
    <w:name w:val="Heading 3 Char Char Char3"/>
    <w:aliases w:val="Char Char Char3,Heading 3 Char Char Char2,Char Char Char2, Char Char Char3, Char Char Char2"/>
    <w:basedOn w:val="DefaultParagraphFont"/>
    <w:rsid w:val="00A75EC1"/>
    <w:rPr>
      <w:rFonts w:ascii="Arial" w:hAnsi="Arial" w:cs="Arial" w:hint="default"/>
      <w:bCs/>
      <w:szCs w:val="26"/>
      <w:u w:val="single"/>
      <w:lang w:val="en-US" w:eastAsia="en-US" w:bidi="ar-SA"/>
    </w:rPr>
  </w:style>
  <w:style w:type="character" w:customStyle="1" w:styleId="qlabel">
    <w:name w:val="q_label"/>
    <w:basedOn w:val="DefaultParagraphFont"/>
    <w:rsid w:val="00A75EC1"/>
  </w:style>
  <w:style w:type="character" w:customStyle="1" w:styleId="alabel">
    <w:name w:val="a_label"/>
    <w:basedOn w:val="DefaultParagraphFont"/>
    <w:rsid w:val="00A75EC1"/>
  </w:style>
  <w:style w:type="character" w:customStyle="1" w:styleId="Styleunderline9pt0">
    <w:name w:val="Style underline + 9 pt"/>
    <w:basedOn w:val="underline"/>
    <w:rsid w:val="00A75EC1"/>
    <w:rPr>
      <w:rFonts w:ascii="Georgia" w:hAnsi="Georgia" w:hint="default"/>
      <w:b/>
      <w:bCs w:val="0"/>
      <w:iCs w:val="0"/>
      <w:u w:val="single"/>
      <w:bdr w:val="single" w:sz="8" w:space="0" w:color="auto" w:frame="1"/>
    </w:rPr>
  </w:style>
  <w:style w:type="character" w:customStyle="1" w:styleId="StyleTimesNewRoman9pt">
    <w:name w:val="Style Times New Roman 9 pt"/>
    <w:basedOn w:val="DefaultParagraphFont"/>
    <w:rsid w:val="00A75EC1"/>
    <w:rPr>
      <w:rFonts w:ascii="Times New Roman" w:hAnsi="Times New Roman" w:cs="Times New Roman" w:hint="default"/>
      <w:sz w:val="20"/>
    </w:rPr>
  </w:style>
  <w:style w:type="character" w:customStyle="1" w:styleId="Styleunderline9pt1">
    <w:name w:val="Style underline + 9 pt1"/>
    <w:basedOn w:val="underline"/>
    <w:rsid w:val="00A75EC1"/>
    <w:rPr>
      <w:rFonts w:ascii="Georgia" w:hAnsi="Georgia" w:hint="default"/>
      <w:b/>
      <w:bCs w:val="0"/>
      <w:iCs w:val="0"/>
      <w:u w:val="single"/>
      <w:bdr w:val="single" w:sz="8" w:space="0" w:color="auto" w:frame="1"/>
    </w:rPr>
  </w:style>
  <w:style w:type="character" w:customStyle="1" w:styleId="StyleUnderlineChar9pt">
    <w:name w:val="Style Underline Char + 9 pt"/>
    <w:basedOn w:val="DefaultParagraphFont"/>
    <w:rsid w:val="00A75EC1"/>
    <w:rPr>
      <w:b w:val="0"/>
      <w:bCs/>
      <w:sz w:val="20"/>
      <w:u w:val="single"/>
      <w:lang w:val="en-US" w:eastAsia="en-US" w:bidi="ar-SA"/>
    </w:rPr>
  </w:style>
  <w:style w:type="character" w:customStyle="1" w:styleId="Hyperlink23">
    <w:name w:val="Hyperlink23"/>
    <w:basedOn w:val="DefaultParagraphFont"/>
    <w:rsid w:val="00A75EC1"/>
    <w:rPr>
      <w:color w:val="3300CC"/>
      <w:u w:val="single"/>
    </w:rPr>
  </w:style>
  <w:style w:type="character" w:customStyle="1" w:styleId="body-text">
    <w:name w:val="body-text"/>
    <w:basedOn w:val="DefaultParagraphFont"/>
    <w:rsid w:val="00A75EC1"/>
  </w:style>
  <w:style w:type="character" w:customStyle="1" w:styleId="globalcontentbody">
    <w:name w:val="globalcontentbody"/>
    <w:basedOn w:val="DefaultParagraphFont"/>
    <w:rsid w:val="00A75EC1"/>
  </w:style>
  <w:style w:type="character" w:customStyle="1" w:styleId="Style11ptUnderlineBorderSinglesolidlineAuto05pt">
    <w:name w:val="Style 11 pt Underline Border: : (Single solid line Auto  0.5 pt..."/>
    <w:rsid w:val="00A75EC1"/>
    <w:rPr>
      <w:sz w:val="20"/>
      <w:u w:val="single"/>
      <w:bdr w:val="single" w:sz="4" w:space="0" w:color="auto" w:frame="1"/>
    </w:rPr>
  </w:style>
  <w:style w:type="character" w:customStyle="1" w:styleId="Styleterm111ptUnderline">
    <w:name w:val="Style term1 + 11 pt Underline"/>
    <w:basedOn w:val="term1"/>
    <w:rsid w:val="00A75EC1"/>
    <w:rPr>
      <w:b/>
      <w:bCs/>
      <w:sz w:val="20"/>
      <w:u w:val="single"/>
    </w:rPr>
  </w:style>
  <w:style w:type="character" w:customStyle="1" w:styleId="Style9pt">
    <w:name w:val="Style 9 pt"/>
    <w:basedOn w:val="DefaultParagraphFont"/>
    <w:rsid w:val="00A75EC1"/>
    <w:rPr>
      <w:rFonts w:ascii="Times New Roman" w:hAnsi="Times New Roman" w:cs="Times New Roman" w:hint="default"/>
      <w:sz w:val="20"/>
    </w:rPr>
  </w:style>
  <w:style w:type="character" w:customStyle="1" w:styleId="CharChar11">
    <w:name w:val="Char Char11"/>
    <w:basedOn w:val="DefaultParagraphFont"/>
    <w:rsid w:val="00A75EC1"/>
    <w:rPr>
      <w:rFonts w:ascii="Arial" w:hAnsi="Arial" w:cs="Arial" w:hint="default"/>
      <w:bCs/>
      <w:szCs w:val="26"/>
      <w:u w:val="single"/>
      <w:lang w:val="en-US" w:eastAsia="en-US" w:bidi="ar-SA"/>
    </w:rPr>
  </w:style>
  <w:style w:type="character" w:customStyle="1" w:styleId="authorbio">
    <w:name w:val="authorbio"/>
    <w:basedOn w:val="DefaultParagraphFont"/>
    <w:rsid w:val="00A75EC1"/>
  </w:style>
  <w:style w:type="character" w:customStyle="1" w:styleId="a">
    <w:name w:val="a"/>
    <w:basedOn w:val="DefaultParagraphFont"/>
    <w:rsid w:val="00A75EC1"/>
  </w:style>
  <w:style w:type="character" w:customStyle="1" w:styleId="StyleUnderline4">
    <w:name w:val="Style Underline4"/>
    <w:basedOn w:val="DefaultParagraphFont"/>
    <w:rsid w:val="00A75EC1"/>
    <w:rPr>
      <w:u w:val="single"/>
    </w:rPr>
  </w:style>
  <w:style w:type="character" w:customStyle="1" w:styleId="Emphasis20">
    <w:name w:val="Emphasis2"/>
    <w:rsid w:val="00A75EC1"/>
    <w:rPr>
      <w:rFonts w:ascii="Franklin Gothic Heavy" w:hAnsi="Franklin Gothic Heavy" w:hint="default"/>
      <w:iCs/>
      <w:u w:val="single"/>
    </w:rPr>
  </w:style>
  <w:style w:type="character" w:customStyle="1" w:styleId="UnderlinedChar0">
    <w:name w:val="Underlined Char"/>
    <w:basedOn w:val="CardTextChar1"/>
    <w:rsid w:val="00A75EC1"/>
    <w:rPr>
      <w:rFonts w:ascii="MS Mincho" w:eastAsia="MS Mincho" w:hAnsi="Garamond" w:hint="eastAsia"/>
      <w:sz w:val="18"/>
      <w:szCs w:val="24"/>
      <w:u w:val="single"/>
      <w:lang w:val="en-US" w:eastAsia="ja-JP" w:bidi="ar-SA"/>
    </w:rPr>
  </w:style>
  <w:style w:type="character" w:customStyle="1" w:styleId="underlineChar0">
    <w:name w:val="underline Char"/>
    <w:basedOn w:val="DefaultParagraphFont"/>
    <w:rsid w:val="00A75EC1"/>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0"/>
    <w:rsid w:val="00A75EC1"/>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A75EC1"/>
    <w:rPr>
      <w:sz w:val="20"/>
      <w:u w:val="single"/>
    </w:rPr>
  </w:style>
  <w:style w:type="character" w:customStyle="1" w:styleId="base">
    <w:name w:val="base"/>
    <w:basedOn w:val="DefaultParagraphFont"/>
    <w:rsid w:val="00A75EC1"/>
  </w:style>
  <w:style w:type="character" w:customStyle="1" w:styleId="part-of-speech">
    <w:name w:val="part-of-speech"/>
    <w:basedOn w:val="DefaultParagraphFont"/>
    <w:rsid w:val="00A75EC1"/>
  </w:style>
  <w:style w:type="character" w:customStyle="1" w:styleId="sep">
    <w:name w:val="sep"/>
    <w:basedOn w:val="DefaultParagraphFont"/>
    <w:rsid w:val="00A75EC1"/>
  </w:style>
  <w:style w:type="character" w:customStyle="1" w:styleId="pron">
    <w:name w:val="pron"/>
    <w:basedOn w:val="DefaultParagraphFont"/>
    <w:rsid w:val="00A75EC1"/>
  </w:style>
  <w:style w:type="character" w:customStyle="1" w:styleId="UnderlineCharChar1">
    <w:name w:val="Underline Char Char1"/>
    <w:basedOn w:val="DefaultParagraphFont"/>
    <w:rsid w:val="00A75EC1"/>
    <w:rPr>
      <w:u w:val="single"/>
      <w:lang w:val="en-US" w:eastAsia="en-US" w:bidi="ar-SA"/>
    </w:rPr>
  </w:style>
  <w:style w:type="character" w:customStyle="1" w:styleId="StyleUnderlineCharChar111pt">
    <w:name w:val="Style Underline Char Char1 + 11 pt"/>
    <w:basedOn w:val="UnderlineCharChar1"/>
    <w:rsid w:val="00A75EC1"/>
    <w:rPr>
      <w:rFonts w:ascii="Times New Roman" w:hAnsi="Times New Roman" w:cs="Times New Roman" w:hint="default"/>
      <w:sz w:val="20"/>
      <w:u w:val="single"/>
      <w:lang w:val="en-US" w:eastAsia="en-US" w:bidi="ar-SA"/>
    </w:rPr>
  </w:style>
  <w:style w:type="character" w:customStyle="1" w:styleId="Style9ptUnderline">
    <w:name w:val="Style 9 pt Underline"/>
    <w:basedOn w:val="DefaultParagraphFont"/>
    <w:rsid w:val="00A75EC1"/>
    <w:rPr>
      <w:sz w:val="22"/>
      <w:u w:val="single"/>
    </w:rPr>
  </w:style>
  <w:style w:type="character" w:customStyle="1" w:styleId="StyleUnderlineCharChar111ptBorderSinglesolidlineA">
    <w:name w:val="Style Underline Char Char1 + 11 pt Border: : (Single solid line A..."/>
    <w:basedOn w:val="UnderlineCharChar1"/>
    <w:rsid w:val="00A75EC1"/>
    <w:rPr>
      <w:rFonts w:ascii="Times New Roman" w:hAnsi="Times New Roman" w:cs="Times New Roman" w:hint="default"/>
      <w:sz w:val="20"/>
      <w:u w:val="single"/>
      <w:bdr w:val="single" w:sz="4" w:space="0" w:color="auto" w:frame="1"/>
      <w:lang w:val="en-US" w:eastAsia="en-US" w:bidi="ar-SA"/>
    </w:rPr>
  </w:style>
  <w:style w:type="character" w:customStyle="1" w:styleId="StyleBoldandUnderlineCharChar11pt">
    <w:name w:val="Style Bold and Underline Char Char + 11 pt"/>
    <w:basedOn w:val="DefaultParagraphFont"/>
    <w:rsid w:val="00A75EC1"/>
    <w:rPr>
      <w:b/>
      <w:bCs/>
      <w:noProof w:val="0"/>
      <w:sz w:val="20"/>
      <w:u w:val="single"/>
      <w:lang w:val="en-US" w:eastAsia="en-US" w:bidi="ar-SA"/>
    </w:rPr>
  </w:style>
  <w:style w:type="character" w:customStyle="1" w:styleId="StyleunderlineArialNarrow9ptBold">
    <w:name w:val="Style underline + Arial Narrow 9 pt Bold"/>
    <w:basedOn w:val="underline"/>
    <w:rsid w:val="00A75EC1"/>
    <w:rPr>
      <w:rFonts w:ascii="Georgia" w:hAnsi="Georgia" w:hint="default"/>
      <w:b/>
      <w:bCs/>
      <w:iCs w:val="0"/>
      <w:u w:val="single"/>
      <w:bdr w:val="single" w:sz="8" w:space="0" w:color="auto" w:frame="1"/>
    </w:rPr>
  </w:style>
  <w:style w:type="character" w:customStyle="1" w:styleId="StyleBoldandUnderlineCharCharCharChar9pt">
    <w:name w:val="Style Bold and Underline Char Char Char Char + 9 pt"/>
    <w:basedOn w:val="DefaultParagraphFont"/>
    <w:rsid w:val="00A75EC1"/>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rsid w:val="00A75EC1"/>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rsid w:val="00A75EC1"/>
    <w:rPr>
      <w:rFonts w:ascii="Times New Roman" w:hAnsi="Times New Roman" w:cs="Times New Roman" w:hint="default"/>
      <w:noProof w:val="0"/>
      <w:sz w:val="20"/>
      <w:u w:val="single"/>
      <w:lang w:val="en-US" w:eastAsia="en-US" w:bidi="ar-SA"/>
    </w:rPr>
  </w:style>
  <w:style w:type="character" w:customStyle="1" w:styleId="reduce2">
    <w:name w:val="reduce2"/>
    <w:basedOn w:val="DefaultParagraphFont"/>
    <w:uiPriority w:val="99"/>
    <w:rsid w:val="00A75EC1"/>
    <w:rPr>
      <w:rFonts w:ascii="Arial" w:hAnsi="Arial" w:cs="Arial" w:hint="default"/>
      <w:color w:val="000000"/>
      <w:sz w:val="10"/>
      <w:szCs w:val="22"/>
    </w:rPr>
  </w:style>
  <w:style w:type="character" w:customStyle="1" w:styleId="CharChar111">
    <w:name w:val="Char Char111"/>
    <w:basedOn w:val="DefaultParagraphFont"/>
    <w:rsid w:val="00A75EC1"/>
    <w:rPr>
      <w:rFonts w:ascii="Arial" w:hAnsi="Arial" w:cs="Arial" w:hint="default"/>
      <w:bCs/>
      <w:szCs w:val="26"/>
      <w:u w:val="single"/>
      <w:lang w:val="en-US" w:eastAsia="en-US" w:bidi="ar-SA"/>
    </w:rPr>
  </w:style>
  <w:style w:type="character" w:customStyle="1" w:styleId="AUnterdline">
    <w:name w:val="AUnterdline"/>
    <w:qFormat/>
    <w:rsid w:val="00A75EC1"/>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A75EC1"/>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A75EC1"/>
  </w:style>
  <w:style w:type="character" w:customStyle="1" w:styleId="StyleUnderline1">
    <w:name w:val="Style Underline1"/>
    <w:basedOn w:val="DefaultParagraphFont"/>
    <w:rsid w:val="00A75EC1"/>
    <w:rPr>
      <w:rFonts w:ascii="Times New Roman" w:hAnsi="Times New Roman" w:cs="Times New Roman" w:hint="default"/>
      <w:sz w:val="20"/>
      <w:u w:val="single"/>
    </w:rPr>
  </w:style>
  <w:style w:type="character" w:customStyle="1" w:styleId="DontRead">
    <w:name w:val="Don't Read"/>
    <w:qFormat/>
    <w:rsid w:val="00A75EC1"/>
    <w:rPr>
      <w:rFonts w:ascii="Times New Roman" w:hAnsi="Times New Roman" w:cs="Times New Roman" w:hint="default"/>
      <w:sz w:val="16"/>
    </w:rPr>
  </w:style>
  <w:style w:type="character" w:customStyle="1" w:styleId="Style11ptUnderline3">
    <w:name w:val="Style 11 pt Underline3"/>
    <w:rsid w:val="00A75EC1"/>
    <w:rPr>
      <w:sz w:val="20"/>
      <w:u w:val="single"/>
    </w:rPr>
  </w:style>
  <w:style w:type="character" w:customStyle="1" w:styleId="27">
    <w:name w:val="27"/>
    <w:rsid w:val="00A75EC1"/>
    <w:rPr>
      <w:rFonts w:ascii="Arial" w:hAnsi="Arial" w:cs="Arial" w:hint="default"/>
      <w:bCs/>
      <w:sz w:val="20"/>
      <w:u w:val="single"/>
      <w:lang w:val="en-US" w:eastAsia="en-US" w:bidi="ar-SA"/>
    </w:rPr>
  </w:style>
  <w:style w:type="character" w:customStyle="1" w:styleId="2">
    <w:name w:val="2"/>
    <w:rsid w:val="00A75EC1"/>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A75EC1"/>
    <w:rPr>
      <w:sz w:val="20"/>
      <w:u w:val="single"/>
    </w:rPr>
  </w:style>
  <w:style w:type="character" w:customStyle="1" w:styleId="Style9ptBoldUnderline5">
    <w:name w:val="Style 9 pt Bold Underline5"/>
    <w:basedOn w:val="DefaultParagraphFont"/>
    <w:rsid w:val="00A75EC1"/>
    <w:rPr>
      <w:b/>
      <w:bCs/>
      <w:sz w:val="20"/>
      <w:u w:val="single"/>
    </w:rPr>
  </w:style>
  <w:style w:type="character" w:customStyle="1" w:styleId="CharChar114">
    <w:name w:val="Char Char114"/>
    <w:basedOn w:val="DefaultParagraphFont"/>
    <w:rsid w:val="00A75EC1"/>
    <w:rPr>
      <w:rFonts w:ascii="Arial" w:hAnsi="Arial" w:cs="Arial" w:hint="default"/>
      <w:bCs/>
      <w:szCs w:val="26"/>
      <w:u w:val="single"/>
      <w:lang w:val="en-US" w:eastAsia="en-US" w:bidi="ar-SA"/>
    </w:rPr>
  </w:style>
  <w:style w:type="character" w:customStyle="1" w:styleId="CharChar113">
    <w:name w:val="Char Char113"/>
    <w:basedOn w:val="DefaultParagraphFont"/>
    <w:rsid w:val="00A75EC1"/>
    <w:rPr>
      <w:rFonts w:ascii="Arial" w:hAnsi="Arial" w:cs="Arial" w:hint="default"/>
      <w:bCs/>
      <w:szCs w:val="26"/>
      <w:u w:val="single"/>
      <w:lang w:val="en-US" w:eastAsia="en-US" w:bidi="ar-SA"/>
    </w:rPr>
  </w:style>
  <w:style w:type="character" w:customStyle="1" w:styleId="CharChar112">
    <w:name w:val="Char Char112"/>
    <w:basedOn w:val="DefaultParagraphFont"/>
    <w:rsid w:val="00A75EC1"/>
    <w:rPr>
      <w:rFonts w:ascii="Arial" w:hAnsi="Arial" w:cs="Arial" w:hint="default"/>
      <w:bCs/>
      <w:szCs w:val="26"/>
      <w:u w:val="single"/>
      <w:lang w:val="en-US" w:eastAsia="en-US" w:bidi="ar-SA"/>
    </w:rPr>
  </w:style>
  <w:style w:type="character" w:customStyle="1" w:styleId="zoomme">
    <w:name w:val="zoomme"/>
    <w:basedOn w:val="DefaultParagraphFont"/>
    <w:rsid w:val="00A75EC1"/>
  </w:style>
  <w:style w:type="character" w:customStyle="1" w:styleId="Date10">
    <w:name w:val="Date1"/>
    <w:basedOn w:val="DefaultParagraphFont"/>
    <w:rsid w:val="00A75EC1"/>
  </w:style>
  <w:style w:type="character" w:customStyle="1" w:styleId="classauthor">
    <w:name w:val="class=&quot;author&quot;"/>
    <w:basedOn w:val="DefaultParagraphFont"/>
    <w:rsid w:val="00A75EC1"/>
  </w:style>
  <w:style w:type="character" w:customStyle="1" w:styleId="CharCharChar">
    <w:name w:val="Char Char Char"/>
    <w:basedOn w:val="DefaultParagraphFont"/>
    <w:rsid w:val="00A75EC1"/>
    <w:rPr>
      <w:rFonts w:ascii="Arial" w:hAnsi="Arial" w:cs="Arial" w:hint="default"/>
      <w:bCs/>
      <w:szCs w:val="26"/>
      <w:u w:val="single"/>
      <w:lang w:val="en-US" w:eastAsia="en-US" w:bidi="ar-SA"/>
    </w:rPr>
  </w:style>
  <w:style w:type="character" w:customStyle="1" w:styleId="texto1">
    <w:name w:val="texto1"/>
    <w:rsid w:val="00A75EC1"/>
  </w:style>
  <w:style w:type="character" w:customStyle="1" w:styleId="officialstitle-">
    <w:name w:val="official_s_title-"/>
    <w:basedOn w:val="DefaultParagraphFont"/>
    <w:rsid w:val="00A75EC1"/>
  </w:style>
  <w:style w:type="character" w:customStyle="1" w:styleId="officialsbureau">
    <w:name w:val="official_s_bureau"/>
    <w:basedOn w:val="DefaultParagraphFont"/>
    <w:rsid w:val="00A75EC1"/>
  </w:style>
  <w:style w:type="character" w:customStyle="1" w:styleId="CardsChar1">
    <w:name w:val="Cards Char1"/>
    <w:rsid w:val="00A75EC1"/>
    <w:rPr>
      <w:lang w:val="en-US" w:eastAsia="en-US" w:bidi="ar-SA"/>
    </w:rPr>
  </w:style>
  <w:style w:type="character" w:customStyle="1" w:styleId="gray">
    <w:name w:val="gray"/>
    <w:basedOn w:val="DefaultParagraphFont"/>
    <w:rsid w:val="00A75EC1"/>
  </w:style>
  <w:style w:type="character" w:customStyle="1" w:styleId="Styleunderline11ptBorderSinglesolidlineAuto05p">
    <w:name w:val="Style underline + 11 pt Border: : (Single solid line Auto  0.5 p..."/>
    <w:rsid w:val="00A75EC1"/>
    <w:rPr>
      <w:sz w:val="20"/>
      <w:u w:val="single"/>
      <w:bdr w:val="single" w:sz="4" w:space="0" w:color="auto" w:frame="1"/>
    </w:rPr>
  </w:style>
  <w:style w:type="character" w:customStyle="1" w:styleId="CardText-Underlined0">
    <w:name w:val="Card Text - Underlined"/>
    <w:rsid w:val="00A75EC1"/>
    <w:rPr>
      <w:b/>
      <w:bCs w:val="0"/>
      <w:sz w:val="20"/>
      <w:u w:val="single"/>
    </w:rPr>
  </w:style>
  <w:style w:type="character" w:customStyle="1" w:styleId="Style11ptItalicUnderline">
    <w:name w:val="Style 11 pt Italic Underline"/>
    <w:basedOn w:val="DefaultParagraphFont"/>
    <w:rsid w:val="00A75EC1"/>
    <w:rPr>
      <w:i/>
      <w:iCs/>
      <w:sz w:val="20"/>
      <w:u w:val="single"/>
    </w:rPr>
  </w:style>
  <w:style w:type="character" w:customStyle="1" w:styleId="Style11ptItalic">
    <w:name w:val="Style 11 pt Italic"/>
    <w:basedOn w:val="DefaultParagraphFont"/>
    <w:rsid w:val="00A75EC1"/>
    <w:rPr>
      <w:rFonts w:ascii="Times New Roman" w:hAnsi="Times New Roman" w:cs="Times New Roman" w:hint="default"/>
      <w:i/>
      <w:iCs/>
      <w:sz w:val="20"/>
    </w:rPr>
  </w:style>
  <w:style w:type="character" w:customStyle="1" w:styleId="Style9ptUnderline6">
    <w:name w:val="Style 9 pt Underline6"/>
    <w:basedOn w:val="DefaultParagraphFont"/>
    <w:rsid w:val="00A75EC1"/>
    <w:rPr>
      <w:sz w:val="20"/>
      <w:u w:val="single"/>
    </w:rPr>
  </w:style>
  <w:style w:type="character" w:customStyle="1" w:styleId="ct-with-fmlt">
    <w:name w:val="ct-with-fmlt"/>
    <w:basedOn w:val="DefaultParagraphFont"/>
    <w:rsid w:val="00A75EC1"/>
  </w:style>
  <w:style w:type="character" w:customStyle="1" w:styleId="ital-inline">
    <w:name w:val="ital-inline"/>
    <w:basedOn w:val="DefaultParagraphFont"/>
    <w:rsid w:val="00A75EC1"/>
  </w:style>
  <w:style w:type="character" w:customStyle="1" w:styleId="cross-head">
    <w:name w:val="cross-head"/>
    <w:rsid w:val="00A75EC1"/>
  </w:style>
  <w:style w:type="character" w:customStyle="1" w:styleId="blue">
    <w:name w:val="blue"/>
    <w:rsid w:val="00A75EC1"/>
  </w:style>
  <w:style w:type="character" w:customStyle="1" w:styleId="dateline">
    <w:name w:val="dateline"/>
    <w:rsid w:val="00A75EC1"/>
  </w:style>
  <w:style w:type="character" w:customStyle="1" w:styleId="fn">
    <w:name w:val="fn"/>
    <w:rsid w:val="00A75EC1"/>
  </w:style>
  <w:style w:type="character" w:customStyle="1" w:styleId="Subtitle1">
    <w:name w:val="Subtitle1"/>
    <w:rsid w:val="00A75EC1"/>
  </w:style>
  <w:style w:type="character" w:customStyle="1" w:styleId="metaorigin">
    <w:name w:val="meta_origin"/>
    <w:rsid w:val="00A75EC1"/>
  </w:style>
  <w:style w:type="character" w:customStyle="1" w:styleId="mandelbrotrefrag">
    <w:name w:val="mandelbrot_refrag"/>
    <w:rsid w:val="00A75EC1"/>
  </w:style>
  <w:style w:type="character" w:customStyle="1" w:styleId="eminfo">
    <w:name w:val="eminfo"/>
    <w:rsid w:val="00A75EC1"/>
  </w:style>
  <w:style w:type="character" w:customStyle="1" w:styleId="emhighlight">
    <w:name w:val="emhighlight"/>
    <w:rsid w:val="00A75EC1"/>
  </w:style>
  <w:style w:type="character" w:customStyle="1" w:styleId="at">
    <w:name w:val="at"/>
    <w:rsid w:val="00A75EC1"/>
  </w:style>
  <w:style w:type="character" w:customStyle="1" w:styleId="itxtrst">
    <w:name w:val="itxtrst"/>
    <w:rsid w:val="00A75EC1"/>
  </w:style>
  <w:style w:type="character" w:customStyle="1" w:styleId="name">
    <w:name w:val="name"/>
    <w:rsid w:val="00A75EC1"/>
  </w:style>
  <w:style w:type="character" w:customStyle="1" w:styleId="tkrname">
    <w:name w:val="tkrname"/>
    <w:rsid w:val="00A75EC1"/>
  </w:style>
  <w:style w:type="character" w:customStyle="1" w:styleId="tkrchange">
    <w:name w:val="tkrchange"/>
    <w:rsid w:val="00A75EC1"/>
  </w:style>
  <w:style w:type="character" w:customStyle="1" w:styleId="ilad">
    <w:name w:val="il_ad"/>
    <w:rsid w:val="00A75EC1"/>
  </w:style>
  <w:style w:type="character" w:customStyle="1" w:styleId="source-org">
    <w:name w:val="source-org"/>
    <w:rsid w:val="00A75EC1"/>
  </w:style>
  <w:style w:type="character" w:customStyle="1" w:styleId="updated">
    <w:name w:val="updated"/>
    <w:rsid w:val="00A75EC1"/>
  </w:style>
  <w:style w:type="character" w:customStyle="1" w:styleId="last">
    <w:name w:val="last"/>
    <w:rsid w:val="00A75EC1"/>
  </w:style>
  <w:style w:type="character" w:customStyle="1" w:styleId="institution">
    <w:name w:val="institution"/>
    <w:rsid w:val="00A75EC1"/>
  </w:style>
  <w:style w:type="character" w:customStyle="1" w:styleId="StyleUnderlinePatternClearYellow">
    <w:name w:val="Style Underline Pattern: Clear (Yellow)"/>
    <w:rsid w:val="00A75EC1"/>
    <w:rPr>
      <w:u w:val="single"/>
      <w:shd w:val="clear" w:color="auto" w:fill="00FF00"/>
    </w:rPr>
  </w:style>
  <w:style w:type="character" w:customStyle="1" w:styleId="wikiexternallink">
    <w:name w:val="wikiexternallink"/>
    <w:basedOn w:val="DefaultParagraphFont"/>
    <w:rsid w:val="00A75EC1"/>
  </w:style>
  <w:style w:type="character" w:customStyle="1" w:styleId="wikigeneratedlinkcontent">
    <w:name w:val="wikigeneratedlinkcontent"/>
    <w:basedOn w:val="DefaultParagraphFont"/>
    <w:rsid w:val="00A75EC1"/>
  </w:style>
  <w:style w:type="character" w:customStyle="1" w:styleId="CharChar5">
    <w:name w:val="Char Char5"/>
    <w:rsid w:val="00A75EC1"/>
    <w:rPr>
      <w:rFonts w:ascii="Times New Roman" w:eastAsia="Times New Roman" w:hAnsi="Times New Roman" w:cs="Times New Roman" w:hint="default"/>
      <w:bCs/>
      <w:szCs w:val="26"/>
      <w:u w:val="single"/>
    </w:rPr>
  </w:style>
  <w:style w:type="character" w:customStyle="1" w:styleId="mainheading">
    <w:name w:val="mainheading"/>
    <w:basedOn w:val="DefaultParagraphFont"/>
    <w:rsid w:val="00A75EC1"/>
  </w:style>
  <w:style w:type="character" w:customStyle="1" w:styleId="Style11ptBoldUnderline1">
    <w:name w:val="Style 11 pt Bold Underline1"/>
    <w:rsid w:val="00A75EC1"/>
    <w:rPr>
      <w:b/>
      <w:bCs/>
      <w:sz w:val="20"/>
      <w:u w:val="single"/>
    </w:rPr>
  </w:style>
  <w:style w:type="character" w:customStyle="1" w:styleId="StyleStyleunderlineBold11pt">
    <w:name w:val="Style Style underline + Bold + 11 pt"/>
    <w:rsid w:val="00A75EC1"/>
    <w:rPr>
      <w:bCs/>
      <w:sz w:val="20"/>
      <w:u w:val="single"/>
    </w:rPr>
  </w:style>
  <w:style w:type="character" w:customStyle="1" w:styleId="StyleunderlineAsianTimesNewRomanBold">
    <w:name w:val="Style underline + (Asian) Times New Roman Bold"/>
    <w:rsid w:val="00A75EC1"/>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A75EC1"/>
    <w:rPr>
      <w:b/>
      <w:bCs/>
      <w:sz w:val="20"/>
      <w:u w:val="single"/>
      <w:bdr w:val="single" w:sz="4" w:space="0" w:color="auto" w:frame="1"/>
    </w:rPr>
  </w:style>
  <w:style w:type="character" w:customStyle="1" w:styleId="underline20">
    <w:name w:val="underline2"/>
    <w:rsid w:val="00A75EC1"/>
    <w:rPr>
      <w:u w:val="single"/>
    </w:rPr>
  </w:style>
  <w:style w:type="character" w:customStyle="1" w:styleId="Style9ptBoldUnderline1">
    <w:name w:val="Style 9 pt Bold Underline1"/>
    <w:rsid w:val="00A75EC1"/>
    <w:rPr>
      <w:bCs/>
      <w:sz w:val="22"/>
      <w:u w:val="single"/>
    </w:rPr>
  </w:style>
  <w:style w:type="character" w:customStyle="1" w:styleId="CardUnderlinedChar0">
    <w:name w:val="Card Underlined Char"/>
    <w:rsid w:val="00A75EC1"/>
    <w:rPr>
      <w:rFonts w:ascii="Arial Narrow" w:hAnsi="Arial Narrow" w:hint="default"/>
      <w:sz w:val="22"/>
      <w:szCs w:val="24"/>
      <w:u w:val="single"/>
      <w:lang w:val="en-US" w:eastAsia="en-US" w:bidi="ar-SA"/>
    </w:rPr>
  </w:style>
  <w:style w:type="character" w:customStyle="1" w:styleId="Style11ptBoldUnderlineBorderSinglesolidlineAuto1">
    <w:name w:val="Style 11 pt Bold Underline Border: : (Single solid line Auto  ...1"/>
    <w:rsid w:val="00A75EC1"/>
    <w:rPr>
      <w:b/>
      <w:bCs/>
      <w:sz w:val="20"/>
      <w:u w:val="single"/>
      <w:bdr w:val="single" w:sz="4" w:space="0" w:color="auto" w:frame="1"/>
    </w:rPr>
  </w:style>
  <w:style w:type="character" w:customStyle="1" w:styleId="DebateHighlighted">
    <w:name w:val="Debate Highlighted"/>
    <w:qFormat/>
    <w:rsid w:val="00A75EC1"/>
    <w:rPr>
      <w:rFonts w:ascii="Times New Roman" w:hAnsi="Times New Roman" w:cs="Times New Roman" w:hint="default"/>
      <w:sz w:val="20"/>
      <w:u w:val="thick"/>
      <w:bdr w:val="none" w:sz="0" w:space="0" w:color="auto" w:frame="1"/>
      <w:shd w:val="clear" w:color="auto" w:fill="00FFFF"/>
    </w:rPr>
  </w:style>
  <w:style w:type="character" w:customStyle="1" w:styleId="A5">
    <w:name w:val="A5"/>
    <w:uiPriority w:val="99"/>
    <w:rsid w:val="00A75EC1"/>
    <w:rPr>
      <w:rFonts w:ascii="Times New Roman" w:hAnsi="Times New Roman" w:cs="Times New Roman" w:hint="default"/>
      <w:color w:val="000000"/>
      <w:sz w:val="13"/>
      <w:szCs w:val="13"/>
    </w:rPr>
  </w:style>
  <w:style w:type="character" w:customStyle="1" w:styleId="smallChar0">
    <w:name w:val="small Char"/>
    <w:rsid w:val="00A75EC1"/>
    <w:rPr>
      <w:rFonts w:ascii="Calibri" w:eastAsia="Calibri" w:hAnsi="Calibri" w:cs="Calibri" w:hint="default"/>
      <w:sz w:val="16"/>
      <w:szCs w:val="22"/>
      <w:lang w:val="en-US" w:eastAsia="en-US" w:bidi="ar-SA"/>
    </w:rPr>
  </w:style>
  <w:style w:type="character" w:customStyle="1" w:styleId="StyleUnderlineBold">
    <w:name w:val="Style Underline + Bold"/>
    <w:rsid w:val="00A75EC1"/>
    <w:rPr>
      <w:b/>
      <w:bCs/>
      <w:u w:val="single"/>
    </w:rPr>
  </w:style>
  <w:style w:type="character" w:customStyle="1" w:styleId="Underline-Highlighted">
    <w:name w:val="Underline-Highlighted"/>
    <w:uiPriority w:val="1"/>
    <w:qFormat/>
    <w:rsid w:val="00A75EC1"/>
    <w:rPr>
      <w:rFonts w:ascii="Cambria" w:hAnsi="Cambria" w:hint="default"/>
      <w:sz w:val="24"/>
      <w:u w:val="single"/>
      <w:bdr w:val="none" w:sz="0" w:space="0" w:color="auto" w:frame="1"/>
      <w:shd w:val="clear" w:color="auto" w:fill="99FF66"/>
    </w:rPr>
  </w:style>
  <w:style w:type="character" w:customStyle="1" w:styleId="SmallText">
    <w:name w:val="SmallText"/>
    <w:rsid w:val="00A75EC1"/>
    <w:rPr>
      <w:color w:val="000000"/>
    </w:rPr>
  </w:style>
  <w:style w:type="character" w:customStyle="1" w:styleId="CitesChar1">
    <w:name w:val="Cites Char1"/>
    <w:rsid w:val="00A75EC1"/>
    <w:rPr>
      <w:b/>
      <w:bCs w:val="0"/>
      <w:szCs w:val="24"/>
      <w:u w:val="single"/>
      <w:lang w:val="en-US" w:eastAsia="en-US" w:bidi="ar-SA"/>
    </w:rPr>
  </w:style>
  <w:style w:type="character" w:customStyle="1" w:styleId="underline3">
    <w:name w:val="underline3"/>
    <w:rsid w:val="00A75EC1"/>
    <w:rPr>
      <w:u w:val="single"/>
      <w:bdr w:val="none" w:sz="0" w:space="0" w:color="auto" w:frame="1"/>
      <w:shd w:val="clear" w:color="auto" w:fill="FFFF00"/>
    </w:rPr>
  </w:style>
  <w:style w:type="character" w:customStyle="1" w:styleId="menu">
    <w:name w:val="menu"/>
    <w:basedOn w:val="DefaultParagraphFont"/>
    <w:rsid w:val="00A75EC1"/>
  </w:style>
  <w:style w:type="character" w:customStyle="1" w:styleId="storyby">
    <w:name w:val="storyby"/>
    <w:basedOn w:val="DefaultParagraphFont"/>
    <w:rsid w:val="00A75EC1"/>
  </w:style>
  <w:style w:type="character" w:customStyle="1" w:styleId="A-Underlining">
    <w:name w:val="A-Underlining"/>
    <w:rsid w:val="00A75EC1"/>
    <w:rPr>
      <w:rFonts w:ascii="Garamond" w:hAnsi="Garamond" w:hint="default"/>
      <w:color w:val="auto"/>
      <w:sz w:val="24"/>
      <w:u w:val="single"/>
    </w:rPr>
  </w:style>
  <w:style w:type="character" w:customStyle="1" w:styleId="AuthorChar">
    <w:name w:val="Author Char"/>
    <w:rsid w:val="00A75EC1"/>
    <w:rPr>
      <w:b/>
      <w:bCs w:val="0"/>
      <w:noProof w:val="0"/>
      <w:sz w:val="22"/>
      <w:lang w:val="en-US" w:eastAsia="en-US" w:bidi="ar-SA"/>
    </w:rPr>
  </w:style>
  <w:style w:type="character" w:customStyle="1" w:styleId="newsmain">
    <w:name w:val="news_main"/>
    <w:basedOn w:val="DefaultParagraphFont"/>
    <w:rsid w:val="00A75EC1"/>
  </w:style>
  <w:style w:type="character" w:customStyle="1" w:styleId="tagChar1">
    <w:name w:val="tag Char1"/>
    <w:rsid w:val="00A75EC1"/>
    <w:rPr>
      <w:rFonts w:ascii="Times New Roman" w:eastAsia="Times New Roman" w:hAnsi="Times New Roman" w:cs="Times New Roman" w:hint="default"/>
      <w:b/>
      <w:bCs w:val="0"/>
      <w:kern w:val="32"/>
      <w:sz w:val="24"/>
      <w:szCs w:val="20"/>
    </w:rPr>
  </w:style>
  <w:style w:type="character" w:customStyle="1" w:styleId="vitstoryheadline">
    <w:name w:val="vitstoryheadline"/>
    <w:rsid w:val="00A75EC1"/>
  </w:style>
  <w:style w:type="character" w:customStyle="1" w:styleId="AuthorDate1">
    <w:name w:val="Author Date"/>
    <w:rsid w:val="00A75EC1"/>
    <w:rPr>
      <w:b/>
      <w:bCs w:val="0"/>
      <w:sz w:val="24"/>
      <w:u w:val="thick"/>
    </w:rPr>
  </w:style>
  <w:style w:type="character" w:customStyle="1" w:styleId="UnderlinedTextCharChar">
    <w:name w:val="Underlined Text Char Char"/>
    <w:rsid w:val="00A75EC1"/>
    <w:rPr>
      <w:rFonts w:ascii="Arial" w:hAnsi="Arial" w:cs="Arial" w:hint="default"/>
      <w:bCs/>
      <w:noProof w:val="0"/>
      <w:szCs w:val="26"/>
      <w:u w:val="single"/>
      <w:lang w:val="en-US" w:eastAsia="en-US" w:bidi="ar-SA"/>
    </w:rPr>
  </w:style>
  <w:style w:type="character" w:customStyle="1" w:styleId="il">
    <w:name w:val="il"/>
    <w:rsid w:val="00A75EC1"/>
  </w:style>
  <w:style w:type="character" w:customStyle="1" w:styleId="pnumber">
    <w:name w:val="pnumber"/>
    <w:rsid w:val="00A75EC1"/>
  </w:style>
  <w:style w:type="character" w:customStyle="1" w:styleId="ital">
    <w:name w:val="ital"/>
    <w:rsid w:val="00A75EC1"/>
  </w:style>
  <w:style w:type="character" w:customStyle="1" w:styleId="orgdiv">
    <w:name w:val="orgdiv"/>
    <w:rsid w:val="00A75EC1"/>
  </w:style>
  <w:style w:type="character" w:customStyle="1" w:styleId="orgname">
    <w:name w:val="orgname"/>
    <w:rsid w:val="00A75EC1"/>
  </w:style>
  <w:style w:type="character" w:customStyle="1" w:styleId="city">
    <w:name w:val="city"/>
    <w:rsid w:val="00A75EC1"/>
  </w:style>
  <w:style w:type="character" w:customStyle="1" w:styleId="state">
    <w:name w:val="state"/>
    <w:rsid w:val="00A75EC1"/>
  </w:style>
  <w:style w:type="character" w:customStyle="1" w:styleId="country">
    <w:name w:val="country"/>
    <w:rsid w:val="00A75EC1"/>
  </w:style>
  <w:style w:type="character" w:customStyle="1" w:styleId="articletitle">
    <w:name w:val="articletitle"/>
    <w:rsid w:val="00A75EC1"/>
    <w:rPr>
      <w:rFonts w:ascii="Times New Roman" w:hAnsi="Times New Roman" w:cs="Times New Roman" w:hint="default"/>
    </w:rPr>
  </w:style>
  <w:style w:type="character" w:customStyle="1" w:styleId="6pointChar">
    <w:name w:val="6 point Char"/>
    <w:rsid w:val="00A75EC1"/>
    <w:rPr>
      <w:rFonts w:ascii="Times New Roman" w:hAnsi="Times New Roman" w:cs="Times New Roman" w:hint="default"/>
      <w:sz w:val="12"/>
      <w:lang w:val="en-US" w:eastAsia="en-US"/>
    </w:rPr>
  </w:style>
  <w:style w:type="character" w:customStyle="1" w:styleId="StyleThickunderline">
    <w:name w:val="Style Thick underline"/>
    <w:qFormat/>
    <w:rsid w:val="00A75EC1"/>
    <w:rPr>
      <w:u w:val="thick"/>
    </w:rPr>
  </w:style>
  <w:style w:type="character" w:customStyle="1" w:styleId="Box">
    <w:name w:val="Box!"/>
    <w:uiPriority w:val="1"/>
    <w:rsid w:val="00A75EC1"/>
    <w:rPr>
      <w:rFonts w:ascii="Garamond" w:hAnsi="Garamond" w:hint="default"/>
      <w:sz w:val="24"/>
      <w:u w:val="single"/>
      <w:bdr w:val="single" w:sz="4" w:space="0" w:color="auto" w:frame="1"/>
    </w:rPr>
  </w:style>
  <w:style w:type="character" w:customStyle="1" w:styleId="citechar0">
    <w:name w:val="citechar"/>
    <w:basedOn w:val="DefaultParagraphFont"/>
    <w:rsid w:val="00A75EC1"/>
  </w:style>
  <w:style w:type="character" w:customStyle="1" w:styleId="CardUnderlineChar">
    <w:name w:val="Card Underline Char"/>
    <w:rsid w:val="00A75EC1"/>
    <w:rPr>
      <w:szCs w:val="24"/>
      <w:u w:val="single"/>
      <w:lang w:val="en-US" w:eastAsia="en-US" w:bidi="ar-SA"/>
    </w:rPr>
  </w:style>
  <w:style w:type="character" w:customStyle="1" w:styleId="TitleChar2">
    <w:name w:val="Title Char2"/>
    <w:uiPriority w:val="1"/>
    <w:qFormat/>
    <w:locked/>
    <w:rsid w:val="00A75EC1"/>
    <w:rPr>
      <w:bCs/>
      <w:u w:val="single"/>
    </w:rPr>
  </w:style>
  <w:style w:type="character" w:customStyle="1" w:styleId="tagciteChar0">
    <w:name w:val="tag/cite Char"/>
    <w:rsid w:val="00A75EC1"/>
    <w:rPr>
      <w:b/>
      <w:bCs w:val="0"/>
      <w:sz w:val="24"/>
      <w:lang w:val="en-US" w:eastAsia="en-US" w:bidi="ar-SA"/>
    </w:rPr>
  </w:style>
  <w:style w:type="character" w:customStyle="1" w:styleId="person-name">
    <w:name w:val="person-name"/>
    <w:basedOn w:val="DefaultParagraphFont"/>
    <w:rsid w:val="00A75EC1"/>
  </w:style>
  <w:style w:type="character" w:customStyle="1" w:styleId="quotepeekbase">
    <w:name w:val="quotepeekbase"/>
    <w:rsid w:val="00A75EC1"/>
  </w:style>
  <w:style w:type="character" w:customStyle="1" w:styleId="highlight2">
    <w:name w:val="highlight2"/>
    <w:rsid w:val="00A75EC1"/>
    <w:rPr>
      <w:rFonts w:ascii="Arial" w:hAnsi="Arial" w:cs="Arial" w:hint="default"/>
      <w:b/>
      <w:bCs w:val="0"/>
      <w:sz w:val="19"/>
      <w:u w:val="thick"/>
      <w:bdr w:val="none" w:sz="0" w:space="0" w:color="auto" w:frame="1"/>
    </w:rPr>
  </w:style>
  <w:style w:type="character" w:customStyle="1" w:styleId="cardChar11">
    <w:name w:val="card Char1"/>
    <w:rsid w:val="00A75EC1"/>
    <w:rPr>
      <w:rFonts w:ascii="Calibri" w:eastAsia="Calibri" w:hAnsi="Calibri" w:cs="Calibri" w:hint="default"/>
      <w:sz w:val="24"/>
      <w:szCs w:val="22"/>
      <w:lang w:val="x-none" w:eastAsia="x-none"/>
    </w:rPr>
  </w:style>
  <w:style w:type="character" w:customStyle="1" w:styleId="NormalCard">
    <w:name w:val="Normal Card"/>
    <w:uiPriority w:val="1"/>
    <w:qFormat/>
    <w:rsid w:val="00A75EC1"/>
    <w:rPr>
      <w:rFonts w:ascii="Times New Roman" w:hAnsi="Times New Roman" w:cs="Times New Roman" w:hint="default"/>
      <w:sz w:val="24"/>
    </w:rPr>
  </w:style>
  <w:style w:type="character" w:customStyle="1" w:styleId="HighlightedUnderline">
    <w:name w:val="Highlighted Underline"/>
    <w:uiPriority w:val="1"/>
    <w:qFormat/>
    <w:rsid w:val="00A75EC1"/>
    <w:rPr>
      <w:rFonts w:ascii="Times New Roman" w:hAnsi="Times New Roman" w:cs="Times New Roman" w:hint="default"/>
      <w:b w:val="0"/>
      <w:bCs/>
      <w:sz w:val="22"/>
      <w:u w:val="single"/>
      <w:bdr w:val="none" w:sz="0" w:space="0" w:color="auto" w:frame="1"/>
      <w:shd w:val="clear" w:color="auto" w:fill="B3423F"/>
    </w:rPr>
  </w:style>
  <w:style w:type="character" w:customStyle="1" w:styleId="FontStyle11">
    <w:name w:val="Font Style11"/>
    <w:rsid w:val="00A75EC1"/>
    <w:rPr>
      <w:rFonts w:ascii="Times New Roman" w:hAnsi="Times New Roman" w:cs="Times New Roman" w:hint="default"/>
      <w:sz w:val="20"/>
      <w:szCs w:val="20"/>
    </w:rPr>
  </w:style>
  <w:style w:type="character" w:customStyle="1" w:styleId="FontStyle12">
    <w:name w:val="Font Style12"/>
    <w:uiPriority w:val="99"/>
    <w:rsid w:val="00A75EC1"/>
    <w:rPr>
      <w:rFonts w:ascii="Times New Roman" w:hAnsi="Times New Roman" w:cs="Times New Roman" w:hint="default"/>
      <w:sz w:val="16"/>
      <w:szCs w:val="16"/>
    </w:rPr>
  </w:style>
  <w:style w:type="character" w:customStyle="1" w:styleId="timebox">
    <w:name w:val="timebox"/>
    <w:rsid w:val="00A75EC1"/>
  </w:style>
  <w:style w:type="character" w:customStyle="1" w:styleId="Heading2Subtext">
    <w:name w:val="Heading 2 Subtext"/>
    <w:rsid w:val="00A75EC1"/>
    <w:rPr>
      <w:rFonts w:ascii="Times New Roman" w:hAnsi="Times New Roman" w:cs="Times New Roman" w:hint="default"/>
      <w:sz w:val="16"/>
    </w:rPr>
  </w:style>
  <w:style w:type="character" w:customStyle="1" w:styleId="italic0">
    <w:name w:val="italic"/>
    <w:rsid w:val="00A75EC1"/>
  </w:style>
  <w:style w:type="character" w:customStyle="1" w:styleId="-SmallText-">
    <w:name w:val="-Small Text-"/>
    <w:rsid w:val="00A75EC1"/>
    <w:rPr>
      <w:rFonts w:ascii="Garamond" w:hAnsi="Garamond" w:hint="default"/>
      <w:sz w:val="16"/>
    </w:rPr>
  </w:style>
  <w:style w:type="character" w:customStyle="1" w:styleId="TagsChar2">
    <w:name w:val="Tags Char2"/>
    <w:uiPriority w:val="99"/>
    <w:rsid w:val="00A75EC1"/>
    <w:rPr>
      <w:b/>
      <w:bCs w:val="0"/>
      <w:sz w:val="24"/>
      <w:lang w:val="en-US" w:eastAsia="en-US" w:bidi="ar-SA"/>
    </w:rPr>
  </w:style>
  <w:style w:type="character" w:customStyle="1" w:styleId="citation">
    <w:name w:val="citation"/>
    <w:rsid w:val="00A75EC1"/>
  </w:style>
  <w:style w:type="character" w:customStyle="1" w:styleId="tagchar">
    <w:name w:val="tagchar"/>
    <w:basedOn w:val="DefaultParagraphFont"/>
    <w:rsid w:val="00A75EC1"/>
  </w:style>
  <w:style w:type="character" w:customStyle="1" w:styleId="StyleBoldUnderline1">
    <w:name w:val="Style Bold Underline1"/>
    <w:basedOn w:val="DefaultParagraphFont"/>
    <w:rsid w:val="00A75EC1"/>
    <w:rPr>
      <w:b w:val="0"/>
      <w:bCs/>
      <w:u w:val="single"/>
    </w:rPr>
  </w:style>
  <w:style w:type="character" w:customStyle="1" w:styleId="label">
    <w:name w:val="label"/>
    <w:rsid w:val="00A75EC1"/>
  </w:style>
  <w:style w:type="character" w:customStyle="1" w:styleId="BoldUnderlineCharChar">
    <w:name w:val="BoldUnderline Char Char"/>
    <w:rsid w:val="00A75EC1"/>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A75EC1"/>
  </w:style>
  <w:style w:type="character" w:customStyle="1" w:styleId="StyleStyle11ptBoldUnderlineBorderSinglesolidlineAuto">
    <w:name w:val="Style Style 11 pt Bold Underline Border: : (Single solid line Auto ..."/>
    <w:basedOn w:val="DefaultParagraphFont"/>
    <w:rsid w:val="00A75EC1"/>
    <w:rPr>
      <w:rFonts w:ascii="Times New Roman" w:hAnsi="Times New Roman" w:cs="Times New Roman" w:hint="default"/>
      <w:b/>
      <w:bCs/>
      <w:strike w:val="0"/>
      <w:dstrike w:val="0"/>
      <w:sz w:val="20"/>
      <w:u w:val="none"/>
      <w:effect w:val="none"/>
      <w:bdr w:val="none" w:sz="0" w:space="0" w:color="auto" w:frame="1"/>
    </w:rPr>
  </w:style>
  <w:style w:type="character" w:customStyle="1" w:styleId="UnderlinedChar1">
    <w:name w:val="Underlined Char1"/>
    <w:basedOn w:val="DefaultParagraphFont"/>
    <w:qFormat/>
    <w:rsid w:val="00A75EC1"/>
    <w:rPr>
      <w:rFonts w:ascii="Century Gothic" w:hAnsi="Century Gothic" w:hint="default"/>
      <w:sz w:val="24"/>
      <w:u w:val="thick"/>
    </w:rPr>
  </w:style>
  <w:style w:type="character" w:customStyle="1" w:styleId="StyleTimesNewRoman12ptBold">
    <w:name w:val="Style Times New Roman 12 pt Bold"/>
    <w:rsid w:val="00A75EC1"/>
    <w:rPr>
      <w:b/>
      <w:bCs/>
      <w:sz w:val="24"/>
    </w:rPr>
  </w:style>
  <w:style w:type="character" w:customStyle="1" w:styleId="Intemphasis">
    <w:name w:val="Intemphasis"/>
    <w:uiPriority w:val="1"/>
    <w:qFormat/>
    <w:rsid w:val="00A75EC1"/>
    <w:rPr>
      <w:rFonts w:ascii="Cambria" w:hAnsi="Cambria" w:hint="default"/>
      <w:b/>
      <w:bCs w:val="0"/>
      <w:sz w:val="20"/>
      <w:u w:val="single"/>
      <w:bdr w:val="single" w:sz="4" w:space="0" w:color="auto" w:frame="1"/>
      <w:shd w:val="pct25" w:color="auto" w:fill="auto"/>
    </w:rPr>
  </w:style>
  <w:style w:type="character" w:customStyle="1" w:styleId="BoldUnderlineChar1">
    <w:name w:val="BoldUnderline Char1"/>
    <w:rsid w:val="00A75EC1"/>
    <w:rPr>
      <w:rFonts w:ascii="Times New Roman" w:eastAsia="Times New Roman" w:hAnsi="Times New Roman" w:cs="Times New Roman" w:hint="default"/>
      <w:b/>
      <w:bCs w:val="0"/>
      <w:sz w:val="20"/>
      <w:szCs w:val="24"/>
      <w:u w:val="single"/>
    </w:rPr>
  </w:style>
  <w:style w:type="character" w:customStyle="1" w:styleId="commentstext">
    <w:name w:val="comments_text"/>
    <w:uiPriority w:val="99"/>
    <w:rsid w:val="00A75EC1"/>
    <w:rPr>
      <w:rFonts w:ascii="Times New Roman" w:hAnsi="Times New Roman" w:cs="Times New Roman" w:hint="default"/>
    </w:rPr>
  </w:style>
  <w:style w:type="character" w:customStyle="1" w:styleId="date-display-single">
    <w:name w:val="date-display-single"/>
    <w:basedOn w:val="DefaultParagraphFont"/>
    <w:rsid w:val="00A75EC1"/>
  </w:style>
  <w:style w:type="character" w:customStyle="1" w:styleId="StyleunderlineBold0">
    <w:name w:val="Style underline + Bold"/>
    <w:basedOn w:val="underline"/>
    <w:rsid w:val="00A75EC1"/>
    <w:rPr>
      <w:rFonts w:ascii="Georgia" w:hAnsi="Georgia" w:hint="default"/>
      <w:b w:val="0"/>
      <w:bCs/>
      <w:iCs w:val="0"/>
      <w:u w:val="single"/>
      <w:bdr w:val="single" w:sz="8" w:space="0" w:color="auto" w:frame="1"/>
    </w:rPr>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Cite3,Style 13 pt Bold1"/>
    <w:basedOn w:val="DefaultParagraphFont"/>
    <w:uiPriority w:val="5"/>
    <w:qFormat/>
    <w:rsid w:val="00A75EC1"/>
    <w:rPr>
      <w:b/>
      <w:bCs/>
      <w:strike w:val="0"/>
      <w:dstrike w:val="0"/>
      <w:sz w:val="24"/>
      <w:u w:val="none"/>
      <w:effect w:val="none"/>
    </w:rPr>
  </w:style>
  <w:style w:type="character" w:customStyle="1" w:styleId="StyleUnderlineChar9ptBold">
    <w:name w:val="Style Underline Char + 9 pt Bold"/>
    <w:basedOn w:val="DefaultParagraphFont"/>
    <w:rsid w:val="00A75EC1"/>
    <w:rPr>
      <w:rFonts w:ascii="Times New Roman" w:hAnsi="Times New Roman" w:cs="Times New Roman" w:hint="default"/>
      <w:b/>
      <w:bCs/>
      <w:sz w:val="20"/>
      <w:u w:val="single"/>
      <w:lang w:val="en-US" w:eastAsia="en-US" w:bidi="ar-SA"/>
    </w:rPr>
  </w:style>
  <w:style w:type="character" w:customStyle="1" w:styleId="UnderlineChar5Char">
    <w:name w:val="Underline Char5 Char"/>
    <w:basedOn w:val="DefaultParagraphFont"/>
    <w:rsid w:val="00A75EC1"/>
    <w:rPr>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A75EC1"/>
    <w:rPr>
      <w:b/>
      <w:bCs w:val="0"/>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A75EC1"/>
    <w:rPr>
      <w:szCs w:val="24"/>
      <w:u w:val="single"/>
      <w:lang w:val="en-US" w:eastAsia="en-US" w:bidi="ar-SA"/>
    </w:rPr>
  </w:style>
  <w:style w:type="character" w:customStyle="1" w:styleId="FontStyle477">
    <w:name w:val="Font Style477"/>
    <w:basedOn w:val="DefaultParagraphFont"/>
    <w:uiPriority w:val="99"/>
    <w:rsid w:val="00A75EC1"/>
    <w:rPr>
      <w:rFonts w:ascii="Times New Roman" w:hAnsi="Times New Roman" w:cs="Times New Roman" w:hint="default"/>
      <w:sz w:val="18"/>
      <w:szCs w:val="18"/>
    </w:rPr>
  </w:style>
  <w:style w:type="character" w:customStyle="1" w:styleId="FontStyle505">
    <w:name w:val="Font Style505"/>
    <w:basedOn w:val="DefaultParagraphFont"/>
    <w:uiPriority w:val="99"/>
    <w:rsid w:val="00A75EC1"/>
    <w:rPr>
      <w:rFonts w:ascii="Times New Roman" w:hAnsi="Times New Roman" w:cs="Times New Roman" w:hint="default"/>
      <w:sz w:val="18"/>
      <w:szCs w:val="18"/>
    </w:rPr>
  </w:style>
  <w:style w:type="character" w:customStyle="1" w:styleId="FontStyle514">
    <w:name w:val="Font Style514"/>
    <w:basedOn w:val="DefaultParagraphFont"/>
    <w:uiPriority w:val="99"/>
    <w:rsid w:val="00A75EC1"/>
    <w:rPr>
      <w:rFonts w:ascii="Times New Roman" w:hAnsi="Times New Roman" w:cs="Times New Roman" w:hint="default"/>
      <w:sz w:val="14"/>
      <w:szCs w:val="14"/>
    </w:rPr>
  </w:style>
  <w:style w:type="character" w:customStyle="1" w:styleId="FontStyle500">
    <w:name w:val="Font Style500"/>
    <w:basedOn w:val="DefaultParagraphFont"/>
    <w:uiPriority w:val="99"/>
    <w:rsid w:val="00A75EC1"/>
    <w:rPr>
      <w:rFonts w:ascii="Times New Roman" w:hAnsi="Times New Roman" w:cs="Times New Roman" w:hint="default"/>
      <w:b/>
      <w:bCs/>
      <w:sz w:val="16"/>
      <w:szCs w:val="16"/>
    </w:rPr>
  </w:style>
  <w:style w:type="character" w:customStyle="1" w:styleId="BoldandUnderlineCharChar">
    <w:name w:val="Bold and Underline Char Char"/>
    <w:basedOn w:val="DefaultParagraphFont"/>
    <w:rsid w:val="00A75EC1"/>
    <w:rPr>
      <w:rFonts w:ascii="Times New Roman" w:eastAsia="Times New Roman" w:hAnsi="Times New Roman" w:cs="Times New Roman" w:hint="default"/>
      <w:b/>
      <w:bCs w:val="0"/>
      <w:szCs w:val="24"/>
      <w:u w:val="single"/>
    </w:rPr>
  </w:style>
  <w:style w:type="character" w:customStyle="1" w:styleId="CardCite1">
    <w:name w:val="CardCite1"/>
    <w:qFormat/>
    <w:rsid w:val="00A75EC1"/>
    <w:rPr>
      <w:rFonts w:ascii="Times New Roman" w:hAnsi="Times New Roman" w:cs="Times New Roman" w:hint="default"/>
      <w:b/>
      <w:bCs w:val="0"/>
      <w:sz w:val="22"/>
      <w:szCs w:val="22"/>
      <w:u w:val="single"/>
      <w:lang w:val="en-US" w:eastAsia="en-US" w:bidi="ar-SA"/>
    </w:rPr>
  </w:style>
  <w:style w:type="character" w:customStyle="1" w:styleId="FontStyle291">
    <w:name w:val="Font Style291"/>
    <w:basedOn w:val="DefaultParagraphFont"/>
    <w:uiPriority w:val="99"/>
    <w:rsid w:val="00A75EC1"/>
    <w:rPr>
      <w:rFonts w:ascii="Times New Roman" w:hAnsi="Times New Roman" w:cs="Times New Roman" w:hint="default"/>
      <w:sz w:val="14"/>
      <w:szCs w:val="14"/>
    </w:rPr>
  </w:style>
  <w:style w:type="character" w:customStyle="1" w:styleId="FontStyle212">
    <w:name w:val="Font Style212"/>
    <w:basedOn w:val="DefaultParagraphFont"/>
    <w:uiPriority w:val="99"/>
    <w:rsid w:val="00A75EC1"/>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A75EC1"/>
    <w:rPr>
      <w:rFonts w:ascii="Times New Roman" w:hAnsi="Times New Roman" w:cs="Times New Roman" w:hint="default"/>
      <w:b/>
      <w:bCs/>
      <w:sz w:val="22"/>
      <w:szCs w:val="22"/>
    </w:rPr>
  </w:style>
  <w:style w:type="character" w:customStyle="1" w:styleId="CharacterStyle3">
    <w:name w:val="Character Style 3"/>
    <w:uiPriority w:val="99"/>
    <w:rsid w:val="00A75EC1"/>
    <w:rPr>
      <w:rFonts w:ascii="Bookman Old Style" w:hAnsi="Bookman Old Style" w:cs="Bookman Old Style" w:hint="default"/>
      <w:spacing w:val="-5"/>
      <w:sz w:val="18"/>
      <w:szCs w:val="18"/>
    </w:rPr>
  </w:style>
  <w:style w:type="character" w:customStyle="1" w:styleId="Style8pt1">
    <w:name w:val="Style 8 pt1"/>
    <w:rsid w:val="00A75EC1"/>
    <w:rPr>
      <w:rFonts w:ascii="Georgia" w:hAnsi="Georgia" w:hint="default"/>
      <w:sz w:val="16"/>
    </w:rPr>
  </w:style>
  <w:style w:type="character" w:customStyle="1" w:styleId="box0">
    <w:name w:val="box"/>
    <w:rsid w:val="00A75EC1"/>
    <w:rPr>
      <w:rFonts w:ascii="Arial" w:hAnsi="Arial" w:cs="Arial" w:hint="default"/>
      <w:b/>
      <w:bCs w:val="0"/>
      <w:color w:val="000000"/>
      <w:sz w:val="19"/>
      <w:szCs w:val="22"/>
      <w:u w:val="thick"/>
      <w:bdr w:val="single" w:sz="12" w:space="0" w:color="auto" w:frame="1"/>
    </w:rPr>
  </w:style>
  <w:style w:type="character" w:customStyle="1" w:styleId="UnderlineStyleChar7">
    <w:name w:val="Underline Style Char7"/>
    <w:rsid w:val="00A75EC1"/>
    <w:rPr>
      <w:rFonts w:ascii="Garamond" w:hAnsi="Garamond" w:hint="default"/>
      <w:sz w:val="22"/>
      <w:szCs w:val="24"/>
      <w:u w:val="single"/>
      <w:lang w:val="en-US" w:eastAsia="en-US" w:bidi="ar-SA"/>
    </w:rPr>
  </w:style>
  <w:style w:type="character" w:customStyle="1" w:styleId="StyleArial6ptBold">
    <w:name w:val="Style Arial 6 pt Bold"/>
    <w:rsid w:val="00A75EC1"/>
    <w:rPr>
      <w:rFonts w:ascii="Arial" w:hAnsi="Arial" w:cs="Arial" w:hint="default"/>
      <w:bCs/>
      <w:sz w:val="12"/>
    </w:rPr>
  </w:style>
  <w:style w:type="character" w:customStyle="1" w:styleId="Heading2Char5">
    <w:name w:val="Heading 2 Char5"/>
    <w:rsid w:val="00A75EC1"/>
    <w:rPr>
      <w:rFonts w:ascii="Garamond" w:hAnsi="Garamond" w:cs="Arial" w:hint="default"/>
      <w:b/>
      <w:bCs/>
      <w:iCs/>
      <w:sz w:val="24"/>
      <w:szCs w:val="28"/>
      <w:lang w:val="en-US" w:eastAsia="en-US" w:bidi="ar-SA"/>
    </w:rPr>
  </w:style>
  <w:style w:type="character" w:customStyle="1" w:styleId="TagGreg">
    <w:name w:val="TagGreg"/>
    <w:uiPriority w:val="1"/>
    <w:qFormat/>
    <w:rsid w:val="00A75EC1"/>
    <w:rPr>
      <w:b/>
      <w:bCs w:val="0"/>
      <w:sz w:val="24"/>
    </w:rPr>
  </w:style>
  <w:style w:type="character" w:customStyle="1" w:styleId="SmallText-New">
    <w:name w:val="Small Text - New"/>
    <w:rsid w:val="00A75EC1"/>
    <w:rPr>
      <w:rFonts w:ascii="Arial Narrow" w:hAnsi="Arial Narrow" w:hint="default"/>
      <w:sz w:val="14"/>
    </w:rPr>
  </w:style>
  <w:style w:type="character" w:customStyle="1" w:styleId="Underlined-New">
    <w:name w:val="Underlined - New"/>
    <w:rsid w:val="00A75EC1"/>
    <w:rPr>
      <w:rFonts w:ascii="Arial Narrow" w:hAnsi="Arial Narrow" w:hint="default"/>
      <w:sz w:val="16"/>
      <w:u w:val="single"/>
    </w:rPr>
  </w:style>
  <w:style w:type="character" w:customStyle="1" w:styleId="Boxing-New">
    <w:name w:val="Boxing - New"/>
    <w:rsid w:val="00A75EC1"/>
    <w:rPr>
      <w:rFonts w:ascii="Arial Narrow" w:hAnsi="Arial Narrow" w:hint="default"/>
      <w:strike w:val="0"/>
      <w:dstrike w:val="0"/>
      <w:sz w:val="16"/>
      <w:u w:val="none"/>
      <w:effect w:val="none"/>
      <w:bdr w:val="single" w:sz="4" w:space="0" w:color="auto" w:frame="1"/>
    </w:rPr>
  </w:style>
  <w:style w:type="character" w:customStyle="1" w:styleId="hilite1">
    <w:name w:val="hilite1"/>
    <w:rsid w:val="00A75EC1"/>
    <w:rPr>
      <w:rFonts w:ascii="Arial Narrow" w:hAnsi="Arial Narrow" w:hint="default"/>
      <w:sz w:val="18"/>
      <w:u w:val="single"/>
      <w:bdr w:val="none" w:sz="0" w:space="0" w:color="auto" w:frame="1"/>
      <w:shd w:val="clear" w:color="auto" w:fill="00FF00"/>
    </w:rPr>
  </w:style>
  <w:style w:type="character" w:customStyle="1" w:styleId="f">
    <w:name w:val="f"/>
    <w:rsid w:val="00A75EC1"/>
  </w:style>
  <w:style w:type="character" w:customStyle="1" w:styleId="StyleDebateUnderline10pt">
    <w:name w:val="Style Debate Underline + 10 pt"/>
    <w:rsid w:val="00A75EC1"/>
    <w:rPr>
      <w:rFonts w:ascii="Times New Roman" w:hAnsi="Times New Roman" w:cs="Times New Roman" w:hint="default"/>
      <w:sz w:val="20"/>
      <w:szCs w:val="20"/>
      <w:u w:val="single"/>
    </w:rPr>
  </w:style>
  <w:style w:type="character" w:customStyle="1" w:styleId="ssl01">
    <w:name w:val="ss_l01"/>
    <w:rsid w:val="00A75EC1"/>
    <w:rPr>
      <w:color w:val="000000"/>
      <w:sz w:val="32"/>
      <w:szCs w:val="32"/>
    </w:rPr>
  </w:style>
  <w:style w:type="character" w:customStyle="1" w:styleId="Style11Char">
    <w:name w:val="Style11 Char"/>
    <w:link w:val="Style11"/>
    <w:rsid w:val="00A75EC1"/>
    <w:rPr>
      <w:b/>
      <w:u w:val="thick"/>
    </w:rPr>
  </w:style>
  <w:style w:type="character" w:customStyle="1" w:styleId="Style12Char">
    <w:name w:val="Style12 Char"/>
    <w:link w:val="Style12"/>
    <w:rsid w:val="00A75EC1"/>
    <w:rPr>
      <w:b/>
      <w:u w:val="thick"/>
    </w:rPr>
  </w:style>
  <w:style w:type="character" w:customStyle="1" w:styleId="allocatoragentsleft">
    <w:name w:val="al_locatoragentsleft"/>
    <w:rsid w:val="00A75EC1"/>
  </w:style>
  <w:style w:type="character" w:customStyle="1" w:styleId="grey10">
    <w:name w:val="grey10"/>
    <w:rsid w:val="00A75EC1"/>
  </w:style>
  <w:style w:type="character" w:customStyle="1" w:styleId="Style12ptBoldUnderline1">
    <w:name w:val="Style 12 pt Bold Underline1"/>
    <w:rsid w:val="00A75EC1"/>
    <w:rPr>
      <w:b/>
      <w:bCs/>
      <w:sz w:val="24"/>
      <w:u w:val="single"/>
    </w:rPr>
  </w:style>
  <w:style w:type="character" w:customStyle="1" w:styleId="UnderlinesCharChar">
    <w:name w:val="Underlines Char Char"/>
    <w:rsid w:val="00A75EC1"/>
    <w:rPr>
      <w:rFonts w:ascii="Arial" w:hAnsi="Arial" w:cs="Arial" w:hint="default"/>
      <w:b/>
      <w:bCs/>
      <w:noProof w:val="0"/>
      <w:sz w:val="22"/>
      <w:szCs w:val="26"/>
      <w:u w:val="single"/>
      <w:lang w:val="en-US" w:eastAsia="en-US" w:bidi="ar-SA"/>
    </w:rPr>
  </w:style>
  <w:style w:type="character" w:customStyle="1" w:styleId="aunderline0">
    <w:name w:val="aunderline"/>
    <w:qFormat/>
    <w:rsid w:val="00A75EC1"/>
    <w:rPr>
      <w:rFonts w:ascii="Times New Roman" w:hAnsi="Times New Roman" w:cs="Times New Roman" w:hint="default"/>
      <w:sz w:val="20"/>
      <w:szCs w:val="24"/>
      <w:u w:val="thick"/>
    </w:rPr>
  </w:style>
  <w:style w:type="character" w:customStyle="1" w:styleId="Taggin-New">
    <w:name w:val="Taggin - New"/>
    <w:rsid w:val="00A75EC1"/>
    <w:rPr>
      <w:rFonts w:ascii="Arial Narrow" w:hAnsi="Arial Narrow" w:hint="default"/>
      <w:b/>
      <w:bCs w:val="0"/>
      <w:sz w:val="22"/>
    </w:rPr>
  </w:style>
  <w:style w:type="character" w:customStyle="1" w:styleId="CardUnderlined">
    <w:name w:val="Card Underlined"/>
    <w:rsid w:val="00A75EC1"/>
    <w:rPr>
      <w:rFonts w:ascii="Garamond" w:hAnsi="Garamond" w:hint="default"/>
      <w:sz w:val="22"/>
      <w:szCs w:val="24"/>
      <w:u w:val="single"/>
      <w:lang w:val="en-US" w:eastAsia="en-US" w:bidi="ar-SA"/>
    </w:rPr>
  </w:style>
  <w:style w:type="character" w:customStyle="1" w:styleId="StyleStyle4CharTimesNewRoman11pt">
    <w:name w:val="Style Style4 Char + Times New Roman 11 pt"/>
    <w:rsid w:val="00A75EC1"/>
    <w:rPr>
      <w:rFonts w:ascii="Times New Roman" w:hAnsi="Times New Roman" w:cs="Times New Roman" w:hint="default"/>
      <w:sz w:val="20"/>
      <w:szCs w:val="24"/>
      <w:u w:val="single"/>
      <w:lang w:val="en-US" w:eastAsia="en-US" w:bidi="ar-SA"/>
    </w:rPr>
  </w:style>
  <w:style w:type="character" w:customStyle="1" w:styleId="StyleStyle4CharTimesNewRoman11ptBold">
    <w:name w:val="Style Style4 Char + Times New Roman 11 pt Bold"/>
    <w:rsid w:val="00A75EC1"/>
    <w:rPr>
      <w:rFonts w:ascii="Times New Roman" w:hAnsi="Times New Roman" w:cs="Times New Roman" w:hint="default"/>
      <w:b/>
      <w:bCs/>
      <w:sz w:val="20"/>
      <w:szCs w:val="24"/>
      <w:u w:val="single"/>
      <w:lang w:val="en-US" w:eastAsia="en-US" w:bidi="ar-SA"/>
    </w:rPr>
  </w:style>
  <w:style w:type="character" w:customStyle="1" w:styleId="senselabelstart">
    <w:name w:val="sense_label start"/>
    <w:rsid w:val="00A75EC1"/>
  </w:style>
  <w:style w:type="character" w:customStyle="1" w:styleId="sensecontent">
    <w:name w:val="sense_content"/>
    <w:rsid w:val="00A75EC1"/>
  </w:style>
  <w:style w:type="character" w:customStyle="1" w:styleId="vi">
    <w:name w:val="vi"/>
    <w:rsid w:val="00A75EC1"/>
  </w:style>
  <w:style w:type="character" w:customStyle="1" w:styleId="pagetitle">
    <w:name w:val="pagetitle"/>
    <w:rsid w:val="00A75EC1"/>
  </w:style>
  <w:style w:type="character" w:customStyle="1" w:styleId="StyleUnderlineCharChar9ptBold1">
    <w:name w:val="Style Underline Char Char + 9 pt Bold1"/>
    <w:rsid w:val="00A75EC1"/>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A75EC1"/>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A75EC1"/>
    <w:rPr>
      <w:rFonts w:ascii="Times New Roman" w:hAnsi="Times New Roman" w:cs="Times New Roman" w:hint="default"/>
      <w:b/>
      <w:bCs/>
      <w:sz w:val="20"/>
      <w:szCs w:val="24"/>
      <w:u w:val="single"/>
      <w:lang w:val="en-US" w:eastAsia="en-US" w:bidi="ar-SA"/>
    </w:rPr>
  </w:style>
  <w:style w:type="character" w:customStyle="1" w:styleId="TagsCharCharChar">
    <w:name w:val="Tags Char Char Char"/>
    <w:rsid w:val="00A75EC1"/>
    <w:rPr>
      <w:rFonts w:ascii="Times" w:eastAsia="Times" w:hAnsi="Times" w:cs="Times" w:hint="default"/>
      <w:b/>
      <w:bCs w:val="0"/>
      <w:noProof w:val="0"/>
      <w:sz w:val="24"/>
      <w:szCs w:val="24"/>
      <w:lang w:val="en-US" w:eastAsia="en-US" w:bidi="ar-SA"/>
    </w:rPr>
  </w:style>
  <w:style w:type="character" w:customStyle="1" w:styleId="Style11ptBlackUnderline">
    <w:name w:val="Style 11 pt Black Underline"/>
    <w:rsid w:val="00A75EC1"/>
    <w:rPr>
      <w:color w:val="000000"/>
      <w:sz w:val="20"/>
      <w:u w:val="single"/>
    </w:rPr>
  </w:style>
  <w:style w:type="character" w:customStyle="1" w:styleId="Style11ptBlack">
    <w:name w:val="Style 11 pt Black"/>
    <w:rsid w:val="00A75EC1"/>
    <w:rPr>
      <w:color w:val="000000"/>
      <w:sz w:val="20"/>
    </w:rPr>
  </w:style>
  <w:style w:type="character" w:customStyle="1" w:styleId="Heading2Char1CharCharCharCharCharC">
    <w:name w:val="Heading 2 Char1 Char Char Char Char Char C"/>
    <w:rsid w:val="00A75EC1"/>
    <w:rPr>
      <w:rFonts w:ascii="Arial" w:hAnsi="Arial" w:cs="Arial" w:hint="default"/>
      <w:b/>
      <w:bCs/>
      <w:iCs/>
      <w:sz w:val="24"/>
      <w:szCs w:val="28"/>
      <w:lang w:val="en-US" w:eastAsia="en-US" w:bidi="ar-SA"/>
    </w:rPr>
  </w:style>
  <w:style w:type="character" w:customStyle="1" w:styleId="StyleUnderlineCharTimesBold">
    <w:name w:val="Style Underline Char + Times Bold"/>
    <w:rsid w:val="00A75EC1"/>
    <w:rPr>
      <w:rFonts w:ascii="Times" w:hAnsi="Times" w:cs="Times" w:hint="default"/>
      <w:b w:val="0"/>
      <w:bCs/>
      <w:sz w:val="20"/>
      <w:u w:val="single"/>
    </w:rPr>
  </w:style>
  <w:style w:type="character" w:customStyle="1" w:styleId="blubigktbiz">
    <w:name w:val="blubigktbiz"/>
    <w:rsid w:val="00A75EC1"/>
  </w:style>
  <w:style w:type="character" w:customStyle="1" w:styleId="evidencetextChar">
    <w:name w:val="evidence text Char"/>
    <w:rsid w:val="00A75EC1"/>
    <w:rPr>
      <w:rFonts w:ascii="Arial Narrow" w:eastAsia="Times New Roman" w:hAnsi="Arial Narrow" w:cs="Calibri" w:hint="default"/>
      <w:sz w:val="24"/>
      <w:szCs w:val="20"/>
      <w:u w:val="thick"/>
    </w:rPr>
  </w:style>
  <w:style w:type="character" w:customStyle="1" w:styleId="Style4CharChar">
    <w:name w:val="Style4 Char Char"/>
    <w:rsid w:val="00A75EC1"/>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A75EC1"/>
    <w:rPr>
      <w:rFonts w:ascii="Arial" w:hAnsi="Arial" w:cs="Arial" w:hint="default"/>
      <w:b/>
      <w:bCs/>
      <w:i/>
      <w:iCs/>
      <w:sz w:val="24"/>
    </w:rPr>
  </w:style>
  <w:style w:type="character" w:customStyle="1" w:styleId="super">
    <w:name w:val="super"/>
    <w:rsid w:val="00A75EC1"/>
  </w:style>
  <w:style w:type="character" w:customStyle="1" w:styleId="text30">
    <w:name w:val="text30"/>
    <w:rsid w:val="00A75EC1"/>
  </w:style>
  <w:style w:type="character" w:customStyle="1" w:styleId="uppercase">
    <w:name w:val="uppercase"/>
    <w:rsid w:val="00A75EC1"/>
  </w:style>
  <w:style w:type="character" w:customStyle="1" w:styleId="bodytext0">
    <w:name w:val="bodytext"/>
    <w:rsid w:val="00A75EC1"/>
  </w:style>
  <w:style w:type="character" w:customStyle="1" w:styleId="entry-title">
    <w:name w:val="entry-title"/>
    <w:rsid w:val="00A75EC1"/>
  </w:style>
  <w:style w:type="character" w:customStyle="1" w:styleId="Style6pt">
    <w:name w:val="Style 6 pt"/>
    <w:qFormat/>
    <w:rsid w:val="00A75EC1"/>
    <w:rPr>
      <w:sz w:val="12"/>
    </w:rPr>
  </w:style>
  <w:style w:type="character" w:customStyle="1" w:styleId="CiteCharCharCharCharCharChar">
    <w:name w:val="Cite Char Char Char Char Char Char"/>
    <w:rsid w:val="00A75EC1"/>
    <w:rPr>
      <w:b/>
      <w:bCs w:val="0"/>
      <w:noProof w:val="0"/>
      <w:sz w:val="22"/>
      <w:szCs w:val="24"/>
      <w:u w:val="single"/>
      <w:lang w:val="en-US" w:eastAsia="en-US" w:bidi="ar-SA"/>
    </w:rPr>
  </w:style>
  <w:style w:type="character" w:customStyle="1" w:styleId="mainbody1">
    <w:name w:val="mainbody1"/>
    <w:rsid w:val="00A75EC1"/>
    <w:rPr>
      <w:rFonts w:ascii="Verdana" w:hAnsi="Verdana" w:hint="default"/>
      <w:color w:val="000000"/>
      <w:sz w:val="22"/>
      <w:szCs w:val="22"/>
    </w:rPr>
  </w:style>
  <w:style w:type="character" w:customStyle="1" w:styleId="underlinedCharChar0">
    <w:name w:val="underlined Char Char"/>
    <w:locked/>
    <w:rsid w:val="00A75EC1"/>
    <w:rPr>
      <w:u w:val="single"/>
    </w:rPr>
  </w:style>
  <w:style w:type="character" w:customStyle="1" w:styleId="SourceBold">
    <w:name w:val="Source Bold"/>
    <w:rsid w:val="00A75EC1"/>
    <w:rPr>
      <w:rFonts w:ascii="Arial Narrow" w:hAnsi="Arial Narrow" w:hint="default"/>
      <w:b/>
      <w:bCs w:val="0"/>
      <w:strike w:val="0"/>
      <w:dstrike w:val="0"/>
      <w:sz w:val="24"/>
      <w:u w:val="none"/>
      <w:effect w:val="none"/>
    </w:rPr>
  </w:style>
  <w:style w:type="character" w:customStyle="1" w:styleId="2xBoldUnderline">
    <w:name w:val="2x_Bold_Underline"/>
    <w:rsid w:val="00A75EC1"/>
    <w:rPr>
      <w:b/>
      <w:bCs/>
      <w:sz w:val="24"/>
      <w:u w:val="thick"/>
    </w:rPr>
  </w:style>
  <w:style w:type="character" w:customStyle="1" w:styleId="Dottedunderline">
    <w:name w:val="Dotted underline"/>
    <w:rsid w:val="00A75EC1"/>
    <w:rPr>
      <w:u w:val="dotted"/>
    </w:rPr>
  </w:style>
  <w:style w:type="character" w:customStyle="1" w:styleId="readChar">
    <w:name w:val="read Char"/>
    <w:rsid w:val="00A75EC1"/>
    <w:rPr>
      <w:szCs w:val="22"/>
      <w:u w:val="single"/>
      <w:lang w:val="en-US" w:eastAsia="en-US" w:bidi="ar-SA"/>
    </w:rPr>
  </w:style>
  <w:style w:type="character" w:customStyle="1" w:styleId="underlining0">
    <w:name w:val="underlining"/>
    <w:rsid w:val="00A75EC1"/>
    <w:rPr>
      <w:u w:val="single"/>
    </w:rPr>
  </w:style>
  <w:style w:type="character" w:customStyle="1" w:styleId="btitle">
    <w:name w:val="btitle"/>
    <w:rsid w:val="00A75EC1"/>
  </w:style>
  <w:style w:type="character" w:customStyle="1" w:styleId="green">
    <w:name w:val="green"/>
    <w:rsid w:val="00A75EC1"/>
  </w:style>
  <w:style w:type="character" w:customStyle="1" w:styleId="BodyText20">
    <w:name w:val="Body Text2"/>
    <w:rsid w:val="00A75EC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A75EC1"/>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A75EC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A75EC1"/>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A75EC1"/>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A75EC1"/>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A75EC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A75EC1"/>
    <w:rPr>
      <w:rFonts w:ascii="Sylfaen" w:hAnsi="Sylfaen" w:cs="Sylfaen" w:hint="default"/>
      <w:i/>
      <w:iCs/>
      <w:strike w:val="0"/>
      <w:dstrike w:val="0"/>
      <w:sz w:val="19"/>
      <w:szCs w:val="19"/>
      <w:u w:val="none"/>
      <w:effect w:val="none"/>
      <w:shd w:val="clear" w:color="auto" w:fill="FFFFFF"/>
    </w:rPr>
  </w:style>
  <w:style w:type="character" w:customStyle="1" w:styleId="1">
    <w:name w:val="1"/>
    <w:rsid w:val="00A75EC1"/>
    <w:rPr>
      <w:rFonts w:ascii="Arial" w:hAnsi="Arial" w:cs="Arial" w:hint="default"/>
      <w:bCs/>
      <w:sz w:val="20"/>
      <w:u w:val="single"/>
      <w:lang w:val="en-US" w:eastAsia="en-US" w:bidi="ar-SA"/>
    </w:rPr>
  </w:style>
  <w:style w:type="character" w:customStyle="1" w:styleId="CharChar31">
    <w:name w:val="Char Char31"/>
    <w:rsid w:val="00A75EC1"/>
    <w:rPr>
      <w:rFonts w:ascii="Arial" w:hAnsi="Arial" w:cs="Arial" w:hint="default"/>
      <w:b/>
      <w:bCs/>
      <w:iCs/>
      <w:lang w:val="en-US" w:eastAsia="en-US" w:bidi="ar-SA"/>
    </w:rPr>
  </w:style>
  <w:style w:type="character" w:customStyle="1" w:styleId="Subtitle2">
    <w:name w:val="Subtitle2"/>
    <w:rsid w:val="00A75EC1"/>
  </w:style>
  <w:style w:type="character" w:customStyle="1" w:styleId="drop">
    <w:name w:val="drop"/>
    <w:rsid w:val="00A75EC1"/>
  </w:style>
  <w:style w:type="character" w:customStyle="1" w:styleId="bioline">
    <w:name w:val="bioline"/>
    <w:rsid w:val="00A75EC1"/>
  </w:style>
  <w:style w:type="character" w:customStyle="1" w:styleId="articletitle0">
    <w:name w:val="article_title"/>
    <w:rsid w:val="00A75EC1"/>
  </w:style>
  <w:style w:type="character" w:customStyle="1" w:styleId="A4">
    <w:name w:val="A4"/>
    <w:uiPriority w:val="99"/>
    <w:rsid w:val="00A75EC1"/>
    <w:rPr>
      <w:color w:val="000000"/>
    </w:rPr>
  </w:style>
  <w:style w:type="character" w:customStyle="1" w:styleId="s2">
    <w:name w:val="s2"/>
    <w:rsid w:val="00A75EC1"/>
  </w:style>
  <w:style w:type="character" w:customStyle="1" w:styleId="s4">
    <w:name w:val="s4"/>
    <w:rsid w:val="00A75EC1"/>
  </w:style>
  <w:style w:type="character" w:customStyle="1" w:styleId="s5">
    <w:name w:val="s5"/>
    <w:rsid w:val="00A75EC1"/>
  </w:style>
  <w:style w:type="character" w:customStyle="1" w:styleId="cap">
    <w:name w:val="cap"/>
    <w:rsid w:val="00A75EC1"/>
  </w:style>
  <w:style w:type="character" w:customStyle="1" w:styleId="rightsnotice">
    <w:name w:val="rightsnotice"/>
    <w:rsid w:val="00A75EC1"/>
  </w:style>
  <w:style w:type="character" w:customStyle="1" w:styleId="Caption1">
    <w:name w:val="Caption1"/>
    <w:rsid w:val="00A75EC1"/>
  </w:style>
  <w:style w:type="character" w:customStyle="1" w:styleId="credit">
    <w:name w:val="credit"/>
    <w:rsid w:val="00A75EC1"/>
  </w:style>
  <w:style w:type="character" w:customStyle="1" w:styleId="scaps">
    <w:name w:val="scaps"/>
    <w:rsid w:val="00A75EC1"/>
  </w:style>
  <w:style w:type="character" w:customStyle="1" w:styleId="current-article">
    <w:name w:val="current-article"/>
    <w:rsid w:val="00A75EC1"/>
  </w:style>
  <w:style w:type="character" w:customStyle="1" w:styleId="related-current-indicator">
    <w:name w:val="related-current-indicator"/>
    <w:rsid w:val="00A75EC1"/>
  </w:style>
  <w:style w:type="character" w:customStyle="1" w:styleId="bylclear">
    <w:name w:val="bylclear"/>
    <w:rsid w:val="00A75EC1"/>
  </w:style>
  <w:style w:type="character" w:customStyle="1" w:styleId="timestamp">
    <w:name w:val="timestamp"/>
    <w:rsid w:val="00A75EC1"/>
  </w:style>
  <w:style w:type="character" w:customStyle="1" w:styleId="comments">
    <w:name w:val="comments"/>
    <w:rsid w:val="00A75EC1"/>
  </w:style>
  <w:style w:type="character" w:customStyle="1" w:styleId="essaytext">
    <w:name w:val="essaytext"/>
    <w:rsid w:val="00A75EC1"/>
  </w:style>
  <w:style w:type="character" w:customStyle="1" w:styleId="byline">
    <w:name w:val="byline"/>
    <w:rsid w:val="00A75EC1"/>
  </w:style>
  <w:style w:type="character" w:customStyle="1" w:styleId="username">
    <w:name w:val="username"/>
    <w:rsid w:val="00A75EC1"/>
  </w:style>
  <w:style w:type="character" w:customStyle="1" w:styleId="toplinks">
    <w:name w:val="toplinks"/>
    <w:rsid w:val="00A75EC1"/>
  </w:style>
  <w:style w:type="character" w:customStyle="1" w:styleId="A3">
    <w:name w:val="A3"/>
    <w:rsid w:val="00A75EC1"/>
    <w:rPr>
      <w:rFonts w:ascii="Perpetua" w:hAnsi="Perpetua" w:cs="Perpetua" w:hint="default"/>
      <w:color w:val="000000"/>
      <w:sz w:val="15"/>
      <w:szCs w:val="15"/>
    </w:rPr>
  </w:style>
  <w:style w:type="character" w:customStyle="1" w:styleId="see">
    <w:name w:val="see"/>
    <w:rsid w:val="00A75EC1"/>
  </w:style>
  <w:style w:type="character" w:customStyle="1" w:styleId="first-letter">
    <w:name w:val="first-letter"/>
    <w:rsid w:val="00A75EC1"/>
  </w:style>
  <w:style w:type="character" w:customStyle="1" w:styleId="focusparagraph">
    <w:name w:val="focusparagraph"/>
    <w:rsid w:val="00A75EC1"/>
  </w:style>
  <w:style w:type="character" w:customStyle="1" w:styleId="lightblue">
    <w:name w:val="lightblue"/>
    <w:rsid w:val="00A75EC1"/>
  </w:style>
  <w:style w:type="character" w:customStyle="1" w:styleId="StyleUnderlineCharChar9pt">
    <w:name w:val="Style Underline Char Char + 9 pt"/>
    <w:rsid w:val="00A75EC1"/>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A75EC1"/>
  </w:style>
  <w:style w:type="character" w:customStyle="1" w:styleId="Title10">
    <w:name w:val="Title1"/>
    <w:rsid w:val="00A75EC1"/>
  </w:style>
  <w:style w:type="character" w:customStyle="1" w:styleId="BoldandUnderlineCharCharCharChar">
    <w:name w:val="Bold and Underline Char Char Char Char"/>
    <w:rsid w:val="00A75EC1"/>
    <w:rPr>
      <w:b/>
      <w:bCs w:val="0"/>
      <w:noProof w:val="0"/>
      <w:u w:val="single"/>
      <w:lang w:val="en-US" w:eastAsia="en-US" w:bidi="ar-SA"/>
    </w:rPr>
  </w:style>
  <w:style w:type="character" w:customStyle="1" w:styleId="FontStyle29">
    <w:name w:val="Font Style29"/>
    <w:uiPriority w:val="99"/>
    <w:rsid w:val="00A75EC1"/>
    <w:rPr>
      <w:rFonts w:ascii="Arial" w:hAnsi="Arial" w:cs="Arial" w:hint="default"/>
      <w:sz w:val="14"/>
      <w:szCs w:val="14"/>
    </w:rPr>
  </w:style>
  <w:style w:type="character" w:customStyle="1" w:styleId="CardsUnderlined">
    <w:name w:val="Cards Underlined"/>
    <w:rsid w:val="00A75EC1"/>
    <w:rPr>
      <w:rFonts w:ascii="Helvetica" w:hAnsi="Helvetica" w:cs="Helvetica" w:hint="default"/>
      <w:sz w:val="22"/>
      <w:szCs w:val="24"/>
      <w:u w:val="thick"/>
    </w:rPr>
  </w:style>
  <w:style w:type="character" w:customStyle="1" w:styleId="titles">
    <w:name w:val="titles"/>
    <w:rsid w:val="00A75EC1"/>
  </w:style>
  <w:style w:type="character" w:customStyle="1" w:styleId="articletext0">
    <w:name w:val="article_text"/>
    <w:rsid w:val="00A75EC1"/>
  </w:style>
  <w:style w:type="character" w:customStyle="1" w:styleId="contentauthor">
    <w:name w:val="contentauthor"/>
    <w:rsid w:val="00A75EC1"/>
  </w:style>
  <w:style w:type="character" w:customStyle="1" w:styleId="subarticleheader">
    <w:name w:val="subarticleheader"/>
    <w:rsid w:val="00A75EC1"/>
  </w:style>
  <w:style w:type="character" w:customStyle="1" w:styleId="spelle">
    <w:name w:val="spelle"/>
    <w:rsid w:val="00A75EC1"/>
  </w:style>
  <w:style w:type="character" w:customStyle="1" w:styleId="grame">
    <w:name w:val="grame"/>
    <w:rsid w:val="00A75EC1"/>
  </w:style>
  <w:style w:type="character" w:customStyle="1" w:styleId="newstitle1">
    <w:name w:val="newstitle1"/>
    <w:rsid w:val="00A75EC1"/>
  </w:style>
  <w:style w:type="character" w:customStyle="1" w:styleId="copy">
    <w:name w:val="copy"/>
    <w:rsid w:val="00A75EC1"/>
  </w:style>
  <w:style w:type="character" w:customStyle="1" w:styleId="topheadline">
    <w:name w:val="topheadline"/>
    <w:rsid w:val="00A75EC1"/>
  </w:style>
  <w:style w:type="character" w:customStyle="1" w:styleId="headline">
    <w:name w:val="headline"/>
    <w:rsid w:val="00A75EC1"/>
  </w:style>
  <w:style w:type="character" w:customStyle="1" w:styleId="Stylereduce27pt">
    <w:name w:val="Style reduce2 + 7 pt"/>
    <w:rsid w:val="00A75EC1"/>
    <w:rPr>
      <w:rFonts w:ascii="Times New Roman" w:hAnsi="Times New Roman" w:cs="Arial" w:hint="default"/>
      <w:color w:val="000000"/>
      <w:sz w:val="14"/>
      <w:szCs w:val="22"/>
    </w:rPr>
  </w:style>
  <w:style w:type="character" w:customStyle="1" w:styleId="ssl4">
    <w:name w:val="ss_l4"/>
    <w:rsid w:val="00A75EC1"/>
  </w:style>
  <w:style w:type="character" w:customStyle="1" w:styleId="srtitle">
    <w:name w:val="srtitle"/>
    <w:rsid w:val="00A75EC1"/>
  </w:style>
  <w:style w:type="character" w:customStyle="1" w:styleId="st1">
    <w:name w:val="st1"/>
    <w:rsid w:val="00A75EC1"/>
  </w:style>
  <w:style w:type="character" w:customStyle="1" w:styleId="caps-label">
    <w:name w:val="caps-label"/>
    <w:rsid w:val="00A75EC1"/>
    <w:rPr>
      <w:rFonts w:ascii="Arial" w:hAnsi="Arial" w:cs="Arial" w:hint="default"/>
      <w:b w:val="0"/>
      <w:bCs w:val="0"/>
      <w:caps/>
      <w:strike w:val="0"/>
      <w:dstrike w:val="0"/>
      <w:color w:val="333333"/>
      <w:sz w:val="15"/>
      <w:szCs w:val="15"/>
      <w:u w:val="none"/>
      <w:effect w:val="none"/>
    </w:rPr>
  </w:style>
  <w:style w:type="character" w:customStyle="1" w:styleId="StyleStyleGaramond">
    <w:name w:val="Style Style Garamond +"/>
    <w:rsid w:val="00A75EC1"/>
    <w:rPr>
      <w:rFonts w:ascii="Garamond" w:hAnsi="Garamond" w:cs="Times New Roman" w:hint="default"/>
      <w:sz w:val="20"/>
    </w:rPr>
  </w:style>
  <w:style w:type="character" w:customStyle="1" w:styleId="quotechar0">
    <w:name w:val="quotechar"/>
    <w:rsid w:val="00A75EC1"/>
  </w:style>
  <w:style w:type="character" w:customStyle="1" w:styleId="boldunderline0">
    <w:name w:val="boldunderline"/>
    <w:rsid w:val="00A75EC1"/>
  </w:style>
  <w:style w:type="character" w:customStyle="1" w:styleId="A8">
    <w:name w:val="A8"/>
    <w:rsid w:val="00A75EC1"/>
    <w:rPr>
      <w:rFonts w:ascii="Scala" w:hAnsi="Scala" w:cs="Scala" w:hint="default"/>
      <w:color w:val="000000"/>
      <w:sz w:val="15"/>
      <w:szCs w:val="15"/>
    </w:rPr>
  </w:style>
  <w:style w:type="character" w:customStyle="1" w:styleId="A0">
    <w:name w:val="A0"/>
    <w:uiPriority w:val="99"/>
    <w:rsid w:val="00A75EC1"/>
    <w:rPr>
      <w:rFonts w:ascii="Scala" w:hAnsi="Scala" w:cs="Scala" w:hint="default"/>
      <w:color w:val="000000"/>
      <w:sz w:val="16"/>
      <w:szCs w:val="16"/>
    </w:rPr>
  </w:style>
  <w:style w:type="character" w:customStyle="1" w:styleId="Date11">
    <w:name w:val="Date11"/>
    <w:rsid w:val="00A75EC1"/>
  </w:style>
  <w:style w:type="character" w:customStyle="1" w:styleId="Boxout">
    <w:name w:val="Box out"/>
    <w:uiPriority w:val="1"/>
    <w:qFormat/>
    <w:rsid w:val="00A75EC1"/>
    <w:rPr>
      <w:rFonts w:ascii="Tahoma" w:hAnsi="Tahoma" w:cs="Tahoma" w:hint="default"/>
      <w:b/>
      <w:bCs w:val="0"/>
      <w:sz w:val="20"/>
      <w:u w:val="single"/>
      <w:bdr w:val="none" w:sz="0" w:space="0" w:color="auto" w:frame="1"/>
      <w:shd w:val="clear" w:color="auto" w:fill="A9E8F5"/>
    </w:rPr>
  </w:style>
  <w:style w:type="character" w:customStyle="1" w:styleId="metad">
    <w:name w:val="metad"/>
    <w:rsid w:val="00A75EC1"/>
  </w:style>
  <w:style w:type="character" w:customStyle="1" w:styleId="sifr-alternate">
    <w:name w:val="sifr-alternate"/>
    <w:rsid w:val="00A75EC1"/>
  </w:style>
  <w:style w:type="character" w:customStyle="1" w:styleId="justify1">
    <w:name w:val="justify1"/>
    <w:rsid w:val="00A75EC1"/>
  </w:style>
  <w:style w:type="character" w:customStyle="1" w:styleId="artbody1">
    <w:name w:val="art_body1"/>
    <w:rsid w:val="00A75EC1"/>
    <w:rPr>
      <w:rFonts w:ascii="Arial" w:hAnsi="Arial" w:cs="Arial" w:hint="default"/>
    </w:rPr>
  </w:style>
  <w:style w:type="character" w:customStyle="1" w:styleId="A1">
    <w:name w:val="A1"/>
    <w:uiPriority w:val="99"/>
    <w:rsid w:val="00A75EC1"/>
    <w:rPr>
      <w:rFonts w:ascii="Book Antiqua" w:hAnsi="Book Antiqua" w:cs="Book Antiqua" w:hint="default"/>
      <w:color w:val="221E1F"/>
      <w:sz w:val="22"/>
      <w:szCs w:val="22"/>
    </w:rPr>
  </w:style>
  <w:style w:type="character" w:customStyle="1" w:styleId="reality">
    <w:name w:val="reality"/>
    <w:rsid w:val="00A75EC1"/>
  </w:style>
  <w:style w:type="character" w:customStyle="1" w:styleId="text2">
    <w:name w:val="text2"/>
    <w:rsid w:val="00A75EC1"/>
  </w:style>
  <w:style w:type="character" w:customStyle="1" w:styleId="StyleUnderlineChar2CharChar11pt">
    <w:name w:val="Style Underline Char2 Char Char + 11 pt"/>
    <w:rsid w:val="00A75EC1"/>
    <w:rPr>
      <w:rFonts w:ascii="Times New Roman" w:hAnsi="Times New Roman" w:cs="Times New Roman" w:hint="default"/>
      <w:sz w:val="20"/>
      <w:u w:val="single"/>
    </w:rPr>
  </w:style>
  <w:style w:type="character" w:customStyle="1" w:styleId="StyleStyleBoldUnderline11pt">
    <w:name w:val="Style Style Bold Underline + 11 pt"/>
    <w:rsid w:val="00A75EC1"/>
    <w:rPr>
      <w:b/>
      <w:bCs/>
      <w:sz w:val="20"/>
      <w:u w:val="single"/>
    </w:rPr>
  </w:style>
  <w:style w:type="character" w:customStyle="1" w:styleId="articlehead2">
    <w:name w:val="articlehead2"/>
    <w:rsid w:val="00A75EC1"/>
  </w:style>
  <w:style w:type="character" w:customStyle="1" w:styleId="pronset">
    <w:name w:val="pronset"/>
    <w:rsid w:val="00A75EC1"/>
  </w:style>
  <w:style w:type="character" w:customStyle="1" w:styleId="prondelim">
    <w:name w:val="prondelim"/>
    <w:rsid w:val="00A75EC1"/>
  </w:style>
  <w:style w:type="character" w:customStyle="1" w:styleId="prontoggle">
    <w:name w:val="pron_toggle"/>
    <w:rsid w:val="00A75EC1"/>
  </w:style>
  <w:style w:type="character" w:customStyle="1" w:styleId="boldface">
    <w:name w:val="boldface"/>
    <w:rsid w:val="00A75EC1"/>
  </w:style>
  <w:style w:type="character" w:customStyle="1" w:styleId="secondary-bf">
    <w:name w:val="secondary-bf"/>
    <w:rsid w:val="00A75EC1"/>
  </w:style>
  <w:style w:type="table" w:styleId="ColorfulGrid-Accent1">
    <w:name w:val="Colorful Grid Accent 1"/>
    <w:basedOn w:val="TableNormal"/>
    <w:link w:val="ColorfulGrid-Accent1Char"/>
    <w:uiPriority w:val="29"/>
    <w:unhideWhenUsed/>
    <w:rsid w:val="00A75EC1"/>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A75EC1"/>
    <w:rPr>
      <w:rFonts w:ascii="Times New Roman" w:hAnsi="Times New Roman" w:cs="Times New Roman" w:hint="default"/>
      <w:iCs/>
      <w:color w:val="000000"/>
      <w:sz w:val="16"/>
    </w:rPr>
  </w:style>
  <w:style w:type="character" w:customStyle="1" w:styleId="Boxout0">
    <w:name w:val="Boxout"/>
    <w:uiPriority w:val="1"/>
    <w:qFormat/>
    <w:rsid w:val="00A75EC1"/>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A75EC1"/>
  </w:style>
  <w:style w:type="character" w:customStyle="1" w:styleId="pg">
    <w:name w:val="pg"/>
    <w:rsid w:val="00A75EC1"/>
  </w:style>
  <w:style w:type="character" w:customStyle="1" w:styleId="detailtitle">
    <w:name w:val="detailtitle"/>
    <w:rsid w:val="00A75EC1"/>
  </w:style>
  <w:style w:type="character" w:customStyle="1" w:styleId="storydate">
    <w:name w:val="storydate"/>
    <w:rsid w:val="00A75EC1"/>
  </w:style>
  <w:style w:type="character" w:customStyle="1" w:styleId="preloadwrap">
    <w:name w:val="preloadwrap"/>
    <w:rsid w:val="00A75EC1"/>
  </w:style>
  <w:style w:type="character" w:customStyle="1" w:styleId="creditwrap">
    <w:name w:val="creditwrap"/>
    <w:rsid w:val="00A75EC1"/>
  </w:style>
  <w:style w:type="character" w:customStyle="1" w:styleId="DefaultChar1">
    <w:name w:val="Default Char1"/>
    <w:rsid w:val="00A75EC1"/>
    <w:rPr>
      <w:noProof w:val="0"/>
      <w:color w:val="000000"/>
      <w:lang w:val="en-US" w:eastAsia="en-US" w:bidi="ar-SA"/>
    </w:rPr>
  </w:style>
  <w:style w:type="character" w:customStyle="1" w:styleId="textunderlineChar0">
    <w:name w:val="text underline Char"/>
    <w:rsid w:val="00A75EC1"/>
    <w:rPr>
      <w:sz w:val="24"/>
      <w:szCs w:val="22"/>
      <w:u w:val="thick"/>
      <w:lang w:val="en-US" w:eastAsia="en-US" w:bidi="ar-SA"/>
    </w:rPr>
  </w:style>
  <w:style w:type="character" w:customStyle="1" w:styleId="BoldChar">
    <w:name w:val="Bold Char"/>
    <w:rsid w:val="00A75EC1"/>
    <w:rPr>
      <w:rFonts w:ascii="Times New Roman" w:eastAsia="Times New Roman" w:hAnsi="Times New Roman" w:cs="Times New Roman" w:hint="default"/>
      <w:b/>
      <w:bCs w:val="0"/>
      <w:szCs w:val="24"/>
    </w:rPr>
  </w:style>
  <w:style w:type="character" w:customStyle="1" w:styleId="pmterms31">
    <w:name w:val="pmterms31"/>
    <w:rsid w:val="00A75EC1"/>
    <w:rPr>
      <w:b/>
      <w:bCs/>
      <w:i w:val="0"/>
      <w:iCs w:val="0"/>
      <w:color w:val="000000"/>
    </w:rPr>
  </w:style>
  <w:style w:type="character" w:customStyle="1" w:styleId="copyrightdescription">
    <w:name w:val="copyrightdescription"/>
    <w:rsid w:val="00A75EC1"/>
  </w:style>
  <w:style w:type="character" w:customStyle="1" w:styleId="ft01">
    <w:name w:val="ft01"/>
    <w:rsid w:val="00A75EC1"/>
    <w:rPr>
      <w:rFonts w:ascii="Times" w:hAnsi="Times" w:cs="Times" w:hint="default"/>
      <w:color w:val="000000"/>
      <w:sz w:val="14"/>
      <w:szCs w:val="14"/>
    </w:rPr>
  </w:style>
  <w:style w:type="character" w:customStyle="1" w:styleId="ft11">
    <w:name w:val="ft11"/>
    <w:rsid w:val="00A75EC1"/>
    <w:rPr>
      <w:rFonts w:ascii="Times" w:hAnsi="Times" w:cs="Times" w:hint="default"/>
      <w:color w:val="000000"/>
      <w:sz w:val="17"/>
      <w:szCs w:val="17"/>
    </w:rPr>
  </w:style>
  <w:style w:type="character" w:customStyle="1" w:styleId="ft21">
    <w:name w:val="ft21"/>
    <w:rsid w:val="00A75EC1"/>
    <w:rPr>
      <w:rFonts w:ascii="Times" w:hAnsi="Times" w:cs="Times" w:hint="default"/>
      <w:color w:val="000000"/>
      <w:sz w:val="15"/>
      <w:szCs w:val="15"/>
    </w:rPr>
  </w:style>
  <w:style w:type="character" w:customStyle="1" w:styleId="ft31">
    <w:name w:val="ft31"/>
    <w:rsid w:val="00A75EC1"/>
    <w:rPr>
      <w:rFonts w:ascii="Times" w:hAnsi="Times" w:cs="Times" w:hint="default"/>
      <w:color w:val="000000"/>
      <w:sz w:val="15"/>
      <w:szCs w:val="15"/>
    </w:rPr>
  </w:style>
  <w:style w:type="character" w:customStyle="1" w:styleId="dquo">
    <w:name w:val="dquo"/>
    <w:rsid w:val="00A75EC1"/>
  </w:style>
  <w:style w:type="character" w:customStyle="1" w:styleId="caps2">
    <w:name w:val="caps2"/>
    <w:rsid w:val="00A75EC1"/>
  </w:style>
  <w:style w:type="character" w:customStyle="1" w:styleId="inside-head">
    <w:name w:val="inside-head"/>
    <w:rsid w:val="00A75EC1"/>
  </w:style>
  <w:style w:type="character" w:customStyle="1" w:styleId="CardsFont12ptCharCharCharChar">
    <w:name w:val="Cards + Font: 12 pt Char Char Char Char"/>
    <w:rsid w:val="00A75EC1"/>
    <w:rPr>
      <w:sz w:val="24"/>
      <w:szCs w:val="24"/>
      <w:u w:val="thick"/>
      <w:lang w:val="en-US" w:eastAsia="en-US" w:bidi="ar-SA"/>
    </w:rPr>
  </w:style>
  <w:style w:type="character" w:customStyle="1" w:styleId="ccs">
    <w:name w:val="c cs"/>
    <w:rsid w:val="00A75EC1"/>
  </w:style>
  <w:style w:type="character" w:customStyle="1" w:styleId="UnderlinedEvChar">
    <w:name w:val="Underlined Ev Char"/>
    <w:rsid w:val="00A75EC1"/>
    <w:rPr>
      <w:rFonts w:ascii="Times New Roman" w:eastAsia="Times New Roman" w:hAnsi="Times New Roman" w:cs="Times New Roman" w:hint="default"/>
      <w:szCs w:val="24"/>
      <w:u w:val="single"/>
    </w:rPr>
  </w:style>
  <w:style w:type="character" w:customStyle="1" w:styleId="dropshadow">
    <w:name w:val="dropshadow"/>
    <w:rsid w:val="00A75EC1"/>
  </w:style>
  <w:style w:type="character" w:customStyle="1" w:styleId="d05ws">
    <w:name w:val="d05ws"/>
    <w:rsid w:val="00A75EC1"/>
  </w:style>
  <w:style w:type="character" w:customStyle="1" w:styleId="rzibod">
    <w:name w:val="rzibod"/>
    <w:rsid w:val="00A75EC1"/>
  </w:style>
  <w:style w:type="character" w:customStyle="1" w:styleId="StyleBold1">
    <w:name w:val="Style Bold1"/>
    <w:rsid w:val="00A75EC1"/>
    <w:rPr>
      <w:rFonts w:ascii="Georgia" w:hAnsi="Georgia" w:hint="default"/>
      <w:b/>
      <w:bCs/>
      <w:sz w:val="22"/>
    </w:rPr>
  </w:style>
  <w:style w:type="character" w:customStyle="1" w:styleId="headertext">
    <w:name w:val="headertext"/>
    <w:rsid w:val="00A75EC1"/>
  </w:style>
  <w:style w:type="character" w:customStyle="1" w:styleId="endnote-reference">
    <w:name w:val="endnote-reference"/>
    <w:rsid w:val="00A75EC1"/>
  </w:style>
  <w:style w:type="character" w:customStyle="1" w:styleId="officialsname">
    <w:name w:val="official_s_name"/>
    <w:rsid w:val="00A75EC1"/>
  </w:style>
  <w:style w:type="character" w:customStyle="1" w:styleId="audience">
    <w:name w:val="audience"/>
    <w:rsid w:val="00A75EC1"/>
  </w:style>
  <w:style w:type="character" w:customStyle="1" w:styleId="A7">
    <w:name w:val="A7"/>
    <w:uiPriority w:val="99"/>
    <w:rsid w:val="00A75EC1"/>
    <w:rPr>
      <w:rFonts w:ascii="Myriad Pro" w:hAnsi="Myriad Pro" w:cs="Myriad Pro" w:hint="default"/>
      <w:color w:val="0066B1"/>
      <w:sz w:val="22"/>
      <w:szCs w:val="22"/>
    </w:rPr>
  </w:style>
  <w:style w:type="character" w:customStyle="1" w:styleId="normalchar">
    <w:name w:val="normal__char"/>
    <w:rsid w:val="00A75EC1"/>
  </w:style>
  <w:style w:type="character" w:customStyle="1" w:styleId="hyperlink002cheading0020100200028block0020title0029char">
    <w:name w:val="hyperlink_002cheading_00201_0020_0028block_0020title_0029__char"/>
    <w:rsid w:val="00A75EC1"/>
  </w:style>
  <w:style w:type="character" w:customStyle="1" w:styleId="underline002cstyle0020bold0020underlinechar">
    <w:name w:val="underline_002cstyle_0020bold_0020underline__char"/>
    <w:rsid w:val="00A75EC1"/>
  </w:style>
  <w:style w:type="character" w:customStyle="1" w:styleId="copyboldblack">
    <w:name w:val="copyboldblack"/>
    <w:rsid w:val="00A75EC1"/>
  </w:style>
  <w:style w:type="character" w:customStyle="1" w:styleId="copybold">
    <w:name w:val="copybold"/>
    <w:rsid w:val="00A75EC1"/>
  </w:style>
  <w:style w:type="character" w:customStyle="1" w:styleId="author-date0">
    <w:name w:val="author-date"/>
    <w:rsid w:val="00A75EC1"/>
  </w:style>
  <w:style w:type="character" w:customStyle="1" w:styleId="yshortcuts">
    <w:name w:val="yshortcuts"/>
    <w:rsid w:val="00A75EC1"/>
  </w:style>
  <w:style w:type="character" w:customStyle="1" w:styleId="hidden">
    <w:name w:val="hidden"/>
    <w:rsid w:val="00A75EC1"/>
  </w:style>
  <w:style w:type="character" w:customStyle="1" w:styleId="articlebegin">
    <w:name w:val="articlebegin"/>
    <w:rsid w:val="00A75EC1"/>
  </w:style>
  <w:style w:type="character" w:customStyle="1" w:styleId="mediaoverlay">
    <w:name w:val="mediaoverlay"/>
    <w:rsid w:val="00A75EC1"/>
  </w:style>
  <w:style w:type="character" w:customStyle="1" w:styleId="blogcaption">
    <w:name w:val="blog_caption"/>
    <w:rsid w:val="00A75EC1"/>
  </w:style>
  <w:style w:type="character" w:customStyle="1" w:styleId="commnet-abuzz">
    <w:name w:val="commnet-abuzz"/>
    <w:rsid w:val="00A75EC1"/>
  </w:style>
  <w:style w:type="character" w:customStyle="1" w:styleId="fbconnectbuttontext">
    <w:name w:val="fbconnectbutton_text"/>
    <w:rsid w:val="00A75EC1"/>
  </w:style>
  <w:style w:type="character" w:customStyle="1" w:styleId="fbsharecountinner">
    <w:name w:val="fb_share_count_inner"/>
    <w:rsid w:val="00A75EC1"/>
  </w:style>
  <w:style w:type="character" w:customStyle="1" w:styleId="stbuttontext">
    <w:name w:val="stbuttontext"/>
    <w:rsid w:val="00A75EC1"/>
  </w:style>
  <w:style w:type="character" w:customStyle="1" w:styleId="Highlightedunderline0">
    <w:name w:val="Highlighted underline"/>
    <w:rsid w:val="00A75EC1"/>
    <w:rPr>
      <w:rFonts w:ascii="Times New Roman" w:hAnsi="Times New Roman" w:cs="Times New Roman" w:hint="default"/>
      <w:sz w:val="20"/>
      <w:u w:val="single"/>
      <w:bdr w:val="none" w:sz="0" w:space="0" w:color="auto" w:frame="1"/>
      <w:shd w:val="clear" w:color="auto" w:fill="C0C0C0"/>
    </w:rPr>
  </w:style>
  <w:style w:type="character" w:customStyle="1" w:styleId="source">
    <w:name w:val="source"/>
    <w:rsid w:val="00A75EC1"/>
  </w:style>
  <w:style w:type="character" w:customStyle="1" w:styleId="Normal2">
    <w:name w:val="Normal2"/>
    <w:rsid w:val="00A75EC1"/>
  </w:style>
  <w:style w:type="character" w:customStyle="1" w:styleId="pubdate">
    <w:name w:val="pubdate"/>
    <w:rsid w:val="00A75EC1"/>
  </w:style>
  <w:style w:type="character" w:customStyle="1" w:styleId="grey">
    <w:name w:val="grey"/>
    <w:rsid w:val="00A75EC1"/>
  </w:style>
  <w:style w:type="character" w:customStyle="1" w:styleId="postby">
    <w:name w:val="post_by"/>
    <w:rsid w:val="00A75EC1"/>
  </w:style>
  <w:style w:type="character" w:customStyle="1" w:styleId="postdate">
    <w:name w:val="post_date"/>
    <w:rsid w:val="00A75EC1"/>
  </w:style>
  <w:style w:type="character" w:customStyle="1" w:styleId="bdx">
    <w:name w:val="bdx"/>
    <w:rsid w:val="00A75EC1"/>
  </w:style>
  <w:style w:type="character" w:customStyle="1" w:styleId="bdl">
    <w:name w:val="bdl"/>
    <w:rsid w:val="00A75EC1"/>
  </w:style>
  <w:style w:type="character" w:customStyle="1" w:styleId="bhl">
    <w:name w:val="bhl"/>
    <w:rsid w:val="00A75EC1"/>
  </w:style>
  <w:style w:type="character" w:customStyle="1" w:styleId="breadcrumbitemcurrent">
    <w:name w:val="breadcrumbitemcurrent"/>
    <w:rsid w:val="00A75EC1"/>
  </w:style>
  <w:style w:type="character" w:customStyle="1" w:styleId="bbl">
    <w:name w:val="bbl"/>
    <w:rsid w:val="00A75EC1"/>
  </w:style>
  <w:style w:type="character" w:customStyle="1" w:styleId="Date2">
    <w:name w:val="Date2"/>
    <w:rsid w:val="00A75EC1"/>
  </w:style>
  <w:style w:type="character" w:customStyle="1" w:styleId="company">
    <w:name w:val="company"/>
    <w:rsid w:val="00A75EC1"/>
  </w:style>
  <w:style w:type="character" w:customStyle="1" w:styleId="itxtnewhookspan">
    <w:name w:val="itxtnewhookspan"/>
    <w:rsid w:val="00A75EC1"/>
  </w:style>
  <w:style w:type="character" w:customStyle="1" w:styleId="gstxthlt">
    <w:name w:val="gstxt_hlt"/>
    <w:rsid w:val="00A75EC1"/>
  </w:style>
  <w:style w:type="character" w:customStyle="1" w:styleId="SubtleEmphasis1">
    <w:name w:val="Subtle Emphasis1"/>
    <w:uiPriority w:val="19"/>
    <w:qFormat/>
    <w:rsid w:val="00A75EC1"/>
    <w:rPr>
      <w:rFonts w:ascii="Times New Roman" w:hAnsi="Times New Roman" w:cs="Times New Roman" w:hint="default"/>
      <w:b/>
      <w:bCs w:val="0"/>
      <w:iCs/>
      <w:color w:val="auto"/>
      <w:sz w:val="22"/>
    </w:rPr>
  </w:style>
  <w:style w:type="character" w:customStyle="1" w:styleId="StyleBoldRed">
    <w:name w:val="Style Bold Red"/>
    <w:rsid w:val="00A75EC1"/>
    <w:rPr>
      <w:b/>
      <w:bCs/>
      <w:color w:val="auto"/>
    </w:rPr>
  </w:style>
  <w:style w:type="character" w:customStyle="1" w:styleId="StyleTimesNewRoman8pt">
    <w:name w:val="Style Times New Roman 8 pt"/>
    <w:rsid w:val="00A75EC1"/>
    <w:rPr>
      <w:rFonts w:ascii="Georgia" w:hAnsi="Georgia" w:hint="default"/>
      <w:sz w:val="16"/>
    </w:rPr>
  </w:style>
  <w:style w:type="character" w:customStyle="1" w:styleId="StyleStyle7pt8pt">
    <w:name w:val="Style Style 7 pt + 8 pt"/>
    <w:rsid w:val="00A75EC1"/>
    <w:rPr>
      <w:sz w:val="16"/>
    </w:rPr>
  </w:style>
  <w:style w:type="character" w:customStyle="1" w:styleId="StyleStyleThickunderlineBold1">
    <w:name w:val="Style Style Thick underline + Bold1"/>
    <w:rsid w:val="00A75EC1"/>
    <w:rPr>
      <w:b/>
      <w:bCs/>
      <w:u w:val="thick"/>
    </w:rPr>
  </w:style>
  <w:style w:type="character" w:customStyle="1" w:styleId="StyleUnderline2">
    <w:name w:val="Style Underline2"/>
    <w:rsid w:val="00A75EC1"/>
    <w:rPr>
      <w:u w:val="single"/>
    </w:rPr>
  </w:style>
  <w:style w:type="character" w:customStyle="1" w:styleId="ShrinkText">
    <w:name w:val="Shrink Text"/>
    <w:rsid w:val="00A75EC1"/>
    <w:rPr>
      <w:sz w:val="16"/>
    </w:rPr>
  </w:style>
  <w:style w:type="character" w:customStyle="1" w:styleId="smallcaps">
    <w:name w:val="smallcaps"/>
    <w:rsid w:val="00A75EC1"/>
  </w:style>
  <w:style w:type="character" w:customStyle="1" w:styleId="goldbldtext">
    <w:name w:val="goldbldtext"/>
    <w:rsid w:val="00A75EC1"/>
  </w:style>
  <w:style w:type="character" w:customStyle="1" w:styleId="cardshighlight0">
    <w:name w:val="cardshighlight"/>
    <w:rsid w:val="00A75EC1"/>
  </w:style>
  <w:style w:type="character" w:customStyle="1" w:styleId="cardsfont12pt1">
    <w:name w:val="cardsfont12pt"/>
    <w:rsid w:val="00A75EC1"/>
  </w:style>
  <w:style w:type="character" w:customStyle="1" w:styleId="ft1">
    <w:name w:val="ft1"/>
    <w:rsid w:val="00A75EC1"/>
  </w:style>
  <w:style w:type="character" w:customStyle="1" w:styleId="ft6">
    <w:name w:val="ft6"/>
    <w:rsid w:val="00A75EC1"/>
  </w:style>
  <w:style w:type="character" w:customStyle="1" w:styleId="kicker">
    <w:name w:val="kicker"/>
    <w:rsid w:val="00A75EC1"/>
  </w:style>
  <w:style w:type="character" w:customStyle="1" w:styleId="backcontent">
    <w:name w:val="backcontent"/>
    <w:rsid w:val="00A75EC1"/>
  </w:style>
  <w:style w:type="character" w:customStyle="1" w:styleId="daystmp">
    <w:name w:val="daystmp"/>
    <w:rsid w:val="00A75EC1"/>
  </w:style>
  <w:style w:type="character" w:customStyle="1" w:styleId="cardsfont12ptchar">
    <w:name w:val="cardsfont12ptchar"/>
    <w:rsid w:val="00A75EC1"/>
  </w:style>
  <w:style w:type="character" w:customStyle="1" w:styleId="gal">
    <w:name w:val="gal"/>
    <w:rsid w:val="00A75EC1"/>
  </w:style>
  <w:style w:type="character" w:customStyle="1" w:styleId="submitted">
    <w:name w:val="submitted"/>
    <w:rsid w:val="00A75EC1"/>
  </w:style>
  <w:style w:type="character" w:customStyle="1" w:styleId="imagedateline">
    <w:name w:val="image_dateline"/>
    <w:rsid w:val="00A75EC1"/>
  </w:style>
  <w:style w:type="character" w:customStyle="1" w:styleId="authordatecharchar">
    <w:name w:val="authordatecharchar"/>
    <w:rsid w:val="00A75EC1"/>
  </w:style>
  <w:style w:type="character" w:customStyle="1" w:styleId="style1char0">
    <w:name w:val="style1char"/>
    <w:rsid w:val="00A75EC1"/>
  </w:style>
  <w:style w:type="character" w:customStyle="1" w:styleId="tagcharchar0">
    <w:name w:val="tagcharchar"/>
    <w:rsid w:val="00A75EC1"/>
  </w:style>
  <w:style w:type="character" w:customStyle="1" w:styleId="underlinedcharchar2">
    <w:name w:val="underlinedcharchar"/>
    <w:rsid w:val="00A75EC1"/>
  </w:style>
  <w:style w:type="character" w:customStyle="1" w:styleId="BoxedChar">
    <w:name w:val="Boxed Char"/>
    <w:rsid w:val="00A75EC1"/>
    <w:rPr>
      <w:rFonts w:ascii="Arial Narrow" w:hAnsi="Arial Narrow" w:hint="default"/>
      <w:b/>
      <w:bCs w:val="0"/>
      <w:sz w:val="18"/>
      <w:bdr w:val="single" w:sz="6" w:space="0" w:color="auto" w:frame="1"/>
    </w:rPr>
  </w:style>
  <w:style w:type="character" w:customStyle="1" w:styleId="Style11ptUnderline2">
    <w:name w:val="Style 11 pt Underline2"/>
    <w:rsid w:val="00A75EC1"/>
    <w:rPr>
      <w:sz w:val="20"/>
      <w:u w:val="single"/>
    </w:rPr>
  </w:style>
  <w:style w:type="character" w:customStyle="1" w:styleId="Style11ptBoldUnderline2">
    <w:name w:val="Style 11 pt Bold Underline2"/>
    <w:rsid w:val="00A75EC1"/>
    <w:rPr>
      <w:b/>
      <w:bCs/>
      <w:sz w:val="20"/>
      <w:u w:val="single"/>
    </w:rPr>
  </w:style>
  <w:style w:type="character" w:customStyle="1" w:styleId="nw">
    <w:name w:val="nw"/>
    <w:rsid w:val="00A75EC1"/>
  </w:style>
  <w:style w:type="character" w:customStyle="1" w:styleId="Styleunderline11ptBoldBorderSinglesolidlineAuto">
    <w:name w:val="Style underline + 11 pt Bold Border: : (Single solid line Auto ..."/>
    <w:rsid w:val="00A75EC1"/>
    <w:rPr>
      <w:b/>
      <w:bCs/>
      <w:sz w:val="20"/>
      <w:u w:val="single"/>
      <w:bdr w:val="single" w:sz="4" w:space="0" w:color="auto" w:frame="1"/>
    </w:rPr>
  </w:style>
  <w:style w:type="character" w:customStyle="1" w:styleId="cardCharCharCharChar">
    <w:name w:val="card Char Char Char Char"/>
    <w:rsid w:val="00A75EC1"/>
    <w:rPr>
      <w:lang w:val="en-US" w:eastAsia="en-US" w:bidi="ar-SA"/>
    </w:rPr>
  </w:style>
  <w:style w:type="character" w:customStyle="1" w:styleId="cardCharCharChar1">
    <w:name w:val="card Char Char Char1"/>
    <w:rsid w:val="00A75EC1"/>
    <w:rPr>
      <w:lang w:val="en-US" w:eastAsia="en-US" w:bidi="ar-SA"/>
    </w:rPr>
  </w:style>
  <w:style w:type="character" w:customStyle="1" w:styleId="Style11ptThickunderline">
    <w:name w:val="Style 11 pt Thick underline"/>
    <w:rsid w:val="00A75EC1"/>
    <w:rPr>
      <w:sz w:val="20"/>
      <w:u w:val="thick"/>
    </w:rPr>
  </w:style>
  <w:style w:type="character" w:customStyle="1" w:styleId="Style11ptBoldThickunderline">
    <w:name w:val="Style 11 pt Bold Thick underline"/>
    <w:rsid w:val="00A75EC1"/>
    <w:rPr>
      <w:b/>
      <w:bCs/>
      <w:sz w:val="20"/>
      <w:u w:val="thick"/>
    </w:rPr>
  </w:style>
  <w:style w:type="character" w:customStyle="1" w:styleId="authors1">
    <w:name w:val="authors1"/>
    <w:rsid w:val="00A75EC1"/>
    <w:rPr>
      <w:rFonts w:ascii="Verdana" w:hAnsi="Verdana" w:hint="default"/>
      <w:b/>
      <w:bCs/>
      <w:color w:val="006699"/>
      <w:sz w:val="20"/>
      <w:szCs w:val="20"/>
    </w:rPr>
  </w:style>
  <w:style w:type="character" w:customStyle="1" w:styleId="headlinesectionlarge">
    <w:name w:val="headline_section_large"/>
    <w:rsid w:val="00A75EC1"/>
  </w:style>
  <w:style w:type="character" w:customStyle="1" w:styleId="Styleunderline11ptBlack">
    <w:name w:val="Style underline + 11 pt Black"/>
    <w:rsid w:val="00A75EC1"/>
    <w:rPr>
      <w:color w:val="000000"/>
      <w:sz w:val="20"/>
      <w:u w:val="single"/>
    </w:rPr>
  </w:style>
  <w:style w:type="character" w:customStyle="1" w:styleId="Styleunderline11ptBoldBlack">
    <w:name w:val="Style underline + 11 pt Bold Black"/>
    <w:rsid w:val="00A75EC1"/>
    <w:rPr>
      <w:b/>
      <w:bCs/>
      <w:color w:val="000000"/>
      <w:sz w:val="20"/>
      <w:u w:val="single"/>
    </w:rPr>
  </w:style>
  <w:style w:type="character" w:customStyle="1" w:styleId="Style11ptBoldBlackUnderline">
    <w:name w:val="Style 11 pt Bold Black Underline"/>
    <w:rsid w:val="00A75EC1"/>
    <w:rPr>
      <w:b/>
      <w:bCs/>
      <w:color w:val="000000"/>
      <w:sz w:val="20"/>
      <w:u w:val="single"/>
    </w:rPr>
  </w:style>
  <w:style w:type="character" w:customStyle="1" w:styleId="Style11ptBoldBlackUnderlineBorderSinglesolidline">
    <w:name w:val="Style 11 pt Bold Black Underline Border: : (Single solid line ..."/>
    <w:rsid w:val="00A75EC1"/>
    <w:rPr>
      <w:b/>
      <w:bCs/>
      <w:color w:val="000000"/>
      <w:sz w:val="20"/>
      <w:u w:val="single"/>
      <w:bdr w:val="single" w:sz="4" w:space="0" w:color="auto" w:frame="1"/>
    </w:rPr>
  </w:style>
  <w:style w:type="character" w:customStyle="1" w:styleId="StyleLatinMeridien-Italic11ptItalicUnderline">
    <w:name w:val="Style (Latin) Meridien-Italic 11 pt Italic Underline"/>
    <w:rsid w:val="00A75EC1"/>
    <w:rPr>
      <w:rFonts w:ascii="Meridien-Italic" w:hAnsi="Meridien-Italic" w:hint="default"/>
      <w:i/>
      <w:iCs/>
      <w:sz w:val="20"/>
      <w:u w:val="single"/>
    </w:rPr>
  </w:style>
  <w:style w:type="character" w:customStyle="1" w:styleId="Citation-AuthorDate">
    <w:name w:val="Citation - Author/Date"/>
    <w:rsid w:val="00A75EC1"/>
    <w:rPr>
      <w:b/>
      <w:bCs w:val="0"/>
      <w:smallCaps/>
      <w:sz w:val="24"/>
      <w:u w:val="single"/>
    </w:rPr>
  </w:style>
  <w:style w:type="character" w:customStyle="1" w:styleId="underlinestylechar0">
    <w:name w:val="underlinestylechar"/>
    <w:rsid w:val="00A75EC1"/>
  </w:style>
  <w:style w:type="character" w:customStyle="1" w:styleId="highlight">
    <w:name w:val="highlight"/>
    <w:rsid w:val="00A75EC1"/>
  </w:style>
  <w:style w:type="character" w:customStyle="1" w:styleId="DottedUnderline0">
    <w:name w:val="Dotted Underline"/>
    <w:rsid w:val="00A75EC1"/>
    <w:rPr>
      <w:rFonts w:ascii="Times New Roman" w:hAnsi="Times New Roman" w:cs="Times New Roman" w:hint="default"/>
      <w:sz w:val="20"/>
      <w:u w:val="dottedHeavy"/>
    </w:rPr>
  </w:style>
  <w:style w:type="character" w:customStyle="1" w:styleId="CardsFont6ptCharChar">
    <w:name w:val="Cards + Font: 6 pt Char Char"/>
    <w:rsid w:val="00A75EC1"/>
    <w:rPr>
      <w:sz w:val="8"/>
      <w:lang w:val="en-US" w:eastAsia="en-US" w:bidi="ar-SA"/>
    </w:rPr>
  </w:style>
  <w:style w:type="character" w:customStyle="1" w:styleId="titleauthoretc">
    <w:name w:val="titleauthoretc"/>
    <w:rsid w:val="00A75EC1"/>
  </w:style>
  <w:style w:type="character" w:customStyle="1" w:styleId="labeltext">
    <w:name w:val="labeltext"/>
    <w:rsid w:val="00A75EC1"/>
  </w:style>
  <w:style w:type="character" w:customStyle="1" w:styleId="viewlink">
    <w:name w:val="viewlink"/>
    <w:rsid w:val="00A75EC1"/>
  </w:style>
  <w:style w:type="character" w:customStyle="1" w:styleId="share">
    <w:name w:val="share"/>
    <w:rsid w:val="00A75EC1"/>
  </w:style>
  <w:style w:type="character" w:customStyle="1" w:styleId="inlinkchart">
    <w:name w:val="inlink_chart"/>
    <w:rsid w:val="00A75EC1"/>
  </w:style>
  <w:style w:type="character" w:customStyle="1" w:styleId="underLight">
    <w:name w:val="underLight"/>
    <w:uiPriority w:val="1"/>
    <w:qFormat/>
    <w:rsid w:val="00A75EC1"/>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A75EC1"/>
  </w:style>
  <w:style w:type="character" w:customStyle="1" w:styleId="author-rss">
    <w:name w:val="author-rss"/>
    <w:rsid w:val="00A75EC1"/>
  </w:style>
  <w:style w:type="character" w:customStyle="1" w:styleId="fbsharecountwrapper">
    <w:name w:val="fb_share_count_wrapper"/>
    <w:rsid w:val="00A75EC1"/>
  </w:style>
  <w:style w:type="character" w:customStyle="1" w:styleId="fbbuttontext">
    <w:name w:val="fb_button_text"/>
    <w:rsid w:val="00A75EC1"/>
  </w:style>
  <w:style w:type="character" w:customStyle="1" w:styleId="hw">
    <w:name w:val="hw"/>
    <w:rsid w:val="00A75EC1"/>
  </w:style>
  <w:style w:type="character" w:customStyle="1" w:styleId="linktotop">
    <w:name w:val="linktotop"/>
    <w:rsid w:val="00A75EC1"/>
  </w:style>
  <w:style w:type="character" w:customStyle="1" w:styleId="maintextbldleft">
    <w:name w:val="maintextbldleft"/>
    <w:rsid w:val="00A75EC1"/>
  </w:style>
  <w:style w:type="character" w:customStyle="1" w:styleId="maintextleft">
    <w:name w:val="maintextleft"/>
    <w:rsid w:val="00A75EC1"/>
  </w:style>
  <w:style w:type="character" w:customStyle="1" w:styleId="descriptionstyle1block">
    <w:name w:val="description style1 block"/>
    <w:rsid w:val="00A75EC1"/>
  </w:style>
  <w:style w:type="character" w:customStyle="1" w:styleId="gutter-right-1">
    <w:name w:val="gutter-right-1"/>
    <w:basedOn w:val="DefaultParagraphFont"/>
    <w:rsid w:val="00A75EC1"/>
  </w:style>
  <w:style w:type="character" w:customStyle="1" w:styleId="ssl3">
    <w:name w:val="ss_l3"/>
    <w:rsid w:val="00A75EC1"/>
  </w:style>
  <w:style w:type="character" w:customStyle="1" w:styleId="FontStyle39">
    <w:name w:val="Font Style39"/>
    <w:uiPriority w:val="99"/>
    <w:rsid w:val="00A75EC1"/>
    <w:rPr>
      <w:rFonts w:ascii="Constantia" w:hAnsi="Constantia" w:cs="Constantia" w:hint="default"/>
      <w:b/>
      <w:bCs/>
      <w:sz w:val="18"/>
      <w:szCs w:val="18"/>
    </w:rPr>
  </w:style>
  <w:style w:type="character" w:customStyle="1" w:styleId="6">
    <w:name w:val="6"/>
    <w:rsid w:val="00A75EC1"/>
    <w:rPr>
      <w:rFonts w:ascii="Arial" w:hAnsi="Arial" w:cs="Arial" w:hint="default"/>
      <w:bCs/>
      <w:sz w:val="20"/>
      <w:u w:val="single"/>
      <w:lang w:val="en-US" w:eastAsia="en-US" w:bidi="ar-SA"/>
    </w:rPr>
  </w:style>
  <w:style w:type="character" w:customStyle="1" w:styleId="CharChar4">
    <w:name w:val="Char Char4"/>
    <w:rsid w:val="00A75EC1"/>
    <w:rPr>
      <w:szCs w:val="24"/>
      <w:lang w:eastAsia="zh-CN"/>
    </w:rPr>
  </w:style>
  <w:style w:type="character" w:customStyle="1" w:styleId="Header11">
    <w:name w:val="Header11"/>
    <w:rsid w:val="00A75EC1"/>
  </w:style>
  <w:style w:type="character" w:customStyle="1" w:styleId="posa">
    <w:name w:val="pos(a)"/>
    <w:basedOn w:val="DefaultParagraphFont"/>
    <w:rsid w:val="00A75EC1"/>
  </w:style>
  <w:style w:type="character" w:customStyle="1" w:styleId="u-hiddeninnarrowenv">
    <w:name w:val="u-hiddeninnarrowenv"/>
    <w:basedOn w:val="DefaultParagraphFont"/>
    <w:rsid w:val="00A75EC1"/>
  </w:style>
  <w:style w:type="character" w:customStyle="1" w:styleId="followbutton-bird">
    <w:name w:val="followbutton-bird"/>
    <w:basedOn w:val="DefaultParagraphFont"/>
    <w:rsid w:val="00A75EC1"/>
  </w:style>
  <w:style w:type="character" w:customStyle="1" w:styleId="tweetauthor-name">
    <w:name w:val="tweetauthor-name"/>
    <w:basedOn w:val="DefaultParagraphFont"/>
    <w:rsid w:val="00A75EC1"/>
  </w:style>
  <w:style w:type="character" w:customStyle="1" w:styleId="tweetauthor-verifiedbadge">
    <w:name w:val="tweetauthor-verifiedbadge"/>
    <w:basedOn w:val="DefaultParagraphFont"/>
    <w:rsid w:val="00A75EC1"/>
  </w:style>
  <w:style w:type="character" w:customStyle="1" w:styleId="tweetauthor-screenname">
    <w:name w:val="tweetauthor-screenname"/>
    <w:basedOn w:val="DefaultParagraphFont"/>
    <w:rsid w:val="00A75EC1"/>
  </w:style>
  <w:style w:type="character" w:customStyle="1" w:styleId="u-hiddenvisually">
    <w:name w:val="u-hiddenvisually"/>
    <w:basedOn w:val="DefaultParagraphFont"/>
    <w:rsid w:val="00A75EC1"/>
  </w:style>
  <w:style w:type="character" w:customStyle="1" w:styleId="tweetaction-stat">
    <w:name w:val="tweetaction-stat"/>
    <w:basedOn w:val="DefaultParagraphFont"/>
    <w:rsid w:val="00A75EC1"/>
  </w:style>
  <w:style w:type="character" w:customStyle="1" w:styleId="related">
    <w:name w:val="related"/>
    <w:basedOn w:val="DefaultParagraphFont"/>
    <w:rsid w:val="00A75EC1"/>
  </w:style>
  <w:style w:type="character" w:customStyle="1" w:styleId="related-content">
    <w:name w:val="related-content"/>
    <w:basedOn w:val="DefaultParagraphFont"/>
    <w:rsid w:val="00A75EC1"/>
  </w:style>
  <w:style w:type="character" w:customStyle="1" w:styleId="name-of-author">
    <w:name w:val="name-of-author"/>
    <w:basedOn w:val="DefaultParagraphFont"/>
    <w:rsid w:val="00A75EC1"/>
  </w:style>
  <w:style w:type="character" w:customStyle="1" w:styleId="first-name">
    <w:name w:val="first-name"/>
    <w:basedOn w:val="DefaultParagraphFont"/>
    <w:rsid w:val="00A75EC1"/>
  </w:style>
  <w:style w:type="character" w:customStyle="1" w:styleId="last-name">
    <w:name w:val="last-name"/>
    <w:basedOn w:val="DefaultParagraphFont"/>
    <w:rsid w:val="00A75EC1"/>
  </w:style>
  <w:style w:type="character" w:customStyle="1" w:styleId="caption10">
    <w:name w:val="caption1"/>
    <w:basedOn w:val="DefaultParagraphFont"/>
    <w:rsid w:val="00A75EC1"/>
  </w:style>
  <w:style w:type="character" w:customStyle="1" w:styleId="recirc-text">
    <w:name w:val="&quot;recirc-text”"/>
    <w:basedOn w:val="DefaultParagraphFont"/>
    <w:rsid w:val="00A75EC1"/>
  </w:style>
  <w:style w:type="character" w:customStyle="1" w:styleId="video-icon">
    <w:name w:val="video-icon"/>
    <w:basedOn w:val="DefaultParagraphFont"/>
    <w:rsid w:val="00A75EC1"/>
  </w:style>
  <w:style w:type="character" w:customStyle="1" w:styleId="powa-shot-play-btn-text">
    <w:name w:val="powa-shot-play-btn-text"/>
    <w:basedOn w:val="DefaultParagraphFont"/>
    <w:rsid w:val="00A75EC1"/>
  </w:style>
  <w:style w:type="character" w:customStyle="1" w:styleId="powa-shot-click">
    <w:name w:val="powa-shot-click"/>
    <w:basedOn w:val="DefaultParagraphFont"/>
    <w:rsid w:val="00A75EC1"/>
  </w:style>
  <w:style w:type="character" w:customStyle="1" w:styleId="wpv-blurb">
    <w:name w:val="wpv-blurb"/>
    <w:basedOn w:val="DefaultParagraphFont"/>
    <w:rsid w:val="00A75EC1"/>
  </w:style>
  <w:style w:type="character" w:customStyle="1" w:styleId="pb-caption">
    <w:name w:val="pb-caption"/>
    <w:basedOn w:val="DefaultParagraphFont"/>
    <w:rsid w:val="00A75EC1"/>
  </w:style>
  <w:style w:type="table" w:styleId="TableGrid">
    <w:name w:val="Table Grid"/>
    <w:basedOn w:val="TableNormal"/>
    <w:rsid w:val="00A75EC1"/>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0">
    <w:name w:val="Style2"/>
    <w:basedOn w:val="Normal"/>
    <w:uiPriority w:val="99"/>
    <w:qFormat/>
    <w:rsid w:val="00A75EC1"/>
    <w:pPr>
      <w:keepNext/>
      <w:keepLines/>
      <w:spacing w:before="200"/>
      <w:outlineLvl w:val="3"/>
    </w:pPr>
    <w:rPr>
      <w:rFonts w:ascii="Calibri" w:eastAsia="Times New Roman" w:hAnsi="Calibri" w:cs="Times New Roman"/>
      <w:b/>
      <w:iCs/>
      <w:caps/>
      <w:sz w:val="16"/>
      <w:szCs w:val="20"/>
    </w:rPr>
  </w:style>
  <w:style w:type="character" w:customStyle="1" w:styleId="Heading5Char1">
    <w:name w:val="Heading 5 Char1"/>
    <w:aliases w:val="Text Char1"/>
    <w:basedOn w:val="DefaultParagraphFont"/>
    <w:semiHidden/>
    <w:rsid w:val="00A75EC1"/>
    <w:rPr>
      <w:rFonts w:asciiTheme="majorHAnsi" w:eastAsiaTheme="majorEastAsia" w:hAnsiTheme="majorHAnsi" w:cstheme="majorBidi" w:hint="default"/>
      <w:color w:val="365F91" w:themeColor="accent1" w:themeShade="BF"/>
      <w:sz w:val="22"/>
      <w:szCs w:val="22"/>
    </w:rPr>
  </w:style>
  <w:style w:type="character" w:styleId="CommentReference">
    <w:name w:val="annotation reference"/>
    <w:basedOn w:val="DefaultParagraphFont"/>
    <w:uiPriority w:val="99"/>
    <w:unhideWhenUsed/>
    <w:rsid w:val="00A75EC1"/>
    <w:rPr>
      <w:sz w:val="16"/>
      <w:szCs w:val="16"/>
    </w:rPr>
  </w:style>
  <w:style w:type="character" w:styleId="EndnoteReference">
    <w:name w:val="endnote reference"/>
    <w:unhideWhenUsed/>
    <w:rsid w:val="00A75EC1"/>
    <w:rPr>
      <w:vertAlign w:val="baseline"/>
    </w:rPr>
  </w:style>
  <w:style w:type="character" w:customStyle="1" w:styleId="Heading7Char1">
    <w:name w:val="Heading 7 Char1"/>
    <w:basedOn w:val="DefaultParagraphFont"/>
    <w:semiHidden/>
    <w:rsid w:val="00A75EC1"/>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A75EC1"/>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A75EC1"/>
    <w:rPr>
      <w:rFonts w:asciiTheme="majorHAnsi" w:eastAsiaTheme="majorEastAsia" w:hAnsiTheme="majorHAnsi" w:cstheme="majorBidi" w:hint="default"/>
      <w:i/>
      <w:iCs/>
      <w:color w:val="272727" w:themeColor="text1" w:themeTint="D8"/>
      <w:sz w:val="21"/>
      <w:szCs w:val="21"/>
    </w:rPr>
  </w:style>
  <w:style w:type="character" w:customStyle="1" w:styleId="TagsChar1">
    <w:name w:val="Tags Char1"/>
    <w:aliases w:val="Super Script Char1,TagStyle Char1"/>
    <w:uiPriority w:val="1"/>
    <w:rsid w:val="00A75EC1"/>
    <w:rPr>
      <w:rFonts w:ascii="Arial Narrow" w:hAnsi="Arial Narrow" w:hint="default"/>
      <w:b/>
      <w:bCs w:val="0"/>
      <w:noProof w:val="0"/>
      <w:sz w:val="22"/>
      <w:szCs w:val="60"/>
      <w:lang w:val="en-US" w:eastAsia="en-US" w:bidi="ar-SA"/>
    </w:rPr>
  </w:style>
  <w:style w:type="character" w:customStyle="1" w:styleId="StyleBold">
    <w:name w:val="Style Bold"/>
    <w:basedOn w:val="DefaultParagraphFont"/>
    <w:uiPriority w:val="9"/>
    <w:semiHidden/>
    <w:rsid w:val="00A75EC1"/>
    <w:rPr>
      <w:b/>
      <w:bCs/>
    </w:rPr>
  </w:style>
  <w:style w:type="character" w:customStyle="1" w:styleId="HeaderChar3">
    <w:name w:val="Header Char3"/>
    <w:basedOn w:val="DefaultParagraphFont"/>
    <w:uiPriority w:val="99"/>
    <w:semiHidden/>
    <w:rsid w:val="00A75EC1"/>
    <w:rPr>
      <w:rFonts w:ascii="Calibri" w:hAnsi="Calibri"/>
    </w:rPr>
  </w:style>
  <w:style w:type="character" w:styleId="PageNumber">
    <w:name w:val="page number"/>
    <w:aliases w:val="card ununderlined"/>
    <w:basedOn w:val="DefaultParagraphFont"/>
    <w:uiPriority w:val="99"/>
    <w:rsid w:val="00A75EC1"/>
  </w:style>
  <w:style w:type="paragraph" w:styleId="TOC2">
    <w:name w:val="toc 2"/>
    <w:basedOn w:val="Normal"/>
    <w:next w:val="Normal"/>
    <w:autoRedefine/>
    <w:uiPriority w:val="39"/>
    <w:rsid w:val="00A75EC1"/>
    <w:pPr>
      <w:ind w:left="200"/>
    </w:pPr>
    <w:rPr>
      <w:rFonts w:ascii="Calibri" w:eastAsia="Times New Roman" w:hAnsi="Calibri"/>
      <w:sz w:val="16"/>
      <w:szCs w:val="20"/>
    </w:rPr>
  </w:style>
  <w:style w:type="paragraph" w:styleId="TOC3">
    <w:name w:val="toc 3"/>
    <w:basedOn w:val="Normal"/>
    <w:next w:val="Normal"/>
    <w:autoRedefine/>
    <w:uiPriority w:val="39"/>
    <w:rsid w:val="00A75EC1"/>
    <w:pPr>
      <w:ind w:left="400"/>
    </w:pPr>
    <w:rPr>
      <w:rFonts w:ascii="Calibri" w:eastAsia="Times New Roman" w:hAnsi="Calibri"/>
      <w:sz w:val="16"/>
      <w:szCs w:val="20"/>
    </w:rPr>
  </w:style>
  <w:style w:type="paragraph" w:styleId="TOC4">
    <w:name w:val="toc 4"/>
    <w:basedOn w:val="Normal"/>
    <w:next w:val="Normal"/>
    <w:autoRedefine/>
    <w:uiPriority w:val="39"/>
    <w:rsid w:val="00A75EC1"/>
    <w:pPr>
      <w:ind w:left="600"/>
    </w:pPr>
    <w:rPr>
      <w:rFonts w:ascii="Calibri" w:eastAsia="Times New Roman" w:hAnsi="Calibri"/>
      <w:sz w:val="16"/>
      <w:szCs w:val="20"/>
    </w:rPr>
  </w:style>
  <w:style w:type="paragraph" w:styleId="TOC5">
    <w:name w:val="toc 5"/>
    <w:basedOn w:val="Normal"/>
    <w:next w:val="Normal"/>
    <w:autoRedefine/>
    <w:uiPriority w:val="39"/>
    <w:rsid w:val="00A75EC1"/>
    <w:pPr>
      <w:ind w:left="800"/>
    </w:pPr>
    <w:rPr>
      <w:rFonts w:ascii="Calibri" w:eastAsia="Times New Roman" w:hAnsi="Calibri"/>
      <w:sz w:val="16"/>
      <w:szCs w:val="20"/>
    </w:rPr>
  </w:style>
  <w:style w:type="paragraph" w:styleId="TOC6">
    <w:name w:val="toc 6"/>
    <w:basedOn w:val="Normal"/>
    <w:next w:val="Normal"/>
    <w:autoRedefine/>
    <w:uiPriority w:val="39"/>
    <w:rsid w:val="00A75EC1"/>
    <w:pPr>
      <w:ind w:left="1000"/>
    </w:pPr>
    <w:rPr>
      <w:rFonts w:ascii="Calibri" w:eastAsia="Times New Roman" w:hAnsi="Calibri"/>
      <w:sz w:val="16"/>
      <w:szCs w:val="20"/>
    </w:rPr>
  </w:style>
  <w:style w:type="paragraph" w:styleId="TOC7">
    <w:name w:val="toc 7"/>
    <w:basedOn w:val="Normal"/>
    <w:next w:val="Normal"/>
    <w:autoRedefine/>
    <w:uiPriority w:val="39"/>
    <w:rsid w:val="00A75EC1"/>
    <w:pPr>
      <w:ind w:left="1200"/>
    </w:pPr>
    <w:rPr>
      <w:rFonts w:ascii="Calibri" w:eastAsia="Times New Roman" w:hAnsi="Calibri"/>
      <w:sz w:val="16"/>
      <w:szCs w:val="20"/>
    </w:rPr>
  </w:style>
  <w:style w:type="paragraph" w:styleId="TOC8">
    <w:name w:val="toc 8"/>
    <w:basedOn w:val="Normal"/>
    <w:next w:val="Normal"/>
    <w:autoRedefine/>
    <w:uiPriority w:val="39"/>
    <w:rsid w:val="00A75EC1"/>
    <w:pPr>
      <w:ind w:left="1400"/>
    </w:pPr>
    <w:rPr>
      <w:rFonts w:ascii="Calibri" w:eastAsia="Times New Roman" w:hAnsi="Calibri"/>
      <w:sz w:val="16"/>
      <w:szCs w:val="20"/>
    </w:rPr>
  </w:style>
  <w:style w:type="paragraph" w:styleId="TOC9">
    <w:name w:val="toc 9"/>
    <w:basedOn w:val="Normal"/>
    <w:next w:val="Normal"/>
    <w:autoRedefine/>
    <w:uiPriority w:val="39"/>
    <w:rsid w:val="00A75EC1"/>
    <w:pPr>
      <w:ind w:left="1600"/>
    </w:pPr>
    <w:rPr>
      <w:rFonts w:ascii="Calibri" w:eastAsia="Times New Roman" w:hAnsi="Calibri"/>
      <w:sz w:val="16"/>
      <w:szCs w:val="20"/>
    </w:rPr>
  </w:style>
  <w:style w:type="paragraph" w:styleId="List">
    <w:name w:val="List"/>
    <w:basedOn w:val="Normal"/>
    <w:uiPriority w:val="99"/>
    <w:unhideWhenUsed/>
    <w:rsid w:val="00A75EC1"/>
    <w:pPr>
      <w:contextualSpacing/>
    </w:pPr>
    <w:rPr>
      <w:rFonts w:eastAsia="Calibri"/>
      <w:sz w:val="18"/>
    </w:rPr>
  </w:style>
  <w:style w:type="character" w:styleId="HTMLCite">
    <w:name w:val="HTML Cite"/>
    <w:rsid w:val="00A75EC1"/>
    <w:rPr>
      <w:i/>
      <w:iCs/>
    </w:rPr>
  </w:style>
  <w:style w:type="numbering" w:customStyle="1" w:styleId="NoList1">
    <w:name w:val="No List1"/>
    <w:next w:val="NoList"/>
    <w:uiPriority w:val="99"/>
    <w:semiHidden/>
    <w:unhideWhenUsed/>
    <w:rsid w:val="00A75EC1"/>
  </w:style>
  <w:style w:type="numbering" w:customStyle="1" w:styleId="NoList2">
    <w:name w:val="No List2"/>
    <w:next w:val="NoList"/>
    <w:uiPriority w:val="99"/>
    <w:semiHidden/>
    <w:unhideWhenUsed/>
    <w:rsid w:val="00A75EC1"/>
  </w:style>
  <w:style w:type="numbering" w:customStyle="1" w:styleId="NoList3">
    <w:name w:val="No List3"/>
    <w:next w:val="NoList"/>
    <w:uiPriority w:val="99"/>
    <w:semiHidden/>
    <w:unhideWhenUsed/>
    <w:rsid w:val="00A75EC1"/>
  </w:style>
  <w:style w:type="numbering" w:customStyle="1" w:styleId="NoList4">
    <w:name w:val="No List4"/>
    <w:next w:val="NoList"/>
    <w:uiPriority w:val="99"/>
    <w:semiHidden/>
    <w:unhideWhenUsed/>
    <w:rsid w:val="00A75EC1"/>
  </w:style>
  <w:style w:type="numbering" w:customStyle="1" w:styleId="NoList5">
    <w:name w:val="No List5"/>
    <w:next w:val="NoList"/>
    <w:semiHidden/>
    <w:unhideWhenUsed/>
    <w:rsid w:val="00A75EC1"/>
  </w:style>
  <w:style w:type="character" w:styleId="FootnoteReference">
    <w:name w:val="footnote reference"/>
    <w:uiPriority w:val="99"/>
    <w:rsid w:val="00A75EC1"/>
    <w:rPr>
      <w:color w:val="000000"/>
      <w:sz w:val="18"/>
      <w:szCs w:val="18"/>
    </w:rPr>
  </w:style>
  <w:style w:type="character" w:styleId="HTMLTypewriter">
    <w:name w:val="HTML Typewriter"/>
    <w:rsid w:val="00A75EC1"/>
    <w:rPr>
      <w:rFonts w:ascii="Courier New" w:eastAsia="Times New Roman" w:hAnsi="Courier New" w:cs="Courier New"/>
      <w:sz w:val="20"/>
      <w:szCs w:val="20"/>
    </w:rPr>
  </w:style>
  <w:style w:type="paragraph" w:styleId="BlockText">
    <w:name w:val="Block Text"/>
    <w:basedOn w:val="Normal"/>
    <w:rsid w:val="00A75EC1"/>
    <w:pPr>
      <w:ind w:left="229" w:right="229"/>
    </w:pPr>
    <w:rPr>
      <w:rFonts w:ascii="Verdana" w:eastAsia="Times New Roman" w:hAnsi="Verdana"/>
      <w:sz w:val="16"/>
      <w:szCs w:val="20"/>
    </w:rPr>
  </w:style>
  <w:style w:type="paragraph" w:styleId="NormalIndent">
    <w:name w:val="Normal Indent"/>
    <w:basedOn w:val="Normal"/>
    <w:rsid w:val="00A75EC1"/>
    <w:pPr>
      <w:ind w:left="720"/>
    </w:pPr>
    <w:rPr>
      <w:rFonts w:ascii="Calibri" w:eastAsia="Times New Roman" w:hAnsi="Calibri"/>
      <w:sz w:val="16"/>
      <w:szCs w:val="20"/>
    </w:rPr>
  </w:style>
  <w:style w:type="paragraph" w:styleId="EnvelopeReturn">
    <w:name w:val="envelope return"/>
    <w:basedOn w:val="Normal"/>
    <w:rsid w:val="00A75EC1"/>
    <w:rPr>
      <w:rFonts w:ascii="Calibri" w:eastAsia="Times New Roman" w:hAnsi="Calibri"/>
      <w:szCs w:val="20"/>
    </w:rPr>
  </w:style>
  <w:style w:type="paragraph" w:styleId="EnvelopeAddress">
    <w:name w:val="envelope address"/>
    <w:basedOn w:val="Normal"/>
    <w:rsid w:val="00A75EC1"/>
    <w:pPr>
      <w:framePr w:w="7920" w:h="1980" w:hRule="exact" w:hSpace="180" w:wrap="auto" w:hAnchor="page" w:xAlign="center" w:yAlign="bottom"/>
      <w:ind w:left="2880"/>
    </w:pPr>
    <w:rPr>
      <w:rFonts w:ascii="Calibri" w:eastAsia="Times New Roman" w:hAnsi="Calibri"/>
      <w:sz w:val="28"/>
    </w:rPr>
  </w:style>
  <w:style w:type="numbering" w:customStyle="1" w:styleId="NoList6">
    <w:name w:val="No List6"/>
    <w:next w:val="NoList"/>
    <w:uiPriority w:val="99"/>
    <w:semiHidden/>
    <w:unhideWhenUsed/>
    <w:rsid w:val="00A75EC1"/>
  </w:style>
  <w:style w:type="numbering" w:customStyle="1" w:styleId="NoList7">
    <w:name w:val="No List7"/>
    <w:next w:val="NoList"/>
    <w:semiHidden/>
    <w:unhideWhenUsed/>
    <w:rsid w:val="00A75EC1"/>
  </w:style>
  <w:style w:type="paragraph" w:styleId="ListBullet">
    <w:name w:val="List Bullet"/>
    <w:basedOn w:val="Normal"/>
    <w:link w:val="ListBulletChar"/>
    <w:uiPriority w:val="99"/>
    <w:unhideWhenUsed/>
    <w:rsid w:val="00A75EC1"/>
    <w:pPr>
      <w:tabs>
        <w:tab w:val="num" w:pos="360"/>
      </w:tabs>
      <w:ind w:left="360" w:hanging="360"/>
      <w:contextualSpacing/>
    </w:pPr>
    <w:rPr>
      <w:rFonts w:ascii="Calibri" w:eastAsia="Calibri" w:hAnsi="Calibri"/>
      <w:sz w:val="16"/>
    </w:rPr>
  </w:style>
  <w:style w:type="paragraph" w:styleId="TOCHeading">
    <w:name w:val="TOC Heading"/>
    <w:basedOn w:val="Heading1"/>
    <w:next w:val="Normal"/>
    <w:uiPriority w:val="39"/>
    <w:unhideWhenUsed/>
    <w:qFormat/>
    <w:rsid w:val="00A75EC1"/>
    <w:pPr>
      <w:spacing w:line="276" w:lineRule="auto"/>
      <w:jc w:val="left"/>
      <w:outlineLvl w:val="9"/>
    </w:pPr>
    <w:rPr>
      <w:rFonts w:ascii="Cambria" w:eastAsia="Times New Roman" w:hAnsi="Cambria" w:cs="Times New Roman"/>
      <w:bCs w:val="0"/>
      <w:color w:val="365F91"/>
      <w:kern w:val="32"/>
      <w:sz w:val="28"/>
    </w:rPr>
  </w:style>
  <w:style w:type="table" w:styleId="MediumGrid1">
    <w:name w:val="Medium Grid 1"/>
    <w:basedOn w:val="TableNormal"/>
    <w:uiPriority w:val="67"/>
    <w:rsid w:val="00A75EC1"/>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A75EC1"/>
    <w:rPr>
      <w:rFonts w:ascii="Arial Narrow" w:eastAsia="SimSun" w:hAnsi="Arial Narrow" w:cs="Calibri"/>
      <w:sz w:val="20"/>
      <w:szCs w:val="22"/>
    </w:rPr>
  </w:style>
  <w:style w:type="paragraph" w:styleId="Caption">
    <w:name w:val="caption"/>
    <w:basedOn w:val="Normal"/>
    <w:next w:val="Normal"/>
    <w:qFormat/>
    <w:rsid w:val="00A75EC1"/>
    <w:rPr>
      <w:rFonts w:ascii="Calibri" w:eastAsia="Times New Roman" w:hAnsi="Calibri"/>
      <w:b/>
      <w:bCs/>
      <w:sz w:val="18"/>
      <w:szCs w:val="18"/>
      <w:lang w:bidi="en-US"/>
    </w:rPr>
  </w:style>
  <w:style w:type="numbering" w:customStyle="1" w:styleId="NoList11">
    <w:name w:val="No List11"/>
    <w:next w:val="NoList"/>
    <w:uiPriority w:val="99"/>
    <w:semiHidden/>
    <w:unhideWhenUsed/>
    <w:rsid w:val="00A75EC1"/>
  </w:style>
  <w:style w:type="numbering" w:customStyle="1" w:styleId="NoList111">
    <w:name w:val="No List111"/>
    <w:next w:val="NoList"/>
    <w:uiPriority w:val="99"/>
    <w:semiHidden/>
    <w:unhideWhenUsed/>
    <w:rsid w:val="00A75EC1"/>
  </w:style>
  <w:style w:type="numbering" w:customStyle="1" w:styleId="NoList1111">
    <w:name w:val="No List1111"/>
    <w:next w:val="NoList"/>
    <w:uiPriority w:val="99"/>
    <w:semiHidden/>
    <w:unhideWhenUsed/>
    <w:rsid w:val="00A75EC1"/>
  </w:style>
  <w:style w:type="numbering" w:customStyle="1" w:styleId="NoList11111">
    <w:name w:val="No List11111"/>
    <w:next w:val="NoList"/>
    <w:uiPriority w:val="99"/>
    <w:semiHidden/>
    <w:unhideWhenUsed/>
    <w:rsid w:val="00A75EC1"/>
  </w:style>
  <w:style w:type="numbering" w:customStyle="1" w:styleId="NoList111111">
    <w:name w:val="No List111111"/>
    <w:next w:val="NoList"/>
    <w:uiPriority w:val="99"/>
    <w:semiHidden/>
    <w:unhideWhenUsed/>
    <w:rsid w:val="00A75EC1"/>
  </w:style>
  <w:style w:type="numbering" w:customStyle="1" w:styleId="NoList1111111">
    <w:name w:val="No List1111111"/>
    <w:next w:val="NoList"/>
    <w:uiPriority w:val="99"/>
    <w:semiHidden/>
    <w:unhideWhenUsed/>
    <w:rsid w:val="00A75EC1"/>
  </w:style>
  <w:style w:type="numbering" w:customStyle="1" w:styleId="NoList11111111">
    <w:name w:val="No List11111111"/>
    <w:next w:val="NoList"/>
    <w:uiPriority w:val="99"/>
    <w:semiHidden/>
    <w:unhideWhenUsed/>
    <w:rsid w:val="00A75EC1"/>
  </w:style>
  <w:style w:type="numbering" w:customStyle="1" w:styleId="NoList111111111">
    <w:name w:val="No List111111111"/>
    <w:next w:val="NoList"/>
    <w:uiPriority w:val="99"/>
    <w:semiHidden/>
    <w:unhideWhenUsed/>
    <w:rsid w:val="00A75EC1"/>
  </w:style>
  <w:style w:type="numbering" w:customStyle="1" w:styleId="NoList1111111111">
    <w:name w:val="No List1111111111"/>
    <w:next w:val="NoList"/>
    <w:uiPriority w:val="99"/>
    <w:semiHidden/>
    <w:unhideWhenUsed/>
    <w:rsid w:val="00A75EC1"/>
  </w:style>
  <w:style w:type="numbering" w:customStyle="1" w:styleId="NoList11111111111">
    <w:name w:val="No List11111111111"/>
    <w:next w:val="NoList"/>
    <w:uiPriority w:val="99"/>
    <w:semiHidden/>
    <w:unhideWhenUsed/>
    <w:rsid w:val="00A75EC1"/>
  </w:style>
  <w:style w:type="numbering" w:customStyle="1" w:styleId="NoList111111111111">
    <w:name w:val="No List111111111111"/>
    <w:next w:val="NoList"/>
    <w:uiPriority w:val="99"/>
    <w:semiHidden/>
    <w:unhideWhenUsed/>
    <w:rsid w:val="00A75EC1"/>
  </w:style>
  <w:style w:type="numbering" w:customStyle="1" w:styleId="NoList1111111111111">
    <w:name w:val="No List1111111111111"/>
    <w:next w:val="NoList"/>
    <w:uiPriority w:val="99"/>
    <w:semiHidden/>
    <w:unhideWhenUsed/>
    <w:rsid w:val="00A75EC1"/>
  </w:style>
  <w:style w:type="numbering" w:customStyle="1" w:styleId="NoList11111111111111">
    <w:name w:val="No List11111111111111"/>
    <w:next w:val="NoList"/>
    <w:uiPriority w:val="99"/>
    <w:semiHidden/>
    <w:unhideWhenUsed/>
    <w:rsid w:val="00A75EC1"/>
  </w:style>
  <w:style w:type="numbering" w:customStyle="1" w:styleId="NoList111111111111111">
    <w:name w:val="No List111111111111111"/>
    <w:next w:val="NoList"/>
    <w:uiPriority w:val="99"/>
    <w:semiHidden/>
    <w:unhideWhenUsed/>
    <w:rsid w:val="00A75EC1"/>
  </w:style>
  <w:style w:type="numbering" w:customStyle="1" w:styleId="NoList1111111111111111">
    <w:name w:val="No List1111111111111111"/>
    <w:next w:val="NoList"/>
    <w:uiPriority w:val="99"/>
    <w:semiHidden/>
    <w:unhideWhenUsed/>
    <w:rsid w:val="00A75EC1"/>
  </w:style>
  <w:style w:type="numbering" w:customStyle="1" w:styleId="NoList11111111111111111">
    <w:name w:val="No List11111111111111111"/>
    <w:next w:val="NoList"/>
    <w:uiPriority w:val="99"/>
    <w:semiHidden/>
    <w:unhideWhenUsed/>
    <w:rsid w:val="00A75EC1"/>
  </w:style>
  <w:style w:type="paragraph" w:customStyle="1" w:styleId="HotRouteChar0">
    <w:name w:val="Hot Route! Char"/>
    <w:basedOn w:val="Normal"/>
    <w:qFormat/>
    <w:rsid w:val="00A75EC1"/>
    <w:pPr>
      <w:ind w:left="144"/>
    </w:pPr>
    <w:rPr>
      <w:rFonts w:ascii="Calibri" w:eastAsia="Times New Roman" w:hAnsi="Calibri"/>
      <w:sz w:val="20"/>
      <w:lang w:bidi="en-US"/>
    </w:rPr>
  </w:style>
  <w:style w:type="character" w:customStyle="1" w:styleId="CiteCharChar">
    <w:name w:val="Cite Char Char"/>
    <w:basedOn w:val="DefaultParagraphFont"/>
    <w:rsid w:val="00A75EC1"/>
    <w:rPr>
      <w:rFonts w:ascii="Cambria" w:hAnsi="Cambria" w:cs="Times New Roman"/>
      <w:b/>
      <w:bCs/>
      <w:sz w:val="26"/>
      <w:szCs w:val="26"/>
    </w:rPr>
  </w:style>
  <w:style w:type="character" w:customStyle="1" w:styleId="CardCharChar1">
    <w:name w:val="Card Char Char1"/>
    <w:basedOn w:val="DefaultParagraphFont"/>
    <w:rsid w:val="00A75EC1"/>
    <w:rPr>
      <w:rFonts w:cs="Times New Roman"/>
      <w:b/>
      <w:bCs/>
      <w:sz w:val="28"/>
      <w:szCs w:val="28"/>
    </w:rPr>
  </w:style>
  <w:style w:type="character" w:customStyle="1" w:styleId="CircleChar1">
    <w:name w:val="Circle Char1"/>
    <w:basedOn w:val="DefaultParagraphFont"/>
    <w:rsid w:val="00A75EC1"/>
    <w:rPr>
      <w:rFonts w:cs="Times New Roman"/>
      <w:b/>
      <w:i/>
      <w:sz w:val="18"/>
      <w:szCs w:val="18"/>
      <w:u w:val="single"/>
      <w:lang w:val="en-US" w:eastAsia="en-US" w:bidi="ar-SA"/>
    </w:rPr>
  </w:style>
  <w:style w:type="character" w:customStyle="1" w:styleId="hit1">
    <w:name w:val="hit1"/>
    <w:basedOn w:val="DefaultParagraphFont"/>
    <w:rsid w:val="00A75EC1"/>
    <w:rPr>
      <w:b/>
      <w:bCs/>
      <w:color w:val="CC0033"/>
    </w:rPr>
  </w:style>
  <w:style w:type="character" w:customStyle="1" w:styleId="upper">
    <w:name w:val="upper"/>
    <w:basedOn w:val="DefaultParagraphFont"/>
    <w:rsid w:val="00A75EC1"/>
  </w:style>
  <w:style w:type="character" w:customStyle="1" w:styleId="SmallFont7pt">
    <w:name w:val="Small Font (7 pt)"/>
    <w:basedOn w:val="DefaultParagraphFont"/>
    <w:rsid w:val="00A75EC1"/>
    <w:rPr>
      <w:sz w:val="14"/>
    </w:rPr>
  </w:style>
  <w:style w:type="character" w:customStyle="1" w:styleId="Boxing">
    <w:name w:val="Boxing"/>
    <w:basedOn w:val="DefaultParagraphFont"/>
    <w:rsid w:val="00A75EC1"/>
    <w:rPr>
      <w:rFonts w:ascii="Arial Narrow" w:hAnsi="Arial Narrow"/>
      <w:dstrike w:val="0"/>
      <w:sz w:val="20"/>
      <w:bdr w:val="single" w:sz="2" w:space="0" w:color="auto"/>
      <w:vertAlign w:val="baseline"/>
    </w:rPr>
  </w:style>
  <w:style w:type="character" w:customStyle="1" w:styleId="style65">
    <w:name w:val="style65"/>
    <w:basedOn w:val="DefaultParagraphFont"/>
    <w:rsid w:val="00A75EC1"/>
    <w:rPr>
      <w:rFonts w:cs="Times New Roman"/>
    </w:rPr>
  </w:style>
  <w:style w:type="character" w:customStyle="1" w:styleId="SmallTextChar0">
    <w:name w:val="Small Text Char"/>
    <w:basedOn w:val="CardTextChar1"/>
    <w:rsid w:val="00A75EC1"/>
    <w:rPr>
      <w:rFonts w:ascii="Times New Roman" w:eastAsia="MS Mincho" w:hAnsi="Times New Roman" w:cs="Times New Roman" w:hint="default"/>
      <w:sz w:val="15"/>
      <w:szCs w:val="24"/>
      <w:lang w:val="x-none" w:eastAsia="ja-JP"/>
    </w:rPr>
  </w:style>
  <w:style w:type="character" w:customStyle="1" w:styleId="UnderlineCharCharChar">
    <w:name w:val="Underline Char Char Char"/>
    <w:basedOn w:val="DefaultParagraphFont"/>
    <w:rsid w:val="00A75EC1"/>
    <w:rPr>
      <w:noProof w:val="0"/>
      <w:u w:val="single"/>
      <w:lang w:val="en-US" w:eastAsia="en-US" w:bidi="ar-SA"/>
    </w:rPr>
  </w:style>
  <w:style w:type="character" w:customStyle="1" w:styleId="newscontent">
    <w:name w:val="newscontent"/>
    <w:rsid w:val="00A75EC1"/>
  </w:style>
  <w:style w:type="paragraph" w:customStyle="1" w:styleId="Cardstyle0">
    <w:name w:val="Cardstyle"/>
    <w:basedOn w:val="Normal"/>
    <w:next w:val="Normal"/>
    <w:qFormat/>
    <w:rsid w:val="00A75EC1"/>
    <w:rPr>
      <w:rFonts w:ascii="Calibri" w:eastAsia="Times New Roman" w:hAnsi="Calibri"/>
      <w:sz w:val="16"/>
    </w:rPr>
  </w:style>
  <w:style w:type="character" w:customStyle="1" w:styleId="StyleEmphasisArial12ptBoldNotItalic">
    <w:name w:val="Style Emphasis + Arial 12 pt Bold Not Italic"/>
    <w:basedOn w:val="Emphasis"/>
    <w:rsid w:val="00A75EC1"/>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A75EC1"/>
    <w:rPr>
      <w:rFonts w:ascii="SimSun" w:eastAsia="SimSun" w:hAnsi="SimSun"/>
      <w:sz w:val="15"/>
      <w:lang w:eastAsia="zh-CN"/>
    </w:rPr>
  </w:style>
  <w:style w:type="paragraph" w:customStyle="1" w:styleId="UnreadText">
    <w:name w:val="Unread Text"/>
    <w:basedOn w:val="Normal"/>
    <w:next w:val="Normal"/>
    <w:link w:val="UnreadTextChar"/>
    <w:autoRedefine/>
    <w:qFormat/>
    <w:rsid w:val="00A75EC1"/>
    <w:pPr>
      <w:ind w:left="360"/>
    </w:pPr>
    <w:rPr>
      <w:rFonts w:ascii="SimSun" w:eastAsia="SimSun" w:hAnsi="SimSun" w:cstheme="minorBidi"/>
      <w:sz w:val="15"/>
      <w:lang w:eastAsia="zh-CN"/>
    </w:rPr>
  </w:style>
  <w:style w:type="character" w:customStyle="1" w:styleId="navy13bd">
    <w:name w:val="navy13bd"/>
    <w:basedOn w:val="DefaultParagraphFont"/>
    <w:rsid w:val="00A75EC1"/>
  </w:style>
  <w:style w:type="paragraph" w:customStyle="1" w:styleId="UnderlineBoldIndent">
    <w:name w:val="Underline + Bold Indent"/>
    <w:basedOn w:val="Normal"/>
    <w:link w:val="UnderlineBoldIndentCharChar"/>
    <w:qFormat/>
    <w:rsid w:val="00A75EC1"/>
    <w:pPr>
      <w:autoSpaceDE w:val="0"/>
      <w:autoSpaceDN w:val="0"/>
      <w:adjustRightInd w:val="0"/>
      <w:spacing w:after="200" w:line="276" w:lineRule="auto"/>
      <w:ind w:left="288" w:right="288"/>
      <w:jc w:val="both"/>
    </w:pPr>
    <w:rPr>
      <w:rFonts w:ascii="Calibri" w:eastAsia="Times New Roman" w:hAnsi="Calibri"/>
      <w:sz w:val="16"/>
      <w:szCs w:val="20"/>
      <w:u w:val="thick"/>
    </w:rPr>
  </w:style>
  <w:style w:type="character" w:customStyle="1" w:styleId="UnderlineBoldIndentCharChar">
    <w:name w:val="Underline + Bold Indent Char Char"/>
    <w:link w:val="UnderlineBoldIndent"/>
    <w:rsid w:val="00A75EC1"/>
    <w:rPr>
      <w:rFonts w:ascii="Calibri" w:eastAsia="Times New Roman" w:hAnsi="Calibri" w:cs="Arial"/>
      <w:sz w:val="16"/>
      <w:szCs w:val="20"/>
      <w:u w:val="thick"/>
    </w:rPr>
  </w:style>
  <w:style w:type="paragraph" w:customStyle="1" w:styleId="StyleUnderlineBoldIndent11pt">
    <w:name w:val="Style Underline + Bold Indent + 11 pt"/>
    <w:basedOn w:val="UnderlineBoldIndent"/>
    <w:link w:val="StyleUnderlineBoldIndent11ptChar"/>
    <w:qFormat/>
    <w:rsid w:val="00A75EC1"/>
    <w:rPr>
      <w:u w:val="single"/>
    </w:rPr>
  </w:style>
  <w:style w:type="character" w:customStyle="1" w:styleId="StyleUnderlineBoldIndent11ptChar">
    <w:name w:val="Style Underline + Bold Indent + 11 pt Char"/>
    <w:link w:val="StyleUnderlineBoldIndent11pt"/>
    <w:rsid w:val="00A75EC1"/>
    <w:rPr>
      <w:rFonts w:ascii="Calibri" w:eastAsia="Times New Roman" w:hAnsi="Calibri" w:cs="Arial"/>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A75EC1"/>
    <w:rPr>
      <w:b/>
      <w:bCs/>
      <w:u w:val="single"/>
    </w:rPr>
  </w:style>
  <w:style w:type="character" w:customStyle="1" w:styleId="StyleUnderlineBoldIndent11ptBoldChar">
    <w:name w:val="Style Underline + Bold Indent + 11 pt Bold Char"/>
    <w:link w:val="StyleUnderlineBoldIndent11ptBold"/>
    <w:rsid w:val="00A75EC1"/>
    <w:rPr>
      <w:rFonts w:ascii="Calibri" w:eastAsia="Times New Roman" w:hAnsi="Calibri" w:cs="Arial"/>
      <w:b/>
      <w:bCs/>
      <w:sz w:val="16"/>
      <w:szCs w:val="20"/>
      <w:u w:val="single"/>
    </w:rPr>
  </w:style>
  <w:style w:type="paragraph" w:customStyle="1" w:styleId="Normal20pt">
    <w:name w:val="Normal  + 20 pt"/>
    <w:basedOn w:val="Normal"/>
    <w:uiPriority w:val="6"/>
    <w:qFormat/>
    <w:rsid w:val="00A75EC1"/>
    <w:rPr>
      <w:rFonts w:ascii="Calibri" w:hAnsi="Calibri"/>
      <w:bCs/>
      <w:sz w:val="16"/>
      <w:u w:val="single"/>
    </w:rPr>
  </w:style>
  <w:style w:type="character" w:customStyle="1" w:styleId="StyleStyle4CharTimesNewRoman11ptItalic">
    <w:name w:val="Style Style4 Char + Times New Roman 11 pt Italic"/>
    <w:basedOn w:val="DefaultParagraphFont"/>
    <w:rsid w:val="00A75EC1"/>
    <w:rPr>
      <w:rFonts w:ascii="Times New Roman" w:hAnsi="Times New Roman"/>
      <w:i/>
      <w:iCs/>
      <w:sz w:val="20"/>
      <w:szCs w:val="24"/>
      <w:u w:val="single"/>
      <w:lang w:val="en-US" w:eastAsia="en-US" w:bidi="ar-SA"/>
    </w:rPr>
  </w:style>
  <w:style w:type="paragraph" w:customStyle="1" w:styleId="Style6">
    <w:name w:val="Style6"/>
    <w:basedOn w:val="Normal"/>
    <w:link w:val="Style6Char"/>
    <w:autoRedefine/>
    <w:qFormat/>
    <w:rsid w:val="00A75EC1"/>
    <w:rPr>
      <w:rFonts w:ascii="Calibri" w:hAnsi="Calibri"/>
      <w:b/>
      <w:sz w:val="16"/>
    </w:rPr>
  </w:style>
  <w:style w:type="character" w:customStyle="1" w:styleId="Style6Char">
    <w:name w:val="Style6 Char"/>
    <w:basedOn w:val="DefaultParagraphFont"/>
    <w:link w:val="Style6"/>
    <w:rsid w:val="00A75EC1"/>
    <w:rPr>
      <w:rFonts w:ascii="Calibri" w:hAnsi="Calibri" w:cs="Arial"/>
      <w:b/>
      <w:sz w:val="16"/>
    </w:rPr>
  </w:style>
  <w:style w:type="paragraph" w:customStyle="1" w:styleId="Style11">
    <w:name w:val="Style11"/>
    <w:basedOn w:val="Normal"/>
    <w:link w:val="Style11Char"/>
    <w:qFormat/>
    <w:rsid w:val="00A75EC1"/>
    <w:rPr>
      <w:rFonts w:asciiTheme="minorHAnsi" w:hAnsiTheme="minorHAnsi" w:cstheme="minorBidi"/>
      <w:b/>
      <w:u w:val="thick"/>
    </w:rPr>
  </w:style>
  <w:style w:type="paragraph" w:customStyle="1" w:styleId="Style12">
    <w:name w:val="Style12"/>
    <w:basedOn w:val="Normal"/>
    <w:link w:val="Style12Char"/>
    <w:qFormat/>
    <w:rsid w:val="00A75EC1"/>
    <w:rPr>
      <w:rFonts w:asciiTheme="minorHAnsi" w:hAnsiTheme="minorHAnsi" w:cstheme="minorBidi"/>
      <w:b/>
      <w:u w:val="thick"/>
    </w:rPr>
  </w:style>
  <w:style w:type="character" w:customStyle="1" w:styleId="StyleStyleBoldUnderlineIntenseEmphasisUnderlineapple-style-s">
    <w:name w:val="Style Style Bold UnderlineIntense EmphasisUnderlineapple-style-s..."/>
    <w:basedOn w:val="DefaultParagraphFont"/>
    <w:rsid w:val="00A75EC1"/>
    <w:rPr>
      <w:b w:val="0"/>
      <w:bCs w:val="0"/>
      <w:sz w:val="22"/>
      <w:u w:val="single"/>
      <w:bdr w:val="none" w:sz="0" w:space="0" w:color="auto"/>
    </w:rPr>
  </w:style>
  <w:style w:type="character" w:customStyle="1" w:styleId="UnderlineCard">
    <w:name w:val="Underline Card"/>
    <w:uiPriority w:val="6"/>
    <w:qFormat/>
    <w:rsid w:val="00A75EC1"/>
    <w:rPr>
      <w:rFonts w:ascii="Arial" w:hAnsi="Arial"/>
      <w:b w:val="0"/>
      <w:bCs/>
      <w:sz w:val="20"/>
      <w:u w:val="single"/>
    </w:rPr>
  </w:style>
  <w:style w:type="character" w:customStyle="1" w:styleId="story-author">
    <w:name w:val="story-author"/>
    <w:basedOn w:val="DefaultParagraphFont"/>
    <w:rsid w:val="00A75EC1"/>
  </w:style>
  <w:style w:type="paragraph" w:customStyle="1" w:styleId="type">
    <w:name w:val="type"/>
    <w:basedOn w:val="Normal"/>
    <w:qFormat/>
    <w:rsid w:val="00A75EC1"/>
    <w:pPr>
      <w:spacing w:before="100" w:beforeAutospacing="1" w:after="100" w:afterAutospacing="1"/>
    </w:pPr>
    <w:rPr>
      <w:rFonts w:ascii="Calibri" w:eastAsia="Times New Roman" w:hAnsi="Calibri"/>
      <w:sz w:val="16"/>
    </w:rPr>
  </w:style>
  <w:style w:type="character" w:customStyle="1" w:styleId="abodyblack3">
    <w:name w:val="abodyblack3"/>
    <w:basedOn w:val="DefaultParagraphFont"/>
    <w:rsid w:val="00A75EC1"/>
  </w:style>
  <w:style w:type="character" w:customStyle="1" w:styleId="FontStyle177">
    <w:name w:val="Font Style177"/>
    <w:basedOn w:val="DefaultParagraphFont"/>
    <w:uiPriority w:val="99"/>
    <w:rsid w:val="00A75EC1"/>
    <w:rPr>
      <w:rFonts w:ascii="Times New Roman" w:hAnsi="Times New Roman" w:cs="Times New Roman"/>
      <w:sz w:val="20"/>
      <w:szCs w:val="20"/>
    </w:rPr>
  </w:style>
  <w:style w:type="character" w:customStyle="1" w:styleId="FontStyle173">
    <w:name w:val="Font Style173"/>
    <w:basedOn w:val="DefaultParagraphFont"/>
    <w:uiPriority w:val="99"/>
    <w:rsid w:val="00A75EC1"/>
    <w:rPr>
      <w:rFonts w:ascii="Times New Roman" w:hAnsi="Times New Roman" w:cs="Times New Roman"/>
      <w:sz w:val="14"/>
      <w:szCs w:val="14"/>
    </w:rPr>
  </w:style>
  <w:style w:type="character" w:customStyle="1" w:styleId="FontStyle151">
    <w:name w:val="Font Style151"/>
    <w:basedOn w:val="DefaultParagraphFont"/>
    <w:uiPriority w:val="99"/>
    <w:rsid w:val="00A75EC1"/>
    <w:rPr>
      <w:rFonts w:ascii="Arial Narrow" w:hAnsi="Arial Narrow" w:cs="Arial Narrow"/>
      <w:b/>
      <w:bCs/>
      <w:sz w:val="12"/>
      <w:szCs w:val="12"/>
    </w:rPr>
  </w:style>
  <w:style w:type="character" w:customStyle="1" w:styleId="FontStyle156">
    <w:name w:val="Font Style156"/>
    <w:basedOn w:val="DefaultParagraphFont"/>
    <w:uiPriority w:val="99"/>
    <w:rsid w:val="00A75EC1"/>
    <w:rPr>
      <w:rFonts w:ascii="Arial Narrow" w:hAnsi="Arial Narrow" w:cs="Arial Narrow"/>
      <w:sz w:val="8"/>
      <w:szCs w:val="8"/>
    </w:rPr>
  </w:style>
  <w:style w:type="character" w:customStyle="1" w:styleId="FontStyle160">
    <w:name w:val="Font Style160"/>
    <w:basedOn w:val="DefaultParagraphFont"/>
    <w:uiPriority w:val="99"/>
    <w:rsid w:val="00A75EC1"/>
    <w:rPr>
      <w:rFonts w:ascii="Times New Roman" w:hAnsi="Times New Roman" w:cs="Times New Roman"/>
      <w:b/>
      <w:bCs/>
      <w:sz w:val="20"/>
      <w:szCs w:val="20"/>
    </w:rPr>
  </w:style>
  <w:style w:type="character" w:customStyle="1" w:styleId="FontStyle178">
    <w:name w:val="Font Style178"/>
    <w:basedOn w:val="DefaultParagraphFont"/>
    <w:uiPriority w:val="99"/>
    <w:rsid w:val="00A75EC1"/>
    <w:rPr>
      <w:rFonts w:ascii="Times New Roman" w:hAnsi="Times New Roman" w:cs="Times New Roman"/>
      <w:sz w:val="18"/>
      <w:szCs w:val="18"/>
    </w:rPr>
  </w:style>
  <w:style w:type="paragraph" w:customStyle="1" w:styleId="Style14">
    <w:name w:val="Style14"/>
    <w:basedOn w:val="Normal"/>
    <w:uiPriority w:val="99"/>
    <w:qFormat/>
    <w:rsid w:val="00A75EC1"/>
    <w:pPr>
      <w:widowControl w:val="0"/>
      <w:autoSpaceDE w:val="0"/>
      <w:autoSpaceDN w:val="0"/>
      <w:adjustRightInd w:val="0"/>
      <w:spacing w:line="278" w:lineRule="exact"/>
      <w:jc w:val="both"/>
    </w:pPr>
    <w:rPr>
      <w:rFonts w:ascii="Calibri" w:eastAsia="Times New Roman" w:hAnsi="Calibri"/>
      <w:sz w:val="16"/>
    </w:rPr>
  </w:style>
  <w:style w:type="paragraph" w:customStyle="1" w:styleId="Style16">
    <w:name w:val="Style16"/>
    <w:basedOn w:val="Normal"/>
    <w:uiPriority w:val="99"/>
    <w:qFormat/>
    <w:rsid w:val="00A75EC1"/>
    <w:pPr>
      <w:widowControl w:val="0"/>
      <w:autoSpaceDE w:val="0"/>
      <w:autoSpaceDN w:val="0"/>
      <w:adjustRightInd w:val="0"/>
      <w:spacing w:line="163" w:lineRule="exact"/>
    </w:pPr>
    <w:rPr>
      <w:rFonts w:ascii="Calibri" w:eastAsia="Times New Roman" w:hAnsi="Calibri"/>
      <w:sz w:val="16"/>
    </w:rPr>
  </w:style>
  <w:style w:type="character" w:customStyle="1" w:styleId="FontStyle168">
    <w:name w:val="Font Style168"/>
    <w:basedOn w:val="DefaultParagraphFont"/>
    <w:uiPriority w:val="99"/>
    <w:rsid w:val="00A75EC1"/>
    <w:rPr>
      <w:rFonts w:ascii="Times New Roman" w:hAnsi="Times New Roman" w:cs="Times New Roman"/>
      <w:sz w:val="12"/>
      <w:szCs w:val="12"/>
    </w:rPr>
  </w:style>
  <w:style w:type="paragraph" w:customStyle="1" w:styleId="Style9">
    <w:name w:val="Style9"/>
    <w:basedOn w:val="Normal"/>
    <w:uiPriority w:val="99"/>
    <w:qFormat/>
    <w:rsid w:val="00A75EC1"/>
    <w:pPr>
      <w:widowControl w:val="0"/>
      <w:autoSpaceDE w:val="0"/>
      <w:autoSpaceDN w:val="0"/>
      <w:adjustRightInd w:val="0"/>
      <w:spacing w:line="134" w:lineRule="exact"/>
      <w:jc w:val="both"/>
    </w:pPr>
    <w:rPr>
      <w:rFonts w:ascii="Calibri" w:eastAsia="Times New Roman" w:hAnsi="Calibri"/>
      <w:sz w:val="16"/>
    </w:rPr>
  </w:style>
  <w:style w:type="paragraph" w:customStyle="1" w:styleId="Style44">
    <w:name w:val="Style44"/>
    <w:basedOn w:val="Normal"/>
    <w:uiPriority w:val="99"/>
    <w:qFormat/>
    <w:rsid w:val="00A75EC1"/>
    <w:pPr>
      <w:widowControl w:val="0"/>
      <w:autoSpaceDE w:val="0"/>
      <w:autoSpaceDN w:val="0"/>
      <w:adjustRightInd w:val="0"/>
      <w:spacing w:line="216" w:lineRule="exact"/>
      <w:jc w:val="both"/>
    </w:pPr>
    <w:rPr>
      <w:rFonts w:ascii="Calibri" w:eastAsia="Times New Roman" w:hAnsi="Calibri"/>
      <w:sz w:val="16"/>
    </w:rPr>
  </w:style>
  <w:style w:type="paragraph" w:customStyle="1" w:styleId="Style19">
    <w:name w:val="Style19"/>
    <w:basedOn w:val="Normal"/>
    <w:uiPriority w:val="99"/>
    <w:qFormat/>
    <w:rsid w:val="00A75EC1"/>
    <w:pPr>
      <w:widowControl w:val="0"/>
      <w:autoSpaceDE w:val="0"/>
      <w:autoSpaceDN w:val="0"/>
      <w:adjustRightInd w:val="0"/>
      <w:spacing w:line="206" w:lineRule="exact"/>
    </w:pPr>
    <w:rPr>
      <w:rFonts w:ascii="Calibri" w:eastAsia="Times New Roman" w:hAnsi="Calibri"/>
      <w:sz w:val="16"/>
    </w:rPr>
  </w:style>
  <w:style w:type="character" w:customStyle="1" w:styleId="FontStyle176">
    <w:name w:val="Font Style176"/>
    <w:basedOn w:val="DefaultParagraphFont"/>
    <w:uiPriority w:val="99"/>
    <w:rsid w:val="00A75EC1"/>
    <w:rPr>
      <w:rFonts w:ascii="Times New Roman" w:hAnsi="Times New Roman" w:cs="Times New Roman"/>
      <w:sz w:val="16"/>
      <w:szCs w:val="16"/>
    </w:rPr>
  </w:style>
  <w:style w:type="character" w:customStyle="1" w:styleId="FontStyle172">
    <w:name w:val="Font Style172"/>
    <w:basedOn w:val="DefaultParagraphFont"/>
    <w:uiPriority w:val="99"/>
    <w:rsid w:val="00A75EC1"/>
    <w:rPr>
      <w:rFonts w:ascii="Times New Roman" w:hAnsi="Times New Roman" w:cs="Times New Roman"/>
      <w:b/>
      <w:bCs/>
      <w:sz w:val="16"/>
      <w:szCs w:val="16"/>
    </w:rPr>
  </w:style>
  <w:style w:type="paragraph" w:customStyle="1" w:styleId="Style18">
    <w:name w:val="Style18"/>
    <w:basedOn w:val="Normal"/>
    <w:uiPriority w:val="99"/>
    <w:qFormat/>
    <w:rsid w:val="00A75EC1"/>
    <w:pPr>
      <w:widowControl w:val="0"/>
      <w:autoSpaceDE w:val="0"/>
      <w:autoSpaceDN w:val="0"/>
      <w:adjustRightInd w:val="0"/>
      <w:spacing w:line="269" w:lineRule="exact"/>
    </w:pPr>
    <w:rPr>
      <w:rFonts w:ascii="Calibri" w:eastAsia="Times New Roman" w:hAnsi="Calibri"/>
      <w:sz w:val="16"/>
    </w:rPr>
  </w:style>
  <w:style w:type="character" w:customStyle="1" w:styleId="FontStyle171">
    <w:name w:val="Font Style171"/>
    <w:basedOn w:val="DefaultParagraphFont"/>
    <w:uiPriority w:val="99"/>
    <w:rsid w:val="00A75EC1"/>
    <w:rPr>
      <w:rFonts w:ascii="Times New Roman" w:hAnsi="Times New Roman" w:cs="Times New Roman"/>
      <w:i/>
      <w:iCs/>
      <w:sz w:val="16"/>
      <w:szCs w:val="16"/>
    </w:rPr>
  </w:style>
  <w:style w:type="character" w:customStyle="1" w:styleId="FontStyle162">
    <w:name w:val="Font Style162"/>
    <w:basedOn w:val="DefaultParagraphFont"/>
    <w:uiPriority w:val="99"/>
    <w:rsid w:val="00A75EC1"/>
    <w:rPr>
      <w:rFonts w:ascii="Times New Roman" w:hAnsi="Times New Roman" w:cs="Times New Roman"/>
      <w:b/>
      <w:bCs/>
      <w:sz w:val="18"/>
      <w:szCs w:val="18"/>
    </w:rPr>
  </w:style>
  <w:style w:type="character" w:customStyle="1" w:styleId="FontStyle167">
    <w:name w:val="Font Style167"/>
    <w:basedOn w:val="DefaultParagraphFont"/>
    <w:uiPriority w:val="99"/>
    <w:rsid w:val="00A75EC1"/>
    <w:rPr>
      <w:rFonts w:ascii="Times New Roman" w:hAnsi="Times New Roman" w:cs="Times New Roman"/>
      <w:sz w:val="10"/>
      <w:szCs w:val="10"/>
    </w:rPr>
  </w:style>
  <w:style w:type="character" w:customStyle="1" w:styleId="FontStyle174">
    <w:name w:val="Font Style174"/>
    <w:basedOn w:val="DefaultParagraphFont"/>
    <w:uiPriority w:val="99"/>
    <w:rsid w:val="00A75EC1"/>
    <w:rPr>
      <w:rFonts w:ascii="Arial Narrow" w:hAnsi="Arial Narrow" w:cs="Arial Narrow"/>
      <w:b/>
      <w:bCs/>
      <w:sz w:val="18"/>
      <w:szCs w:val="18"/>
    </w:rPr>
  </w:style>
  <w:style w:type="paragraph" w:customStyle="1" w:styleId="Style47">
    <w:name w:val="Style47"/>
    <w:basedOn w:val="Normal"/>
    <w:uiPriority w:val="99"/>
    <w:qFormat/>
    <w:rsid w:val="00A75EC1"/>
    <w:pPr>
      <w:widowControl w:val="0"/>
      <w:autoSpaceDE w:val="0"/>
      <w:autoSpaceDN w:val="0"/>
      <w:adjustRightInd w:val="0"/>
      <w:spacing w:line="490" w:lineRule="exact"/>
    </w:pPr>
    <w:rPr>
      <w:rFonts w:ascii="Calibri" w:eastAsia="Times New Roman" w:hAnsi="Calibri"/>
      <w:sz w:val="16"/>
    </w:rPr>
  </w:style>
  <w:style w:type="character" w:customStyle="1" w:styleId="FontStyle169">
    <w:name w:val="Font Style169"/>
    <w:basedOn w:val="DefaultParagraphFont"/>
    <w:uiPriority w:val="99"/>
    <w:rsid w:val="00A75EC1"/>
    <w:rPr>
      <w:rFonts w:ascii="Times New Roman" w:hAnsi="Times New Roman" w:cs="Times New Roman"/>
      <w:sz w:val="12"/>
      <w:szCs w:val="12"/>
    </w:rPr>
  </w:style>
  <w:style w:type="paragraph" w:customStyle="1" w:styleId="Style24">
    <w:name w:val="Style24"/>
    <w:basedOn w:val="Normal"/>
    <w:uiPriority w:val="99"/>
    <w:qFormat/>
    <w:rsid w:val="00A75EC1"/>
    <w:pPr>
      <w:widowControl w:val="0"/>
      <w:autoSpaceDE w:val="0"/>
      <w:autoSpaceDN w:val="0"/>
      <w:adjustRightInd w:val="0"/>
      <w:spacing w:line="276" w:lineRule="exact"/>
    </w:pPr>
    <w:rPr>
      <w:rFonts w:ascii="Calibri" w:eastAsia="Times New Roman" w:hAnsi="Calibri"/>
      <w:sz w:val="16"/>
    </w:rPr>
  </w:style>
  <w:style w:type="paragraph" w:customStyle="1" w:styleId="Style99">
    <w:name w:val="Style99"/>
    <w:basedOn w:val="Normal"/>
    <w:uiPriority w:val="99"/>
    <w:qFormat/>
    <w:rsid w:val="00A75EC1"/>
    <w:pPr>
      <w:widowControl w:val="0"/>
      <w:autoSpaceDE w:val="0"/>
      <w:autoSpaceDN w:val="0"/>
      <w:adjustRightInd w:val="0"/>
      <w:spacing w:line="182" w:lineRule="exact"/>
      <w:jc w:val="both"/>
    </w:pPr>
    <w:rPr>
      <w:rFonts w:ascii="Calibri" w:eastAsia="Times New Roman" w:hAnsi="Calibri"/>
      <w:sz w:val="16"/>
    </w:rPr>
  </w:style>
  <w:style w:type="paragraph" w:customStyle="1" w:styleId="Style26">
    <w:name w:val="Style26"/>
    <w:basedOn w:val="Normal"/>
    <w:uiPriority w:val="99"/>
    <w:qFormat/>
    <w:rsid w:val="00A75EC1"/>
    <w:pPr>
      <w:widowControl w:val="0"/>
      <w:autoSpaceDE w:val="0"/>
      <w:autoSpaceDN w:val="0"/>
      <w:adjustRightInd w:val="0"/>
      <w:spacing w:line="278" w:lineRule="exact"/>
      <w:jc w:val="both"/>
    </w:pPr>
    <w:rPr>
      <w:rFonts w:ascii="Calibri" w:eastAsia="Times New Roman" w:hAnsi="Calibri"/>
      <w:sz w:val="16"/>
    </w:rPr>
  </w:style>
  <w:style w:type="character" w:customStyle="1" w:styleId="FontStyle139">
    <w:name w:val="Font Style139"/>
    <w:basedOn w:val="DefaultParagraphFont"/>
    <w:uiPriority w:val="99"/>
    <w:rsid w:val="00A75EC1"/>
    <w:rPr>
      <w:rFonts w:ascii="Times New Roman" w:hAnsi="Times New Roman" w:cs="Times New Roman"/>
      <w:b/>
      <w:bCs/>
      <w:sz w:val="18"/>
      <w:szCs w:val="18"/>
    </w:rPr>
  </w:style>
  <w:style w:type="paragraph" w:customStyle="1" w:styleId="Style21">
    <w:name w:val="Style21"/>
    <w:basedOn w:val="Normal"/>
    <w:uiPriority w:val="99"/>
    <w:qFormat/>
    <w:rsid w:val="00A75EC1"/>
    <w:pPr>
      <w:widowControl w:val="0"/>
      <w:autoSpaceDE w:val="0"/>
      <w:autoSpaceDN w:val="0"/>
      <w:adjustRightInd w:val="0"/>
      <w:spacing w:line="216" w:lineRule="exact"/>
      <w:jc w:val="both"/>
    </w:pPr>
    <w:rPr>
      <w:rFonts w:ascii="Calibri" w:eastAsia="Times New Roman" w:hAnsi="Calibri"/>
      <w:sz w:val="16"/>
    </w:rPr>
  </w:style>
  <w:style w:type="paragraph" w:customStyle="1" w:styleId="Style50">
    <w:name w:val="Style50"/>
    <w:basedOn w:val="Normal"/>
    <w:uiPriority w:val="99"/>
    <w:qFormat/>
    <w:rsid w:val="00A75EC1"/>
    <w:pPr>
      <w:widowControl w:val="0"/>
      <w:autoSpaceDE w:val="0"/>
      <w:autoSpaceDN w:val="0"/>
      <w:adjustRightInd w:val="0"/>
      <w:spacing w:line="198" w:lineRule="exact"/>
    </w:pPr>
    <w:rPr>
      <w:rFonts w:ascii="Calibri" w:eastAsia="Times New Roman" w:hAnsi="Calibri"/>
      <w:sz w:val="16"/>
    </w:rPr>
  </w:style>
  <w:style w:type="character" w:customStyle="1" w:styleId="cit-first-element">
    <w:name w:val="cit-first-element"/>
    <w:basedOn w:val="DefaultParagraphFont"/>
    <w:rsid w:val="00A75EC1"/>
  </w:style>
  <w:style w:type="character" w:customStyle="1" w:styleId="StyleThickunderline1">
    <w:name w:val="Style Thick underline1"/>
    <w:basedOn w:val="DefaultParagraphFont"/>
    <w:rsid w:val="00A75EC1"/>
    <w:rPr>
      <w:u w:val="single"/>
    </w:rPr>
  </w:style>
  <w:style w:type="paragraph" w:customStyle="1" w:styleId="TableParagraph">
    <w:name w:val="Table Paragraph"/>
    <w:basedOn w:val="Normal"/>
    <w:uiPriority w:val="1"/>
    <w:qFormat/>
    <w:rsid w:val="00A75EC1"/>
    <w:pPr>
      <w:widowControl w:val="0"/>
    </w:pPr>
    <w:rPr>
      <w:rFonts w:ascii="Calibri" w:hAnsi="Calibri"/>
      <w:sz w:val="16"/>
    </w:rPr>
  </w:style>
  <w:style w:type="character" w:customStyle="1" w:styleId="UnderlineChar5">
    <w:name w:val="UnderlineChar"/>
    <w:rsid w:val="00A75EC1"/>
    <w:rPr>
      <w:sz w:val="24"/>
      <w:u w:val="single"/>
      <w:shd w:val="clear" w:color="auto" w:fill="auto"/>
    </w:rPr>
  </w:style>
  <w:style w:type="character" w:customStyle="1" w:styleId="foreground">
    <w:name w:val="foreground"/>
    <w:basedOn w:val="DefaultParagraphFont"/>
    <w:rsid w:val="00A75EC1"/>
  </w:style>
  <w:style w:type="paragraph" w:customStyle="1" w:styleId="StyleCircled11pt">
    <w:name w:val="Style Circled + 11 pt"/>
    <w:basedOn w:val="Normal"/>
    <w:link w:val="StyleCircled11ptChar"/>
    <w:qFormat/>
    <w:rsid w:val="00A75EC1"/>
    <w:rPr>
      <w:rFonts w:ascii="Calibri" w:eastAsia="Times New Roman" w:hAnsi="Calibri"/>
      <w:b/>
      <w:bCs/>
      <w:sz w:val="20"/>
      <w:u w:val="single"/>
    </w:rPr>
  </w:style>
  <w:style w:type="character" w:customStyle="1" w:styleId="StyleCircled11ptChar">
    <w:name w:val="Style Circled + 11 pt Char"/>
    <w:link w:val="StyleCircled11pt"/>
    <w:rsid w:val="00A75EC1"/>
    <w:rPr>
      <w:rFonts w:ascii="Calibri" w:eastAsia="Times New Roman" w:hAnsi="Calibri" w:cs="Arial"/>
      <w:b/>
      <w:bCs/>
      <w:sz w:val="20"/>
      <w:u w:val="single"/>
    </w:rPr>
  </w:style>
  <w:style w:type="paragraph" w:customStyle="1" w:styleId="StyleUnunderlined10ptThickunderline">
    <w:name w:val="Style Ununderlined + 10 pt Thick underline"/>
    <w:basedOn w:val="Normal"/>
    <w:link w:val="StyleUnunderlined10ptThickunderlineChar"/>
    <w:qFormat/>
    <w:rsid w:val="00A75EC1"/>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A75EC1"/>
    <w:rPr>
      <w:rFonts w:ascii="Times" w:eastAsia="Times New Roman" w:hAnsi="Times" w:cs="Arial"/>
      <w:sz w:val="20"/>
      <w:szCs w:val="28"/>
      <w:u w:val="single"/>
    </w:rPr>
  </w:style>
  <w:style w:type="character" w:customStyle="1" w:styleId="Style11ptBorderSinglesolidlineAuto05ptLinewidth">
    <w:name w:val="Style 11 pt Border: : (Single solid line Auto  0.5 pt Line width)"/>
    <w:rsid w:val="00A75EC1"/>
    <w:rPr>
      <w:sz w:val="20"/>
      <w:bdr w:val="single" w:sz="4" w:space="0" w:color="auto" w:frame="1"/>
    </w:rPr>
  </w:style>
  <w:style w:type="character" w:customStyle="1" w:styleId="StyleUnderlineChar9ptBorderSinglesolidlineAuto0">
    <w:name w:val="Style Underline Char + 9 pt Border: : (Single solid line Auto  0..."/>
    <w:rsid w:val="00A75EC1"/>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A75EC1"/>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A75EC1"/>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A75EC1"/>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A75EC1"/>
    <w:rPr>
      <w:sz w:val="20"/>
      <w:szCs w:val="24"/>
      <w:u w:val="single"/>
      <w:bdr w:val="single" w:sz="4" w:space="0" w:color="auto"/>
      <w:lang w:val="en-US" w:eastAsia="en-US" w:bidi="ar-SA"/>
    </w:rPr>
  </w:style>
  <w:style w:type="character" w:customStyle="1" w:styleId="StyleLatinGaramondUnderline">
    <w:name w:val="Style (Latin) Garamond Underline"/>
    <w:rsid w:val="00A75EC1"/>
    <w:rPr>
      <w:rFonts w:ascii="Times New Roman" w:hAnsi="Times New Roman"/>
      <w:sz w:val="20"/>
      <w:u w:val="single"/>
    </w:rPr>
  </w:style>
  <w:style w:type="character" w:customStyle="1" w:styleId="StyleLatinGaramond">
    <w:name w:val="Style (Latin) Garamond"/>
    <w:rsid w:val="00A75EC1"/>
    <w:rPr>
      <w:rFonts w:ascii="Times New Roman" w:hAnsi="Times New Roman"/>
      <w:sz w:val="20"/>
    </w:rPr>
  </w:style>
  <w:style w:type="character" w:customStyle="1" w:styleId="styletimesnewroman12ptbold0">
    <w:name w:val="styletimesnewroman12ptbold"/>
    <w:basedOn w:val="DefaultParagraphFont"/>
    <w:rsid w:val="00A75EC1"/>
  </w:style>
  <w:style w:type="character" w:customStyle="1" w:styleId="CharCharCharCharChar">
    <w:name w:val="Char Char Char Char Char"/>
    <w:aliases w:val="Char Char Char Char,Char Char Char Char Char Char Char1,Heading 2 Char1 Char Char Char Char Char Char"/>
    <w:basedOn w:val="DefaultParagraphFont"/>
    <w:rsid w:val="00A75EC1"/>
    <w:rPr>
      <w:rFonts w:cs="Arial"/>
      <w:b/>
      <w:bCs/>
      <w:iCs/>
      <w:sz w:val="24"/>
      <w:szCs w:val="28"/>
      <w:lang w:val="en-US" w:eastAsia="en-US" w:bidi="ar-SA"/>
    </w:rPr>
  </w:style>
  <w:style w:type="paragraph" w:customStyle="1" w:styleId="BoldandUnderlineChar2CharChar">
    <w:name w:val="Bold and Underline Char2 Char Char"/>
    <w:basedOn w:val="Normal"/>
    <w:link w:val="BoldandUnderlineChar2CharCharChar"/>
    <w:qFormat/>
    <w:rsid w:val="00A75EC1"/>
    <w:rPr>
      <w:rFonts w:ascii="Calibri" w:eastAsia="Times New Roman" w:hAnsi="Calibri"/>
      <w:b/>
      <w:sz w:val="16"/>
      <w:u w:val="single"/>
    </w:rPr>
  </w:style>
  <w:style w:type="character" w:customStyle="1" w:styleId="BoldandUnderlineChar2CharCharChar">
    <w:name w:val="Bold and Underline Char2 Char Char Char"/>
    <w:basedOn w:val="DefaultParagraphFont"/>
    <w:link w:val="BoldandUnderlineChar2CharChar"/>
    <w:rsid w:val="00A75EC1"/>
    <w:rPr>
      <w:rFonts w:ascii="Calibri" w:eastAsia="Times New Roman" w:hAnsi="Calibri" w:cs="Arial"/>
      <w:b/>
      <w:sz w:val="16"/>
      <w:u w:val="single"/>
    </w:rPr>
  </w:style>
  <w:style w:type="character" w:customStyle="1" w:styleId="StyleUnderlineChar9ptChar">
    <w:name w:val="Style Underline Char + 9 pt Char"/>
    <w:basedOn w:val="UnderlineCharChar"/>
    <w:rsid w:val="00A75EC1"/>
    <w:rPr>
      <w:rFonts w:ascii="Times New Roman" w:eastAsia="Times New Roman" w:hAnsi="Times New Roman" w:cs="Times New Roman" w:hint="default"/>
      <w:noProof w:val="0"/>
      <w:sz w:val="20"/>
      <w:szCs w:val="24"/>
      <w:u w:val="single"/>
      <w:lang w:val="en-US" w:eastAsia="en-US" w:bidi="ar-SA"/>
    </w:rPr>
  </w:style>
  <w:style w:type="character" w:customStyle="1" w:styleId="StyleUnderlineChar9ptBoldChar">
    <w:name w:val="Style Underline Char + 9 pt Bold Char"/>
    <w:basedOn w:val="UnderlineCharChar"/>
    <w:rsid w:val="00A75EC1"/>
    <w:rPr>
      <w:rFonts w:ascii="Times New Roman" w:eastAsia="Times New Roman" w:hAnsi="Times New Roman" w:cs="Times New Roman" w:hint="default"/>
      <w:b/>
      <w:bCs/>
      <w:noProof w:val="0"/>
      <w:sz w:val="20"/>
      <w:szCs w:val="24"/>
      <w:u w:val="single"/>
      <w:lang w:val="en-US" w:eastAsia="en-US" w:bidi="ar-SA"/>
    </w:rPr>
  </w:style>
  <w:style w:type="character" w:customStyle="1" w:styleId="Reduce8ptCharChar">
    <w:name w:val="Reduce 8pt Char Char"/>
    <w:basedOn w:val="DefaultParagraphFont"/>
    <w:link w:val="Reduce8pt"/>
    <w:rsid w:val="00A75EC1"/>
    <w:rPr>
      <w:sz w:val="16"/>
    </w:rPr>
  </w:style>
  <w:style w:type="paragraph" w:customStyle="1" w:styleId="Reduce8pt">
    <w:name w:val="Reduce 8pt"/>
    <w:basedOn w:val="Normal"/>
    <w:link w:val="Reduce8ptCharChar"/>
    <w:qFormat/>
    <w:rsid w:val="00A75EC1"/>
    <w:pPr>
      <w:autoSpaceDE w:val="0"/>
      <w:autoSpaceDN w:val="0"/>
      <w:adjustRightInd w:val="0"/>
      <w:jc w:val="both"/>
    </w:pPr>
    <w:rPr>
      <w:rFonts w:asciiTheme="minorHAnsi" w:hAnsiTheme="minorHAnsi" w:cstheme="minorBidi"/>
      <w:sz w:val="16"/>
    </w:rPr>
  </w:style>
  <w:style w:type="character" w:customStyle="1" w:styleId="boldciteChar4">
    <w:name w:val="bold cite Char4"/>
    <w:link w:val="boldcite"/>
    <w:locked/>
    <w:rsid w:val="00A75EC1"/>
    <w:rPr>
      <w:rFonts w:eastAsia="Times New Roman" w:cs="Times New Roman"/>
      <w:b/>
      <w:color w:val="000000"/>
      <w:sz w:val="20"/>
      <w:u w:val="thick" w:color="000000"/>
    </w:rPr>
  </w:style>
  <w:style w:type="paragraph" w:customStyle="1" w:styleId="boldcite">
    <w:name w:val="bold cite"/>
    <w:basedOn w:val="Normal"/>
    <w:link w:val="boldciteChar4"/>
    <w:qFormat/>
    <w:rsid w:val="00A75EC1"/>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A75EC1"/>
    <w:pPr>
      <w:widowControl w:val="0"/>
      <w:autoSpaceDE w:val="0"/>
      <w:autoSpaceDN w:val="0"/>
      <w:adjustRightInd w:val="0"/>
      <w:spacing w:line="229" w:lineRule="exact"/>
    </w:pPr>
    <w:rPr>
      <w:rFonts w:ascii="Arial Narrow" w:eastAsia="Times New Roman" w:hAnsi="Arial Narrow"/>
      <w:sz w:val="16"/>
    </w:rPr>
  </w:style>
  <w:style w:type="character" w:customStyle="1" w:styleId="Footnote2Char">
    <w:name w:val="Footnote2 Char"/>
    <w:link w:val="Footnote2"/>
    <w:locked/>
    <w:rsid w:val="00A75EC1"/>
  </w:style>
  <w:style w:type="paragraph" w:customStyle="1" w:styleId="Footnote2">
    <w:name w:val="Footnote2"/>
    <w:basedOn w:val="Normal"/>
    <w:next w:val="Normal"/>
    <w:link w:val="Footnote2Char"/>
    <w:autoRedefine/>
    <w:qFormat/>
    <w:rsid w:val="00A75EC1"/>
    <w:pPr>
      <w:spacing w:after="120" w:line="480" w:lineRule="auto"/>
    </w:pPr>
    <w:rPr>
      <w:rFonts w:asciiTheme="minorHAnsi" w:hAnsiTheme="minorHAnsi" w:cstheme="minorBidi"/>
    </w:rPr>
  </w:style>
  <w:style w:type="paragraph" w:customStyle="1" w:styleId="indent">
    <w:name w:val="indent"/>
    <w:basedOn w:val="Normal"/>
    <w:qFormat/>
    <w:rsid w:val="00A75EC1"/>
    <w:pPr>
      <w:spacing w:before="100" w:beforeAutospacing="1" w:after="100" w:afterAutospacing="1"/>
    </w:pPr>
    <w:rPr>
      <w:rFonts w:ascii="Calibri" w:eastAsia="Times New Roman" w:hAnsi="Calibri"/>
      <w:sz w:val="16"/>
    </w:rPr>
  </w:style>
  <w:style w:type="character" w:customStyle="1" w:styleId="FontStyle14">
    <w:name w:val="Font Style14"/>
    <w:basedOn w:val="DefaultParagraphFont"/>
    <w:uiPriority w:val="99"/>
    <w:rsid w:val="00A75EC1"/>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A75EC1"/>
    <w:rPr>
      <w:rFonts w:ascii="Arial Narrow" w:hAnsi="Arial Narrow" w:cs="Arial Narrow" w:hint="default"/>
      <w:b/>
      <w:bCs/>
      <w:sz w:val="10"/>
      <w:szCs w:val="10"/>
    </w:rPr>
  </w:style>
  <w:style w:type="character" w:customStyle="1" w:styleId="red">
    <w:name w:val="red"/>
    <w:basedOn w:val="DefaultParagraphFont"/>
    <w:rsid w:val="00A75EC1"/>
  </w:style>
  <w:style w:type="character" w:customStyle="1" w:styleId="org">
    <w:name w:val="org"/>
    <w:rsid w:val="00A75EC1"/>
  </w:style>
  <w:style w:type="character" w:customStyle="1" w:styleId="Mention11">
    <w:name w:val="Mention11"/>
    <w:basedOn w:val="DefaultParagraphFont"/>
    <w:uiPriority w:val="99"/>
    <w:semiHidden/>
    <w:unhideWhenUsed/>
    <w:rsid w:val="00A75EC1"/>
    <w:rPr>
      <w:color w:val="2B579A"/>
      <w:shd w:val="clear" w:color="auto" w:fill="E6E6E6"/>
    </w:rPr>
  </w:style>
  <w:style w:type="character" w:customStyle="1" w:styleId="m6370699461968006786gmail-styleunderline">
    <w:name w:val="m_6370699461968006786gmail-styleunderline"/>
    <w:basedOn w:val="DefaultParagraphFont"/>
    <w:rsid w:val="00A75EC1"/>
  </w:style>
  <w:style w:type="character" w:customStyle="1" w:styleId="Heading3Char2">
    <w:name w:val="Heading 3 Char2"/>
    <w:aliases w:val="Heading 3 Char Char Char4, Char Char1, Char Char Char4,Char Char Char Char Char Char Char Char1,Tag Char Char Char1,Cite 1 Char1,Read Char Char1,Heading 3 Char1 Char Char Char1,Heading 3 Char Char1 Char Char Char,no Char"/>
    <w:basedOn w:val="DefaultParagraphFont"/>
    <w:qFormat/>
    <w:rsid w:val="00A75EC1"/>
    <w:rPr>
      <w:rFonts w:cs="Arial"/>
      <w:bCs/>
      <w:szCs w:val="26"/>
      <w:u w:val="single"/>
      <w:lang w:val="en-US" w:eastAsia="en-US" w:bidi="ar-SA"/>
    </w:rPr>
  </w:style>
  <w:style w:type="character" w:customStyle="1" w:styleId="Mention2">
    <w:name w:val="Mention2"/>
    <w:basedOn w:val="DefaultParagraphFont"/>
    <w:uiPriority w:val="99"/>
    <w:semiHidden/>
    <w:unhideWhenUsed/>
    <w:rsid w:val="00A75EC1"/>
    <w:rPr>
      <w:color w:val="2B579A"/>
      <w:shd w:val="clear" w:color="auto" w:fill="E6E6E6"/>
    </w:rPr>
  </w:style>
  <w:style w:type="paragraph" w:customStyle="1" w:styleId="FlashTag">
    <w:name w:val="FlashTag"/>
    <w:basedOn w:val="Normal"/>
    <w:link w:val="FlashTagChar"/>
    <w:autoRedefine/>
    <w:uiPriority w:val="4"/>
    <w:qFormat/>
    <w:rsid w:val="00A75EC1"/>
    <w:rPr>
      <w:rFonts w:asciiTheme="majorHAnsi" w:hAnsiTheme="majorHAnsi"/>
      <w:b/>
      <w:sz w:val="28"/>
    </w:rPr>
  </w:style>
  <w:style w:type="character" w:customStyle="1" w:styleId="FlashTagChar">
    <w:name w:val="FlashTag Char"/>
    <w:basedOn w:val="DefaultParagraphFont"/>
    <w:link w:val="FlashTag"/>
    <w:uiPriority w:val="4"/>
    <w:rsid w:val="00A75EC1"/>
    <w:rPr>
      <w:rFonts w:asciiTheme="majorHAnsi" w:hAnsiTheme="majorHAnsi" w:cs="Arial"/>
      <w:b/>
      <w:sz w:val="28"/>
    </w:rPr>
  </w:style>
  <w:style w:type="paragraph" w:customStyle="1" w:styleId="Warrant">
    <w:name w:val="Warrant"/>
    <w:autoRedefine/>
    <w:uiPriority w:val="4"/>
    <w:qFormat/>
    <w:rsid w:val="00A75EC1"/>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A75EC1"/>
  </w:style>
  <w:style w:type="character" w:customStyle="1" w:styleId="m3965771245576658108gmail-styleunderline">
    <w:name w:val="m_3965771245576658108gmail-styleunderline"/>
    <w:basedOn w:val="DefaultParagraphFont"/>
    <w:rsid w:val="00A75EC1"/>
  </w:style>
  <w:style w:type="character" w:customStyle="1" w:styleId="FontStyle220">
    <w:name w:val="Font Style220"/>
    <w:basedOn w:val="DefaultParagraphFont"/>
    <w:uiPriority w:val="99"/>
    <w:rsid w:val="00A75EC1"/>
    <w:rPr>
      <w:rFonts w:ascii="Candara" w:hAnsi="Candara" w:cs="Candara" w:hint="default"/>
      <w:i/>
      <w:iCs/>
      <w:sz w:val="18"/>
      <w:szCs w:val="18"/>
    </w:rPr>
  </w:style>
  <w:style w:type="character" w:customStyle="1" w:styleId="FontStyle290">
    <w:name w:val="Font Style290"/>
    <w:basedOn w:val="DefaultParagraphFont"/>
    <w:uiPriority w:val="99"/>
    <w:rsid w:val="00A75EC1"/>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A75EC1"/>
    <w:rPr>
      <w:rFonts w:ascii="Arial" w:hAnsi="Arial" w:cs="Arial"/>
      <w:b/>
      <w:bCs/>
      <w:sz w:val="16"/>
      <w:szCs w:val="16"/>
    </w:rPr>
  </w:style>
  <w:style w:type="character" w:customStyle="1" w:styleId="UnderlineCharChar3">
    <w:name w:val="Underline Char Char3"/>
    <w:rsid w:val="00A75EC1"/>
    <w:rPr>
      <w:szCs w:val="24"/>
      <w:u w:val="single"/>
      <w:lang w:val="en-US" w:eastAsia="en-US" w:bidi="ar-SA"/>
    </w:rPr>
  </w:style>
  <w:style w:type="character" w:customStyle="1" w:styleId="UnresolvedMention2">
    <w:name w:val="Unresolved Mention2"/>
    <w:basedOn w:val="DefaultParagraphFont"/>
    <w:uiPriority w:val="99"/>
    <w:rsid w:val="00A75EC1"/>
    <w:rPr>
      <w:color w:val="808080"/>
      <w:shd w:val="clear" w:color="auto" w:fill="E6E6E6"/>
    </w:rPr>
  </w:style>
  <w:style w:type="character" w:customStyle="1" w:styleId="m4385445901877740177gmail-styleunderline">
    <w:name w:val="m_4385445901877740177gmail-styleunderline"/>
    <w:basedOn w:val="DefaultParagraphFont"/>
    <w:rsid w:val="00A75EC1"/>
  </w:style>
  <w:style w:type="character" w:customStyle="1" w:styleId="Mention3">
    <w:name w:val="Mention3"/>
    <w:basedOn w:val="DefaultParagraphFont"/>
    <w:uiPriority w:val="99"/>
    <w:semiHidden/>
    <w:unhideWhenUsed/>
    <w:rsid w:val="00A75EC1"/>
    <w:rPr>
      <w:color w:val="2B579A"/>
      <w:shd w:val="clear" w:color="auto" w:fill="E6E6E6"/>
    </w:rPr>
  </w:style>
  <w:style w:type="character" w:customStyle="1" w:styleId="UnresolvedMention3">
    <w:name w:val="Unresolved Mention3"/>
    <w:basedOn w:val="DefaultParagraphFont"/>
    <w:uiPriority w:val="99"/>
    <w:unhideWhenUsed/>
    <w:rsid w:val="00A75EC1"/>
    <w:rPr>
      <w:color w:val="808080"/>
      <w:shd w:val="clear" w:color="auto" w:fill="E6E6E6"/>
    </w:rPr>
  </w:style>
  <w:style w:type="character" w:customStyle="1" w:styleId="analyticChar0">
    <w:name w:val="analytic Char"/>
    <w:basedOn w:val="DefaultParagraphFont"/>
    <w:link w:val="analytic0"/>
    <w:uiPriority w:val="4"/>
    <w:locked/>
    <w:rsid w:val="00A75EC1"/>
    <w:rPr>
      <w:rFonts w:ascii="Arial" w:hAnsi="Arial" w:cs="Arial"/>
      <w:b/>
      <w:sz w:val="20"/>
    </w:rPr>
  </w:style>
  <w:style w:type="paragraph" w:customStyle="1" w:styleId="analytic0">
    <w:name w:val="analytic"/>
    <w:basedOn w:val="Normal"/>
    <w:link w:val="analyticChar0"/>
    <w:uiPriority w:val="4"/>
    <w:qFormat/>
    <w:rsid w:val="00A75EC1"/>
    <w:pPr>
      <w:spacing w:before="120"/>
    </w:pPr>
    <w:rPr>
      <w:b/>
      <w:sz w:val="20"/>
    </w:rPr>
  </w:style>
  <w:style w:type="character" w:customStyle="1" w:styleId="m-5251091010484660064gmail-style13ptbold">
    <w:name w:val="m_-5251091010484660064gmail-style13ptbold"/>
    <w:basedOn w:val="DefaultParagraphFont"/>
    <w:rsid w:val="00A75EC1"/>
  </w:style>
  <w:style w:type="character" w:customStyle="1" w:styleId="m-5251091010484660064gmail-styleunderline">
    <w:name w:val="m_-5251091010484660064gmail-styleunderline"/>
    <w:basedOn w:val="DefaultParagraphFont"/>
    <w:rsid w:val="00A75EC1"/>
  </w:style>
  <w:style w:type="character" w:customStyle="1" w:styleId="tablecaption">
    <w:name w:val="tablecaption"/>
    <w:basedOn w:val="DefaultParagraphFont"/>
    <w:rsid w:val="00A75EC1"/>
  </w:style>
  <w:style w:type="character" w:customStyle="1" w:styleId="StyleLatinHelvetica105ptBlack">
    <w:name w:val="Style (Latin) Helvetica 10.5 pt Black"/>
    <w:basedOn w:val="DefaultParagraphFont"/>
    <w:rsid w:val="00A75EC1"/>
    <w:rPr>
      <w:rFonts w:ascii="Times New Roman" w:hAnsi="Times New Roman"/>
      <w:color w:val="000000"/>
      <w:sz w:val="21"/>
    </w:rPr>
  </w:style>
  <w:style w:type="character" w:customStyle="1" w:styleId="swauthor">
    <w:name w:val="sw_author"/>
    <w:rsid w:val="00A75EC1"/>
  </w:style>
  <w:style w:type="paragraph" w:customStyle="1" w:styleId="Caption4">
    <w:name w:val="Caption4"/>
    <w:basedOn w:val="Normal"/>
    <w:rsid w:val="00A75EC1"/>
    <w:pPr>
      <w:spacing w:before="100" w:beforeAutospacing="1" w:after="100" w:afterAutospacing="1"/>
    </w:pPr>
    <w:rPr>
      <w:rFonts w:ascii="Times New Roman" w:eastAsia="Times New Roman" w:hAnsi="Times New Roman" w:cs="Times New Roman"/>
    </w:rPr>
  </w:style>
  <w:style w:type="character" w:customStyle="1" w:styleId="current-selection">
    <w:name w:val="current-selection"/>
    <w:basedOn w:val="DefaultParagraphFont"/>
    <w:rsid w:val="00A75EC1"/>
  </w:style>
  <w:style w:type="character" w:customStyle="1" w:styleId="a2">
    <w:name w:val="_"/>
    <w:basedOn w:val="DefaultParagraphFont"/>
    <w:rsid w:val="00A75EC1"/>
  </w:style>
  <w:style w:type="character" w:customStyle="1" w:styleId="enhanced-reference">
    <w:name w:val="enhanced-reference"/>
    <w:basedOn w:val="DefaultParagraphFont"/>
    <w:rsid w:val="00A75EC1"/>
  </w:style>
  <w:style w:type="character" w:customStyle="1" w:styleId="ff1">
    <w:name w:val="ff1"/>
    <w:basedOn w:val="DefaultParagraphFont"/>
    <w:rsid w:val="00A75EC1"/>
  </w:style>
  <w:style w:type="character" w:customStyle="1" w:styleId="ff2">
    <w:name w:val="ff2"/>
    <w:basedOn w:val="DefaultParagraphFont"/>
    <w:rsid w:val="00A75EC1"/>
  </w:style>
  <w:style w:type="character" w:customStyle="1" w:styleId="display">
    <w:name w:val="display"/>
    <w:basedOn w:val="DefaultParagraphFont"/>
    <w:rsid w:val="00A75EC1"/>
  </w:style>
  <w:style w:type="paragraph" w:customStyle="1" w:styleId="DateTime">
    <w:name w:val="DateTime"/>
    <w:basedOn w:val="Normal"/>
    <w:link w:val="DateTimeChar"/>
    <w:autoRedefine/>
    <w:uiPriority w:val="4"/>
    <w:qFormat/>
    <w:rsid w:val="00A75EC1"/>
    <w:rPr>
      <w:rFonts w:ascii="Calibri" w:hAnsi="Calibri"/>
      <w:sz w:val="16"/>
    </w:rPr>
  </w:style>
  <w:style w:type="character" w:customStyle="1" w:styleId="DateTimeChar">
    <w:name w:val="DateTime Char"/>
    <w:basedOn w:val="DefaultParagraphFont"/>
    <w:link w:val="DateTime"/>
    <w:uiPriority w:val="4"/>
    <w:rsid w:val="00A75EC1"/>
    <w:rPr>
      <w:rFonts w:ascii="Calibri" w:hAnsi="Calibri" w:cs="Arial"/>
      <w:sz w:val="16"/>
    </w:rPr>
  </w:style>
  <w:style w:type="paragraph" w:customStyle="1" w:styleId="Lecture">
    <w:name w:val="Lecture"/>
    <w:next w:val="BodyText"/>
    <w:link w:val="LectureChar"/>
    <w:autoRedefine/>
    <w:uiPriority w:val="4"/>
    <w:qFormat/>
    <w:rsid w:val="00A75EC1"/>
    <w:pPr>
      <w:spacing w:line="259" w:lineRule="auto"/>
      <w:outlineLvl w:val="5"/>
    </w:pPr>
    <w:rPr>
      <w:rFonts w:ascii="Arial" w:hAnsi="Arial" w:cs="Arial"/>
      <w:spacing w:val="-10"/>
      <w:sz w:val="16"/>
    </w:rPr>
  </w:style>
  <w:style w:type="character" w:customStyle="1" w:styleId="LectureChar">
    <w:name w:val="Lecture Char"/>
    <w:basedOn w:val="DateTimeChar"/>
    <w:link w:val="Lecture"/>
    <w:uiPriority w:val="4"/>
    <w:rsid w:val="00A75EC1"/>
    <w:rPr>
      <w:rFonts w:ascii="Arial" w:hAnsi="Arial" w:cs="Arial"/>
      <w:spacing w:val="-10"/>
      <w:sz w:val="16"/>
    </w:rPr>
  </w:style>
  <w:style w:type="character" w:customStyle="1" w:styleId="TagsChar">
    <w:name w:val="Tags Char"/>
    <w:rsid w:val="00A75EC1"/>
    <w:rPr>
      <w:b/>
      <w:sz w:val="24"/>
      <w:szCs w:val="24"/>
      <w:lang w:bidi="ar-SA"/>
    </w:rPr>
  </w:style>
  <w:style w:type="character" w:customStyle="1" w:styleId="m2030095631327626865gmail-style13ptbold">
    <w:name w:val="m_2030095631327626865gmail-style13ptbold"/>
    <w:basedOn w:val="DefaultParagraphFont"/>
    <w:rsid w:val="00A75EC1"/>
  </w:style>
  <w:style w:type="character" w:customStyle="1" w:styleId="m2030095631327626865gmail-styleunderline">
    <w:name w:val="m_2030095631327626865gmail-styleunderline"/>
    <w:basedOn w:val="DefaultParagraphFont"/>
    <w:rsid w:val="00A75EC1"/>
  </w:style>
  <w:style w:type="character" w:customStyle="1" w:styleId="tagsChar0">
    <w:name w:val="tags Char"/>
    <w:aliases w:val="Heading 2 Char Char Char Char Char Char Char Char Char,Heading 2 Char Char Char Char Char Char,TAG Ch,No Spacing2 Char"/>
    <w:basedOn w:val="DefaultParagraphFont"/>
    <w:locked/>
    <w:rsid w:val="00A75EC1"/>
    <w:rPr>
      <w:rFonts w:ascii="Times New Roman" w:eastAsia="Cambria" w:hAnsi="Times New Roman" w:cs="Times New Roman"/>
      <w:sz w:val="20"/>
      <w:szCs w:val="22"/>
    </w:rPr>
  </w:style>
  <w:style w:type="character" w:customStyle="1" w:styleId="m-5498913268213319940gmail-styleunderline">
    <w:name w:val="m_-5498913268213319940gmail-styleunderline"/>
    <w:basedOn w:val="DefaultParagraphFont"/>
    <w:rsid w:val="00A75EC1"/>
  </w:style>
  <w:style w:type="paragraph" w:customStyle="1" w:styleId="speakable">
    <w:name w:val="speakable"/>
    <w:basedOn w:val="Normal"/>
    <w:uiPriority w:val="99"/>
    <w:qFormat/>
    <w:rsid w:val="00A75EC1"/>
    <w:pPr>
      <w:spacing w:before="100" w:beforeAutospacing="1" w:after="100" w:afterAutospacing="1"/>
    </w:pPr>
    <w:rPr>
      <w:rFonts w:ascii="Times New Roman" w:eastAsia="Times New Roman" w:hAnsi="Times New Roman" w:cs="Times New Roman"/>
    </w:rPr>
  </w:style>
  <w:style w:type="character" w:customStyle="1" w:styleId="overlay">
    <w:name w:val="overlay"/>
    <w:basedOn w:val="DefaultParagraphFont"/>
    <w:rsid w:val="00A75EC1"/>
  </w:style>
  <w:style w:type="character" w:customStyle="1" w:styleId="copyright">
    <w:name w:val="copyright"/>
    <w:basedOn w:val="DefaultParagraphFont"/>
    <w:rsid w:val="00A75EC1"/>
  </w:style>
  <w:style w:type="character" w:customStyle="1" w:styleId="TagCharCharCharChar">
    <w:name w:val="Tag Char Char Char Char"/>
    <w:basedOn w:val="DefaultParagraphFont"/>
    <w:rsid w:val="00A75EC1"/>
    <w:rPr>
      <w:rFonts w:ascii="Calibri" w:hAnsi="Calibri" w:cs="Calibri"/>
      <w:b/>
      <w:sz w:val="24"/>
    </w:rPr>
  </w:style>
  <w:style w:type="paragraph" w:customStyle="1" w:styleId="g-body">
    <w:name w:val="g-body"/>
    <w:basedOn w:val="Normal"/>
    <w:uiPriority w:val="99"/>
    <w:qFormat/>
    <w:rsid w:val="00A75EC1"/>
    <w:pPr>
      <w:spacing w:before="100" w:beforeAutospacing="1" w:after="100" w:afterAutospacing="1"/>
    </w:pPr>
    <w:rPr>
      <w:rFonts w:ascii="Times New Roman" w:eastAsia="Times New Roman" w:hAnsi="Times New Roman" w:cs="Times New Roman"/>
    </w:rPr>
  </w:style>
  <w:style w:type="paragraph" w:customStyle="1" w:styleId="g-pstyle0">
    <w:name w:val="g-pstyle0"/>
    <w:basedOn w:val="Normal"/>
    <w:uiPriority w:val="99"/>
    <w:qFormat/>
    <w:rsid w:val="00A75EC1"/>
    <w:pPr>
      <w:spacing w:before="100" w:beforeAutospacing="1" w:after="100" w:afterAutospacing="1"/>
    </w:pPr>
    <w:rPr>
      <w:rFonts w:ascii="Times New Roman" w:eastAsia="Times New Roman" w:hAnsi="Times New Roman" w:cs="Times New Roman"/>
    </w:rPr>
  </w:style>
  <w:style w:type="paragraph" w:customStyle="1" w:styleId="g-pstyle1">
    <w:name w:val="g-pstyle1"/>
    <w:basedOn w:val="Normal"/>
    <w:uiPriority w:val="99"/>
    <w:qFormat/>
    <w:rsid w:val="00A75EC1"/>
    <w:pPr>
      <w:spacing w:before="100" w:beforeAutospacing="1" w:after="100" w:afterAutospacing="1"/>
    </w:pPr>
    <w:rPr>
      <w:rFonts w:ascii="Times New Roman" w:eastAsia="Times New Roman" w:hAnsi="Times New Roman" w:cs="Times New Roman"/>
    </w:rPr>
  </w:style>
  <w:style w:type="paragraph" w:customStyle="1" w:styleId="g-asset-hed">
    <w:name w:val="g-asset-hed"/>
    <w:basedOn w:val="Normal"/>
    <w:uiPriority w:val="99"/>
    <w:qFormat/>
    <w:rsid w:val="00A75EC1"/>
    <w:pPr>
      <w:spacing w:before="100" w:beforeAutospacing="1" w:after="100" w:afterAutospacing="1"/>
    </w:pPr>
    <w:rPr>
      <w:rFonts w:ascii="Times New Roman" w:eastAsia="Times New Roman" w:hAnsi="Times New Roman" w:cs="Times New Roman"/>
    </w:rPr>
  </w:style>
  <w:style w:type="paragraph" w:customStyle="1" w:styleId="js-tweet-text">
    <w:name w:val="js-tweet-text"/>
    <w:basedOn w:val="Normal"/>
    <w:uiPriority w:val="99"/>
    <w:qFormat/>
    <w:rsid w:val="00A75EC1"/>
    <w:pPr>
      <w:spacing w:before="100" w:beforeAutospacing="1" w:after="100" w:afterAutospacing="1"/>
    </w:pPr>
  </w:style>
  <w:style w:type="paragraph" w:customStyle="1" w:styleId="style41">
    <w:name w:val="style4"/>
    <w:basedOn w:val="Normal"/>
    <w:uiPriority w:val="99"/>
    <w:qFormat/>
    <w:rsid w:val="00A75EC1"/>
    <w:pPr>
      <w:spacing w:before="100" w:beforeAutospacing="1" w:after="100" w:afterAutospacing="1"/>
    </w:pPr>
    <w:rPr>
      <w:rFonts w:ascii="Times New Roman" w:hAnsi="Times New Roman"/>
    </w:rPr>
  </w:style>
  <w:style w:type="paragraph" w:customStyle="1" w:styleId="speech">
    <w:name w:val="speech"/>
    <w:basedOn w:val="Normal"/>
    <w:uiPriority w:val="99"/>
    <w:qFormat/>
    <w:rsid w:val="00A75EC1"/>
    <w:pPr>
      <w:spacing w:before="100" w:beforeAutospacing="1" w:after="100" w:afterAutospacing="1"/>
    </w:pPr>
    <w:rPr>
      <w:rFonts w:ascii="Times New Roman" w:hAnsi="Times New Roman"/>
    </w:rPr>
  </w:style>
  <w:style w:type="character" w:customStyle="1" w:styleId="adtext">
    <w:name w:val="adtext"/>
    <w:basedOn w:val="DefaultParagraphFont"/>
    <w:rsid w:val="00A75EC1"/>
  </w:style>
  <w:style w:type="character" w:customStyle="1" w:styleId="UL-Bold">
    <w:name w:val="UL-Bold"/>
    <w:basedOn w:val="DefaultParagraphFont"/>
    <w:rsid w:val="00A75EC1"/>
    <w:rPr>
      <w:u w:val="thick"/>
    </w:rPr>
  </w:style>
  <w:style w:type="character" w:customStyle="1" w:styleId="UL-None">
    <w:name w:val="UL-None"/>
    <w:basedOn w:val="DefaultParagraphFont"/>
    <w:rsid w:val="00A75EC1"/>
    <w:rPr>
      <w:strike w:val="0"/>
      <w:dstrike w:val="0"/>
      <w:u w:val="none"/>
      <w:effect w:val="none"/>
    </w:rPr>
  </w:style>
  <w:style w:type="character" w:customStyle="1" w:styleId="gl">
    <w:name w:val="gl"/>
    <w:basedOn w:val="DefaultParagraphFont"/>
    <w:rsid w:val="00A75EC1"/>
  </w:style>
  <w:style w:type="character" w:customStyle="1" w:styleId="qu730rj69h">
    <w:name w:val="qu730rj69h"/>
    <w:basedOn w:val="DefaultParagraphFont"/>
    <w:rsid w:val="00A75EC1"/>
  </w:style>
  <w:style w:type="paragraph" w:customStyle="1" w:styleId="optext">
    <w:name w:val="optext"/>
    <w:basedOn w:val="Normal"/>
    <w:uiPriority w:val="99"/>
    <w:qFormat/>
    <w:rsid w:val="00A75EC1"/>
    <w:pPr>
      <w:spacing w:before="100" w:beforeAutospacing="1" w:after="100" w:afterAutospacing="1"/>
    </w:pPr>
    <w:rPr>
      <w:rFonts w:ascii="Times New Roman" w:hAnsi="Times New Roman"/>
    </w:rPr>
  </w:style>
  <w:style w:type="character" w:customStyle="1" w:styleId="lmy74qr12z">
    <w:name w:val="lmy74qr12z"/>
    <w:basedOn w:val="DefaultParagraphFont"/>
    <w:rsid w:val="00A75EC1"/>
  </w:style>
  <w:style w:type="character" w:customStyle="1" w:styleId="icr880">
    <w:name w:val="icr880"/>
    <w:basedOn w:val="DefaultParagraphFont"/>
    <w:rsid w:val="00A75EC1"/>
  </w:style>
  <w:style w:type="character" w:customStyle="1" w:styleId="hx23q54">
    <w:name w:val="hx23q54"/>
    <w:basedOn w:val="DefaultParagraphFont"/>
    <w:rsid w:val="00A75EC1"/>
  </w:style>
  <w:style w:type="character" w:customStyle="1" w:styleId="m-5348258726587825636gmail-style13ptbold">
    <w:name w:val="m_-5348258726587825636gmail-style13ptbold"/>
    <w:basedOn w:val="DefaultParagraphFont"/>
    <w:rsid w:val="00A75EC1"/>
  </w:style>
  <w:style w:type="character" w:customStyle="1" w:styleId="m-5348258726587825636gmail-styleunderline">
    <w:name w:val="m_-5348258726587825636gmail-styleunderline"/>
    <w:basedOn w:val="DefaultParagraphFont"/>
    <w:rsid w:val="00A75EC1"/>
  </w:style>
  <w:style w:type="character" w:customStyle="1" w:styleId="CardsFont12ptCharChar">
    <w:name w:val="Cards + Font: 12 pt Char Char"/>
    <w:basedOn w:val="DefaultParagraphFont"/>
    <w:rsid w:val="00A75EC1"/>
    <w:rPr>
      <w:sz w:val="24"/>
      <w:szCs w:val="24"/>
      <w:u w:val="thick"/>
      <w:lang w:val="en-US" w:eastAsia="en-US" w:bidi="ar-SA"/>
    </w:rPr>
  </w:style>
  <w:style w:type="character" w:customStyle="1" w:styleId="NothingChar1">
    <w:name w:val="Nothing Char1"/>
    <w:basedOn w:val="DefaultParagraphFont"/>
    <w:rsid w:val="00A75EC1"/>
    <w:rPr>
      <w:lang w:val="en-US" w:eastAsia="en-US" w:bidi="ar-SA"/>
    </w:rPr>
  </w:style>
  <w:style w:type="paragraph" w:customStyle="1" w:styleId="useless">
    <w:name w:val="useless"/>
    <w:basedOn w:val="Normal"/>
    <w:uiPriority w:val="99"/>
    <w:qFormat/>
    <w:rsid w:val="00A75EC1"/>
    <w:rPr>
      <w:rFonts w:ascii="Times New Roman" w:eastAsia="Times New Roman" w:hAnsi="Times New Roman"/>
      <w:sz w:val="12"/>
    </w:rPr>
  </w:style>
  <w:style w:type="character" w:customStyle="1" w:styleId="DDIUnderline">
    <w:name w:val="DDI Underline"/>
    <w:qFormat/>
    <w:rsid w:val="00A75EC1"/>
    <w:rPr>
      <w:rFonts w:ascii="Times New Roman" w:hAnsi="Times New Roman"/>
      <w:sz w:val="24"/>
      <w:u w:val="single"/>
    </w:rPr>
  </w:style>
  <w:style w:type="character" w:customStyle="1" w:styleId="Char1">
    <w:name w:val="Char1"/>
    <w:basedOn w:val="DefaultParagraphFont"/>
    <w:rsid w:val="00A75EC1"/>
    <w:rPr>
      <w:rFonts w:cs="Arial"/>
      <w:b/>
      <w:bCs/>
      <w:iCs/>
      <w:sz w:val="24"/>
      <w:szCs w:val="28"/>
      <w:lang w:val="en-US" w:eastAsia="en-US" w:bidi="ar-SA"/>
    </w:rPr>
  </w:style>
  <w:style w:type="paragraph" w:customStyle="1" w:styleId="ALLCAPS">
    <w:name w:val="ALL CAPS"/>
    <w:basedOn w:val="Normal"/>
    <w:link w:val="ALLCAPSChar"/>
    <w:qFormat/>
    <w:rsid w:val="00A75EC1"/>
    <w:rPr>
      <w:rFonts w:ascii="Times New Roman" w:eastAsia="Times New Roman" w:hAnsi="Times New Roman"/>
      <w:b/>
      <w:caps/>
      <w:sz w:val="16"/>
    </w:rPr>
  </w:style>
  <w:style w:type="character" w:customStyle="1" w:styleId="ALLCAPSChar">
    <w:name w:val="ALL CAPS Char"/>
    <w:basedOn w:val="DefaultParagraphFont"/>
    <w:link w:val="ALLCAPS"/>
    <w:rsid w:val="00A75EC1"/>
    <w:rPr>
      <w:rFonts w:ascii="Times New Roman" w:eastAsia="Times New Roman" w:hAnsi="Times New Roman" w:cs="Arial"/>
      <w:b/>
      <w:caps/>
      <w:sz w:val="16"/>
    </w:rPr>
  </w:style>
  <w:style w:type="paragraph" w:customStyle="1" w:styleId="TagCharCharCharCharCharCharChar0">
    <w:name w:val="Tag Char Char Char Char Char Char Char"/>
    <w:basedOn w:val="Normal"/>
    <w:link w:val="TagCharCharCharCharCharCharCharChar"/>
    <w:qFormat/>
    <w:rsid w:val="00A75EC1"/>
    <w:rPr>
      <w:rFonts w:ascii="Times New Roman" w:eastAsia="Times New Roman" w:hAnsi="Times New Roman"/>
      <w:b/>
    </w:rPr>
  </w:style>
  <w:style w:type="character" w:customStyle="1" w:styleId="TagCharCharCharCharCharCharCharChar">
    <w:name w:val="Tag Char Char Char Char Char Char Char Char"/>
    <w:basedOn w:val="DefaultParagraphFont"/>
    <w:link w:val="TagCharCharCharCharCharCharChar0"/>
    <w:rsid w:val="00A75EC1"/>
    <w:rPr>
      <w:rFonts w:ascii="Times New Roman" w:eastAsia="Times New Roman" w:hAnsi="Times New Roman" w:cs="Arial"/>
      <w:b/>
    </w:rPr>
  </w:style>
  <w:style w:type="character" w:customStyle="1" w:styleId="10ptnotbold">
    <w:name w:val="10ptnotbold"/>
    <w:basedOn w:val="DefaultParagraphFont"/>
    <w:rsid w:val="00A75EC1"/>
    <w:rPr>
      <w:sz w:val="20"/>
    </w:rPr>
  </w:style>
  <w:style w:type="character" w:customStyle="1" w:styleId="Cites-AuthorDate">
    <w:name w:val="Cites-Author/Date"/>
    <w:rsid w:val="00A75EC1"/>
    <w:rPr>
      <w:rFonts w:ascii="Helvetica" w:hAnsi="Helvetica"/>
      <w:b/>
      <w:sz w:val="22"/>
      <w:szCs w:val="24"/>
      <w:u w:val="thick"/>
    </w:rPr>
  </w:style>
  <w:style w:type="paragraph" w:customStyle="1" w:styleId="CiteTag">
    <w:name w:val="Cite/Tag"/>
    <w:basedOn w:val="Normal"/>
    <w:uiPriority w:val="99"/>
    <w:qFormat/>
    <w:rsid w:val="00A75EC1"/>
    <w:rPr>
      <w:rFonts w:ascii="Times New Roman" w:eastAsia="Cambria" w:hAnsi="Times New Roman"/>
      <w:b/>
      <w:sz w:val="16"/>
    </w:rPr>
  </w:style>
  <w:style w:type="character" w:customStyle="1" w:styleId="CardsFont6ptChar1">
    <w:name w:val="Cards + Font: 6 pt Char1"/>
    <w:basedOn w:val="CardsChar"/>
    <w:link w:val="CardsFont6pt"/>
    <w:uiPriority w:val="99"/>
    <w:rsid w:val="00A75EC1"/>
    <w:rPr>
      <w:rFonts w:ascii="Times New Roman" w:eastAsia="Times New Roman" w:hAnsi="Times New Roman" w:cs="Times New Roman"/>
      <w:sz w:val="12"/>
      <w:szCs w:val="20"/>
    </w:rPr>
  </w:style>
  <w:style w:type="character" w:customStyle="1" w:styleId="m489902567989944824gmail-style13ptbold">
    <w:name w:val="m_489902567989944824gmail-style13ptbold"/>
    <w:basedOn w:val="DefaultParagraphFont"/>
    <w:rsid w:val="00A75EC1"/>
  </w:style>
  <w:style w:type="character" w:customStyle="1" w:styleId="m489902567989944824gmail-styleunderline">
    <w:name w:val="m_489902567989944824gmail-styleunderline"/>
    <w:basedOn w:val="DefaultParagraphFont"/>
    <w:rsid w:val="00A75EC1"/>
  </w:style>
  <w:style w:type="character" w:customStyle="1" w:styleId="m-413333960618644972gmail-style13ptbold">
    <w:name w:val="m_-413333960618644972gmail-style13ptbold"/>
    <w:basedOn w:val="DefaultParagraphFont"/>
    <w:rsid w:val="00A75EC1"/>
  </w:style>
  <w:style w:type="character" w:customStyle="1" w:styleId="m-413333960618644972gmail-styleunderline">
    <w:name w:val="m_-413333960618644972gmail-styleunderline"/>
    <w:basedOn w:val="DefaultParagraphFont"/>
    <w:rsid w:val="00A75EC1"/>
  </w:style>
  <w:style w:type="character" w:customStyle="1" w:styleId="m8314098763611656848gmail-stylestylebold12pt">
    <w:name w:val="m_8314098763611656848gmail-stylestylebold12pt"/>
    <w:basedOn w:val="DefaultParagraphFont"/>
    <w:rsid w:val="00A75EC1"/>
  </w:style>
  <w:style w:type="character" w:customStyle="1" w:styleId="m8314098763611656848gmail-styleboldunderline">
    <w:name w:val="m_8314098763611656848gmail-styleboldunderline"/>
    <w:basedOn w:val="DefaultParagraphFont"/>
    <w:rsid w:val="00A75EC1"/>
  </w:style>
  <w:style w:type="paragraph" w:customStyle="1" w:styleId="Spacer">
    <w:name w:val="Spacer"/>
    <w:basedOn w:val="Heading1"/>
    <w:link w:val="SpacerChar"/>
    <w:autoRedefine/>
    <w:uiPriority w:val="4"/>
    <w:qFormat/>
    <w:rsid w:val="00A75EC1"/>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A75EC1"/>
    <w:rPr>
      <w:rFonts w:ascii="Arial" w:eastAsiaTheme="majorEastAsia" w:hAnsi="Arial" w:cstheme="majorBidi"/>
      <w:b/>
      <w:bCs/>
      <w:szCs w:val="32"/>
    </w:rPr>
  </w:style>
  <w:style w:type="paragraph" w:customStyle="1" w:styleId="TxBr41p1">
    <w:name w:val="TxBr_41p1"/>
    <w:basedOn w:val="Normal"/>
    <w:qFormat/>
    <w:rsid w:val="00A75EC1"/>
    <w:pPr>
      <w:tabs>
        <w:tab w:val="left" w:pos="204"/>
      </w:tabs>
      <w:autoSpaceDE w:val="0"/>
      <w:autoSpaceDN w:val="0"/>
      <w:adjustRightInd w:val="0"/>
      <w:spacing w:line="238" w:lineRule="atLeast"/>
      <w:jc w:val="both"/>
    </w:pPr>
    <w:rPr>
      <w:rFonts w:ascii="Times New Roman" w:eastAsia="Times New Roman" w:hAnsi="Times New Roman"/>
    </w:rPr>
  </w:style>
  <w:style w:type="character" w:customStyle="1" w:styleId="BlockTitleCharChar">
    <w:name w:val="Block Title Char Char"/>
    <w:rsid w:val="00A75EC1"/>
    <w:rPr>
      <w:rFonts w:ascii="Georgia" w:eastAsia="Times New Roman" w:hAnsi="Georgia" w:cs="Arial" w:hint="default"/>
      <w:b/>
      <w:bCs/>
      <w:kern w:val="32"/>
      <w:sz w:val="28"/>
      <w:szCs w:val="32"/>
    </w:rPr>
  </w:style>
  <w:style w:type="character" w:customStyle="1" w:styleId="CiteReal0">
    <w:name w:val="CiteReal"/>
    <w:uiPriority w:val="1"/>
    <w:qFormat/>
    <w:rsid w:val="00A75EC1"/>
    <w:rPr>
      <w:rFonts w:ascii="Arial" w:hAnsi="Arial"/>
      <w:b/>
      <w:sz w:val="24"/>
      <w:u w:val="single"/>
    </w:rPr>
  </w:style>
  <w:style w:type="character" w:customStyle="1" w:styleId="dropcap1">
    <w:name w:val="dropcap1"/>
    <w:rsid w:val="00A75EC1"/>
  </w:style>
  <w:style w:type="paragraph" w:customStyle="1" w:styleId="Style31">
    <w:name w:val="Style31"/>
    <w:basedOn w:val="Normal"/>
    <w:uiPriority w:val="99"/>
    <w:rsid w:val="00A75EC1"/>
    <w:pPr>
      <w:spacing w:line="197" w:lineRule="exact"/>
      <w:jc w:val="both"/>
    </w:pPr>
    <w:rPr>
      <w:rFonts w:ascii="Palatino Linotype" w:hAnsi="Palatino Linotype" w:cs="Palatino Linotype"/>
      <w:sz w:val="16"/>
    </w:rPr>
  </w:style>
  <w:style w:type="paragraph" w:customStyle="1" w:styleId="Style42">
    <w:name w:val="Style42"/>
    <w:basedOn w:val="Normal"/>
    <w:uiPriority w:val="99"/>
    <w:rsid w:val="00A75EC1"/>
    <w:pPr>
      <w:spacing w:line="202" w:lineRule="exact"/>
      <w:jc w:val="both"/>
    </w:pPr>
    <w:rPr>
      <w:rFonts w:ascii="Palatino Linotype" w:hAnsi="Palatino Linotype" w:cs="Palatino Linotype"/>
      <w:sz w:val="16"/>
    </w:rPr>
  </w:style>
  <w:style w:type="paragraph" w:customStyle="1" w:styleId="Style51">
    <w:name w:val="Style51"/>
    <w:basedOn w:val="Normal"/>
    <w:uiPriority w:val="99"/>
    <w:rsid w:val="00A75EC1"/>
    <w:pPr>
      <w:spacing w:line="200" w:lineRule="exact"/>
      <w:jc w:val="both"/>
    </w:pPr>
    <w:rPr>
      <w:rFonts w:ascii="Palatino Linotype" w:hAnsi="Palatino Linotype" w:cs="Palatino Linotype"/>
      <w:sz w:val="16"/>
    </w:rPr>
  </w:style>
  <w:style w:type="character" w:customStyle="1" w:styleId="FontStyle72">
    <w:name w:val="Font Style72"/>
    <w:uiPriority w:val="99"/>
    <w:rsid w:val="00A75EC1"/>
    <w:rPr>
      <w:rFonts w:ascii="Cambria" w:hAnsi="Cambria" w:cs="Cambria" w:hint="default"/>
      <w:sz w:val="16"/>
      <w:szCs w:val="16"/>
    </w:rPr>
  </w:style>
  <w:style w:type="character" w:customStyle="1" w:styleId="FontStyle73">
    <w:name w:val="Font Style73"/>
    <w:uiPriority w:val="99"/>
    <w:rsid w:val="00A75EC1"/>
    <w:rPr>
      <w:rFonts w:ascii="Cambria" w:hAnsi="Cambria" w:cs="Cambria" w:hint="default"/>
      <w:i/>
      <w:iCs/>
      <w:sz w:val="16"/>
      <w:szCs w:val="16"/>
    </w:rPr>
  </w:style>
  <w:style w:type="character" w:customStyle="1" w:styleId="UnderlinestyleChar2">
    <w:name w:val="Underline style Char2"/>
    <w:rsid w:val="00A75EC1"/>
    <w:rPr>
      <w:sz w:val="22"/>
      <w:szCs w:val="24"/>
      <w:u w:val="single"/>
      <w:lang w:val="en-US" w:eastAsia="en-US" w:bidi="ar-SA"/>
    </w:rPr>
  </w:style>
  <w:style w:type="paragraph" w:customStyle="1" w:styleId="CitationCharChar">
    <w:name w:val="Citation Char Char"/>
    <w:basedOn w:val="Normal"/>
    <w:uiPriority w:val="6"/>
    <w:qFormat/>
    <w:rsid w:val="00A75EC1"/>
    <w:pPr>
      <w:ind w:left="1440" w:right="1440"/>
    </w:pPr>
    <w:rPr>
      <w:rFonts w:ascii="Cambria" w:eastAsia="Verdana" w:hAnsi="Cambria" w:cs="Cambria"/>
      <w:sz w:val="16"/>
      <w:szCs w:val="20"/>
      <w:u w:val="single"/>
    </w:rPr>
  </w:style>
  <w:style w:type="character" w:customStyle="1" w:styleId="FontStyle49">
    <w:name w:val="Font Style49"/>
    <w:uiPriority w:val="99"/>
    <w:rsid w:val="00A75EC1"/>
    <w:rPr>
      <w:rFonts w:ascii="Cambria" w:hAnsi="Cambria" w:cs="Cambria"/>
      <w:sz w:val="20"/>
      <w:szCs w:val="20"/>
    </w:rPr>
  </w:style>
  <w:style w:type="character" w:customStyle="1" w:styleId="FontStyle50">
    <w:name w:val="Font Style50"/>
    <w:uiPriority w:val="99"/>
    <w:rsid w:val="00A75EC1"/>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A75EC1"/>
    <w:pPr>
      <w:suppressAutoHyphens/>
    </w:pPr>
    <w:rPr>
      <w:rFonts w:ascii="Cambria" w:eastAsia="Cambria" w:hAnsi="Cambria" w:cs="Cambria"/>
      <w:spacing w:val="-3"/>
      <w:sz w:val="16"/>
      <w:szCs w:val="20"/>
    </w:rPr>
  </w:style>
  <w:style w:type="character" w:customStyle="1" w:styleId="StyleCardworksLinespacingsingleChar">
    <w:name w:val="Style Card works + Line spacing:  single Char"/>
    <w:basedOn w:val="DefaultParagraphFont"/>
    <w:link w:val="StyleCardworksLinespacingsingle"/>
    <w:rsid w:val="00A75EC1"/>
    <w:rPr>
      <w:rFonts w:ascii="Cambria" w:eastAsia="Cambria" w:hAnsi="Cambria" w:cs="Cambria"/>
      <w:spacing w:val="-3"/>
      <w:sz w:val="16"/>
      <w:szCs w:val="20"/>
    </w:rPr>
  </w:style>
  <w:style w:type="character" w:customStyle="1" w:styleId="kn">
    <w:name w:val="kn"/>
    <w:basedOn w:val="DefaultParagraphFont"/>
    <w:rsid w:val="00A75EC1"/>
  </w:style>
  <w:style w:type="character" w:customStyle="1" w:styleId="StyleStyleUnderlineUnderlineStyleBoldUnderlineIntenseEmphas">
    <w:name w:val="Style Style UnderlineUnderlineStyle Bold UnderlineIntense Emphas..."/>
    <w:basedOn w:val="DefaultParagraphFont"/>
    <w:rsid w:val="00A75EC1"/>
    <w:rPr>
      <w:b/>
      <w:bCs/>
      <w:sz w:val="26"/>
      <w:u w:val="single"/>
    </w:rPr>
  </w:style>
  <w:style w:type="character" w:customStyle="1" w:styleId="articoloinside">
    <w:name w:val="articolo_inside"/>
    <w:rsid w:val="00A75EC1"/>
  </w:style>
  <w:style w:type="paragraph" w:customStyle="1" w:styleId="pagetools">
    <w:name w:val="pagetools"/>
    <w:basedOn w:val="Normal"/>
    <w:rsid w:val="00A75EC1"/>
    <w:pPr>
      <w:spacing w:before="100" w:beforeAutospacing="1" w:after="100" w:afterAutospacing="1"/>
    </w:pPr>
    <w:rPr>
      <w:rFonts w:ascii="Cambria" w:eastAsia="Cambria" w:hAnsi="Cambria"/>
    </w:rPr>
  </w:style>
  <w:style w:type="character" w:customStyle="1" w:styleId="desc">
    <w:name w:val="desc"/>
    <w:basedOn w:val="DefaultParagraphFont"/>
    <w:rsid w:val="00A75EC1"/>
  </w:style>
  <w:style w:type="character" w:customStyle="1" w:styleId="job">
    <w:name w:val="job"/>
    <w:basedOn w:val="DefaultParagraphFont"/>
    <w:rsid w:val="00A75EC1"/>
  </w:style>
  <w:style w:type="character" w:customStyle="1" w:styleId="publisher">
    <w:name w:val="publisher"/>
    <w:basedOn w:val="DefaultParagraphFont"/>
    <w:rsid w:val="00A75EC1"/>
  </w:style>
  <w:style w:type="character" w:customStyle="1" w:styleId="pubyear">
    <w:name w:val="pubyear"/>
    <w:basedOn w:val="DefaultParagraphFont"/>
    <w:rsid w:val="00A75EC1"/>
  </w:style>
  <w:style w:type="character" w:customStyle="1" w:styleId="pubcity">
    <w:name w:val="pubcity"/>
    <w:basedOn w:val="DefaultParagraphFont"/>
    <w:rsid w:val="00A75EC1"/>
  </w:style>
  <w:style w:type="character" w:customStyle="1" w:styleId="bodycontentlink">
    <w:name w:val="bodycontentlink"/>
    <w:basedOn w:val="DefaultParagraphFont"/>
    <w:rsid w:val="00A75EC1"/>
  </w:style>
  <w:style w:type="paragraph" w:customStyle="1" w:styleId="C-Text">
    <w:name w:val="C-Text"/>
    <w:basedOn w:val="Normal"/>
    <w:rsid w:val="00A75EC1"/>
    <w:pPr>
      <w:tabs>
        <w:tab w:val="num" w:pos="720"/>
      </w:tabs>
      <w:ind w:left="720" w:hanging="360"/>
    </w:pPr>
    <w:rPr>
      <w:rFonts w:ascii="Book Antiqua" w:hAnsi="Book Antiqua"/>
    </w:rPr>
  </w:style>
  <w:style w:type="character" w:customStyle="1" w:styleId="ecdate">
    <w:name w:val="ec_date"/>
    <w:basedOn w:val="DefaultParagraphFont"/>
    <w:rsid w:val="00A75EC1"/>
    <w:rPr>
      <w:rFonts w:ascii="Symbol" w:hAnsi="Symbol" w:hint="default"/>
      <w:sz w:val="20"/>
      <w:szCs w:val="20"/>
      <w:shd w:val="clear" w:color="auto" w:fill="FFFFFF"/>
    </w:rPr>
  </w:style>
  <w:style w:type="paragraph" w:customStyle="1" w:styleId="ecmsonormal">
    <w:name w:val="ec_msonormal"/>
    <w:basedOn w:val="Normal"/>
    <w:rsid w:val="00A75EC1"/>
    <w:pPr>
      <w:shd w:val="clear" w:color="auto" w:fill="FFFFFF"/>
      <w:spacing w:before="100" w:beforeAutospacing="1" w:after="100" w:afterAutospacing="1"/>
      <w:textAlignment w:val="top"/>
    </w:pPr>
    <w:rPr>
      <w:rFonts w:ascii="Symbol" w:hAnsi="Symbol"/>
      <w:sz w:val="16"/>
    </w:rPr>
  </w:style>
  <w:style w:type="character" w:customStyle="1" w:styleId="hittermhilite">
    <w:name w:val="hittermhilite"/>
    <w:basedOn w:val="DefaultParagraphFont"/>
    <w:rsid w:val="00A75EC1"/>
  </w:style>
  <w:style w:type="character" w:customStyle="1" w:styleId="articleheadline">
    <w:name w:val="articleheadline"/>
    <w:basedOn w:val="DefaultParagraphFont"/>
    <w:rsid w:val="00A75EC1"/>
  </w:style>
  <w:style w:type="paragraph" w:customStyle="1" w:styleId="u-intro">
    <w:name w:val="u-intro"/>
    <w:basedOn w:val="Normal"/>
    <w:rsid w:val="00A75EC1"/>
    <w:pPr>
      <w:spacing w:before="100" w:beforeAutospacing="1" w:after="100" w:afterAutospacing="1"/>
    </w:pPr>
  </w:style>
  <w:style w:type="character" w:customStyle="1" w:styleId="u-byline">
    <w:name w:val="u-byline"/>
    <w:basedOn w:val="DefaultParagraphFont"/>
    <w:rsid w:val="00A75EC1"/>
  </w:style>
  <w:style w:type="character" w:customStyle="1" w:styleId="articlebya">
    <w:name w:val="articleby_a"/>
    <w:basedOn w:val="DefaultParagraphFont"/>
    <w:rsid w:val="00A75EC1"/>
  </w:style>
  <w:style w:type="character" w:customStyle="1" w:styleId="popupwinby">
    <w:name w:val="popupwinby"/>
    <w:basedOn w:val="DefaultParagraphFont"/>
    <w:rsid w:val="00A75EC1"/>
  </w:style>
  <w:style w:type="character" w:customStyle="1" w:styleId="storyheader">
    <w:name w:val="storyheader"/>
    <w:basedOn w:val="DefaultParagraphFont"/>
    <w:rsid w:val="00A75EC1"/>
  </w:style>
  <w:style w:type="character" w:customStyle="1" w:styleId="marron">
    <w:name w:val="marron"/>
    <w:basedOn w:val="DefaultParagraphFont"/>
    <w:rsid w:val="00A75EC1"/>
  </w:style>
  <w:style w:type="paragraph" w:customStyle="1" w:styleId="StyleNormalWeb10pt">
    <w:name w:val="Style Normal (Web) + 10 pt"/>
    <w:basedOn w:val="NormalWeb"/>
    <w:next w:val="Normal"/>
    <w:rsid w:val="00A75EC1"/>
    <w:pPr>
      <w:keepNext w:val="0"/>
      <w:keepLines w:val="0"/>
      <w:pageBreakBefore w:val="0"/>
      <w:pBdr>
        <w:top w:val="none" w:sz="0" w:space="0" w:color="auto"/>
        <w:left w:val="none" w:sz="0" w:space="0" w:color="auto"/>
        <w:bottom w:val="none" w:sz="0" w:space="0" w:color="auto"/>
        <w:right w:val="none" w:sz="0" w:space="0" w:color="auto"/>
      </w:pBdr>
      <w:spacing w:before="100" w:beforeAutospacing="1" w:after="100" w:afterAutospacing="1" w:line="259" w:lineRule="auto"/>
    </w:pPr>
    <w:rPr>
      <w:rFonts w:ascii="Bookman Old Style" w:eastAsiaTheme="minorHAnsi" w:hAnsi="Bookman Old Style"/>
      <w:sz w:val="20"/>
    </w:rPr>
  </w:style>
  <w:style w:type="character" w:customStyle="1" w:styleId="StyleNormalWeb10ptChar">
    <w:name w:val="Style Normal (Web) + 10 pt Char"/>
    <w:basedOn w:val="DefaultParagraphFont"/>
    <w:rsid w:val="00A75EC1"/>
    <w:rPr>
      <w:szCs w:val="24"/>
      <w:lang w:val="en-US" w:eastAsia="en-US" w:bidi="ar-SA"/>
    </w:rPr>
  </w:style>
  <w:style w:type="paragraph" w:customStyle="1" w:styleId="TagCiteShells">
    <w:name w:val="Tag/Cite/Shells"/>
    <w:basedOn w:val="Normal"/>
    <w:rsid w:val="00A75EC1"/>
    <w:rPr>
      <w:b/>
      <w:sz w:val="16"/>
    </w:rPr>
  </w:style>
  <w:style w:type="paragraph" w:customStyle="1" w:styleId="DefinitionTerm">
    <w:name w:val="Definition Term"/>
    <w:basedOn w:val="Normal"/>
    <w:next w:val="Normal"/>
    <w:rsid w:val="00A75EC1"/>
    <w:rPr>
      <w:snapToGrid w:val="0"/>
    </w:rPr>
  </w:style>
  <w:style w:type="character" w:customStyle="1" w:styleId="Style3CharChar">
    <w:name w:val="Style3 Char Char"/>
    <w:basedOn w:val="DefaultParagraphFont"/>
    <w:rsid w:val="00A75EC1"/>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A75EC1"/>
    <w:pPr>
      <w:spacing w:after="60"/>
    </w:pPr>
    <w:rPr>
      <w:rFonts w:eastAsia="Segoe UI" w:cs="Cambria"/>
      <w:caps/>
      <w:sz w:val="20"/>
      <w:lang w:eastAsia="zh-CN"/>
    </w:rPr>
  </w:style>
  <w:style w:type="character" w:customStyle="1" w:styleId="NormalChar0">
    <w:name w:val="Normal Char"/>
    <w:basedOn w:val="DefaultParagraphFont"/>
    <w:rsid w:val="00A75EC1"/>
    <w:rPr>
      <w:lang w:eastAsia="en-US"/>
    </w:rPr>
  </w:style>
  <w:style w:type="character" w:customStyle="1" w:styleId="BoldUnderlineChar2">
    <w:name w:val="Bold + Underline Char"/>
    <w:basedOn w:val="DefaultParagraphFont"/>
    <w:rsid w:val="00A75EC1"/>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A75EC1"/>
    <w:pPr>
      <w:autoSpaceDE w:val="0"/>
      <w:autoSpaceDN w:val="0"/>
      <w:adjustRightInd w:val="0"/>
      <w:ind w:left="432" w:right="432"/>
      <w:jc w:val="both"/>
    </w:pPr>
    <w:rPr>
      <w:u w:val="thick"/>
    </w:rPr>
  </w:style>
  <w:style w:type="character" w:customStyle="1" w:styleId="citationiacgale">
    <w:name w:val="citation iac gale"/>
    <w:basedOn w:val="DefaultParagraphFont"/>
    <w:rsid w:val="00A75EC1"/>
  </w:style>
  <w:style w:type="character" w:customStyle="1" w:styleId="CharacterStyle7">
    <w:name w:val="Character Style 7"/>
    <w:rsid w:val="00A75EC1"/>
    <w:rPr>
      <w:rFonts w:ascii="Trebuchet MS" w:hAnsi="Trebuchet MS" w:cs="Trebuchet MS"/>
      <w:sz w:val="20"/>
      <w:szCs w:val="20"/>
      <w:u w:val="single"/>
    </w:rPr>
  </w:style>
  <w:style w:type="character" w:customStyle="1" w:styleId="StyleStyle4Char">
    <w:name w:val="Style Style4 + Char"/>
    <w:basedOn w:val="DefaultParagraphFont"/>
    <w:rsid w:val="00A75EC1"/>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A75EC1"/>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A75EC1"/>
    <w:rPr>
      <w:rFonts w:ascii="Symbol" w:hAnsi="Symbol"/>
      <w:sz w:val="21"/>
      <w:szCs w:val="21"/>
      <w:u w:val="thick"/>
    </w:rPr>
  </w:style>
  <w:style w:type="character" w:customStyle="1" w:styleId="UnderlinedEvidenceCharChar">
    <w:name w:val="Underlined Evidence Char Char"/>
    <w:basedOn w:val="DefaultParagraphFont"/>
    <w:rsid w:val="00A75EC1"/>
    <w:rPr>
      <w:rFonts w:ascii="Symbol" w:hAnsi="Symbol"/>
      <w:sz w:val="21"/>
      <w:szCs w:val="21"/>
      <w:u w:val="thick"/>
      <w:lang w:val="en-US" w:eastAsia="en-US" w:bidi="ar-SA"/>
    </w:rPr>
  </w:style>
  <w:style w:type="character" w:styleId="PlaceholderText">
    <w:name w:val="Placeholder Text"/>
    <w:basedOn w:val="DefaultParagraphFont"/>
    <w:uiPriority w:val="99"/>
    <w:rsid w:val="00A75EC1"/>
    <w:rPr>
      <w:color w:val="808080"/>
    </w:rPr>
  </w:style>
  <w:style w:type="paragraph" w:customStyle="1" w:styleId="Cite8">
    <w:name w:val="Cite8"/>
    <w:basedOn w:val="Normal"/>
    <w:autoRedefine/>
    <w:qFormat/>
    <w:rsid w:val="00A75EC1"/>
    <w:rPr>
      <w:rFonts w:ascii="Trebuchet MS" w:eastAsia="Verdana" w:hAnsi="Trebuchet MS" w:cs="Cambria"/>
      <w:sz w:val="16"/>
    </w:rPr>
  </w:style>
  <w:style w:type="paragraph" w:customStyle="1" w:styleId="8font">
    <w:name w:val="8font"/>
    <w:basedOn w:val="Normal"/>
    <w:next w:val="Normal"/>
    <w:autoRedefine/>
    <w:qFormat/>
    <w:rsid w:val="00A75EC1"/>
    <w:rPr>
      <w:rFonts w:eastAsia="Cambria Math" w:cs="Cambria"/>
      <w:sz w:val="16"/>
      <w:szCs w:val="16"/>
    </w:rPr>
  </w:style>
  <w:style w:type="character" w:customStyle="1" w:styleId="NoterefInText">
    <w:name w:val="_NoterefInText"/>
    <w:uiPriority w:val="99"/>
    <w:rsid w:val="00A75EC1"/>
    <w:rPr>
      <w:rFonts w:cs="AKDPE C+ Utopia"/>
      <w:color w:val="000000"/>
    </w:rPr>
  </w:style>
  <w:style w:type="character" w:customStyle="1" w:styleId="postauthor">
    <w:name w:val="postauthor"/>
    <w:basedOn w:val="DefaultParagraphFont"/>
    <w:rsid w:val="00A75EC1"/>
  </w:style>
  <w:style w:type="paragraph" w:customStyle="1" w:styleId="notes-source-hasnotes">
    <w:name w:val="notes-source-hasnotes"/>
    <w:basedOn w:val="Normal"/>
    <w:rsid w:val="00A75EC1"/>
    <w:pPr>
      <w:spacing w:before="100" w:beforeAutospacing="1" w:after="100" w:afterAutospacing="1"/>
    </w:pPr>
    <w:rPr>
      <w:rFonts w:ascii="Tahoma" w:hAnsi="Tahoma"/>
      <w:sz w:val="16"/>
      <w:szCs w:val="20"/>
    </w:rPr>
  </w:style>
  <w:style w:type="character" w:customStyle="1" w:styleId="span">
    <w:name w:val="span"/>
    <w:basedOn w:val="DefaultParagraphFont"/>
    <w:rsid w:val="00A75EC1"/>
  </w:style>
  <w:style w:type="character" w:customStyle="1" w:styleId="maintitle">
    <w:name w:val="maintitle"/>
    <w:basedOn w:val="DefaultParagraphFont"/>
    <w:rsid w:val="00A75EC1"/>
  </w:style>
  <w:style w:type="character" w:customStyle="1" w:styleId="thirdparty-logo">
    <w:name w:val="thirdparty-logo"/>
    <w:basedOn w:val="DefaultParagraphFont"/>
    <w:rsid w:val="00A75EC1"/>
  </w:style>
  <w:style w:type="character" w:customStyle="1" w:styleId="posted">
    <w:name w:val="posted"/>
    <w:basedOn w:val="DefaultParagraphFont"/>
    <w:rsid w:val="00A75EC1"/>
  </w:style>
  <w:style w:type="character" w:customStyle="1" w:styleId="ticker">
    <w:name w:val="ticker"/>
    <w:basedOn w:val="DefaultParagraphFont"/>
    <w:rsid w:val="00A75EC1"/>
  </w:style>
  <w:style w:type="paragraph" w:customStyle="1" w:styleId="articlemeta">
    <w:name w:val="articlemeta"/>
    <w:basedOn w:val="Normal"/>
    <w:rsid w:val="00A75EC1"/>
    <w:pPr>
      <w:spacing w:before="100" w:beforeAutospacing="1" w:after="100" w:afterAutospacing="1"/>
    </w:pPr>
    <w:rPr>
      <w:rFonts w:ascii="Tahoma" w:hAnsi="Tahoma"/>
      <w:sz w:val="16"/>
      <w:szCs w:val="20"/>
    </w:rPr>
  </w:style>
  <w:style w:type="character" w:customStyle="1" w:styleId="vcard">
    <w:name w:val="vcard"/>
    <w:basedOn w:val="DefaultParagraphFont"/>
    <w:rsid w:val="00A75EC1"/>
  </w:style>
  <w:style w:type="character" w:customStyle="1" w:styleId="print-footnote">
    <w:name w:val="print-footnote"/>
    <w:basedOn w:val="DefaultParagraphFont"/>
    <w:rsid w:val="00A75EC1"/>
  </w:style>
  <w:style w:type="character" w:customStyle="1" w:styleId="datestring">
    <w:name w:val="datestring"/>
    <w:basedOn w:val="DefaultParagraphFont"/>
    <w:rsid w:val="00A75EC1"/>
  </w:style>
  <w:style w:type="paragraph" w:customStyle="1" w:styleId="noindent0">
    <w:name w:val="no_indent"/>
    <w:basedOn w:val="Normal"/>
    <w:rsid w:val="00A75EC1"/>
    <w:pPr>
      <w:spacing w:before="100" w:beforeAutospacing="1" w:after="100" w:afterAutospacing="1"/>
    </w:pPr>
    <w:rPr>
      <w:rFonts w:ascii="Tahoma" w:hAnsi="Tahoma"/>
      <w:sz w:val="16"/>
      <w:szCs w:val="20"/>
    </w:rPr>
  </w:style>
  <w:style w:type="character" w:customStyle="1" w:styleId="email">
    <w:name w:val="email"/>
    <w:basedOn w:val="DefaultParagraphFont"/>
    <w:rsid w:val="00A75EC1"/>
  </w:style>
  <w:style w:type="paragraph" w:customStyle="1" w:styleId="left">
    <w:name w:val="left"/>
    <w:basedOn w:val="Normal"/>
    <w:rsid w:val="00A75EC1"/>
    <w:pPr>
      <w:spacing w:before="100" w:beforeAutospacing="1" w:after="100" w:afterAutospacing="1"/>
    </w:pPr>
    <w:rPr>
      <w:rFonts w:ascii="Tahoma" w:hAnsi="Tahoma"/>
      <w:sz w:val="16"/>
      <w:szCs w:val="20"/>
    </w:rPr>
  </w:style>
  <w:style w:type="paragraph" w:customStyle="1" w:styleId="right">
    <w:name w:val="right"/>
    <w:basedOn w:val="Normal"/>
    <w:rsid w:val="00A75EC1"/>
    <w:pPr>
      <w:spacing w:before="100" w:beforeAutospacing="1" w:after="100" w:afterAutospacing="1"/>
    </w:pPr>
    <w:rPr>
      <w:rFonts w:ascii="Tahoma" w:hAnsi="Tahoma"/>
      <w:sz w:val="16"/>
      <w:szCs w:val="20"/>
    </w:rPr>
  </w:style>
  <w:style w:type="character" w:customStyle="1" w:styleId="gptad">
    <w:name w:val="gptad"/>
    <w:basedOn w:val="DefaultParagraphFont"/>
    <w:rsid w:val="00A75EC1"/>
  </w:style>
  <w:style w:type="paragraph" w:customStyle="1" w:styleId="creditpostedmodified">
    <w:name w:val="credit_posted_modified"/>
    <w:basedOn w:val="Normal"/>
    <w:rsid w:val="00A75EC1"/>
    <w:pPr>
      <w:spacing w:before="100" w:beforeAutospacing="1" w:after="100" w:afterAutospacing="1"/>
    </w:pPr>
    <w:rPr>
      <w:rFonts w:ascii="Tahoma" w:hAnsi="Tahoma"/>
      <w:sz w:val="16"/>
      <w:szCs w:val="20"/>
    </w:rPr>
  </w:style>
  <w:style w:type="character" w:customStyle="1" w:styleId="creditline">
    <w:name w:val="creditline"/>
    <w:basedOn w:val="DefaultParagraphFont"/>
    <w:rsid w:val="00A75EC1"/>
  </w:style>
  <w:style w:type="character" w:customStyle="1" w:styleId="grd">
    <w:name w:val="grd"/>
    <w:basedOn w:val="DefaultParagraphFont"/>
    <w:rsid w:val="00A75EC1"/>
  </w:style>
  <w:style w:type="paragraph" w:customStyle="1" w:styleId="hs-text-container">
    <w:name w:val="hs-text-container"/>
    <w:basedOn w:val="Normal"/>
    <w:rsid w:val="00A75EC1"/>
    <w:pPr>
      <w:spacing w:before="100" w:beforeAutospacing="1" w:after="100" w:afterAutospacing="1"/>
    </w:pPr>
    <w:rPr>
      <w:rFonts w:ascii="Tahoma" w:hAnsi="Tahoma"/>
      <w:sz w:val="16"/>
      <w:szCs w:val="20"/>
    </w:rPr>
  </w:style>
  <w:style w:type="character" w:customStyle="1" w:styleId="created">
    <w:name w:val="created"/>
    <w:basedOn w:val="DefaultParagraphFont"/>
    <w:rsid w:val="00A75EC1"/>
  </w:style>
  <w:style w:type="character" w:customStyle="1" w:styleId="changed">
    <w:name w:val="changed"/>
    <w:basedOn w:val="DefaultParagraphFont"/>
    <w:rsid w:val="00A75EC1"/>
  </w:style>
  <w:style w:type="character" w:customStyle="1" w:styleId="article-author-name">
    <w:name w:val="article-author-name"/>
    <w:basedOn w:val="DefaultParagraphFont"/>
    <w:rsid w:val="00A75EC1"/>
  </w:style>
  <w:style w:type="character" w:customStyle="1" w:styleId="bioexcerpt">
    <w:name w:val="bio_excerpt"/>
    <w:basedOn w:val="DefaultParagraphFont"/>
    <w:rsid w:val="00A75EC1"/>
  </w:style>
  <w:style w:type="character" w:customStyle="1" w:styleId="commentcount">
    <w:name w:val="comment_count"/>
    <w:basedOn w:val="DefaultParagraphFont"/>
    <w:rsid w:val="00A75EC1"/>
  </w:style>
  <w:style w:type="character" w:customStyle="1" w:styleId="searchtermshighlighted">
    <w:name w:val="searchtermshighlighted"/>
    <w:basedOn w:val="DefaultParagraphFont"/>
    <w:rsid w:val="00A75EC1"/>
  </w:style>
  <w:style w:type="character" w:customStyle="1" w:styleId="contributornametrigger">
    <w:name w:val="contributornametrigger"/>
    <w:basedOn w:val="DefaultParagraphFont"/>
    <w:rsid w:val="00A75EC1"/>
  </w:style>
  <w:style w:type="character" w:customStyle="1" w:styleId="bylinepipe">
    <w:name w:val="bylinepipe"/>
    <w:basedOn w:val="DefaultParagraphFont"/>
    <w:rsid w:val="00A75EC1"/>
  </w:style>
  <w:style w:type="character" w:customStyle="1" w:styleId="lucenesearchresulturlb">
    <w:name w:val="lucene_search_result_url_b"/>
    <w:basedOn w:val="DefaultParagraphFont"/>
    <w:rsid w:val="00A75EC1"/>
  </w:style>
  <w:style w:type="character" w:customStyle="1" w:styleId="faculty-title">
    <w:name w:val="faculty-title"/>
    <w:basedOn w:val="DefaultParagraphFont"/>
    <w:rsid w:val="00A75EC1"/>
  </w:style>
  <w:style w:type="character" w:customStyle="1" w:styleId="count">
    <w:name w:val="count"/>
    <w:basedOn w:val="DefaultParagraphFont"/>
    <w:rsid w:val="00A75EC1"/>
  </w:style>
  <w:style w:type="character" w:customStyle="1" w:styleId="volume">
    <w:name w:val="volume"/>
    <w:basedOn w:val="DefaultParagraphFont"/>
    <w:rsid w:val="00A75EC1"/>
  </w:style>
  <w:style w:type="character" w:customStyle="1" w:styleId="issue">
    <w:name w:val="issue"/>
    <w:basedOn w:val="DefaultParagraphFont"/>
    <w:rsid w:val="00A75EC1"/>
  </w:style>
  <w:style w:type="character" w:customStyle="1" w:styleId="pages">
    <w:name w:val="pages"/>
    <w:basedOn w:val="DefaultParagraphFont"/>
    <w:rsid w:val="00A75EC1"/>
  </w:style>
  <w:style w:type="character" w:customStyle="1" w:styleId="field-content">
    <w:name w:val="field-content"/>
    <w:basedOn w:val="DefaultParagraphFont"/>
    <w:rsid w:val="00A75EC1"/>
  </w:style>
  <w:style w:type="character" w:customStyle="1" w:styleId="person">
    <w:name w:val="person"/>
    <w:basedOn w:val="DefaultParagraphFont"/>
    <w:rsid w:val="00A75EC1"/>
  </w:style>
  <w:style w:type="character" w:customStyle="1" w:styleId="corresponding">
    <w:name w:val="corresponding"/>
    <w:basedOn w:val="DefaultParagraphFont"/>
    <w:rsid w:val="00A75EC1"/>
  </w:style>
  <w:style w:type="character" w:customStyle="1" w:styleId="entry-date">
    <w:name w:val="entry-date"/>
    <w:basedOn w:val="DefaultParagraphFont"/>
    <w:rsid w:val="00A75EC1"/>
  </w:style>
  <w:style w:type="paragraph" w:customStyle="1" w:styleId="entry-meta">
    <w:name w:val="entry-meta"/>
    <w:basedOn w:val="Normal"/>
    <w:rsid w:val="00A75EC1"/>
    <w:pPr>
      <w:spacing w:before="100" w:beforeAutospacing="1" w:after="100" w:afterAutospacing="1"/>
    </w:pPr>
    <w:rPr>
      <w:rFonts w:ascii="Tahoma" w:hAnsi="Tahoma"/>
      <w:sz w:val="16"/>
      <w:szCs w:val="20"/>
    </w:rPr>
  </w:style>
  <w:style w:type="character" w:customStyle="1" w:styleId="post-time">
    <w:name w:val="post-time"/>
    <w:basedOn w:val="DefaultParagraphFont"/>
    <w:rsid w:val="00A75EC1"/>
  </w:style>
  <w:style w:type="character" w:customStyle="1" w:styleId="post-category">
    <w:name w:val="post-category"/>
    <w:basedOn w:val="DefaultParagraphFont"/>
    <w:rsid w:val="00A75EC1"/>
  </w:style>
  <w:style w:type="character" w:customStyle="1" w:styleId="post-author">
    <w:name w:val="post-author"/>
    <w:basedOn w:val="DefaultParagraphFont"/>
    <w:rsid w:val="00A75EC1"/>
  </w:style>
  <w:style w:type="character" w:customStyle="1" w:styleId="A10">
    <w:name w:val="A10"/>
    <w:uiPriority w:val="99"/>
    <w:rsid w:val="00A75EC1"/>
    <w:rPr>
      <w:rFonts w:cs="MS Mincho"/>
      <w:color w:val="000000"/>
      <w:sz w:val="11"/>
      <w:szCs w:val="11"/>
    </w:rPr>
  </w:style>
  <w:style w:type="paragraph" w:customStyle="1" w:styleId="Pa10">
    <w:name w:val="Pa10"/>
    <w:basedOn w:val="Default"/>
    <w:next w:val="Default"/>
    <w:uiPriority w:val="99"/>
    <w:rsid w:val="00A75EC1"/>
    <w:pPr>
      <w:widowControl w:val="0"/>
      <w:spacing w:after="0" w:line="201" w:lineRule="atLeast"/>
    </w:pPr>
    <w:rPr>
      <w:rFonts w:ascii="MS Mincho" w:eastAsiaTheme="minorEastAsia" w:hAnsi="MS Mincho" w:cs="Cambria"/>
      <w:sz w:val="24"/>
    </w:rPr>
  </w:style>
  <w:style w:type="paragraph" w:customStyle="1" w:styleId="Pa0">
    <w:name w:val="Pa0"/>
    <w:basedOn w:val="Default"/>
    <w:next w:val="Default"/>
    <w:uiPriority w:val="99"/>
    <w:rsid w:val="00A75EC1"/>
    <w:pPr>
      <w:widowControl w:val="0"/>
      <w:spacing w:after="0" w:line="241" w:lineRule="atLeast"/>
    </w:pPr>
    <w:rPr>
      <w:rFonts w:ascii="Verdana" w:eastAsiaTheme="minorEastAsia" w:hAnsi="Verdana" w:cs="Cambria"/>
      <w:sz w:val="24"/>
    </w:rPr>
  </w:style>
  <w:style w:type="character" w:customStyle="1" w:styleId="A9">
    <w:name w:val="A9"/>
    <w:uiPriority w:val="99"/>
    <w:rsid w:val="00A75EC1"/>
    <w:rPr>
      <w:rFonts w:cs="MS Mincho"/>
      <w:color w:val="000000"/>
      <w:sz w:val="14"/>
      <w:szCs w:val="14"/>
    </w:rPr>
  </w:style>
  <w:style w:type="paragraph" w:customStyle="1" w:styleId="articledetails">
    <w:name w:val="articledetails"/>
    <w:basedOn w:val="Normal"/>
    <w:rsid w:val="00A75EC1"/>
    <w:pPr>
      <w:spacing w:before="100" w:beforeAutospacing="1" w:after="100" w:afterAutospacing="1"/>
    </w:pPr>
    <w:rPr>
      <w:rFonts w:ascii="Tahoma" w:hAnsi="Tahoma"/>
      <w:sz w:val="16"/>
      <w:szCs w:val="20"/>
    </w:rPr>
  </w:style>
  <w:style w:type="character" w:customStyle="1" w:styleId="posted-and-updated">
    <w:name w:val="posted-and-updated"/>
    <w:basedOn w:val="DefaultParagraphFont"/>
    <w:rsid w:val="00A75EC1"/>
  </w:style>
  <w:style w:type="paragraph" w:customStyle="1" w:styleId="aff">
    <w:name w:val="aff"/>
    <w:basedOn w:val="Normal"/>
    <w:rsid w:val="00A75EC1"/>
    <w:pPr>
      <w:spacing w:before="100" w:beforeAutospacing="1" w:after="100" w:afterAutospacing="1"/>
    </w:pPr>
    <w:rPr>
      <w:rFonts w:ascii="Tahoma" w:hAnsi="Tahoma"/>
      <w:sz w:val="16"/>
      <w:szCs w:val="20"/>
    </w:rPr>
  </w:style>
  <w:style w:type="character" w:customStyle="1" w:styleId="entry-author">
    <w:name w:val="entry-author"/>
    <w:basedOn w:val="DefaultParagraphFont"/>
    <w:rsid w:val="00A75EC1"/>
  </w:style>
  <w:style w:type="character" w:customStyle="1" w:styleId="entry-author-name">
    <w:name w:val="entry-author-name"/>
    <w:basedOn w:val="DefaultParagraphFont"/>
    <w:rsid w:val="00A75EC1"/>
  </w:style>
  <w:style w:type="character" w:customStyle="1" w:styleId="arial11">
    <w:name w:val="arial_11"/>
    <w:basedOn w:val="DefaultParagraphFont"/>
    <w:rsid w:val="00A75EC1"/>
  </w:style>
  <w:style w:type="character" w:customStyle="1" w:styleId="contrib-degrees">
    <w:name w:val="contrib-degrees"/>
    <w:basedOn w:val="DefaultParagraphFont"/>
    <w:rsid w:val="00A75EC1"/>
  </w:style>
  <w:style w:type="character" w:customStyle="1" w:styleId="contrib-on-behalf-of">
    <w:name w:val="contrib-on-behalf-of"/>
    <w:basedOn w:val="DefaultParagraphFont"/>
    <w:rsid w:val="00A75EC1"/>
  </w:style>
  <w:style w:type="character" w:customStyle="1" w:styleId="pubtime">
    <w:name w:val="pubtime"/>
    <w:basedOn w:val="DefaultParagraphFont"/>
    <w:rsid w:val="00A75EC1"/>
  </w:style>
  <w:style w:type="character" w:customStyle="1" w:styleId="time">
    <w:name w:val="time"/>
    <w:basedOn w:val="DefaultParagraphFont"/>
    <w:rsid w:val="00A75EC1"/>
  </w:style>
  <w:style w:type="character" w:customStyle="1" w:styleId="fbcommentscount">
    <w:name w:val="fb_comments_count"/>
    <w:basedOn w:val="DefaultParagraphFont"/>
    <w:rsid w:val="00A75EC1"/>
  </w:style>
  <w:style w:type="character" w:customStyle="1" w:styleId="stsharethiscustom">
    <w:name w:val="st_sharethis_custom"/>
    <w:basedOn w:val="DefaultParagraphFont"/>
    <w:rsid w:val="00A75EC1"/>
  </w:style>
  <w:style w:type="paragraph" w:customStyle="1" w:styleId="permalinkable">
    <w:name w:val="permalinkable"/>
    <w:basedOn w:val="Normal"/>
    <w:rsid w:val="00A75EC1"/>
    <w:pPr>
      <w:spacing w:before="100" w:beforeAutospacing="1" w:after="100" w:afterAutospacing="1"/>
    </w:pPr>
    <w:rPr>
      <w:rFonts w:ascii="Tahoma" w:hAnsi="Tahoma"/>
      <w:sz w:val="16"/>
      <w:szCs w:val="20"/>
    </w:rPr>
  </w:style>
  <w:style w:type="character" w:customStyle="1" w:styleId="post-date">
    <w:name w:val="post-date"/>
    <w:basedOn w:val="DefaultParagraphFont"/>
    <w:rsid w:val="00A75EC1"/>
  </w:style>
  <w:style w:type="character" w:customStyle="1" w:styleId="link-external">
    <w:name w:val="link-external"/>
    <w:basedOn w:val="DefaultParagraphFont"/>
    <w:rsid w:val="00A75EC1"/>
  </w:style>
  <w:style w:type="character" w:customStyle="1" w:styleId="articleauthor">
    <w:name w:val="article_author"/>
    <w:basedOn w:val="DefaultParagraphFont"/>
    <w:rsid w:val="00A75EC1"/>
  </w:style>
  <w:style w:type="character" w:customStyle="1" w:styleId="articleissue">
    <w:name w:val="article_issue"/>
    <w:basedOn w:val="DefaultParagraphFont"/>
    <w:rsid w:val="00A75EC1"/>
  </w:style>
  <w:style w:type="character" w:customStyle="1" w:styleId="a-size-large">
    <w:name w:val="a-size-large"/>
    <w:basedOn w:val="DefaultParagraphFont"/>
    <w:rsid w:val="00A75EC1"/>
  </w:style>
  <w:style w:type="character" w:customStyle="1" w:styleId="a-size-medium">
    <w:name w:val="a-size-medium"/>
    <w:basedOn w:val="DefaultParagraphFont"/>
    <w:rsid w:val="00A75EC1"/>
  </w:style>
  <w:style w:type="character" w:customStyle="1" w:styleId="contribution">
    <w:name w:val="contribution"/>
    <w:basedOn w:val="DefaultParagraphFont"/>
    <w:rsid w:val="00A75EC1"/>
  </w:style>
  <w:style w:type="character" w:customStyle="1" w:styleId="a-color-secondary">
    <w:name w:val="a-color-secondary"/>
    <w:basedOn w:val="DefaultParagraphFont"/>
    <w:rsid w:val="00A75EC1"/>
  </w:style>
  <w:style w:type="paragraph" w:customStyle="1" w:styleId="sbyline">
    <w:name w:val="sbyline"/>
    <w:basedOn w:val="Normal"/>
    <w:rsid w:val="00A75EC1"/>
    <w:pPr>
      <w:spacing w:before="100" w:beforeAutospacing="1" w:after="100" w:afterAutospacing="1"/>
    </w:pPr>
    <w:rPr>
      <w:rFonts w:ascii="Tahoma" w:hAnsi="Tahoma"/>
      <w:sz w:val="16"/>
      <w:szCs w:val="20"/>
    </w:rPr>
  </w:style>
  <w:style w:type="character" w:customStyle="1" w:styleId="ui-author">
    <w:name w:val="ui-author"/>
    <w:basedOn w:val="DefaultParagraphFont"/>
    <w:rsid w:val="00A75EC1"/>
  </w:style>
  <w:style w:type="character" w:customStyle="1" w:styleId="ui-staffline">
    <w:name w:val="ui-staffline"/>
    <w:basedOn w:val="DefaultParagraphFont"/>
    <w:rsid w:val="00A75EC1"/>
  </w:style>
  <w:style w:type="paragraph" w:customStyle="1" w:styleId="promotion-tag-p">
    <w:name w:val="promotion-tag-p"/>
    <w:basedOn w:val="Normal"/>
    <w:rsid w:val="00A75EC1"/>
    <w:pPr>
      <w:spacing w:before="100" w:beforeAutospacing="1" w:after="100" w:afterAutospacing="1"/>
    </w:pPr>
    <w:rPr>
      <w:rFonts w:ascii="Tahoma" w:hAnsi="Tahoma"/>
      <w:sz w:val="16"/>
      <w:szCs w:val="20"/>
    </w:rPr>
  </w:style>
  <w:style w:type="paragraph" w:customStyle="1" w:styleId="heading">
    <w:name w:val="heading"/>
    <w:basedOn w:val="Normal"/>
    <w:rsid w:val="00A75EC1"/>
    <w:pPr>
      <w:spacing w:before="100" w:beforeAutospacing="1" w:after="100" w:afterAutospacing="1"/>
    </w:pPr>
    <w:rPr>
      <w:rFonts w:ascii="Tahoma" w:hAnsi="Tahoma"/>
      <w:sz w:val="16"/>
      <w:szCs w:val="20"/>
    </w:rPr>
  </w:style>
  <w:style w:type="character" w:customStyle="1" w:styleId="value">
    <w:name w:val="value"/>
    <w:basedOn w:val="DefaultParagraphFont"/>
    <w:rsid w:val="00A75EC1"/>
  </w:style>
  <w:style w:type="character" w:customStyle="1" w:styleId="specialissuelabel">
    <w:name w:val="specialissuelabel"/>
    <w:basedOn w:val="DefaultParagraphFont"/>
    <w:rsid w:val="00A75EC1"/>
  </w:style>
  <w:style w:type="character" w:customStyle="1" w:styleId="referencediv">
    <w:name w:val="referencediv"/>
    <w:basedOn w:val="DefaultParagraphFont"/>
    <w:rsid w:val="00A75EC1"/>
  </w:style>
  <w:style w:type="character" w:customStyle="1" w:styleId="wp-smiley">
    <w:name w:val="wp-smiley"/>
    <w:basedOn w:val="DefaultParagraphFont"/>
    <w:rsid w:val="00A75EC1"/>
  </w:style>
  <w:style w:type="character" w:customStyle="1" w:styleId="meta-prep">
    <w:name w:val="meta-prep"/>
    <w:basedOn w:val="DefaultParagraphFont"/>
    <w:rsid w:val="00A75EC1"/>
  </w:style>
  <w:style w:type="character" w:customStyle="1" w:styleId="artjournal">
    <w:name w:val="art_journal"/>
    <w:basedOn w:val="DefaultParagraphFont"/>
    <w:rsid w:val="00A75EC1"/>
  </w:style>
  <w:style w:type="character" w:customStyle="1" w:styleId="artdatevolumeissuepart">
    <w:name w:val="art_datevolumeissuepart"/>
    <w:basedOn w:val="DefaultParagraphFont"/>
    <w:rsid w:val="00A75EC1"/>
  </w:style>
  <w:style w:type="character" w:customStyle="1" w:styleId="artpages">
    <w:name w:val="art_pages"/>
    <w:basedOn w:val="DefaultParagraphFont"/>
    <w:rsid w:val="00A75EC1"/>
  </w:style>
  <w:style w:type="character" w:customStyle="1" w:styleId="singlehighlightclass">
    <w:name w:val="single_highlight_class"/>
    <w:basedOn w:val="DefaultParagraphFont"/>
    <w:rsid w:val="00A75EC1"/>
  </w:style>
  <w:style w:type="character" w:customStyle="1" w:styleId="degree">
    <w:name w:val="degree"/>
    <w:basedOn w:val="DefaultParagraphFont"/>
    <w:rsid w:val="00A75EC1"/>
  </w:style>
  <w:style w:type="character" w:customStyle="1" w:styleId="major">
    <w:name w:val="major"/>
    <w:basedOn w:val="DefaultParagraphFont"/>
    <w:rsid w:val="00A75EC1"/>
  </w:style>
  <w:style w:type="character" w:customStyle="1" w:styleId="authors">
    <w:name w:val="authors"/>
    <w:basedOn w:val="DefaultParagraphFont"/>
    <w:rsid w:val="00A75EC1"/>
  </w:style>
  <w:style w:type="character" w:customStyle="1" w:styleId="views">
    <w:name w:val="views"/>
    <w:basedOn w:val="DefaultParagraphFont"/>
    <w:rsid w:val="00A75EC1"/>
  </w:style>
  <w:style w:type="character" w:customStyle="1" w:styleId="stmainservices">
    <w:name w:val="stmainservices"/>
    <w:basedOn w:val="DefaultParagraphFont"/>
    <w:rsid w:val="00A75EC1"/>
  </w:style>
  <w:style w:type="character" w:customStyle="1" w:styleId="stbubblehcount">
    <w:name w:val="stbubble_hcount"/>
    <w:basedOn w:val="DefaultParagraphFont"/>
    <w:rsid w:val="00A75EC1"/>
  </w:style>
  <w:style w:type="paragraph" w:customStyle="1" w:styleId="Document">
    <w:name w:val="_Document"/>
    <w:basedOn w:val="Default"/>
    <w:next w:val="Default"/>
    <w:uiPriority w:val="99"/>
    <w:rsid w:val="00A75EC1"/>
    <w:pPr>
      <w:widowControl w:val="0"/>
      <w:spacing w:after="0" w:line="240" w:lineRule="auto"/>
    </w:pPr>
    <w:rPr>
      <w:rFonts w:ascii="AKDPE C+ Utopia" w:eastAsiaTheme="minorEastAsia" w:hAnsi="AKDPE C+ Utopia" w:cs="Cambria"/>
      <w:sz w:val="24"/>
    </w:rPr>
  </w:style>
  <w:style w:type="paragraph" w:customStyle="1" w:styleId="SubHead1">
    <w:name w:val="_SubHead1"/>
    <w:basedOn w:val="Default"/>
    <w:next w:val="Default"/>
    <w:uiPriority w:val="99"/>
    <w:rsid w:val="00A75EC1"/>
    <w:pPr>
      <w:widowControl w:val="0"/>
      <w:spacing w:after="0" w:line="240" w:lineRule="auto"/>
    </w:pPr>
    <w:rPr>
      <w:rFonts w:ascii="AKDPE C+ Utopia" w:eastAsiaTheme="minorEastAsia" w:hAnsi="AKDPE C+ Utopia" w:cs="Cambria"/>
      <w:sz w:val="24"/>
    </w:rPr>
  </w:style>
  <w:style w:type="paragraph" w:customStyle="1" w:styleId="SubHead2">
    <w:name w:val="_SubHead2"/>
    <w:basedOn w:val="Default"/>
    <w:next w:val="Default"/>
    <w:uiPriority w:val="99"/>
    <w:rsid w:val="00A75EC1"/>
    <w:pPr>
      <w:widowControl w:val="0"/>
      <w:spacing w:after="0" w:line="240" w:lineRule="auto"/>
    </w:pPr>
    <w:rPr>
      <w:rFonts w:ascii="AKDPE C+ Utopia" w:eastAsiaTheme="minorEastAsia" w:hAnsi="AKDPE C+ Utopia" w:cs="Cambria"/>
      <w:sz w:val="24"/>
    </w:rPr>
  </w:style>
  <w:style w:type="paragraph" w:customStyle="1" w:styleId="collapsed-hide">
    <w:name w:val="collapsed-hide"/>
    <w:basedOn w:val="Normal"/>
    <w:rsid w:val="00A75EC1"/>
    <w:pPr>
      <w:spacing w:before="100" w:beforeAutospacing="1" w:after="100" w:afterAutospacing="1"/>
    </w:pPr>
    <w:rPr>
      <w:rFonts w:ascii="Tahoma" w:hAnsi="Tahoma"/>
      <w:sz w:val="16"/>
      <w:szCs w:val="20"/>
    </w:rPr>
  </w:style>
  <w:style w:type="paragraph" w:customStyle="1" w:styleId="Pa7">
    <w:name w:val="Pa7"/>
    <w:basedOn w:val="Default"/>
    <w:next w:val="Default"/>
    <w:uiPriority w:val="99"/>
    <w:rsid w:val="00A75EC1"/>
    <w:pPr>
      <w:widowControl w:val="0"/>
      <w:spacing w:after="0" w:line="211" w:lineRule="atLeast"/>
    </w:pPr>
    <w:rPr>
      <w:rFonts w:ascii="Courier New" w:eastAsiaTheme="minorEastAsia" w:hAnsi="Courier New" w:cs="Cambria"/>
      <w:sz w:val="24"/>
    </w:rPr>
  </w:style>
  <w:style w:type="paragraph" w:customStyle="1" w:styleId="odd">
    <w:name w:val="odd"/>
    <w:basedOn w:val="Normal"/>
    <w:rsid w:val="00A75EC1"/>
    <w:pPr>
      <w:spacing w:before="100" w:beforeAutospacing="1" w:after="100" w:afterAutospacing="1"/>
    </w:pPr>
    <w:rPr>
      <w:rFonts w:ascii="Tahoma" w:hAnsi="Tahoma"/>
      <w:sz w:val="16"/>
      <w:szCs w:val="20"/>
    </w:rPr>
  </w:style>
  <w:style w:type="character" w:customStyle="1" w:styleId="article-date">
    <w:name w:val="article-date"/>
    <w:basedOn w:val="DefaultParagraphFont"/>
    <w:rsid w:val="00A75EC1"/>
  </w:style>
  <w:style w:type="character" w:customStyle="1" w:styleId="article-author">
    <w:name w:val="article-author"/>
    <w:basedOn w:val="DefaultParagraphFont"/>
    <w:rsid w:val="00A75EC1"/>
  </w:style>
  <w:style w:type="character" w:customStyle="1" w:styleId="tolocaltime">
    <w:name w:val="tolocaltime"/>
    <w:basedOn w:val="DefaultParagraphFont"/>
    <w:rsid w:val="00A75EC1"/>
  </w:style>
  <w:style w:type="character" w:customStyle="1" w:styleId="pb-byline">
    <w:name w:val="pb-byline"/>
    <w:basedOn w:val="DefaultParagraphFont"/>
    <w:rsid w:val="00A75EC1"/>
  </w:style>
  <w:style w:type="character" w:customStyle="1" w:styleId="pb-timestamp">
    <w:name w:val="pb-timestamp"/>
    <w:basedOn w:val="DefaultParagraphFont"/>
    <w:rsid w:val="00A75EC1"/>
  </w:style>
  <w:style w:type="paragraph" w:customStyle="1" w:styleId="Pa8">
    <w:name w:val="Pa8"/>
    <w:basedOn w:val="Default"/>
    <w:next w:val="Default"/>
    <w:uiPriority w:val="99"/>
    <w:rsid w:val="00A75EC1"/>
    <w:pPr>
      <w:widowControl w:val="0"/>
      <w:spacing w:after="0" w:line="241" w:lineRule="atLeast"/>
    </w:pPr>
    <w:rPr>
      <w:rFonts w:ascii="Franklin Gothic Heavy" w:eastAsiaTheme="minorEastAsia" w:hAnsi="Franklin Gothic Heavy" w:cs="Cambria"/>
      <w:sz w:val="24"/>
    </w:rPr>
  </w:style>
  <w:style w:type="paragraph" w:customStyle="1" w:styleId="Pa15">
    <w:name w:val="Pa15"/>
    <w:basedOn w:val="Default"/>
    <w:next w:val="Default"/>
    <w:uiPriority w:val="99"/>
    <w:rsid w:val="00A75EC1"/>
    <w:pPr>
      <w:widowControl w:val="0"/>
      <w:spacing w:after="0" w:line="201" w:lineRule="atLeast"/>
    </w:pPr>
    <w:rPr>
      <w:rFonts w:ascii="Franklin Gothic Heavy" w:eastAsiaTheme="minorEastAsia" w:hAnsi="Franklin Gothic Heavy" w:cs="Cambria"/>
      <w:sz w:val="24"/>
    </w:rPr>
  </w:style>
  <w:style w:type="character" w:customStyle="1" w:styleId="posted-on">
    <w:name w:val="posted-on"/>
    <w:basedOn w:val="DefaultParagraphFont"/>
    <w:rsid w:val="00A75EC1"/>
  </w:style>
  <w:style w:type="character" w:customStyle="1" w:styleId="even">
    <w:name w:val="even"/>
    <w:basedOn w:val="DefaultParagraphFont"/>
    <w:rsid w:val="00A75EC1"/>
  </w:style>
  <w:style w:type="paragraph" w:customStyle="1" w:styleId="volissue">
    <w:name w:val="volissue"/>
    <w:basedOn w:val="Normal"/>
    <w:rsid w:val="00A75EC1"/>
    <w:pPr>
      <w:spacing w:before="100" w:beforeAutospacing="1" w:after="100" w:afterAutospacing="1"/>
    </w:pPr>
    <w:rPr>
      <w:rFonts w:ascii="Tahoma" w:hAnsi="Tahoma"/>
      <w:sz w:val="16"/>
      <w:szCs w:val="20"/>
    </w:rPr>
  </w:style>
  <w:style w:type="character" w:customStyle="1" w:styleId="view-count">
    <w:name w:val="view-count"/>
    <w:basedOn w:val="DefaultParagraphFont"/>
    <w:rsid w:val="00A75EC1"/>
  </w:style>
  <w:style w:type="character" w:customStyle="1" w:styleId="tChar">
    <w:name w:val="t Char"/>
    <w:rsid w:val="00A75EC1"/>
    <w:rPr>
      <w:rFonts w:ascii="Georgia" w:eastAsia="Times New Roman" w:hAnsi="Georgia" w:cs="Calibri"/>
      <w:b/>
      <w:lang w:val="x-none" w:eastAsia="x-none"/>
    </w:rPr>
  </w:style>
  <w:style w:type="paragraph" w:customStyle="1" w:styleId="BoldUnderlineChar20">
    <w:name w:val="BoldUnderline Char2"/>
    <w:link w:val="BoldUnderlineChar2Char"/>
    <w:rsid w:val="00A75EC1"/>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A75EC1"/>
    <w:rPr>
      <w:rFonts w:ascii="Times New Roman" w:eastAsia="Times New Roman" w:hAnsi="Times New Roman" w:cs="Times New Roman"/>
      <w:b/>
      <w:sz w:val="20"/>
      <w:u w:val="single"/>
    </w:rPr>
  </w:style>
  <w:style w:type="character" w:customStyle="1" w:styleId="UnderlineCharChar4">
    <w:name w:val="Underline Char Char4"/>
    <w:rsid w:val="00A75EC1"/>
    <w:rPr>
      <w:szCs w:val="24"/>
      <w:u w:val="single"/>
      <w:lang w:val="en-US" w:eastAsia="en-US" w:bidi="ar-SA"/>
    </w:rPr>
  </w:style>
  <w:style w:type="character" w:customStyle="1" w:styleId="BoldUnderlineCharChar3">
    <w:name w:val="BoldUnderline Char Char3"/>
    <w:rsid w:val="00A75EC1"/>
    <w:rPr>
      <w:b/>
      <w:szCs w:val="24"/>
      <w:u w:val="single"/>
      <w:lang w:val="en-US" w:eastAsia="en-US" w:bidi="ar-SA"/>
    </w:rPr>
  </w:style>
  <w:style w:type="character" w:customStyle="1" w:styleId="BoldUnderlineCharChar2">
    <w:name w:val="BoldUnderline Char Char2"/>
    <w:rsid w:val="00A75EC1"/>
    <w:rPr>
      <w:b/>
      <w:szCs w:val="24"/>
      <w:u w:val="single"/>
      <w:lang w:val="en-US" w:eastAsia="en-US" w:bidi="ar-SA"/>
    </w:rPr>
  </w:style>
  <w:style w:type="paragraph" w:customStyle="1" w:styleId="UnderlineCard0">
    <w:name w:val="UnderlineCard"/>
    <w:basedOn w:val="Heading3"/>
    <w:link w:val="UnderlineCardChar"/>
    <w:qFormat/>
    <w:rsid w:val="00A75EC1"/>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A75EC1"/>
    <w:rPr>
      <w:rFonts w:ascii="Arial" w:eastAsia="Calibri" w:hAnsi="Arial" w:cs="Times New Roman"/>
      <w:sz w:val="20"/>
      <w:szCs w:val="20"/>
      <w:u w:val="single"/>
      <w:lang w:val="x-none" w:eastAsia="x-none"/>
    </w:rPr>
  </w:style>
  <w:style w:type="character" w:customStyle="1" w:styleId="5Notunderlined">
    <w:name w:val="5 Not underlined"/>
    <w:rsid w:val="00A75EC1"/>
    <w:rPr>
      <w:rFonts w:ascii="Times New Roman" w:hAnsi="Times New Roman"/>
      <w:sz w:val="16"/>
    </w:rPr>
  </w:style>
  <w:style w:type="character" w:customStyle="1" w:styleId="volume-issue">
    <w:name w:val="volume-issue"/>
    <w:rsid w:val="00A75EC1"/>
    <w:rPr>
      <w:rFonts w:cs="Times New Roman"/>
    </w:rPr>
  </w:style>
  <w:style w:type="character" w:customStyle="1" w:styleId="i">
    <w:name w:val="i"/>
    <w:basedOn w:val="DefaultParagraphFont"/>
    <w:uiPriority w:val="99"/>
    <w:rsid w:val="00A75EC1"/>
  </w:style>
  <w:style w:type="character" w:customStyle="1" w:styleId="storytext">
    <w:name w:val="storytext"/>
    <w:basedOn w:val="DefaultParagraphFont"/>
    <w:rsid w:val="00A75EC1"/>
  </w:style>
  <w:style w:type="character" w:customStyle="1" w:styleId="heading3char0">
    <w:name w:val="heading3char"/>
    <w:rsid w:val="00A75EC1"/>
  </w:style>
  <w:style w:type="character" w:customStyle="1" w:styleId="boldness1">
    <w:name w:val="boldness1"/>
    <w:rsid w:val="00A75EC1"/>
  </w:style>
  <w:style w:type="paragraph" w:customStyle="1" w:styleId="Cardd">
    <w:name w:val="Cardd"/>
    <w:basedOn w:val="Normal"/>
    <w:uiPriority w:val="4"/>
    <w:qFormat/>
    <w:rsid w:val="00A75EC1"/>
    <w:pPr>
      <w:ind w:left="288" w:right="288"/>
    </w:pPr>
    <w:rPr>
      <w:sz w:val="16"/>
    </w:rPr>
  </w:style>
  <w:style w:type="paragraph" w:customStyle="1" w:styleId="document0">
    <w:name w:val="document"/>
    <w:basedOn w:val="Normal"/>
    <w:rsid w:val="00A75EC1"/>
    <w:pPr>
      <w:spacing w:before="100" w:beforeAutospacing="1" w:after="100" w:afterAutospacing="1"/>
    </w:pPr>
    <w:rPr>
      <w:rFonts w:eastAsia="Times New Roman"/>
      <w:sz w:val="16"/>
    </w:rPr>
  </w:style>
  <w:style w:type="character" w:customStyle="1" w:styleId="Heading3CharCharCharChar">
    <w:name w:val="Heading 3 Char Char Char Char"/>
    <w:basedOn w:val="DefaultParagraphFont"/>
    <w:rsid w:val="00A75EC1"/>
    <w:rPr>
      <w:rFonts w:cs="Arial"/>
      <w:bCs/>
      <w:szCs w:val="26"/>
      <w:u w:val="single"/>
      <w:lang w:val="en-US" w:eastAsia="en-US" w:bidi="ar-SA"/>
    </w:rPr>
  </w:style>
  <w:style w:type="paragraph" w:customStyle="1" w:styleId="Shrink6">
    <w:name w:val="Shrink 6"/>
    <w:basedOn w:val="Normal"/>
    <w:qFormat/>
    <w:rsid w:val="00A75EC1"/>
    <w:rPr>
      <w:rFonts w:eastAsia="Calibri" w:cs="Times New Roman"/>
      <w:sz w:val="12"/>
    </w:rPr>
  </w:style>
  <w:style w:type="character" w:customStyle="1" w:styleId="messagecontent">
    <w:name w:val="message_content"/>
    <w:rsid w:val="00A75EC1"/>
  </w:style>
  <w:style w:type="character" w:customStyle="1" w:styleId="StyleUnderlineChar">
    <w:name w:val="Style Underline Char"/>
    <w:basedOn w:val="DefaultParagraphFont"/>
    <w:rsid w:val="00A75EC1"/>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A75EC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A75EC1"/>
    <w:rPr>
      <w:rFonts w:ascii="Arial" w:eastAsia="Times New Roman" w:hAnsi="Arial" w:cs="Arial"/>
      <w:b/>
      <w:bCs/>
      <w:kern w:val="32"/>
      <w:szCs w:val="32"/>
      <w:u w:val="single"/>
    </w:rPr>
  </w:style>
  <w:style w:type="character" w:customStyle="1" w:styleId="twelptblackblack1">
    <w:name w:val="twelptblackblack1"/>
    <w:basedOn w:val="DefaultParagraphFont"/>
    <w:rsid w:val="00A75EC1"/>
    <w:rPr>
      <w:rFonts w:ascii="Verdana" w:hAnsi="Verdana" w:hint="default"/>
      <w:color w:val="000000"/>
      <w:sz w:val="16"/>
      <w:szCs w:val="16"/>
    </w:rPr>
  </w:style>
  <w:style w:type="character" w:customStyle="1" w:styleId="Heading3CharCharCharChar1">
    <w:name w:val="Heading 3 Char Char Char Char1"/>
    <w:rsid w:val="00A75EC1"/>
    <w:rPr>
      <w:rFonts w:cs="Arial"/>
      <w:bCs/>
      <w:szCs w:val="26"/>
      <w:u w:val="single"/>
      <w:lang w:val="en-US" w:eastAsia="en-US" w:bidi="ar-SA"/>
    </w:rPr>
  </w:style>
  <w:style w:type="paragraph" w:customStyle="1" w:styleId="conintrotext">
    <w:name w:val="conintrotext"/>
    <w:basedOn w:val="Normal"/>
    <w:uiPriority w:val="99"/>
    <w:rsid w:val="00A75EC1"/>
    <w:pPr>
      <w:spacing w:before="100" w:beforeAutospacing="1" w:after="100" w:afterAutospacing="1"/>
    </w:pPr>
    <w:rPr>
      <w:rFonts w:eastAsia="Times New Roman"/>
    </w:rPr>
  </w:style>
  <w:style w:type="character" w:customStyle="1" w:styleId="comment-body">
    <w:name w:val="comment-body"/>
    <w:rsid w:val="00A75EC1"/>
  </w:style>
  <w:style w:type="character" w:customStyle="1" w:styleId="UnderlineCharCharChar1">
    <w:name w:val="Underline Char Char Char1"/>
    <w:rsid w:val="00A75EC1"/>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A75EC1"/>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A75EC1"/>
    <w:rPr>
      <w:rFonts w:asciiTheme="minorHAnsi" w:eastAsia="MS Mincho" w:hAnsiTheme="minorHAnsi" w:cstheme="minorBidi"/>
      <w:b/>
      <w:u w:val="single"/>
    </w:rPr>
  </w:style>
  <w:style w:type="character" w:customStyle="1" w:styleId="mw-headline">
    <w:name w:val="mw-headline"/>
    <w:rsid w:val="00A75EC1"/>
  </w:style>
  <w:style w:type="character" w:customStyle="1" w:styleId="flagicon">
    <w:name w:val="flagicon"/>
    <w:rsid w:val="00A75EC1"/>
  </w:style>
  <w:style w:type="paragraph" w:customStyle="1" w:styleId="assert">
    <w:name w:val="assert"/>
    <w:basedOn w:val="Normal"/>
    <w:uiPriority w:val="99"/>
    <w:rsid w:val="00A75EC1"/>
    <w:pPr>
      <w:spacing w:before="100" w:beforeAutospacing="1" w:after="100" w:afterAutospacing="1"/>
    </w:pPr>
    <w:rPr>
      <w:rFonts w:eastAsia="Times New Roman"/>
    </w:rPr>
  </w:style>
  <w:style w:type="character" w:customStyle="1" w:styleId="apturelink">
    <w:name w:val="apturelink"/>
    <w:rsid w:val="00A75EC1"/>
  </w:style>
  <w:style w:type="character" w:customStyle="1" w:styleId="apturelinkicon">
    <w:name w:val="apturelinkicon"/>
    <w:rsid w:val="00A75EC1"/>
  </w:style>
  <w:style w:type="paragraph" w:customStyle="1" w:styleId="Default1">
    <w:name w:val="Default1"/>
    <w:basedOn w:val="Default"/>
    <w:next w:val="Default"/>
    <w:uiPriority w:val="99"/>
    <w:rsid w:val="00A75EC1"/>
    <w:pPr>
      <w:spacing w:after="0" w:line="240" w:lineRule="auto"/>
    </w:pPr>
    <w:rPr>
      <w:rFonts w:ascii="Times New Roman" w:eastAsia="Times New Roman" w:hAnsi="Times New Roman" w:cs="Times New Roman"/>
      <w:sz w:val="24"/>
    </w:rPr>
  </w:style>
  <w:style w:type="paragraph" w:customStyle="1" w:styleId="center">
    <w:name w:val="center"/>
    <w:basedOn w:val="Normal"/>
    <w:uiPriority w:val="99"/>
    <w:rsid w:val="00A75EC1"/>
    <w:pPr>
      <w:spacing w:before="100" w:beforeAutospacing="1" w:after="100" w:afterAutospacing="1"/>
    </w:pPr>
    <w:rPr>
      <w:rFonts w:eastAsia="Times New Roman"/>
    </w:rPr>
  </w:style>
  <w:style w:type="character" w:customStyle="1" w:styleId="LittleChar">
    <w:name w:val="Little Char"/>
    <w:link w:val="Little"/>
    <w:uiPriority w:val="99"/>
    <w:rsid w:val="00A75EC1"/>
    <w:rPr>
      <w:rFonts w:ascii="Garamond" w:eastAsia="Times New Roman" w:hAnsi="Garamond" w:cs="Arial"/>
      <w:sz w:val="16"/>
    </w:rPr>
  </w:style>
  <w:style w:type="character" w:customStyle="1" w:styleId="UnderlineChar1Char">
    <w:name w:val="Underline Char1 Char"/>
    <w:rsid w:val="00A75EC1"/>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A75EC1"/>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A75EC1"/>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A75EC1"/>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A75EC1"/>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A75EC1"/>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A75EC1"/>
    <w:rPr>
      <w:rFonts w:asciiTheme="minorHAnsi" w:eastAsia="MS Mincho" w:hAnsiTheme="minorHAnsi" w:cstheme="minorBidi"/>
      <w:b/>
      <w:u w:val="single"/>
    </w:rPr>
  </w:style>
  <w:style w:type="paragraph" w:customStyle="1" w:styleId="CardBody">
    <w:name w:val="Card Body"/>
    <w:basedOn w:val="Normal"/>
    <w:link w:val="CardBodyChar"/>
    <w:rsid w:val="00A75EC1"/>
    <w:rPr>
      <w:rFonts w:eastAsia="Times New Roman"/>
      <w:sz w:val="16"/>
    </w:rPr>
  </w:style>
  <w:style w:type="character" w:customStyle="1" w:styleId="CardBodyChar">
    <w:name w:val="Card Body Char"/>
    <w:link w:val="CardBody"/>
    <w:rsid w:val="00A75EC1"/>
    <w:rPr>
      <w:rFonts w:ascii="Arial" w:eastAsia="Times New Roman" w:hAnsi="Arial" w:cs="Arial"/>
      <w:sz w:val="16"/>
    </w:rPr>
  </w:style>
  <w:style w:type="character" w:customStyle="1" w:styleId="ptitleinside">
    <w:name w:val="p_title_inside"/>
    <w:rsid w:val="00A75EC1"/>
  </w:style>
  <w:style w:type="paragraph" w:customStyle="1" w:styleId="StyleBoldandUnderlineChar11ptBorderSinglesolidline">
    <w:name w:val="Style Bold and Underline Char + 11 pt Border: : (Single solid line..."/>
    <w:link w:val="StyleBoldandUnderlineChar11ptBorderSinglesolidlineChar"/>
    <w:rsid w:val="00A75EC1"/>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A75EC1"/>
    <w:rPr>
      <w:rFonts w:eastAsia="Times New Roman"/>
      <w:b/>
      <w:bCs/>
      <w:sz w:val="22"/>
      <w:szCs w:val="20"/>
      <w:u w:val="single"/>
      <w:bdr w:val="single" w:sz="4" w:space="0" w:color="auto"/>
    </w:rPr>
  </w:style>
  <w:style w:type="character" w:customStyle="1" w:styleId="Heading1CharChar1">
    <w:name w:val="Heading 1 Char Char1"/>
    <w:rsid w:val="00A75EC1"/>
    <w:rPr>
      <w:rFonts w:cs="Arial"/>
      <w:b/>
      <w:bCs/>
      <w:szCs w:val="32"/>
      <w:lang w:val="en-US" w:eastAsia="en-US" w:bidi="ar-SA"/>
    </w:rPr>
  </w:style>
  <w:style w:type="paragraph" w:customStyle="1" w:styleId="Indentation">
    <w:name w:val="Indentation"/>
    <w:basedOn w:val="Normal"/>
    <w:uiPriority w:val="99"/>
    <w:rsid w:val="00A75EC1"/>
    <w:pPr>
      <w:ind w:left="288" w:right="288"/>
    </w:pPr>
    <w:rPr>
      <w:sz w:val="16"/>
    </w:rPr>
  </w:style>
  <w:style w:type="character" w:customStyle="1" w:styleId="StyleUnderlineCharChar9ptBold">
    <w:name w:val="Style Underline Char Char + 9 pt Bold"/>
    <w:rsid w:val="00A75EC1"/>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A75EC1"/>
    <w:rPr>
      <w:rFonts w:eastAsia="Times New Roman"/>
      <w:sz w:val="16"/>
      <w:u w:val="single"/>
    </w:rPr>
  </w:style>
  <w:style w:type="character" w:customStyle="1" w:styleId="StyleStyle4ArialNarrow9ptChar">
    <w:name w:val="Style Style4 + Arial Narrow 9 pt Char"/>
    <w:link w:val="StyleStyle4ArialNarrow9pt"/>
    <w:rsid w:val="00A75EC1"/>
    <w:rPr>
      <w:rFonts w:ascii="Arial" w:eastAsia="Times New Roman" w:hAnsi="Arial" w:cs="Arial"/>
      <w:sz w:val="16"/>
      <w:u w:val="single"/>
    </w:rPr>
  </w:style>
  <w:style w:type="paragraph" w:customStyle="1" w:styleId="StyleStyle4ArialNarrow9ptBold">
    <w:name w:val="Style Style4 + Arial Narrow 9 pt Bold"/>
    <w:basedOn w:val="Normal"/>
    <w:link w:val="StyleStyle4ArialNarrow9ptBoldChar"/>
    <w:rsid w:val="00A75EC1"/>
    <w:rPr>
      <w:rFonts w:eastAsia="Times New Roman"/>
      <w:b/>
      <w:bCs/>
      <w:sz w:val="16"/>
      <w:u w:val="single"/>
    </w:rPr>
  </w:style>
  <w:style w:type="character" w:customStyle="1" w:styleId="StyleStyle4ArialNarrow9ptBoldChar">
    <w:name w:val="Style Style4 + Arial Narrow 9 pt Bold Char"/>
    <w:link w:val="StyleStyle4ArialNarrow9ptBold"/>
    <w:rsid w:val="00A75EC1"/>
    <w:rPr>
      <w:rFonts w:ascii="Arial" w:eastAsia="Times New Roman" w:hAnsi="Arial" w:cs="Arial"/>
      <w:b/>
      <w:bCs/>
      <w:sz w:val="16"/>
      <w:u w:val="single"/>
    </w:rPr>
  </w:style>
  <w:style w:type="character" w:customStyle="1" w:styleId="StyleBoldandUnderlineCharChar29pt">
    <w:name w:val="Style Bold and Underline Char Char2 + 9 pt"/>
    <w:rsid w:val="00A75EC1"/>
    <w:rPr>
      <w:rFonts w:ascii="Times New Roman" w:hAnsi="Times New Roman"/>
      <w:b/>
      <w:bCs/>
      <w:noProof w:val="0"/>
      <w:sz w:val="20"/>
      <w:u w:val="single"/>
    </w:rPr>
  </w:style>
  <w:style w:type="character" w:customStyle="1" w:styleId="StyleUnderlineCharChar19pt">
    <w:name w:val="Style Underline Char Char1 + 9 pt"/>
    <w:rsid w:val="00A75EC1"/>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A75EC1"/>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A75EC1"/>
    <w:rPr>
      <w:rFonts w:ascii="Georgia" w:eastAsia="Times New Roman" w:hAnsi="Georgia"/>
      <w:b/>
      <w:smallCaps/>
      <w:sz w:val="24"/>
      <w:szCs w:val="24"/>
      <w:u w:val="single"/>
    </w:rPr>
  </w:style>
  <w:style w:type="character" w:customStyle="1" w:styleId="CardTextCharChar">
    <w:name w:val="Card Text Char Char"/>
    <w:rsid w:val="00A75EC1"/>
    <w:rPr>
      <w:rFonts w:ascii="Times New Roman" w:eastAsia="Times New Roman" w:hAnsi="Times New Roman" w:cs="Times New Roman"/>
      <w:sz w:val="20"/>
      <w:szCs w:val="20"/>
    </w:rPr>
  </w:style>
  <w:style w:type="character" w:customStyle="1" w:styleId="citeChar1">
    <w:name w:val="cite Char"/>
    <w:locked/>
    <w:rsid w:val="00A75EC1"/>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A75EC1"/>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A75EC1"/>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A75EC1"/>
    <w:rPr>
      <w:i/>
      <w:iCs/>
      <w:sz w:val="20"/>
      <w:u w:val="single"/>
    </w:rPr>
  </w:style>
  <w:style w:type="character" w:customStyle="1" w:styleId="HIGHLIGHT0">
    <w:name w:val="HIGHLIGHT"/>
    <w:uiPriority w:val="1"/>
    <w:rsid w:val="00A75EC1"/>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A75EC1"/>
    <w:pPr>
      <w:spacing w:after="160" w:line="259" w:lineRule="auto"/>
      <w:outlineLvl w:val="9"/>
    </w:pPr>
    <w:rPr>
      <w:sz w:val="28"/>
      <w:u w:val="none"/>
    </w:rPr>
  </w:style>
  <w:style w:type="character" w:customStyle="1" w:styleId="HiddenBlockHeaderChar">
    <w:name w:val="Hidden Block Header Char"/>
    <w:link w:val="HiddenBlockHeader"/>
    <w:rsid w:val="00A75EC1"/>
    <w:rPr>
      <w:rFonts w:ascii="Times New Roman" w:eastAsia="Times New Roman" w:hAnsi="Times New Roman" w:cs="Times New Roman"/>
      <w:b/>
      <w:sz w:val="28"/>
    </w:rPr>
  </w:style>
  <w:style w:type="character" w:customStyle="1" w:styleId="FifthChar">
    <w:name w:val="Fifth Char"/>
    <w:link w:val="Fifth"/>
    <w:uiPriority w:val="99"/>
    <w:rsid w:val="00A75EC1"/>
    <w:rPr>
      <w:rFonts w:ascii="Calibri" w:eastAsia="Calibri" w:hAnsi="Calibri" w:cs="Arial"/>
      <w:sz w:val="16"/>
    </w:rPr>
  </w:style>
  <w:style w:type="paragraph" w:customStyle="1" w:styleId="Third">
    <w:name w:val="Third"/>
    <w:basedOn w:val="Normal"/>
    <w:link w:val="ThirdChar"/>
    <w:rsid w:val="00A75EC1"/>
    <w:rPr>
      <w:rFonts w:eastAsia="Times New Roman"/>
      <w:b/>
      <w:sz w:val="16"/>
      <w:u w:val="single"/>
      <w:lang w:val="x-none" w:eastAsia="x-none"/>
    </w:rPr>
  </w:style>
  <w:style w:type="character" w:customStyle="1" w:styleId="ThirdChar">
    <w:name w:val="Third Char"/>
    <w:link w:val="Third"/>
    <w:rsid w:val="00A75EC1"/>
    <w:rPr>
      <w:rFonts w:ascii="Arial" w:eastAsia="Times New Roman" w:hAnsi="Arial" w:cs="Arial"/>
      <w:b/>
      <w:sz w:val="16"/>
      <w:u w:val="single"/>
      <w:lang w:val="x-none" w:eastAsia="x-none"/>
    </w:rPr>
  </w:style>
  <w:style w:type="paragraph" w:customStyle="1" w:styleId="CharCharCharCharCharChar1CharCharCharCharChar">
    <w:name w:val="Char Char Char Char Char Char1 Char Char Char Char Char"/>
    <w:next w:val="Normal"/>
    <w:rsid w:val="00A75EC1"/>
    <w:pPr>
      <w:widowControl w:val="0"/>
      <w:jc w:val="both"/>
      <w:outlineLvl w:val="1"/>
    </w:pPr>
    <w:rPr>
      <w:rFonts w:ascii="Times New Roman" w:eastAsia="Times New Roman" w:hAnsi="Times New Roman" w:cs="Times New Roman"/>
      <w:b/>
    </w:rPr>
  </w:style>
  <w:style w:type="character" w:customStyle="1" w:styleId="CardsCharChar">
    <w:name w:val="Cards Char Char"/>
    <w:rsid w:val="00A75EC1"/>
    <w:rPr>
      <w:rFonts w:ascii="Times New Roman" w:eastAsia="Times New Roman" w:hAnsi="Times New Roman"/>
      <w:szCs w:val="24"/>
    </w:rPr>
  </w:style>
  <w:style w:type="character" w:customStyle="1" w:styleId="article-record-publication-volume-issue">
    <w:name w:val="article-record-publication-volume-issue"/>
    <w:rsid w:val="00A75EC1"/>
  </w:style>
  <w:style w:type="character" w:customStyle="1" w:styleId="NothingCharChar">
    <w:name w:val="Nothing Char Char"/>
    <w:link w:val="NothingCharCharChar"/>
    <w:rsid w:val="00A75EC1"/>
  </w:style>
  <w:style w:type="paragraph" w:customStyle="1" w:styleId="DebateUnderlineBoldChar">
    <w:name w:val="Debate Underline Bold Char"/>
    <w:basedOn w:val="Normal"/>
    <w:link w:val="DebateUnderlineBoldCharChar"/>
    <w:rsid w:val="00A75EC1"/>
    <w:pPr>
      <w:jc w:val="both"/>
    </w:pPr>
    <w:rPr>
      <w:rFonts w:eastAsia="Times New Roman"/>
      <w:b/>
      <w:sz w:val="16"/>
      <w:u w:val="thick"/>
    </w:rPr>
  </w:style>
  <w:style w:type="character" w:customStyle="1" w:styleId="DebateUnderlineBoldCharChar">
    <w:name w:val="Debate Underline Bold Char Char"/>
    <w:link w:val="DebateUnderlineBoldChar"/>
    <w:rsid w:val="00A75EC1"/>
    <w:rPr>
      <w:rFonts w:ascii="Arial" w:eastAsia="Times New Roman" w:hAnsi="Arial" w:cs="Arial"/>
      <w:b/>
      <w:sz w:val="16"/>
      <w:u w:val="thick"/>
    </w:rPr>
  </w:style>
  <w:style w:type="character" w:customStyle="1" w:styleId="resultbodyblack">
    <w:name w:val="resultbodyblack"/>
    <w:rsid w:val="00A75EC1"/>
    <w:rPr>
      <w:rFonts w:cs="Times New Roman"/>
    </w:rPr>
  </w:style>
  <w:style w:type="paragraph" w:customStyle="1" w:styleId="bloctitles">
    <w:name w:val="bloc titles"/>
    <w:basedOn w:val="Heading1"/>
    <w:next w:val="Normal"/>
    <w:link w:val="bloctitlesChar"/>
    <w:autoRedefine/>
    <w:rsid w:val="00A75EC1"/>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A75EC1"/>
    <w:rPr>
      <w:rFonts w:ascii="Arial" w:eastAsia="Malgun Gothic" w:hAnsi="Arial" w:cs="Arial"/>
      <w:b/>
      <w:bCs/>
      <w:sz w:val="28"/>
      <w:szCs w:val="32"/>
      <w:u w:val="single"/>
    </w:rPr>
  </w:style>
  <w:style w:type="paragraph" w:customStyle="1" w:styleId="CiteSmallText">
    <w:name w:val="Cite Small Text"/>
    <w:basedOn w:val="Normal"/>
    <w:uiPriority w:val="99"/>
    <w:rsid w:val="00A75EC1"/>
    <w:pPr>
      <w:widowControl w:val="0"/>
      <w:spacing w:after="200"/>
    </w:pPr>
    <w:rPr>
      <w:rFonts w:ascii="Helvetica Neue" w:hAnsi="Helvetica Neue"/>
      <w:b/>
      <w:sz w:val="18"/>
    </w:rPr>
  </w:style>
  <w:style w:type="character" w:customStyle="1" w:styleId="3TagCite">
    <w:name w:val="3 Tag/Cite"/>
    <w:rsid w:val="00A75EC1"/>
    <w:rPr>
      <w:rFonts w:ascii="Times New Roman" w:hAnsi="Times New Roman"/>
      <w:b/>
    </w:rPr>
  </w:style>
  <w:style w:type="character" w:customStyle="1" w:styleId="4Qualifications">
    <w:name w:val="4 Qualifications"/>
    <w:rsid w:val="00A75EC1"/>
    <w:rPr>
      <w:rFonts w:ascii="Times New Roman" w:hAnsi="Times New Roman"/>
      <w:sz w:val="19"/>
    </w:rPr>
  </w:style>
  <w:style w:type="character" w:customStyle="1" w:styleId="6Underlined">
    <w:name w:val="6 Underlined"/>
    <w:rsid w:val="00A75EC1"/>
    <w:rPr>
      <w:rFonts w:ascii="Times New Roman" w:hAnsi="Times New Roman"/>
      <w:b/>
      <w:sz w:val="21"/>
      <w:u w:val="single"/>
    </w:rPr>
  </w:style>
  <w:style w:type="paragraph" w:customStyle="1" w:styleId="Cards1CharChar">
    <w:name w:val="Cards1 Char Char"/>
    <w:basedOn w:val="Normal"/>
    <w:link w:val="Cards1CharCharChar"/>
    <w:rsid w:val="00A75EC1"/>
    <w:pPr>
      <w:autoSpaceDE w:val="0"/>
      <w:autoSpaceDN w:val="0"/>
      <w:adjustRightInd w:val="0"/>
      <w:ind w:left="432" w:right="432"/>
      <w:jc w:val="both"/>
    </w:pPr>
    <w:rPr>
      <w:sz w:val="16"/>
      <w:lang w:val="x-none"/>
    </w:rPr>
  </w:style>
  <w:style w:type="character" w:customStyle="1" w:styleId="Cards1CharCharChar">
    <w:name w:val="Cards1 Char Char Char"/>
    <w:link w:val="Cards1CharChar"/>
    <w:rsid w:val="00A75EC1"/>
    <w:rPr>
      <w:rFonts w:ascii="Arial" w:hAnsi="Arial" w:cs="Arial"/>
      <w:sz w:val="16"/>
      <w:lang w:val="x-none"/>
    </w:rPr>
  </w:style>
  <w:style w:type="character" w:customStyle="1" w:styleId="UnderlineCharCharCharCharCharCharCharChar">
    <w:name w:val="Underline Char Char Char Char Char Char Char Char"/>
    <w:link w:val="UnderlineCharCharCharCharCharCharChar"/>
    <w:rsid w:val="00A75EC1"/>
    <w:rPr>
      <w:u w:val="single"/>
    </w:rPr>
  </w:style>
  <w:style w:type="paragraph" w:customStyle="1" w:styleId="UnderlineCharCharCharCharCharCharChar">
    <w:name w:val="Underline Char Char Char Char Char Char Char"/>
    <w:basedOn w:val="Normal"/>
    <w:link w:val="UnderlineCharCharCharCharCharCharCharChar"/>
    <w:rsid w:val="00A75EC1"/>
    <w:rPr>
      <w:rFonts w:asciiTheme="minorHAnsi" w:hAnsiTheme="minorHAnsi" w:cstheme="minorBidi"/>
      <w:u w:val="single"/>
    </w:rPr>
  </w:style>
  <w:style w:type="paragraph" w:customStyle="1" w:styleId="CitesCharChar">
    <w:name w:val="Cites Char Char"/>
    <w:next w:val="Normal"/>
    <w:link w:val="CitesCharCharChar"/>
    <w:rsid w:val="00A75EC1"/>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A75EC1"/>
    <w:rPr>
      <w:rFonts w:ascii="Times New Roman" w:eastAsia="Times New Roman" w:hAnsi="Times New Roman" w:cs="Times New Roman"/>
      <w:sz w:val="20"/>
    </w:rPr>
  </w:style>
  <w:style w:type="character" w:customStyle="1" w:styleId="nohighlighting">
    <w:name w:val="no highlighting"/>
    <w:rsid w:val="00A75EC1"/>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A75EC1"/>
    <w:rPr>
      <w:rFonts w:ascii="Cambria" w:hAnsi="Cambria" w:hint="default"/>
      <w:sz w:val="21"/>
      <w:u w:val="single"/>
    </w:rPr>
  </w:style>
  <w:style w:type="paragraph" w:customStyle="1" w:styleId="Swag">
    <w:name w:val="Swag"/>
    <w:basedOn w:val="Normal"/>
    <w:link w:val="SwagChar"/>
    <w:qFormat/>
    <w:rsid w:val="00A75EC1"/>
    <w:rPr>
      <w:color w:val="0000FF"/>
      <w:sz w:val="12"/>
      <w:u w:val="single"/>
    </w:rPr>
  </w:style>
  <w:style w:type="character" w:customStyle="1" w:styleId="SwagChar">
    <w:name w:val="Swag Char"/>
    <w:link w:val="Swag"/>
    <w:rsid w:val="00A75EC1"/>
    <w:rPr>
      <w:rFonts w:ascii="Arial" w:hAnsi="Arial" w:cs="Arial"/>
      <w:color w:val="0000FF"/>
      <w:sz w:val="12"/>
      <w:u w:val="single"/>
    </w:rPr>
  </w:style>
  <w:style w:type="paragraph" w:customStyle="1" w:styleId="StyleUnderlineTimesNewRoman1">
    <w:name w:val="Style Underline + Times New Roman1"/>
    <w:link w:val="StyleUnderlineTimesNewRoman1Char"/>
    <w:rsid w:val="00A75EC1"/>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A75EC1"/>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A75EC1"/>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A75EC1"/>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A75EC1"/>
    <w:rPr>
      <w:rFonts w:eastAsia="MS Mincho"/>
      <w:sz w:val="16"/>
    </w:rPr>
  </w:style>
  <w:style w:type="character" w:customStyle="1" w:styleId="StyleStyleCardTextLeft-075Right0Char">
    <w:name w:val="Style Style Card Text + Left:  -0.75&quot; + Right:  0&quot; Char"/>
    <w:link w:val="StyleStyleCardTextLeft-075Right0"/>
    <w:rsid w:val="00A75EC1"/>
    <w:rPr>
      <w:rFonts w:ascii="Garamond" w:eastAsia="MS Mincho" w:hAnsi="Garamond" w:cs="Arial"/>
      <w:sz w:val="16"/>
    </w:rPr>
  </w:style>
  <w:style w:type="character" w:customStyle="1" w:styleId="CharChar61">
    <w:name w:val="Char Char61"/>
    <w:rsid w:val="00A75EC1"/>
    <w:rPr>
      <w:rFonts w:cs="Arial"/>
      <w:bCs/>
      <w:sz w:val="16"/>
      <w:szCs w:val="26"/>
      <w:lang w:val="en-US" w:eastAsia="en-US" w:bidi="ar-SA"/>
    </w:rPr>
  </w:style>
  <w:style w:type="character" w:customStyle="1" w:styleId="ListBulletChar">
    <w:name w:val="List Bullet Char"/>
    <w:link w:val="ListBullet"/>
    <w:uiPriority w:val="99"/>
    <w:rsid w:val="00A75EC1"/>
    <w:rPr>
      <w:rFonts w:ascii="Calibri" w:eastAsia="Calibri" w:hAnsi="Calibri" w:cs="Arial"/>
      <w:sz w:val="16"/>
    </w:rPr>
  </w:style>
  <w:style w:type="paragraph" w:customStyle="1" w:styleId="subhead10">
    <w:name w:val="subhead1"/>
    <w:basedOn w:val="Normal"/>
    <w:uiPriority w:val="99"/>
    <w:rsid w:val="00A75EC1"/>
    <w:pPr>
      <w:spacing w:before="100" w:beforeAutospacing="1" w:after="100" w:afterAutospacing="1"/>
    </w:pPr>
    <w:rPr>
      <w:rFonts w:eastAsia="Times New Roman"/>
    </w:rPr>
  </w:style>
  <w:style w:type="character" w:customStyle="1" w:styleId="styledate">
    <w:name w:val="styledate"/>
    <w:rsid w:val="00A75EC1"/>
  </w:style>
  <w:style w:type="character" w:customStyle="1" w:styleId="BoldandUnderlineChar1">
    <w:name w:val="Bold and Underline Char1"/>
    <w:rsid w:val="00A75EC1"/>
    <w:rPr>
      <w:b/>
      <w:szCs w:val="24"/>
      <w:u w:val="single"/>
      <w:lang w:val="en-US" w:eastAsia="en-US" w:bidi="ar-SA"/>
    </w:rPr>
  </w:style>
  <w:style w:type="character" w:customStyle="1" w:styleId="BoldandUnderlineChar1Char2">
    <w:name w:val="Bold and Underline Char1 Char2"/>
    <w:rsid w:val="00A75EC1"/>
    <w:rPr>
      <w:b/>
      <w:szCs w:val="24"/>
      <w:u w:val="single"/>
      <w:lang w:val="en-US" w:eastAsia="en-US" w:bidi="ar-SA"/>
    </w:rPr>
  </w:style>
  <w:style w:type="character" w:customStyle="1" w:styleId="BoldandUnderlineCharChar1">
    <w:name w:val="Bold and Underline Char Char1"/>
    <w:rsid w:val="00A75EC1"/>
    <w:rPr>
      <w:b/>
      <w:szCs w:val="24"/>
      <w:u w:val="single"/>
      <w:lang w:val="en-US" w:eastAsia="en-US" w:bidi="ar-SA"/>
    </w:rPr>
  </w:style>
  <w:style w:type="character" w:customStyle="1" w:styleId="BoldandUnderlineChar6">
    <w:name w:val="Bold and Underline Char6"/>
    <w:rsid w:val="00A75EC1"/>
    <w:rPr>
      <w:b/>
      <w:szCs w:val="24"/>
      <w:u w:val="single"/>
      <w:lang w:val="en-US" w:eastAsia="en-US" w:bidi="ar-SA"/>
    </w:rPr>
  </w:style>
  <w:style w:type="character" w:customStyle="1" w:styleId="title-link-wrapper">
    <w:name w:val="title-link-wrapper"/>
    <w:rsid w:val="00A75EC1"/>
  </w:style>
  <w:style w:type="character" w:customStyle="1" w:styleId="medium-font">
    <w:name w:val="medium-font"/>
    <w:rsid w:val="00A75EC1"/>
  </w:style>
  <w:style w:type="paragraph" w:customStyle="1" w:styleId="abstract">
    <w:name w:val="abstract"/>
    <w:basedOn w:val="Normal"/>
    <w:uiPriority w:val="99"/>
    <w:rsid w:val="00A75EC1"/>
    <w:pPr>
      <w:spacing w:before="100" w:beforeAutospacing="1" w:after="100" w:afterAutospacing="1"/>
    </w:pPr>
    <w:rPr>
      <w:rFonts w:eastAsia="Times New Roman"/>
    </w:rPr>
  </w:style>
  <w:style w:type="paragraph" w:customStyle="1" w:styleId="StyleUnderlineChar11ptBold2">
    <w:name w:val="Style Underline Char + 11 pt Bold2"/>
    <w:basedOn w:val="Normal"/>
    <w:link w:val="StyleUnderlineChar11ptBold2Char"/>
    <w:rsid w:val="00A75EC1"/>
    <w:rPr>
      <w:rFonts w:eastAsia="Times New Roman"/>
      <w:b/>
      <w:bCs/>
      <w:sz w:val="16"/>
      <w:u w:val="single"/>
    </w:rPr>
  </w:style>
  <w:style w:type="character" w:customStyle="1" w:styleId="StyleUnderlineChar11ptBold2Char">
    <w:name w:val="Style Underline Char + 11 pt Bold2 Char"/>
    <w:link w:val="StyleUnderlineChar11ptBold2"/>
    <w:rsid w:val="00A75EC1"/>
    <w:rPr>
      <w:rFonts w:ascii="Arial" w:eastAsia="Times New Roman" w:hAnsi="Arial" w:cs="Arial"/>
      <w:b/>
      <w:bCs/>
      <w:sz w:val="16"/>
      <w:u w:val="single"/>
    </w:rPr>
  </w:style>
  <w:style w:type="character" w:customStyle="1" w:styleId="ReallySamllTextChar">
    <w:name w:val="ReallySamllText Char"/>
    <w:rsid w:val="00A75EC1"/>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A75EC1"/>
    <w:rPr>
      <w:rFonts w:eastAsia="Times New Roman"/>
      <w:sz w:val="16"/>
      <w:u w:val="single"/>
    </w:rPr>
  </w:style>
  <w:style w:type="character" w:customStyle="1" w:styleId="StyleStyleUnderlineTimesNewRoman11ptChar">
    <w:name w:val="Style Style Underline + Times New Roman + 11 pt Char"/>
    <w:link w:val="StyleStyleUnderlineTimesNewRoman11pt"/>
    <w:rsid w:val="00A75EC1"/>
    <w:rPr>
      <w:rFonts w:ascii="Arial" w:eastAsia="Times New Roman" w:hAnsi="Arial" w:cs="Arial"/>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A75EC1"/>
    <w:rPr>
      <w:rFonts w:eastAsia="Times New Roman"/>
      <w:sz w:val="16"/>
      <w:u w:val="single"/>
    </w:rPr>
  </w:style>
  <w:style w:type="character" w:customStyle="1" w:styleId="StyleStyleUnderlineTimesNewRomanBold11ptNotBoldChar">
    <w:name w:val="Style Style Underline + Times New Roman Bold + 11 pt Not Bold Char"/>
    <w:link w:val="StyleStyleUnderlineTimesNewRomanBold11ptNotBold"/>
    <w:rsid w:val="00A75EC1"/>
    <w:rPr>
      <w:rFonts w:ascii="Arial" w:eastAsia="Times New Roman" w:hAnsi="Arial" w:cs="Arial"/>
      <w:sz w:val="16"/>
      <w:u w:val="single"/>
    </w:rPr>
  </w:style>
  <w:style w:type="character" w:customStyle="1" w:styleId="style10">
    <w:name w:val="style1"/>
    <w:rsid w:val="00A75EC1"/>
  </w:style>
  <w:style w:type="character" w:customStyle="1" w:styleId="pmtermsel">
    <w:name w:val="pmtermsel"/>
    <w:rsid w:val="00A75EC1"/>
  </w:style>
  <w:style w:type="character" w:customStyle="1" w:styleId="showipapr">
    <w:name w:val="show_ipapr"/>
    <w:rsid w:val="00A75EC1"/>
  </w:style>
  <w:style w:type="character" w:customStyle="1" w:styleId="dnindex">
    <w:name w:val="dnindex"/>
    <w:rsid w:val="00A75EC1"/>
  </w:style>
  <w:style w:type="character" w:customStyle="1" w:styleId="23">
    <w:name w:val="23"/>
    <w:rsid w:val="00A75EC1"/>
    <w:rPr>
      <w:rFonts w:ascii="Times New Roman" w:hAnsi="Times New Roman" w:cs="Arial"/>
      <w:bCs/>
      <w:sz w:val="20"/>
      <w:u w:val="single"/>
      <w:lang w:val="en-US" w:eastAsia="en-US" w:bidi="ar-SA"/>
    </w:rPr>
  </w:style>
  <w:style w:type="character" w:customStyle="1" w:styleId="33">
    <w:name w:val="33"/>
    <w:rsid w:val="00A75EC1"/>
    <w:rPr>
      <w:rFonts w:ascii="Times New Roman" w:hAnsi="Times New Roman" w:cs="Arial"/>
      <w:b/>
      <w:bCs/>
      <w:sz w:val="20"/>
      <w:u w:val="single"/>
      <w:lang w:val="en-US" w:eastAsia="en-US" w:bidi="ar-SA"/>
    </w:rPr>
  </w:style>
  <w:style w:type="character" w:customStyle="1" w:styleId="55">
    <w:name w:val="55"/>
    <w:rsid w:val="00A75EC1"/>
    <w:rPr>
      <w:rFonts w:cs="Arial"/>
      <w:bCs/>
      <w:sz w:val="20"/>
      <w:u w:val="single"/>
      <w:lang w:val="en-US" w:eastAsia="en-US" w:bidi="ar-SA"/>
    </w:rPr>
  </w:style>
  <w:style w:type="character" w:customStyle="1" w:styleId="authoraffil">
    <w:name w:val="authoraffil"/>
    <w:rsid w:val="00A75EC1"/>
  </w:style>
  <w:style w:type="character" w:customStyle="1" w:styleId="CharChar8">
    <w:name w:val="Char Char8"/>
    <w:rsid w:val="00A75EC1"/>
    <w:rPr>
      <w:rFonts w:ascii="Georgia" w:eastAsia="Times New Roman" w:hAnsi="Georgia"/>
      <w:b/>
      <w:bCs/>
      <w:sz w:val="30"/>
      <w:szCs w:val="28"/>
      <w:u w:val="single"/>
    </w:rPr>
  </w:style>
  <w:style w:type="character" w:customStyle="1" w:styleId="FontStyle13">
    <w:name w:val="Font Style13"/>
    <w:uiPriority w:val="99"/>
    <w:rsid w:val="00A75EC1"/>
    <w:rPr>
      <w:rFonts w:ascii="Constantia" w:hAnsi="Constantia" w:cs="Constantia"/>
      <w:sz w:val="18"/>
      <w:szCs w:val="18"/>
    </w:rPr>
  </w:style>
  <w:style w:type="character" w:customStyle="1" w:styleId="TagsCharCharCharChar">
    <w:name w:val="Tags Char Char Char Char"/>
    <w:rsid w:val="00A75EC1"/>
    <w:rPr>
      <w:rFonts w:ascii="Times New Roman" w:eastAsia="Times New Roman" w:hAnsi="Times New Roman" w:cs="Times New Roman"/>
      <w:b/>
      <w:sz w:val="24"/>
      <w:szCs w:val="24"/>
    </w:rPr>
  </w:style>
  <w:style w:type="character" w:customStyle="1" w:styleId="Citation1Char">
    <w:name w:val="Citation1 Char"/>
    <w:link w:val="Citation10"/>
    <w:locked/>
    <w:rsid w:val="00A75EC1"/>
    <w:rPr>
      <w:rFonts w:ascii="Georgia" w:hAnsi="Georgia"/>
      <w:b/>
      <w:u w:val="single"/>
    </w:rPr>
  </w:style>
  <w:style w:type="paragraph" w:customStyle="1" w:styleId="Citation10">
    <w:name w:val="Citation1"/>
    <w:basedOn w:val="Normal"/>
    <w:link w:val="Citation1Char"/>
    <w:qFormat/>
    <w:rsid w:val="00A75EC1"/>
    <w:rPr>
      <w:rFonts w:cstheme="minorBidi"/>
      <w:b/>
      <w:u w:val="single"/>
    </w:rPr>
  </w:style>
  <w:style w:type="character" w:customStyle="1" w:styleId="TaglineChar">
    <w:name w:val="Tagline Char"/>
    <w:link w:val="Tagline0"/>
    <w:locked/>
    <w:rsid w:val="00A75EC1"/>
    <w:rPr>
      <w:rFonts w:ascii="Georgia" w:hAnsi="Georgia"/>
      <w:b/>
    </w:rPr>
  </w:style>
  <w:style w:type="paragraph" w:customStyle="1" w:styleId="Tagline0">
    <w:name w:val="Tagline"/>
    <w:basedOn w:val="Normal"/>
    <w:link w:val="TaglineChar"/>
    <w:qFormat/>
    <w:rsid w:val="00A75EC1"/>
    <w:rPr>
      <w:rFonts w:cstheme="minorBidi"/>
      <w:b/>
    </w:rPr>
  </w:style>
  <w:style w:type="paragraph" w:customStyle="1" w:styleId="NothingCharCharChar">
    <w:name w:val="Nothing Char Char Char"/>
    <w:link w:val="NothingCharChar"/>
    <w:rsid w:val="00A75EC1"/>
    <w:pPr>
      <w:jc w:val="both"/>
    </w:pPr>
  </w:style>
  <w:style w:type="paragraph" w:customStyle="1" w:styleId="StyleLeft021">
    <w:name w:val="Style Left:  0.2&quot;1"/>
    <w:basedOn w:val="Normal"/>
    <w:uiPriority w:val="99"/>
    <w:rsid w:val="00A75EC1"/>
    <w:pPr>
      <w:ind w:left="288"/>
    </w:pPr>
    <w:rPr>
      <w:rFonts w:eastAsia="SimSun"/>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A75EC1"/>
    <w:rPr>
      <w:rFonts w:eastAsia="Times New Roman"/>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A75EC1"/>
    <w:rPr>
      <w:rFonts w:ascii="Arial" w:eastAsia="Times New Roman" w:hAnsi="Arial" w:cs="Arial"/>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A75EC1"/>
    <w:rPr>
      <w:rFonts w:eastAsia="Times New Roman"/>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A75EC1"/>
    <w:rPr>
      <w:rFonts w:ascii="Arial" w:eastAsia="Times New Roman" w:hAnsi="Arial" w:cs="Arial"/>
      <w:sz w:val="16"/>
      <w:u w:val="single"/>
      <w:bdr w:val="single" w:sz="4" w:space="0" w:color="auto"/>
    </w:rPr>
  </w:style>
  <w:style w:type="character" w:customStyle="1" w:styleId="boldcitationChar">
    <w:name w:val="bold citation Char"/>
    <w:rsid w:val="00A75EC1"/>
    <w:rPr>
      <w:rFonts w:ascii="Arial" w:hAnsi="Arial"/>
      <w:b/>
      <w:sz w:val="28"/>
      <w:szCs w:val="24"/>
      <w:u w:val="thick"/>
      <w:lang w:val="en-US" w:eastAsia="en-US" w:bidi="ar-SA"/>
    </w:rPr>
  </w:style>
  <w:style w:type="paragraph" w:customStyle="1" w:styleId="BlockTitle20">
    <w:name w:val="Block Title #2"/>
    <w:basedOn w:val="Normal"/>
    <w:uiPriority w:val="99"/>
    <w:rsid w:val="00A75EC1"/>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A75EC1"/>
    <w:rPr>
      <w:b/>
      <w:sz w:val="16"/>
    </w:rPr>
  </w:style>
  <w:style w:type="character" w:customStyle="1" w:styleId="BoldunderlineChar3">
    <w:name w:val="Bold/underline Char"/>
    <w:rsid w:val="00A75EC1"/>
    <w:rPr>
      <w:rFonts w:eastAsia="SimSun"/>
      <w:b/>
      <w:noProof w:val="0"/>
      <w:sz w:val="24"/>
      <w:szCs w:val="24"/>
      <w:u w:val="single"/>
      <w:lang w:val="en-US" w:eastAsia="zh-CN" w:bidi="ar-SA"/>
    </w:rPr>
  </w:style>
  <w:style w:type="character" w:customStyle="1" w:styleId="underlinetextchar0">
    <w:name w:val="underlinetextchar"/>
    <w:rsid w:val="00A75EC1"/>
  </w:style>
  <w:style w:type="character" w:customStyle="1" w:styleId="boldciteChar1">
    <w:name w:val="bold cite Char1"/>
    <w:rsid w:val="00A75EC1"/>
    <w:rPr>
      <w:b/>
      <w:sz w:val="28"/>
      <w:u w:val="thick" w:color="000000"/>
    </w:rPr>
  </w:style>
  <w:style w:type="character" w:customStyle="1" w:styleId="tagCharCharChar1">
    <w:name w:val="tag Char Char Char1"/>
    <w:rsid w:val="00A75EC1"/>
    <w:rPr>
      <w:b/>
      <w:sz w:val="24"/>
      <w:lang w:val="en-US" w:eastAsia="en-US" w:bidi="ar-SA"/>
    </w:rPr>
  </w:style>
  <w:style w:type="character" w:customStyle="1" w:styleId="underlinecardChar0">
    <w:name w:val="underline card Char"/>
    <w:rsid w:val="00A75EC1"/>
    <w:rPr>
      <w:rFonts w:ascii="Arial" w:hAnsi="Arial"/>
      <w:sz w:val="18"/>
      <w:szCs w:val="24"/>
      <w:u w:val="single"/>
      <w:lang w:val="en-US" w:eastAsia="en-US" w:bidi="ar-SA"/>
    </w:rPr>
  </w:style>
  <w:style w:type="paragraph" w:customStyle="1" w:styleId="date-comments">
    <w:name w:val="date-comments"/>
    <w:basedOn w:val="Normal"/>
    <w:uiPriority w:val="99"/>
    <w:rsid w:val="00A75EC1"/>
    <w:pPr>
      <w:spacing w:before="100" w:beforeAutospacing="1" w:after="100" w:afterAutospacing="1"/>
    </w:pPr>
    <w:rPr>
      <w:rFonts w:ascii="Times" w:hAnsi="Times"/>
      <w:sz w:val="16"/>
      <w:szCs w:val="20"/>
    </w:rPr>
  </w:style>
  <w:style w:type="character" w:customStyle="1" w:styleId="articleauthor0">
    <w:name w:val="articleauthor"/>
    <w:rsid w:val="00A75EC1"/>
  </w:style>
  <w:style w:type="character" w:customStyle="1" w:styleId="bodysubtoc">
    <w:name w:val="bodysubtoc"/>
    <w:rsid w:val="00A75EC1"/>
  </w:style>
  <w:style w:type="character" w:customStyle="1" w:styleId="lefttitlesmaller">
    <w:name w:val="lefttitlesmaller"/>
    <w:rsid w:val="00A75EC1"/>
  </w:style>
  <w:style w:type="character" w:customStyle="1" w:styleId="mb">
    <w:name w:val="mb"/>
    <w:rsid w:val="00A75EC1"/>
  </w:style>
  <w:style w:type="character" w:customStyle="1" w:styleId="submitted-date">
    <w:name w:val="submitted-date"/>
    <w:rsid w:val="00A75EC1"/>
  </w:style>
  <w:style w:type="character" w:customStyle="1" w:styleId="submitted-time">
    <w:name w:val="submitted-time"/>
    <w:rsid w:val="00A75EC1"/>
  </w:style>
  <w:style w:type="character" w:customStyle="1" w:styleId="A20">
    <w:name w:val="A2"/>
    <w:uiPriority w:val="99"/>
    <w:rsid w:val="00A75EC1"/>
    <w:rPr>
      <w:rFonts w:ascii="Sabon LT Std" w:hAnsi="Sabon LT Std" w:cs="Sabon LT Std" w:hint="default"/>
      <w:color w:val="000000"/>
      <w:sz w:val="15"/>
      <w:szCs w:val="15"/>
    </w:rPr>
  </w:style>
  <w:style w:type="character" w:customStyle="1" w:styleId="searchword">
    <w:name w:val="searchword"/>
    <w:rsid w:val="00A75EC1"/>
  </w:style>
  <w:style w:type="paragraph" w:customStyle="1" w:styleId="Heading2Char2CharChar12">
    <w:name w:val="Heading 2 Char2 Char Char12"/>
    <w:aliases w:val="Char Char Char Char Char Char1 Char Char Char Char Char1,Char Char22"/>
    <w:next w:val="Normal"/>
    <w:uiPriority w:val="99"/>
    <w:rsid w:val="00A75EC1"/>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A75EC1"/>
    <w:rPr>
      <w:rFonts w:ascii="Times New Roman" w:hAnsi="Times New Roman" w:cs="Times New Roman"/>
      <w:sz w:val="18"/>
      <w:szCs w:val="18"/>
    </w:rPr>
  </w:style>
  <w:style w:type="character" w:customStyle="1" w:styleId="bylines">
    <w:name w:val="bylines"/>
    <w:basedOn w:val="DefaultParagraphFont"/>
    <w:rsid w:val="00A75EC1"/>
  </w:style>
  <w:style w:type="character" w:customStyle="1" w:styleId="StyleStyleBoldUnderlineUnderlineIntenseEmphasis1apple-style-2">
    <w:name w:val="Style Style Bold UnderlineUnderlineIntense Emphasis1apple-style-...2"/>
    <w:basedOn w:val="DefaultParagraphFont"/>
    <w:rsid w:val="00A75EC1"/>
    <w:rPr>
      <w:b w:val="0"/>
      <w:bCs/>
      <w:sz w:val="22"/>
      <w:u w:val="single"/>
    </w:rPr>
  </w:style>
  <w:style w:type="character" w:customStyle="1" w:styleId="FontStyle57">
    <w:name w:val="Font Style57"/>
    <w:rsid w:val="00A75EC1"/>
    <w:rPr>
      <w:rFonts w:ascii="Georgia" w:hAnsi="Georgia" w:cs="Georgia"/>
      <w:b/>
      <w:bCs/>
      <w:sz w:val="14"/>
      <w:szCs w:val="14"/>
    </w:rPr>
  </w:style>
  <w:style w:type="character" w:customStyle="1" w:styleId="FontStyle89">
    <w:name w:val="Font Style89"/>
    <w:rsid w:val="00A75EC1"/>
    <w:rPr>
      <w:rFonts w:ascii="Times New Roman" w:hAnsi="Times New Roman" w:cs="Times New Roman"/>
      <w:b/>
      <w:bCs/>
      <w:smallCaps/>
      <w:spacing w:val="40"/>
      <w:sz w:val="16"/>
      <w:szCs w:val="16"/>
    </w:rPr>
  </w:style>
  <w:style w:type="character" w:customStyle="1" w:styleId="style3Char0">
    <w:name w:val="style 3 Char"/>
    <w:rsid w:val="00A75EC1"/>
    <w:rPr>
      <w:sz w:val="18"/>
      <w:szCs w:val="24"/>
      <w:lang w:val="en-US" w:eastAsia="en-US" w:bidi="ar-SA"/>
    </w:rPr>
  </w:style>
  <w:style w:type="paragraph" w:customStyle="1" w:styleId="003Cite">
    <w:name w:val="003Cite"/>
    <w:basedOn w:val="Normal"/>
    <w:qFormat/>
    <w:rsid w:val="00A75EC1"/>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A75EC1"/>
    <w:pPr>
      <w:jc w:val="both"/>
    </w:pPr>
    <w:rPr>
      <w:b/>
      <w:color w:val="000000"/>
      <w:sz w:val="16"/>
      <w:u w:val="single"/>
    </w:rPr>
  </w:style>
  <w:style w:type="character" w:customStyle="1" w:styleId="NormalBoldChar">
    <w:name w:val="Normal + Bold Char"/>
    <w:aliases w:val="Double Underline Char"/>
    <w:basedOn w:val="DefaultParagraphFont"/>
    <w:link w:val="NormalBold"/>
    <w:rsid w:val="00A75EC1"/>
    <w:rPr>
      <w:rFonts w:ascii="Arial" w:hAnsi="Arial" w:cs="Arial"/>
      <w:b/>
      <w:color w:val="000000"/>
      <w:sz w:val="16"/>
      <w:u w:val="single"/>
    </w:rPr>
  </w:style>
  <w:style w:type="paragraph" w:customStyle="1" w:styleId="StyleCards12ptThickunderline">
    <w:name w:val="Style Cards + 12 pt Thick underline"/>
    <w:basedOn w:val="Normal"/>
    <w:link w:val="StyleCards12ptThickunderlineChar2"/>
    <w:rsid w:val="00A75EC1"/>
    <w:pPr>
      <w:autoSpaceDE w:val="0"/>
      <w:autoSpaceDN w:val="0"/>
      <w:adjustRightInd w:val="0"/>
      <w:ind w:left="432" w:right="432"/>
      <w:jc w:val="both"/>
    </w:pPr>
    <w:rPr>
      <w:rFonts w:ascii="Times New Roman" w:eastAsia="Times New Roman" w:hAnsi="Times New Roman" w:cs="Times New Roman"/>
      <w:u w:val="thick"/>
      <w:lang w:val="x-none" w:eastAsia="x-none"/>
    </w:rPr>
  </w:style>
  <w:style w:type="character" w:customStyle="1" w:styleId="StyleCards12ptThickunderlineChar2">
    <w:name w:val="Style Cards + 12 pt Thick underline Char2"/>
    <w:link w:val="StyleCards12ptThickunderline"/>
    <w:rsid w:val="00A75EC1"/>
    <w:rPr>
      <w:rFonts w:ascii="Times New Roman" w:eastAsia="Times New Roman" w:hAnsi="Times New Roman" w:cs="Times New Roman"/>
      <w:u w:val="thick"/>
      <w:lang w:val="x-none" w:eastAsia="x-none"/>
    </w:rPr>
  </w:style>
  <w:style w:type="character" w:customStyle="1" w:styleId="BlockHeadingsChar1">
    <w:name w:val="Block Headings Char1"/>
    <w:rsid w:val="00A75EC1"/>
    <w:rPr>
      <w:b/>
      <w:caps/>
    </w:rPr>
  </w:style>
  <w:style w:type="character" w:customStyle="1" w:styleId="Longcite">
    <w:name w:val="Longcite"/>
    <w:rsid w:val="00A75EC1"/>
    <w:rPr>
      <w:sz w:val="16"/>
    </w:rPr>
  </w:style>
  <w:style w:type="paragraph" w:customStyle="1" w:styleId="NormalUnderline0">
    <w:name w:val="Normal + Underline"/>
    <w:basedOn w:val="Normal"/>
    <w:link w:val="NormalUnderlineChar0"/>
    <w:rsid w:val="00A75EC1"/>
    <w:pPr>
      <w:ind w:left="720"/>
    </w:pPr>
    <w:rPr>
      <w:rFonts w:ascii="Times New Roman" w:eastAsia="Times New Roman" w:hAnsi="Times New Roman" w:cs="Times New Roman"/>
      <w:b/>
      <w:u w:val="single"/>
      <w:lang w:val="x-none" w:eastAsia="x-none"/>
    </w:rPr>
  </w:style>
  <w:style w:type="character" w:customStyle="1" w:styleId="NormalUnderlineChar0">
    <w:name w:val="Normal + Underline Char"/>
    <w:link w:val="NormalUnderline0"/>
    <w:rsid w:val="00A75EC1"/>
    <w:rPr>
      <w:rFonts w:ascii="Times New Roman" w:eastAsia="Times New Roman" w:hAnsi="Times New Roman" w:cs="Times New Roman"/>
      <w:b/>
      <w:u w:val="single"/>
      <w:lang w:val="x-none" w:eastAsia="x-none"/>
    </w:rPr>
  </w:style>
  <w:style w:type="character" w:customStyle="1" w:styleId="FontStyle170">
    <w:name w:val="Font Style170"/>
    <w:uiPriority w:val="99"/>
    <w:rsid w:val="00A75EC1"/>
    <w:rPr>
      <w:rFonts w:ascii="Bookman Old Style" w:hAnsi="Bookman Old Style" w:cs="Bookman Old Style"/>
      <w:sz w:val="16"/>
      <w:szCs w:val="16"/>
    </w:rPr>
  </w:style>
  <w:style w:type="character" w:customStyle="1" w:styleId="FontStyle17">
    <w:name w:val="Font Style17"/>
    <w:uiPriority w:val="99"/>
    <w:rsid w:val="00A75EC1"/>
    <w:rPr>
      <w:rFonts w:ascii="Book Antiqua" w:hAnsi="Book Antiqua" w:cs="Book Antiqua"/>
      <w:i/>
      <w:iCs/>
      <w:spacing w:val="10"/>
      <w:sz w:val="22"/>
      <w:szCs w:val="22"/>
    </w:rPr>
  </w:style>
  <w:style w:type="character" w:customStyle="1" w:styleId="FontStyle329">
    <w:name w:val="Font Style329"/>
    <w:basedOn w:val="DefaultParagraphFont"/>
    <w:uiPriority w:val="99"/>
    <w:rsid w:val="00A75EC1"/>
    <w:rPr>
      <w:rFonts w:ascii="Times New Roman" w:hAnsi="Times New Roman" w:cs="Times New Roman" w:hint="default"/>
      <w:b/>
      <w:bCs/>
      <w:spacing w:val="-10"/>
      <w:sz w:val="18"/>
      <w:szCs w:val="18"/>
    </w:rPr>
  </w:style>
  <w:style w:type="character" w:customStyle="1" w:styleId="Mention4">
    <w:name w:val="Mention4"/>
    <w:basedOn w:val="DefaultParagraphFont"/>
    <w:uiPriority w:val="99"/>
    <w:semiHidden/>
    <w:unhideWhenUsed/>
    <w:rsid w:val="00A75EC1"/>
    <w:rPr>
      <w:color w:val="2B579A"/>
      <w:shd w:val="clear" w:color="auto" w:fill="E6E6E6"/>
    </w:rPr>
  </w:style>
  <w:style w:type="character" w:customStyle="1" w:styleId="m-895152127622952443gmail-style13ptbold">
    <w:name w:val="m_-895152127622952443gmail-style13ptbold"/>
    <w:basedOn w:val="DefaultParagraphFont"/>
    <w:rsid w:val="00A75EC1"/>
  </w:style>
  <w:style w:type="character" w:customStyle="1" w:styleId="m4133802843404377303gmail-style13ptbold">
    <w:name w:val="m_4133802843404377303gmail-style13ptbold"/>
    <w:basedOn w:val="DefaultParagraphFont"/>
    <w:rsid w:val="00A75EC1"/>
  </w:style>
  <w:style w:type="character" w:customStyle="1" w:styleId="m4133802843404377303gmail-styleunderline">
    <w:name w:val="m_4133802843404377303gmail-styleunderline"/>
    <w:basedOn w:val="DefaultParagraphFont"/>
    <w:rsid w:val="00A75EC1"/>
  </w:style>
  <w:style w:type="character" w:customStyle="1" w:styleId="m1864609289044096952gmail-style13ptbold">
    <w:name w:val="m_1864609289044096952gmail-style13ptbold"/>
    <w:basedOn w:val="DefaultParagraphFont"/>
    <w:rsid w:val="00A75EC1"/>
  </w:style>
  <w:style w:type="character" w:customStyle="1" w:styleId="m-2434640214339110092gmail-style13ptbold">
    <w:name w:val="m_-2434640214339110092gmail-style13ptbold"/>
    <w:basedOn w:val="DefaultParagraphFont"/>
    <w:rsid w:val="00A75EC1"/>
  </w:style>
  <w:style w:type="character" w:customStyle="1" w:styleId="m-2434640214339110092gmail-styleunderline">
    <w:name w:val="m_-2434640214339110092gmail-styleunderline"/>
    <w:basedOn w:val="DefaultParagraphFont"/>
    <w:rsid w:val="00A75EC1"/>
  </w:style>
  <w:style w:type="character" w:customStyle="1" w:styleId="articlepage-articlebody-firstletter">
    <w:name w:val="articlepage-articlebody-firstletter"/>
    <w:basedOn w:val="DefaultParagraphFont"/>
    <w:rsid w:val="00A75EC1"/>
  </w:style>
  <w:style w:type="character" w:customStyle="1" w:styleId="AnalyticsChar">
    <w:name w:val="Analytics Char"/>
    <w:basedOn w:val="DefaultParagraphFont"/>
    <w:link w:val="Analytics"/>
    <w:uiPriority w:val="4"/>
    <w:rsid w:val="00A75EC1"/>
    <w:rPr>
      <w:rFonts w:ascii="Calibri" w:eastAsia="Calibri" w:hAnsi="Calibri" w:cs="Arial"/>
      <w:b/>
    </w:rPr>
  </w:style>
  <w:style w:type="character" w:customStyle="1" w:styleId="m-2745674872889869693gmail-style13ptbold">
    <w:name w:val="m_-2745674872889869693gmail-style13ptbold"/>
    <w:basedOn w:val="DefaultParagraphFont"/>
    <w:rsid w:val="00A75EC1"/>
  </w:style>
  <w:style w:type="character" w:customStyle="1" w:styleId="m-2745674872889869693gmail-styleunderline">
    <w:name w:val="m_-2745674872889869693gmail-styleunderline"/>
    <w:basedOn w:val="DefaultParagraphFont"/>
    <w:rsid w:val="00A75EC1"/>
  </w:style>
  <w:style w:type="character" w:customStyle="1" w:styleId="UnresolvedMention31">
    <w:name w:val="Unresolved Mention31"/>
    <w:basedOn w:val="DefaultParagraphFont"/>
    <w:uiPriority w:val="99"/>
    <w:semiHidden/>
    <w:unhideWhenUsed/>
    <w:rsid w:val="00A75EC1"/>
    <w:rPr>
      <w:color w:val="808080"/>
      <w:shd w:val="clear" w:color="auto" w:fill="E6E6E6"/>
    </w:rPr>
  </w:style>
  <w:style w:type="character" w:customStyle="1" w:styleId="UnresolvedMention4">
    <w:name w:val="Unresolved Mention4"/>
    <w:basedOn w:val="DefaultParagraphFont"/>
    <w:uiPriority w:val="99"/>
    <w:semiHidden/>
    <w:unhideWhenUsed/>
    <w:rsid w:val="00A75EC1"/>
    <w:rPr>
      <w:color w:val="808080"/>
      <w:shd w:val="clear" w:color="auto" w:fill="E6E6E6"/>
    </w:rPr>
  </w:style>
  <w:style w:type="character" w:customStyle="1" w:styleId="m-8082899869479211226gmail-styleunderline">
    <w:name w:val="m_-8082899869479211226gmail-styleunderline"/>
    <w:basedOn w:val="DefaultParagraphFont"/>
    <w:rsid w:val="00A75EC1"/>
  </w:style>
  <w:style w:type="paragraph" w:customStyle="1" w:styleId="NoteLevel23">
    <w:name w:val="Note Level 23"/>
    <w:basedOn w:val="Normal"/>
    <w:next w:val="Normal"/>
    <w:uiPriority w:val="99"/>
    <w:qFormat/>
    <w:rsid w:val="00A75EC1"/>
    <w:pPr>
      <w:keepNext/>
      <w:ind w:left="288" w:right="288"/>
    </w:pPr>
    <w:rPr>
      <w:rFonts w:eastAsia="MS Gothic"/>
      <w:sz w:val="16"/>
      <w:szCs w:val="20"/>
    </w:rPr>
  </w:style>
  <w:style w:type="paragraph" w:customStyle="1" w:styleId="NoteLevel24">
    <w:name w:val="Note Level 24"/>
    <w:basedOn w:val="Normal"/>
    <w:next w:val="Normal"/>
    <w:uiPriority w:val="99"/>
    <w:qFormat/>
    <w:rsid w:val="00A75EC1"/>
    <w:pPr>
      <w:keepNext/>
      <w:ind w:left="288" w:right="288"/>
    </w:pPr>
    <w:rPr>
      <w:rFonts w:eastAsia="MS Gothic"/>
      <w:szCs w:val="20"/>
    </w:rPr>
  </w:style>
  <w:style w:type="paragraph" w:customStyle="1" w:styleId="NoteLevel25">
    <w:name w:val="Note Level 25"/>
    <w:basedOn w:val="Normal"/>
    <w:next w:val="Normal"/>
    <w:uiPriority w:val="99"/>
    <w:qFormat/>
    <w:rsid w:val="00A75EC1"/>
    <w:pPr>
      <w:keepNext/>
      <w:ind w:left="288" w:right="288"/>
    </w:pPr>
    <w:rPr>
      <w:rFonts w:eastAsia="MS Gothic"/>
      <w:sz w:val="16"/>
      <w:szCs w:val="20"/>
    </w:rPr>
  </w:style>
  <w:style w:type="character" w:customStyle="1" w:styleId="UnresolvedMention5">
    <w:name w:val="Unresolved Mention5"/>
    <w:basedOn w:val="DefaultParagraphFont"/>
    <w:uiPriority w:val="99"/>
    <w:semiHidden/>
    <w:unhideWhenUsed/>
    <w:rsid w:val="00A75EC1"/>
    <w:rPr>
      <w:color w:val="605E5C"/>
      <w:shd w:val="clear" w:color="auto" w:fill="E1DFDD"/>
    </w:rPr>
  </w:style>
  <w:style w:type="character" w:customStyle="1" w:styleId="UnresolvedMention6">
    <w:name w:val="Unresolved Mention6"/>
    <w:basedOn w:val="DefaultParagraphFont"/>
    <w:uiPriority w:val="99"/>
    <w:semiHidden/>
    <w:unhideWhenUsed/>
    <w:rsid w:val="00A75EC1"/>
    <w:rPr>
      <w:color w:val="605E5C"/>
      <w:shd w:val="clear" w:color="auto" w:fill="E1DFDD"/>
    </w:rPr>
  </w:style>
  <w:style w:type="character" w:customStyle="1" w:styleId="footnote">
    <w:name w:val="footnote"/>
    <w:basedOn w:val="DefaultParagraphFont"/>
    <w:rsid w:val="00A75EC1"/>
  </w:style>
  <w:style w:type="character" w:customStyle="1" w:styleId="hubidentifier">
    <w:name w:val="hub_identifier"/>
    <w:basedOn w:val="DefaultParagraphFont"/>
    <w:rsid w:val="00A75EC1"/>
  </w:style>
  <w:style w:type="paragraph" w:customStyle="1" w:styleId="standardeinzug">
    <w:name w:val="standardeinzug"/>
    <w:basedOn w:val="Normal"/>
    <w:rsid w:val="00A75EC1"/>
    <w:pPr>
      <w:spacing w:before="100" w:beforeAutospacing="1" w:after="100" w:afterAutospacing="1"/>
    </w:pPr>
    <w:rPr>
      <w:rFonts w:ascii="Times New Roman" w:eastAsia="Times New Roman" w:hAnsi="Times New Roman" w:cs="Times New Roman"/>
    </w:rPr>
  </w:style>
  <w:style w:type="paragraph" w:customStyle="1" w:styleId="aufzhlungnormal">
    <w:name w:val="aufzhlungnormal"/>
    <w:basedOn w:val="Normal"/>
    <w:rsid w:val="00A75EC1"/>
    <w:pPr>
      <w:spacing w:before="100" w:beforeAutospacing="1" w:after="100" w:afterAutospacing="1"/>
    </w:pPr>
    <w:rPr>
      <w:rFonts w:ascii="Times New Roman" w:eastAsia="Times New Roman" w:hAnsi="Times New Roman" w:cs="Times New Roman"/>
    </w:rPr>
  </w:style>
  <w:style w:type="character" w:customStyle="1" w:styleId="auszeichnungkursiv">
    <w:name w:val="auszeichnungkursiv"/>
    <w:basedOn w:val="DefaultParagraphFont"/>
    <w:rsid w:val="00A75EC1"/>
  </w:style>
  <w:style w:type="paragraph" w:customStyle="1" w:styleId="entrefilet">
    <w:name w:val="entrefilet"/>
    <w:basedOn w:val="Normal"/>
    <w:rsid w:val="00A75EC1"/>
    <w:pPr>
      <w:spacing w:before="100" w:beforeAutospacing="1" w:after="100" w:afterAutospacing="1"/>
    </w:pPr>
    <w:rPr>
      <w:rFonts w:ascii="Times New Roman" w:eastAsia="Times New Roman" w:hAnsi="Times New Roman" w:cs="Times New Roman"/>
    </w:rPr>
  </w:style>
  <w:style w:type="paragraph" w:customStyle="1" w:styleId="kapitelreferenzkopf">
    <w:name w:val="kapitelreferenzkopf"/>
    <w:basedOn w:val="Normal"/>
    <w:rsid w:val="00A75EC1"/>
    <w:pPr>
      <w:spacing w:before="100" w:beforeAutospacing="1" w:after="100" w:afterAutospacing="1"/>
    </w:pPr>
    <w:rPr>
      <w:rFonts w:ascii="Times New Roman" w:eastAsia="Times New Roman" w:hAnsi="Times New Roman" w:cs="Times New Roman"/>
    </w:rPr>
  </w:style>
  <w:style w:type="paragraph" w:customStyle="1" w:styleId="tabberschrift">
    <w:name w:val="tabberschrift"/>
    <w:basedOn w:val="Normal"/>
    <w:rsid w:val="00A75EC1"/>
    <w:pPr>
      <w:spacing w:before="100" w:beforeAutospacing="1" w:after="100" w:afterAutospacing="1"/>
    </w:pPr>
    <w:rPr>
      <w:rFonts w:ascii="Times New Roman" w:eastAsia="Times New Roman" w:hAnsi="Times New Roman" w:cs="Times New Roman"/>
    </w:rPr>
  </w:style>
  <w:style w:type="character" w:customStyle="1" w:styleId="tabgrafikformalbezeichnungnr">
    <w:name w:val="tabgrafikformalbezeichnungnr"/>
    <w:basedOn w:val="DefaultParagraphFont"/>
    <w:rsid w:val="00A75EC1"/>
  </w:style>
  <w:style w:type="character" w:customStyle="1" w:styleId="m-268162420547309261gmail-stylestylebold12pt">
    <w:name w:val="m_-268162420547309261gmail-stylestylebold12pt"/>
    <w:basedOn w:val="DefaultParagraphFont"/>
    <w:rsid w:val="00A75EC1"/>
  </w:style>
  <w:style w:type="character" w:customStyle="1" w:styleId="m-268162420547309261gmail-styleboldunderline">
    <w:name w:val="m_-268162420547309261gmail-styleboldunderline"/>
    <w:basedOn w:val="DefaultParagraphFont"/>
    <w:rsid w:val="00A75EC1"/>
  </w:style>
  <w:style w:type="character" w:customStyle="1" w:styleId="m-5621139387307470627gmail-style13ptbold">
    <w:name w:val="m_-5621139387307470627gmail-style13ptbold"/>
    <w:basedOn w:val="DefaultParagraphFont"/>
    <w:rsid w:val="00A75EC1"/>
  </w:style>
  <w:style w:type="character" w:customStyle="1" w:styleId="m-5621139387307470627gmail-styleunderline">
    <w:name w:val="m_-5621139387307470627gmail-styleunderline"/>
    <w:basedOn w:val="DefaultParagraphFont"/>
    <w:rsid w:val="00A75EC1"/>
  </w:style>
  <w:style w:type="character" w:customStyle="1" w:styleId="m-4930835733434609408gmail-style13ptbold">
    <w:name w:val="m_-4930835733434609408gmail-style13ptbold"/>
    <w:basedOn w:val="DefaultParagraphFont"/>
    <w:rsid w:val="00A75EC1"/>
  </w:style>
  <w:style w:type="character" w:customStyle="1" w:styleId="m-4930835733434609408gmail-styleunderline">
    <w:name w:val="m_-4930835733434609408gmail-styleunderline"/>
    <w:basedOn w:val="DefaultParagraphFont"/>
    <w:rsid w:val="00A75EC1"/>
  </w:style>
  <w:style w:type="character" w:customStyle="1" w:styleId="m-2456650549122369157gmail-style13ptbold">
    <w:name w:val="m_-2456650549122369157gmail-style13ptbold"/>
    <w:basedOn w:val="DefaultParagraphFont"/>
    <w:rsid w:val="00A75EC1"/>
  </w:style>
  <w:style w:type="character" w:customStyle="1" w:styleId="m-2456650549122369157gmail-styleunderline">
    <w:name w:val="m_-2456650549122369157gmail-styleunderline"/>
    <w:basedOn w:val="DefaultParagraphFont"/>
    <w:rsid w:val="00A75EC1"/>
  </w:style>
  <w:style w:type="paragraph" w:customStyle="1" w:styleId="m4240400669014671728gmail-msonormal">
    <w:name w:val="m_4240400669014671728gmail-msonormal"/>
    <w:basedOn w:val="Normal"/>
    <w:rsid w:val="00A75EC1"/>
    <w:pPr>
      <w:spacing w:before="100" w:beforeAutospacing="1" w:after="100" w:afterAutospacing="1"/>
    </w:pPr>
    <w:rPr>
      <w:rFonts w:ascii="Times New Roman" w:eastAsia="Times New Roman" w:hAnsi="Times New Roman" w:cs="Times New Roman"/>
    </w:rPr>
  </w:style>
  <w:style w:type="character" w:customStyle="1" w:styleId="m4240400669014671728gmail-styleunderline">
    <w:name w:val="m_4240400669014671728gmail-styleunderline"/>
    <w:basedOn w:val="DefaultParagraphFont"/>
    <w:rsid w:val="00A75EC1"/>
  </w:style>
  <w:style w:type="paragraph" w:customStyle="1" w:styleId="font--body">
    <w:name w:val="font--body"/>
    <w:basedOn w:val="Normal"/>
    <w:rsid w:val="00A75EC1"/>
    <w:pPr>
      <w:spacing w:before="100" w:beforeAutospacing="1" w:after="100" w:afterAutospacing="1"/>
    </w:pPr>
    <w:rPr>
      <w:rFonts w:ascii="Times New Roman" w:eastAsia="Times New Roman" w:hAnsi="Times New Roman" w:cs="Times New Roman"/>
    </w:rPr>
  </w:style>
  <w:style w:type="character" w:customStyle="1" w:styleId="rollover-people">
    <w:name w:val="rollover-people"/>
    <w:basedOn w:val="DefaultParagraphFont"/>
    <w:rsid w:val="00A75EC1"/>
  </w:style>
  <w:style w:type="character" w:customStyle="1" w:styleId="tweetinfo-heartstat">
    <w:name w:val="tweetinfo-heartstat"/>
    <w:basedOn w:val="DefaultParagraphFont"/>
    <w:rsid w:val="00A75EC1"/>
  </w:style>
  <w:style w:type="character" w:customStyle="1" w:styleId="playbutton-flyout">
    <w:name w:val="playbutton-flyout"/>
    <w:basedOn w:val="DefaultParagraphFont"/>
    <w:rsid w:val="00A75EC1"/>
  </w:style>
  <w:style w:type="character" w:customStyle="1" w:styleId="inlinevideo-videolabel">
    <w:name w:val="inlinevideo-videolabel"/>
    <w:basedOn w:val="DefaultParagraphFont"/>
    <w:rsid w:val="00A75EC1"/>
  </w:style>
  <w:style w:type="character" w:customStyle="1" w:styleId="inlinevideo-videoduration">
    <w:name w:val="inlinevideo-videoduration"/>
    <w:basedOn w:val="DefaultParagraphFont"/>
    <w:rsid w:val="00A75EC1"/>
  </w:style>
  <w:style w:type="paragraph" w:customStyle="1" w:styleId="Citation0">
    <w:name w:val="Citation"/>
    <w:basedOn w:val="Normal"/>
    <w:next w:val="Normal"/>
    <w:uiPriority w:val="6"/>
    <w:qFormat/>
    <w:rsid w:val="00A75EC1"/>
    <w:rPr>
      <w:rFonts w:eastAsia="Times New Roman"/>
      <w:sz w:val="18"/>
    </w:rPr>
  </w:style>
  <w:style w:type="paragraph" w:customStyle="1" w:styleId="basic-paragraph">
    <w:name w:val="basic-paragraph"/>
    <w:basedOn w:val="Normal"/>
    <w:rsid w:val="00A75EC1"/>
    <w:pPr>
      <w:spacing w:before="100" w:beforeAutospacing="1" w:after="100" w:afterAutospacing="1"/>
    </w:pPr>
    <w:rPr>
      <w:rFonts w:ascii="Times New Roman" w:eastAsia="Times New Roman" w:hAnsi="Times New Roman" w:cs="Times New Roman"/>
    </w:rPr>
  </w:style>
  <w:style w:type="paragraph" w:customStyle="1" w:styleId="primary-type">
    <w:name w:val="primary-type"/>
    <w:basedOn w:val="Normal"/>
    <w:rsid w:val="00A75EC1"/>
    <w:pPr>
      <w:spacing w:before="100" w:beforeAutospacing="1" w:after="100" w:afterAutospacing="1"/>
    </w:pPr>
    <w:rPr>
      <w:rFonts w:ascii="Times New Roman" w:eastAsia="Times New Roman" w:hAnsi="Times New Roman" w:cs="Times New Roman"/>
    </w:rPr>
  </w:style>
  <w:style w:type="character" w:customStyle="1" w:styleId="ur">
    <w:name w:val="ur"/>
    <w:basedOn w:val="DefaultParagraphFont"/>
    <w:rsid w:val="00A75EC1"/>
  </w:style>
  <w:style w:type="character" w:customStyle="1" w:styleId="vpqmgb">
    <w:name w:val="vpqmgb"/>
    <w:basedOn w:val="DefaultParagraphFont"/>
    <w:rsid w:val="00A75EC1"/>
  </w:style>
  <w:style w:type="character" w:customStyle="1" w:styleId="sv">
    <w:name w:val="sv"/>
    <w:basedOn w:val="DefaultParagraphFont"/>
    <w:rsid w:val="00A75EC1"/>
  </w:style>
  <w:style w:type="character" w:customStyle="1" w:styleId="m-501118745055256881gmail-style13ptbold">
    <w:name w:val="m_-501118745055256881gmail-style13ptbold"/>
    <w:basedOn w:val="DefaultParagraphFont"/>
    <w:rsid w:val="00A75EC1"/>
  </w:style>
  <w:style w:type="character" w:customStyle="1" w:styleId="js-about-item-abstr">
    <w:name w:val="js-about-item-abstr"/>
    <w:basedOn w:val="DefaultParagraphFont"/>
    <w:rsid w:val="00A75E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neos.jpl.nasa.gov/stats/totals.html" TargetMode="External"/><Relationship Id="rId18" Type="http://schemas.openxmlformats.org/officeDocument/2006/relationships/hyperlink" Target="http://www.hayabusa2.jaxa.jp/en/" TargetMode="External"/><Relationship Id="rId3" Type="http://schemas.openxmlformats.org/officeDocument/2006/relationships/customXml" Target="../customXml/item3.xml"/><Relationship Id="rId21" Type="http://schemas.openxmlformats.org/officeDocument/2006/relationships/hyperlink" Target="https://www.econtalk.org/joshua-greene-on-moral-tribes-moral-dilemmas-and-utilitarianism/" TargetMode="External"/><Relationship Id="rId7" Type="http://schemas.openxmlformats.org/officeDocument/2006/relationships/settings" Target="settings.xml"/><Relationship Id="rId12" Type="http://schemas.openxmlformats.org/officeDocument/2006/relationships/hyperlink" Target="https://academic.oup.com/astrogeo/article/50/1/1.18/201316" TargetMode="External"/><Relationship Id="rId17" Type="http://schemas.openxmlformats.org/officeDocument/2006/relationships/hyperlink" Target="https://solarsystem.nasa.gov/missions/hayabusa/in-depth/" TargetMode="External"/><Relationship Id="rId2" Type="http://schemas.openxmlformats.org/officeDocument/2006/relationships/customXml" Target="../customXml/item2.xml"/><Relationship Id="rId16" Type="http://schemas.openxmlformats.org/officeDocument/2006/relationships/hyperlink" Target="https://spaceguardcentre.com/what-are-neos/finding-and-observing-asteroids/" TargetMode="External"/><Relationship Id="rId20" Type="http://schemas.openxmlformats.org/officeDocument/2006/relationships/hyperlink" Target="https://theconversation.com/mining-asteroids-could-unlock-untold-wealth-heres-how-to-get-started-9567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chaeldello.com/asteroids-comets-space-weapons/" TargetMode="External"/><Relationship Id="rId5" Type="http://schemas.openxmlformats.org/officeDocument/2006/relationships/numbering" Target="numbering.xml"/><Relationship Id="rId15" Type="http://schemas.openxmlformats.org/officeDocument/2006/relationships/hyperlink" Target="https://cneos.jpl.nasa.gov/news/2008tc3.htm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asteroidmission.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neos.jpl.nasa.gov/ca/"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uzzik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5B83F59-7949-1341-BEA9-3B994EED0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24</Pages>
  <Words>11341</Words>
  <Characters>64649</Characters>
  <Application>Microsoft Office Word</Application>
  <DocSecurity>0</DocSecurity>
  <Lines>538</Lines>
  <Paragraphs>151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75839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23MuzziKhan</cp:lastModifiedBy>
  <cp:revision>18</cp:revision>
  <dcterms:created xsi:type="dcterms:W3CDTF">2022-04-10T14:26:00Z</dcterms:created>
  <dcterms:modified xsi:type="dcterms:W3CDTF">2022-04-10T15:50:00Z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