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F220C" w14:textId="77777777" w:rsidR="007C33D2" w:rsidRPr="007C33D2" w:rsidRDefault="007C33D2" w:rsidP="007C33D2"/>
    <w:p w14:paraId="7C59DECF" w14:textId="77777777" w:rsidR="007C33D2" w:rsidRDefault="007C33D2" w:rsidP="002313B1">
      <w:pPr>
        <w:pStyle w:val="Heading2"/>
      </w:pPr>
    </w:p>
    <w:p w14:paraId="677EE31B" w14:textId="2A5E3D14" w:rsidR="002313B1" w:rsidRDefault="002313B1" w:rsidP="002313B1">
      <w:pPr>
        <w:pStyle w:val="Heading2"/>
      </w:pPr>
      <w:r>
        <w:lastRenderedPageBreak/>
        <w:t>1AC</w:t>
      </w:r>
    </w:p>
    <w:p w14:paraId="3DAD00B5" w14:textId="20FB4225" w:rsidR="004809C3" w:rsidRPr="008503B9" w:rsidRDefault="004809C3" w:rsidP="004809C3">
      <w:pPr>
        <w:pStyle w:val="Heading4"/>
        <w:rPr>
          <w:u w:val="single"/>
        </w:rPr>
      </w:pPr>
      <w:r>
        <w:t>Plan — The Appropriation of outer space by private entities</w:t>
      </w:r>
      <w:r w:rsidR="009D7E80">
        <w:t xml:space="preserve"> </w:t>
      </w:r>
      <w:r>
        <w:t xml:space="preserve">is unjust </w:t>
      </w:r>
    </w:p>
    <w:p w14:paraId="5D8B223A" w14:textId="77777777" w:rsidR="004809C3" w:rsidRPr="004809C3" w:rsidRDefault="004809C3" w:rsidP="004809C3"/>
    <w:p w14:paraId="09DB7FDE" w14:textId="77777777" w:rsidR="002313B1" w:rsidRPr="008D2860" w:rsidRDefault="002313B1" w:rsidP="002313B1">
      <w:pPr>
        <w:pStyle w:val="Heading3"/>
      </w:pPr>
      <w:r>
        <w:lastRenderedPageBreak/>
        <w:t>Mining</w:t>
      </w:r>
    </w:p>
    <w:p w14:paraId="44C52132" w14:textId="77777777" w:rsidR="002313B1" w:rsidRDefault="002313B1" w:rsidP="002313B1">
      <w:pPr>
        <w:pStyle w:val="Heading4"/>
      </w:pPr>
      <w:r>
        <w:t xml:space="preserve">Status Quo Space mining causes </w:t>
      </w:r>
      <w:r>
        <w:rPr>
          <w:u w:val="single"/>
        </w:rPr>
        <w:t>deregulation</w:t>
      </w:r>
      <w:r>
        <w:t xml:space="preserve"> globally – multilateralism solves. </w:t>
      </w:r>
    </w:p>
    <w:p w14:paraId="599741D2" w14:textId="77777777" w:rsidR="002313B1" w:rsidRPr="00240D00" w:rsidRDefault="002313B1" w:rsidP="002313B1">
      <w:pPr>
        <w:rPr>
          <w:sz w:val="14"/>
        </w:rPr>
      </w:pPr>
      <w:r w:rsidRPr="00240D00">
        <w:rPr>
          <w:sz w:val="14"/>
        </w:rPr>
        <w:t xml:space="preserve">Edd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AC4FA25" w14:textId="58EFE3AD" w:rsidR="002313B1" w:rsidRDefault="002313B1" w:rsidP="002313B1">
      <w:pPr>
        <w:rPr>
          <w:rStyle w:val="StyleUnderlin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107C42">
        <w:rPr>
          <w:rStyle w:val="StyleUnderline"/>
          <w:highlight w:val="green"/>
        </w:rPr>
        <w:t xml:space="preserve">the US is trying to skew the game </w:t>
      </w:r>
      <w:r w:rsidRPr="00E33B29">
        <w:rPr>
          <w:rStyle w:val="StyleUnderline"/>
        </w:rPr>
        <w:t xml:space="preserve">in its favor, </w:t>
      </w:r>
      <w:r w:rsidRPr="00107C42">
        <w:rPr>
          <w:rStyle w:val="StyleUnderline"/>
          <w:highlight w:val="green"/>
        </w:rPr>
        <w:t xml:space="preserve">with </w:t>
      </w:r>
      <w:r w:rsidRPr="00163783">
        <w:rPr>
          <w:rStyle w:val="StyleUnderline"/>
        </w:rPr>
        <w:t xml:space="preserve">potentially </w:t>
      </w:r>
      <w:r w:rsidRPr="00107C42">
        <w:rPr>
          <w:rStyle w:val="StyleUnderline"/>
          <w:highlight w:val="green"/>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107C42">
        <w:rPr>
          <w:rStyle w:val="StyleUnderline"/>
          <w:highlight w:val="green"/>
        </w:rPr>
        <w:t>recent policy moves</w:t>
      </w:r>
      <w:r w:rsidRPr="00E33B29">
        <w:rPr>
          <w:rStyle w:val="StyleUnderline"/>
        </w:rPr>
        <w:t xml:space="preserve"> by the US are part of a concerted effort to </w:t>
      </w:r>
      <w:r w:rsidRPr="00107C42">
        <w:rPr>
          <w:rStyle w:val="StyleUnderline"/>
          <w:highlight w:val="green"/>
        </w:rPr>
        <w:t xml:space="preserve">refocus </w:t>
      </w:r>
      <w:r w:rsidRPr="00E33B29">
        <w:rPr>
          <w:rStyle w:val="StyleUnderline"/>
        </w:rPr>
        <w:t xml:space="preserve">international </w:t>
      </w:r>
      <w:r w:rsidRPr="00107C42">
        <w:rPr>
          <w:rStyle w:val="StyleUnderline"/>
          <w:highlight w:val="green"/>
        </w:rPr>
        <w:t xml:space="preserve">space </w:t>
      </w:r>
      <w:r w:rsidRPr="007046B8">
        <w:rPr>
          <w:rStyle w:val="StyleUnderline"/>
        </w:rPr>
        <w:t>cooperation</w:t>
      </w:r>
      <w:r w:rsidRPr="00240D00">
        <w:rPr>
          <w:sz w:val="12"/>
        </w:rPr>
        <w:t xml:space="preserve"> </w:t>
      </w:r>
      <w:r w:rsidRPr="00107C42">
        <w:rPr>
          <w:rStyle w:val="StyleUnderline"/>
          <w:highlight w:val="green"/>
        </w:rPr>
        <w:t xml:space="preserve">towards </w:t>
      </w:r>
      <w:r w:rsidRPr="00107C42">
        <w:rPr>
          <w:rStyle w:val="StyleUnderline"/>
          <w:b/>
          <w:bCs/>
          <w:highlight w:val="green"/>
        </w:rPr>
        <w:t>short-term commercial interests</w:t>
      </w:r>
      <w:r w:rsidRPr="00107C42">
        <w:rPr>
          <w:rStyle w:val="StyleUnderline"/>
          <w:highlight w:val="green"/>
        </w:rPr>
        <w:t>, which</w:t>
      </w:r>
      <w:r w:rsidRPr="00163783">
        <w:rPr>
          <w:rStyle w:val="StyleUnderline"/>
        </w:rPr>
        <w:t xml:space="preserve"> could precipitate a “race to the bottom” that </w:t>
      </w:r>
      <w:r w:rsidRPr="00107C42">
        <w:rPr>
          <w:rStyle w:val="StyleUnderline"/>
          <w:highlight w:val="green"/>
        </w:rPr>
        <w:t>sabotages efforts to safely manage</w:t>
      </w:r>
      <w:r w:rsidRPr="00163783">
        <w:rPr>
          <w:rStyle w:val="StyleUnderline"/>
        </w:rPr>
        <w:t xml:space="preserve"> the development of </w:t>
      </w:r>
      <w:r w:rsidRPr="00107C42">
        <w:rPr>
          <w:rStyle w:val="StyleUnderline"/>
          <w:highlight w:val="green"/>
        </w:rPr>
        <w:t>space</w:t>
      </w:r>
      <w:r w:rsidRPr="00163783">
        <w:rPr>
          <w:rStyle w:val="StyleUnderline"/>
        </w:rPr>
        <w:t>.</w:t>
      </w:r>
      <w:r w:rsidRPr="00240D00">
        <w:rPr>
          <w:sz w:val="12"/>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r w:rsidRPr="00107C42">
        <w:rPr>
          <w:rStyle w:val="StyleUnderline"/>
          <w:highlight w:val="green"/>
        </w:rPr>
        <w:t>loosely-regulated</w:t>
      </w:r>
      <w:r w:rsidRPr="00364AB4">
        <w:rPr>
          <w:rStyle w:val="StyleUnderline"/>
        </w:rPr>
        <w:t xml:space="preserve"> </w:t>
      </w:r>
      <w:r w:rsidRPr="00E33B29">
        <w:rPr>
          <w:rStyle w:val="StyleUnderline"/>
        </w:rPr>
        <w:t xml:space="preserve">space </w:t>
      </w:r>
      <w:r w:rsidRPr="00107C42">
        <w:rPr>
          <w:rStyle w:val="StyleUnderline"/>
          <w:highlight w:val="green"/>
        </w:rPr>
        <w:t>mining could result in the destruction of</w:t>
      </w:r>
      <w:r w:rsidRPr="007046B8">
        <w:rPr>
          <w:rStyle w:val="StyleUnderline"/>
        </w:rPr>
        <w:t xml:space="preserve"> deposits that could hold </w:t>
      </w:r>
      <w:r w:rsidRPr="00107C42">
        <w:rPr>
          <w:rStyle w:val="StyleUnderline"/>
          <w:highlight w:val="green"/>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107C42">
        <w:rPr>
          <w:rStyle w:val="StyleUnderline"/>
          <w:highlight w:val="green"/>
        </w:rPr>
        <w:t xml:space="preserve">space vehicles, increase </w:t>
      </w:r>
      <w:r w:rsidRPr="00163783">
        <w:rPr>
          <w:rStyle w:val="StyleUnderline"/>
        </w:rPr>
        <w:t xml:space="preserve">the amount of space </w:t>
      </w:r>
      <w:r w:rsidRPr="00107C42">
        <w:rPr>
          <w:rStyle w:val="StyleUnderline"/>
          <w:highlight w:val="green"/>
        </w:rPr>
        <w:t xml:space="preserve">debris, or </w:t>
      </w:r>
      <w:r w:rsidRPr="00163783">
        <w:rPr>
          <w:rStyle w:val="StyleUnderline"/>
        </w:rPr>
        <w:t xml:space="preserve">in a worst-case scenario, </w:t>
      </w:r>
      <w:r w:rsidRPr="00107C42">
        <w:rPr>
          <w:rStyle w:val="StyleUnderline"/>
          <w:highlight w:val="green"/>
        </w:rPr>
        <w:t>create meteorites that</w:t>
      </w:r>
      <w:r w:rsidRPr="00163783">
        <w:rPr>
          <w:rStyle w:val="StyleUnderline"/>
        </w:rPr>
        <w:t xml:space="preserve"> could </w:t>
      </w:r>
      <w:r w:rsidRPr="00107C42">
        <w:rPr>
          <w:rStyle w:val="StyleUnderline"/>
          <w:highlight w:val="green"/>
        </w:rPr>
        <w:t>threaten sat</w:t>
      </w:r>
      <w:r w:rsidRPr="00163783">
        <w:rPr>
          <w:rStyle w:val="StyleUnderline"/>
        </w:rPr>
        <w:t>ellite</w:t>
      </w:r>
      <w:r w:rsidRPr="00107C42">
        <w:rPr>
          <w:rStyle w:val="StyleUnderline"/>
          <w:highlight w:val="green"/>
        </w:rPr>
        <w:t xml:space="preserve">s or </w:t>
      </w:r>
      <w:r w:rsidRPr="00163783">
        <w:rPr>
          <w:rStyle w:val="StyleUnderline"/>
        </w:rPr>
        <w:t xml:space="preserve">even impact </w:t>
      </w:r>
      <w:r w:rsidRPr="00107C42">
        <w:rPr>
          <w:rStyle w:val="StyleUnderline"/>
          <w:highlight w:val="green"/>
        </w:rPr>
        <w:t xml:space="preserve">Earth. By eschewing a multilateral approach </w:t>
      </w:r>
      <w:r w:rsidRPr="00E33B29">
        <w:rPr>
          <w:rStyle w:val="StyleUnderline"/>
        </w:rPr>
        <w:t>to setting space policy</w:t>
      </w:r>
      <w:r w:rsidRPr="00107C42">
        <w:rPr>
          <w:sz w:val="12"/>
          <w:highlight w:val="green"/>
        </w:rPr>
        <w:t xml:space="preserve">, </w:t>
      </w:r>
      <w:r w:rsidRPr="00107C42">
        <w:rPr>
          <w:rStyle w:val="StyleUnderline"/>
          <w:highlight w:val="green"/>
        </w:rPr>
        <w:t xml:space="preserve">the US </w:t>
      </w:r>
      <w:r w:rsidRPr="00163783">
        <w:rPr>
          <w:rStyle w:val="StyleUnderline"/>
        </w:rPr>
        <w:t xml:space="preserve">also </w:t>
      </w:r>
      <w:r w:rsidRPr="00107C42">
        <w:rPr>
          <w:rStyle w:val="StyleUnderline"/>
          <w:highlight w:val="green"/>
        </w:rPr>
        <w:t xml:space="preserve">opens </w:t>
      </w:r>
      <w:r w:rsidRPr="00163783">
        <w:rPr>
          <w:rStyle w:val="StyleUnderline"/>
        </w:rPr>
        <w:t xml:space="preserve">the door to </w:t>
      </w:r>
      <w:r w:rsidRPr="00107C42">
        <w:rPr>
          <w:rStyle w:val="StyleUnderline"/>
          <w:highlight w:val="green"/>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107C42">
        <w:rPr>
          <w:rStyle w:val="StyleUnderline"/>
          <w:b/>
          <w:bCs/>
          <w:highlight w:val="green"/>
        </w:rPr>
        <w:t>a race to the bottom</w:t>
      </w:r>
      <w:r w:rsidRPr="00107C42">
        <w:rPr>
          <w:rStyle w:val="StyleUnderline"/>
          <w:highlight w:val="green"/>
        </w:rPr>
        <w:t xml:space="preserve">, where countries compete to set the laxest rules </w:t>
      </w:r>
      <w:r w:rsidRPr="00083379">
        <w:rPr>
          <w:rStyle w:val="StyleUnderline"/>
        </w:rPr>
        <w:t>for</w:t>
      </w:r>
      <w:r w:rsidRPr="00E33B29">
        <w:rPr>
          <w:rStyle w:val="StyleUnderline"/>
        </w:rPr>
        <w:t xml:space="preserve"> space mining </w:t>
      </w:r>
      <w:r w:rsidRPr="00107C42">
        <w:rPr>
          <w:rStyle w:val="StyleUnderline"/>
          <w:highlight w:val="green"/>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33B29">
        <w:rPr>
          <w:rStyle w:val="StyleUnderline"/>
        </w:rPr>
        <w:t xml:space="preserve">Boley and Byers admit that </w:t>
      </w:r>
      <w:r w:rsidRPr="00107C42">
        <w:rPr>
          <w:rStyle w:val="StyleUnderline"/>
          <w:highlight w:val="green"/>
        </w:rPr>
        <w:t>if this went ahead</w:t>
      </w:r>
      <w:r w:rsidRPr="007046B8">
        <w:rPr>
          <w:rStyle w:val="StyleUnderline"/>
        </w:rPr>
        <w:t xml:space="preserve"> </w:t>
      </w:r>
      <w:r w:rsidRPr="00E33B29">
        <w:rPr>
          <w:rStyle w:val="StyleUnderline"/>
        </w:rPr>
        <w:t xml:space="preserve">and was not protested by other nations, </w:t>
      </w:r>
      <w:r w:rsidRPr="00107C42">
        <w:rPr>
          <w:rStyle w:val="StyleUnderline"/>
          <w:highlight w:val="green"/>
        </w:rPr>
        <w:t xml:space="preserve">it could set a precedent </w:t>
      </w:r>
      <w:r w:rsidRPr="00E07736">
        <w:rPr>
          <w:rStyle w:val="StyleUnderline"/>
        </w:rPr>
        <w:t xml:space="preserve">in </w:t>
      </w:r>
      <w:r w:rsidRPr="00163783">
        <w:rPr>
          <w:rStyle w:val="StyleUnderline"/>
        </w:rPr>
        <w:t xml:space="preserve">international law that would be </w:t>
      </w:r>
      <w:r w:rsidRPr="00107C42">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7184906" w14:textId="77777777" w:rsidR="004D5F8B" w:rsidRDefault="004D5F8B" w:rsidP="004D5F8B">
      <w:pPr>
        <w:pStyle w:val="Heading4"/>
      </w:pPr>
      <w:r>
        <w:t xml:space="preserve">It trades off with multilateral mining which avoids conflict and debris. </w:t>
      </w:r>
    </w:p>
    <w:p w14:paraId="49B62D31" w14:textId="77777777" w:rsidR="004D5F8B" w:rsidRPr="00240D00" w:rsidRDefault="004D5F8B" w:rsidP="004D5F8B">
      <w:pPr>
        <w:rPr>
          <w:sz w:val="14"/>
        </w:rPr>
      </w:pPr>
      <w:r w:rsidRPr="00240D00">
        <w:rPr>
          <w:sz w:val="14"/>
        </w:rPr>
        <w:t xml:space="preserve">Ramin </w:t>
      </w:r>
      <w:r w:rsidRPr="007831F9">
        <w:rPr>
          <w:rStyle w:val="Style13ptBold"/>
        </w:rPr>
        <w:t>Skibba 18</w:t>
      </w:r>
      <w:r w:rsidRPr="00240D00">
        <w:rPr>
          <w:sz w:val="14"/>
        </w:rPr>
        <w:t>, science writer and astrophysicist based in Santa Cruz and San Diego., “ Mining in Space Could Lead to Conflicts on Earth,” Nautilus, 5-2-2018, https://nautil.us/blog/-mining-in-space-could-lead-to-conflicts-on-earth</w:t>
      </w:r>
    </w:p>
    <w:p w14:paraId="05FE47E1" w14:textId="6328E591" w:rsidR="004D5F8B" w:rsidRPr="004D5F8B" w:rsidRDefault="004D5F8B" w:rsidP="002313B1">
      <w:pPr>
        <w:rPr>
          <w:sz w:val="10"/>
        </w:rPr>
      </w:pPr>
      <w:r w:rsidRPr="005D155F">
        <w:rPr>
          <w:rStyle w:val="StyleUnderline"/>
        </w:rPr>
        <w:t>Space mining is no longer science fiction</w:t>
      </w:r>
      <w:r w:rsidRPr="00240D00">
        <w:rPr>
          <w:sz w:val="1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107C42">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163783">
        <w:rPr>
          <w:rStyle w:val="StyleUnderline"/>
        </w:rPr>
        <w:t xml:space="preserve">For one thing, it </w:t>
      </w:r>
      <w:r w:rsidRPr="00107C42">
        <w:rPr>
          <w:rStyle w:val="StyleUnderline"/>
          <w:highlight w:val="green"/>
        </w:rPr>
        <w:lastRenderedPageBreak/>
        <w:t>appears to violate i</w:t>
      </w:r>
      <w:r w:rsidRPr="00163783">
        <w:rPr>
          <w:rStyle w:val="StyleUnderline"/>
        </w:rPr>
        <w:t xml:space="preserve">nternational </w:t>
      </w:r>
      <w:r w:rsidRPr="00107C42">
        <w:rPr>
          <w:rStyle w:val="StyleUnderline"/>
          <w:highlight w:val="green"/>
        </w:rPr>
        <w:t>law</w:t>
      </w:r>
      <w:r w:rsidRPr="00240D00">
        <w:rPr>
          <w:sz w:val="10"/>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07C42">
        <w:rPr>
          <w:rStyle w:val="StyleUnderline"/>
          <w:highlight w:val="green"/>
        </w:rPr>
        <w:t>space-faring nations</w:t>
      </w:r>
      <w:r w:rsidRPr="00D672D9">
        <w:rPr>
          <w:rStyle w:val="StyleUnderline"/>
        </w:rPr>
        <w:t xml:space="preserve"> are not among the 16 countries party to the treaty, but they </w:t>
      </w:r>
      <w:r w:rsidRPr="00107C42">
        <w:rPr>
          <w:rStyle w:val="StyleUnderline"/>
          <w:highlight w:val="green"/>
        </w:rPr>
        <w:t>should</w:t>
      </w:r>
      <w:r w:rsidRPr="00D672D9">
        <w:rPr>
          <w:rStyle w:val="StyleUnderline"/>
        </w:rPr>
        <w:t xml:space="preserve"> arguably </w:t>
      </w:r>
      <w:r w:rsidRPr="00107C42">
        <w:rPr>
          <w:rStyle w:val="StyleUnderline"/>
          <w:highlight w:val="green"/>
        </w:rPr>
        <w:t xml:space="preserve">come to some </w:t>
      </w:r>
      <w:r w:rsidRPr="005D155F">
        <w:rPr>
          <w:rStyle w:val="StyleUnderline"/>
        </w:rPr>
        <w:t xml:space="preserve">equitable </w:t>
      </w:r>
      <w:r w:rsidRPr="00107C42">
        <w:rPr>
          <w:rStyle w:val="StyleUnderline"/>
          <w:highlight w:val="green"/>
        </w:rPr>
        <w:t>agreement, since international competition over</w:t>
      </w:r>
      <w:r w:rsidRPr="00163783">
        <w:rPr>
          <w:rStyle w:val="StyleUnderline"/>
        </w:rPr>
        <w:t xml:space="preserve"> natural </w:t>
      </w:r>
      <w:r w:rsidRPr="00107C42">
        <w:rPr>
          <w:rStyle w:val="StyleUnderline"/>
          <w:highlight w:val="green"/>
        </w:rPr>
        <w:t>resources</w:t>
      </w:r>
      <w:r w:rsidRPr="00163783">
        <w:rPr>
          <w:rStyle w:val="StyleUnderline"/>
        </w:rPr>
        <w:t xml:space="preserve"> in space </w:t>
      </w:r>
      <w:r w:rsidRPr="00107C42">
        <w:rPr>
          <w:rStyle w:val="StyleUnderline"/>
          <w:highlight w:val="green"/>
        </w:rPr>
        <w:t>may</w:t>
      </w:r>
      <w:r w:rsidRPr="00163783">
        <w:rPr>
          <w:rStyle w:val="StyleUnderline"/>
        </w:rPr>
        <w:t xml:space="preserve"> very well </w:t>
      </w:r>
      <w:r w:rsidRPr="00107C42">
        <w:rPr>
          <w:rStyle w:val="StyleUnderline"/>
          <w:highlight w:val="green"/>
        </w:rPr>
        <w:t>transform into conflict</w:t>
      </w:r>
      <w:r w:rsidRPr="00240D00">
        <w:rPr>
          <w:sz w:val="1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107C42">
        <w:rPr>
          <w:rStyle w:val="StyleUnderline"/>
          <w:highlight w:val="green"/>
        </w:rPr>
        <w:t>As</w:t>
      </w:r>
      <w:r w:rsidRPr="00D672D9">
        <w:rPr>
          <w:rStyle w:val="StyleUnderline"/>
        </w:rPr>
        <w:t xml:space="preserve"> Planetary Resources and other U.S. and foreign </w:t>
      </w:r>
      <w:r w:rsidRPr="00107C42">
        <w:rPr>
          <w:rStyle w:val="StyleUnderline"/>
          <w:highlight w:val="green"/>
        </w:rPr>
        <w:t>companies scramble for control</w:t>
      </w:r>
      <w:r w:rsidRPr="00D672D9">
        <w:rPr>
          <w:rStyle w:val="StyleUnderline"/>
        </w:rPr>
        <w:t xml:space="preserve"> over these valuable space minerals, </w:t>
      </w:r>
      <w:r w:rsidRPr="00107C42">
        <w:rPr>
          <w:rStyle w:val="StyleUnderline"/>
          <w:highlight w:val="green"/>
        </w:rPr>
        <w:t xml:space="preserve">competing “land grabs” </w:t>
      </w:r>
      <w:r w:rsidRPr="00735EC8">
        <w:rPr>
          <w:rStyle w:val="StyleUnderline"/>
        </w:rPr>
        <w:t xml:space="preserve">by armed satellites </w:t>
      </w:r>
      <w:r w:rsidRPr="00107C42">
        <w:rPr>
          <w:rStyle w:val="StyleUnderline"/>
          <w:highlight w:val="green"/>
        </w:rPr>
        <w:t>may come</w:t>
      </w:r>
      <w:r w:rsidRPr="00163783">
        <w:rPr>
          <w:rStyle w:val="StyleUnderline"/>
        </w:rPr>
        <w:t xml:space="preserve"> next.</w:t>
      </w:r>
      <w:r w:rsidRPr="00240D00">
        <w:rPr>
          <w:sz w:val="10"/>
        </w:rPr>
        <w:t xml:space="preserve"> </w:t>
      </w:r>
      <w:r w:rsidRPr="00D672D9">
        <w:rPr>
          <w:rStyle w:val="StyleUnderline"/>
        </w:rPr>
        <w:t xml:space="preserve">Platinum-group metals in space may serve the same role as oil has on Earth, </w:t>
      </w:r>
      <w:r w:rsidRPr="00107C42">
        <w:rPr>
          <w:rStyle w:val="StyleUnderline"/>
          <w:highlight w:val="green"/>
        </w:rPr>
        <w:t xml:space="preserve">threatening to extend </w:t>
      </w:r>
      <w:r w:rsidRPr="00163783">
        <w:rPr>
          <w:rStyle w:val="StyleUnderline"/>
        </w:rPr>
        <w:t xml:space="preserve">geopolitical </w:t>
      </w:r>
      <w:r w:rsidRPr="00107C42">
        <w:rPr>
          <w:rStyle w:val="StyleUnderline"/>
          <w:highlight w:val="green"/>
        </w:rPr>
        <w:t>struggles into astropolitical ones</w:t>
      </w:r>
      <w:r w:rsidRPr="00240D00">
        <w:rPr>
          <w:sz w:val="1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 xml:space="preserve">Like all forms of </w:t>
      </w:r>
      <w:r w:rsidRPr="00107C42">
        <w:rPr>
          <w:rStyle w:val="StyleUnderline"/>
          <w:highlight w:val="green"/>
        </w:rPr>
        <w:t>mining</w:t>
      </w:r>
      <w:r w:rsidRPr="00D672D9">
        <w:rPr>
          <w:rStyle w:val="StyleUnderline"/>
        </w:rPr>
        <w:t xml:space="preserve">, </w:t>
      </w:r>
      <w:r w:rsidRPr="00A60F24">
        <w:rPr>
          <w:rStyle w:val="StyleUnderline"/>
        </w:rPr>
        <w:t>it will be dangerous</w:t>
      </w:r>
      <w:r w:rsidRPr="00240D00">
        <w:rPr>
          <w:sz w:val="10"/>
        </w:rPr>
        <w:t xml:space="preserve">. If </w:t>
      </w:r>
      <w:r w:rsidRPr="00163783">
        <w:rPr>
          <w:rStyle w:val="StyleUnderline"/>
        </w:rPr>
        <w:t xml:space="preserve">space-mining activities break up asteroids, the resulting </w:t>
      </w:r>
      <w:r w:rsidRPr="00107C42">
        <w:rPr>
          <w:rStyle w:val="StyleUnderline"/>
          <w:highlight w:val="green"/>
        </w:rPr>
        <w:t>debris could be hazardous</w:t>
      </w:r>
      <w:r w:rsidRPr="00163783">
        <w:rPr>
          <w:rStyle w:val="StyleUnderline"/>
        </w:rPr>
        <w:t xml:space="preserve"> for satellites, other spacecraft, and astronauts nearby</w:t>
      </w:r>
      <w:r w:rsidRPr="00D672D9">
        <w:rPr>
          <w:rStyle w:val="StyleUnderline"/>
        </w:rPr>
        <w:t xml:space="preserve">. </w:t>
      </w:r>
      <w:r w:rsidRPr="00107C42">
        <w:rPr>
          <w:rStyle w:val="StyleUnderline"/>
          <w:b/>
          <w:bCs/>
          <w:highlight w:val="green"/>
        </w:rPr>
        <w:t>On the other hand</w:t>
      </w:r>
      <w:r w:rsidRPr="00D672D9">
        <w:rPr>
          <w:rStyle w:val="StyleUnderline"/>
        </w:rPr>
        <w:t xml:space="preserve">, in </w:t>
      </w:r>
      <w:r w:rsidRPr="00A60F24">
        <w:rPr>
          <w:rStyle w:val="StyleUnderline"/>
        </w:rPr>
        <w:t>a best-case</w:t>
      </w:r>
      <w:r w:rsidRPr="00D672D9">
        <w:rPr>
          <w:rStyle w:val="StyleUnderline"/>
        </w:rPr>
        <w:t xml:space="preserve"> scenario, space </w:t>
      </w:r>
      <w:r w:rsidRPr="00107C42">
        <w:rPr>
          <w:rStyle w:val="StyleUnderline"/>
          <w:b/>
          <w:bCs/>
          <w:highlight w:val="green"/>
        </w:rPr>
        <w:t>mining could be</w:t>
      </w:r>
      <w:r w:rsidRPr="00D672D9">
        <w:rPr>
          <w:rStyle w:val="StyleUnderline"/>
        </w:rPr>
        <w:t xml:space="preserve"> environmentally </w:t>
      </w:r>
      <w:r w:rsidRPr="00107C42">
        <w:rPr>
          <w:rStyle w:val="StyleUnderline"/>
          <w:b/>
          <w:bCs/>
          <w:highlight w:val="green"/>
        </w:rPr>
        <w:t>safe</w:t>
      </w:r>
      <w:r w:rsidRPr="00107C42">
        <w:rPr>
          <w:rStyle w:val="StyleUnderline"/>
          <w:highlight w:val="green"/>
        </w:rPr>
        <w:t>, capture only necessary minerals and water, and</w:t>
      </w:r>
      <w:r w:rsidRPr="00D672D9">
        <w:rPr>
          <w:rStyle w:val="StyleUnderline"/>
        </w:rPr>
        <w:t xml:space="preserve">, in the more distant future even </w:t>
      </w:r>
      <w:r w:rsidRPr="00107C42">
        <w:rPr>
          <w:rStyle w:val="StyleUnderline"/>
          <w:highlight w:val="green"/>
        </w:rPr>
        <w:t>lead to the construction of a</w:t>
      </w:r>
      <w:r w:rsidRPr="00D672D9">
        <w:rPr>
          <w:rStyle w:val="StyleUnderline"/>
        </w:rPr>
        <w:t xml:space="preserve"> far-flung </w:t>
      </w:r>
      <w:r w:rsidRPr="00107C42">
        <w:rPr>
          <w:rStyle w:val="StyleUnderline"/>
          <w:highlight w:val="green"/>
        </w:rPr>
        <w:t>space station</w:t>
      </w:r>
      <w:r w:rsidRPr="00D672D9">
        <w:rPr>
          <w:rStyle w:val="StyleUnderline"/>
        </w:rPr>
        <w:t xml:space="preserve"> led by NASA and other space agencies, orbiting 200 million miles from Earth and serving as both a mining depot and a pit-stop for passing spacecraft.</w:t>
      </w:r>
      <w:r w:rsidRPr="00240D00">
        <w:rPr>
          <w:sz w:val="10"/>
        </w:rPr>
        <w:t xml:space="preserve"> </w:t>
      </w:r>
      <w:r w:rsidRPr="00D672D9">
        <w:rPr>
          <w:rStyle w:val="StyleUnderline"/>
        </w:rPr>
        <w:t>But it’s not clear that a pact between the commercial space mining industry and NASA would align with the public’s interest</w:t>
      </w:r>
      <w:r w:rsidRPr="00240D00">
        <w:rPr>
          <w:sz w:val="10"/>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07C42">
        <w:rPr>
          <w:rStyle w:val="StyleUnderline"/>
          <w:highlight w:val="green"/>
        </w:rPr>
        <w:t>But if</w:t>
      </w:r>
      <w:r w:rsidRPr="00D672D9">
        <w:rPr>
          <w:rStyle w:val="StyleUnderline"/>
        </w:rPr>
        <w:t xml:space="preserve"> the </w:t>
      </w:r>
      <w:r w:rsidRPr="00107C42">
        <w:rPr>
          <w:rStyle w:val="StyleUnderline"/>
          <w:highlight w:val="green"/>
        </w:rPr>
        <w:t>U.S</w:t>
      </w:r>
      <w:r w:rsidRPr="00D672D9">
        <w:rPr>
          <w:rStyle w:val="StyleUnderline"/>
        </w:rPr>
        <w:t xml:space="preserve">. and U.S.-based </w:t>
      </w:r>
      <w:r w:rsidRPr="00107C42">
        <w:rPr>
          <w:rStyle w:val="StyleUnderline"/>
          <w:highlight w:val="green"/>
        </w:rPr>
        <w:t>companies lay claim</w:t>
      </w:r>
      <w:r w:rsidRPr="00D672D9">
        <w:rPr>
          <w:rStyle w:val="StyleUnderline"/>
        </w:rPr>
        <w:t xml:space="preserve"> to the richest and most easily accessible prospecting sites, </w:t>
      </w:r>
      <w:r w:rsidRPr="00107C42">
        <w:rPr>
          <w:rStyle w:val="StyleUnderline"/>
          <w:highlight w:val="green"/>
        </w:rPr>
        <w:t>not allowing other companies</w:t>
      </w:r>
      <w:r w:rsidRPr="00D672D9">
        <w:rPr>
          <w:rStyle w:val="StyleUnderline"/>
        </w:rPr>
        <w:t xml:space="preserve"> and nations </w:t>
      </w:r>
      <w:r w:rsidRPr="00107C42">
        <w:rPr>
          <w:rStyle w:val="StyleUnderline"/>
          <w:highlight w:val="green"/>
        </w:rPr>
        <w:t>to share</w:t>
      </w:r>
      <w:r w:rsidRPr="00D672D9">
        <w:rPr>
          <w:rStyle w:val="StyleUnderline"/>
        </w:rPr>
        <w:t xml:space="preserve"> in the wealth</w:t>
      </w:r>
      <w:r w:rsidRPr="00240D00">
        <w:rPr>
          <w:sz w:val="10"/>
        </w:rPr>
        <w:t xml:space="preserve">, </w:t>
      </w:r>
      <w:r w:rsidRPr="00107C42">
        <w:rPr>
          <w:rStyle w:val="StyleUnderline"/>
          <w:highlight w:val="green"/>
        </w:rPr>
        <w:t>economic and political relations could be damaged</w:t>
      </w:r>
      <w:r w:rsidRPr="00240D00">
        <w:rPr>
          <w:sz w:val="1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07C42">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240D00">
        <w:rPr>
          <w:sz w:val="10"/>
        </w:rPr>
        <w:t xml:space="preserve">ica. That icy landscape is humankind’s common heritage, where we encourage scientific investigations and conservation and forbid territorial claims. </w:t>
      </w:r>
      <w:r w:rsidRPr="00107C42">
        <w:rPr>
          <w:rStyle w:val="StyleUnderline"/>
          <w:b/>
          <w:bCs/>
          <w:highlight w:val="green"/>
        </w:rPr>
        <w:t>If</w:t>
      </w:r>
      <w:r w:rsidRPr="00163783">
        <w:rPr>
          <w:rStyle w:val="StyleUnderline"/>
        </w:rPr>
        <w:t xml:space="preserve"> some </w:t>
      </w:r>
      <w:r w:rsidRPr="00107C42">
        <w:rPr>
          <w:rStyle w:val="StyleUnderline"/>
          <w:b/>
          <w:bCs/>
          <w:highlight w:val="green"/>
        </w:rPr>
        <w:t>organizations want to mine</w:t>
      </w:r>
      <w:r w:rsidRPr="00163783">
        <w:rPr>
          <w:rStyle w:val="StyleUnderline"/>
        </w:rPr>
        <w:t xml:space="preserve"> asteroids, then </w:t>
      </w:r>
      <w:r w:rsidRPr="00107C42">
        <w:rPr>
          <w:rStyle w:val="StyleUnderline"/>
          <w:b/>
          <w:bCs/>
          <w:highlight w:val="green"/>
        </w:rPr>
        <w:t>we should</w:t>
      </w:r>
      <w:r w:rsidRPr="00107C42">
        <w:rPr>
          <w:rStyle w:val="StyleUnderline"/>
          <w:highlight w:val="green"/>
        </w:rPr>
        <w:t xml:space="preserve"> </w:t>
      </w:r>
      <w:r w:rsidRPr="00163783">
        <w:rPr>
          <w:rStyle w:val="StyleUnderline"/>
        </w:rPr>
        <w:t xml:space="preserve">take the time to </w:t>
      </w:r>
      <w:r w:rsidRPr="00107C42">
        <w:rPr>
          <w:rStyle w:val="StyleUnderline"/>
          <w:b/>
          <w:bCs/>
          <w:highlight w:val="green"/>
        </w:rPr>
        <w:t xml:space="preserve">develop and </w:t>
      </w:r>
      <w:r w:rsidRPr="00107C42">
        <w:rPr>
          <w:rStyle w:val="Emphasis"/>
          <w:highlight w:val="green"/>
        </w:rPr>
        <w:t>establish an international framework</w:t>
      </w:r>
      <w:r w:rsidRPr="00107C42">
        <w:rPr>
          <w:rStyle w:val="StyleUnderline"/>
          <w:b/>
          <w:bCs/>
          <w:highlight w:val="green"/>
        </w:rPr>
        <w:t xml:space="preserve"> to regulate it properly</w:t>
      </w:r>
      <w:r w:rsidRPr="00701C6E">
        <w:rPr>
          <w:rStyle w:val="StyleUnderline"/>
          <w:b/>
          <w:bCs/>
        </w:rPr>
        <w:t>.</w:t>
      </w:r>
      <w:r w:rsidRPr="00240D00">
        <w:rPr>
          <w:sz w:val="1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1BD23A7" w14:textId="77777777" w:rsidR="002313B1" w:rsidRDefault="002313B1" w:rsidP="002313B1">
      <w:pPr>
        <w:pStyle w:val="Heading4"/>
      </w:pPr>
      <w:r>
        <w:t xml:space="preserve">Dangerous mining greatly increases space debris. </w:t>
      </w:r>
    </w:p>
    <w:p w14:paraId="200D78B7" w14:textId="77777777" w:rsidR="002313B1" w:rsidRPr="00240D00" w:rsidRDefault="002313B1" w:rsidP="002313B1">
      <w:pPr>
        <w:rPr>
          <w:sz w:val="14"/>
        </w:rPr>
      </w:pPr>
      <w:r w:rsidRPr="00240D00">
        <w:rPr>
          <w:sz w:val="14"/>
        </w:rPr>
        <w:t xml:space="preserve">Sarah </w:t>
      </w:r>
      <w:r w:rsidRPr="00364AB4">
        <w:rPr>
          <w:rStyle w:val="Style13ptBold"/>
        </w:rPr>
        <w:t>Scoles 15</w:t>
      </w:r>
      <w:r w:rsidRPr="00240D00">
        <w:rPr>
          <w:sz w:val="14"/>
        </w:rPr>
        <w:t>, “Dust from asteroid mining spells danger for satellites,” New Scientist, 5-27-2015, https://www.newscientist.com/article/mg22630235-100-dust-from-asteroid-mining-spells-danger-for-satellites/</w:t>
      </w:r>
    </w:p>
    <w:p w14:paraId="10ECD04C" w14:textId="67FFBC83" w:rsidR="004D5F8B" w:rsidRPr="004D5F8B" w:rsidRDefault="002313B1" w:rsidP="002313B1">
      <w:pPr>
        <w:rPr>
          <w:u w:val="single"/>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t>Now</w:t>
      </w:r>
      <w:r w:rsidRPr="00107C42">
        <w:rPr>
          <w:rStyle w:val="StyleUnderline"/>
          <w:highlight w:val="green"/>
        </w:rPr>
        <w:t xml:space="preserve"> a new model warns </w:t>
      </w:r>
      <w:r w:rsidRPr="00163783">
        <w:rPr>
          <w:rStyle w:val="StyleUnderline"/>
        </w:rPr>
        <w:t xml:space="preserve">that </w:t>
      </w:r>
      <w:r w:rsidRPr="00107C42">
        <w:rPr>
          <w:rStyle w:val="StyleUnderline"/>
          <w:highlight w:val="green"/>
        </w:rPr>
        <w:t xml:space="preserve">debris </w:t>
      </w:r>
      <w:r w:rsidRPr="00163783">
        <w:rPr>
          <w:rStyle w:val="StyleUnderline"/>
        </w:rPr>
        <w:t xml:space="preserve">shed by such transplanted rocks </w:t>
      </w:r>
      <w:r w:rsidRPr="00107C42">
        <w:rPr>
          <w:rStyle w:val="StyleUnderline"/>
          <w:highlight w:val="green"/>
        </w:rPr>
        <w:t xml:space="preserve">could intrude </w:t>
      </w:r>
      <w:r w:rsidRPr="00163783">
        <w:rPr>
          <w:rStyle w:val="StyleUnderline"/>
        </w:rPr>
        <w:t xml:space="preserve">where many </w:t>
      </w:r>
      <w:r w:rsidRPr="00107C42">
        <w:rPr>
          <w:rStyle w:val="StyleUnderline"/>
          <w:highlight w:val="green"/>
        </w:rPr>
        <w:t xml:space="preserve">defence and communication satellites </w:t>
      </w:r>
      <w:r w:rsidRPr="00163783">
        <w:rPr>
          <w:rStyle w:val="StyleUnderline"/>
        </w:rPr>
        <w:t>live</w:t>
      </w:r>
      <w:r w:rsidRPr="00240D00">
        <w:rPr>
          <w:sz w:val="10"/>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107C42">
        <w:rPr>
          <w:rStyle w:val="StyleUnderline"/>
          <w:highlight w:val="green"/>
        </w:rPr>
        <w:t>A satellite</w:t>
      </w:r>
      <w:r w:rsidRPr="00163783">
        <w:rPr>
          <w:rStyle w:val="StyleUnderline"/>
        </w:rPr>
        <w:t xml:space="preserve"> in the wrong spot at the wrong time </w:t>
      </w:r>
      <w:r w:rsidRPr="00107C42">
        <w:rPr>
          <w:rStyle w:val="StyleUnderline"/>
          <w:highlight w:val="green"/>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metres across or bigger. Its total break-up into a pile </w:t>
      </w:r>
      <w:r w:rsidRPr="00364AB4">
        <w:rPr>
          <w:rStyle w:val="StyleUnderline"/>
        </w:rPr>
        <w:lastRenderedPageBreak/>
        <w:t>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107C42">
        <w:rPr>
          <w:rStyle w:val="StyleUnderline"/>
          <w:highlight w:val="green"/>
        </w:rPr>
        <w:t xml:space="preserve">we </w:t>
      </w:r>
      <w:r w:rsidRPr="007046B8">
        <w:rPr>
          <w:rStyle w:val="StyleUnderline"/>
        </w:rPr>
        <w:t xml:space="preserve">will </w:t>
      </w:r>
      <w:r w:rsidRPr="00107C42">
        <w:rPr>
          <w:rStyle w:val="StyleUnderline"/>
          <w:highlight w:val="green"/>
        </w:rPr>
        <w:t>have to worry about cascades</w:t>
      </w:r>
      <w:r w:rsidRPr="00364AB4">
        <w:rPr>
          <w:rStyle w:val="StyleUnderline"/>
        </w:rPr>
        <w:t xml:space="preserve"> of collisions like the one depicted in the movie Gravity</w:t>
      </w:r>
      <w:r w:rsidRPr="00240D00">
        <w:rPr>
          <w:sz w:val="10"/>
        </w:rPr>
        <w:t xml:space="preserve">. </w:t>
      </w:r>
      <w:r w:rsidRPr="00364AB4">
        <w:rPr>
          <w:rStyle w:val="StyleUnderline"/>
        </w:rPr>
        <w:t>Handmer and Roa want to point out the problem now so that we can find a solution before any satellites get dinged</w:t>
      </w:r>
      <w:r w:rsidRPr="00240D00">
        <w:rPr>
          <w:sz w:val="10"/>
        </w:rPr>
        <w:t xml:space="preserve">. </w:t>
      </w:r>
      <w:r w:rsidRPr="00163783">
        <w:rPr>
          <w:rStyle w:val="StyleUnderline"/>
        </w:rPr>
        <w:t>“</w:t>
      </w:r>
      <w:r w:rsidRPr="00107C42">
        <w:rPr>
          <w:rStyle w:val="StyleUnderline"/>
          <w:highlight w:val="green"/>
        </w:rPr>
        <w:t xml:space="preserve">It is possible to </w:t>
      </w:r>
      <w:r w:rsidRPr="00163783">
        <w:rPr>
          <w:rStyle w:val="StyleUnderline"/>
        </w:rPr>
        <w:t xml:space="preserve">quantify and </w:t>
      </w:r>
      <w:r w:rsidRPr="00107C42">
        <w:rPr>
          <w:rStyle w:val="StyleUnderline"/>
          <w:highlight w:val="green"/>
        </w:rPr>
        <w:t xml:space="preserve">manage </w:t>
      </w:r>
      <w:r w:rsidRPr="00163783">
        <w:rPr>
          <w:rStyle w:val="StyleUnderline"/>
        </w:rPr>
        <w:t xml:space="preserve">the </w:t>
      </w:r>
      <w:r w:rsidRPr="00107C42">
        <w:rPr>
          <w:rStyle w:val="StyleUnderline"/>
          <w:highlight w:val="green"/>
        </w:rPr>
        <w:t>risk</w:t>
      </w:r>
      <w:r w:rsidRPr="00107C42">
        <w:rPr>
          <w:sz w:val="10"/>
          <w:highlight w:val="green"/>
        </w:rPr>
        <w:t xml:space="preserve">,” </w:t>
      </w:r>
      <w:r w:rsidRPr="00240D00">
        <w:rPr>
          <w:sz w:val="10"/>
        </w:rPr>
        <w:t>says Handmer. “</w:t>
      </w:r>
      <w:r w:rsidRPr="00163783">
        <w:rPr>
          <w:rStyle w:val="StyleUnderline"/>
        </w:rPr>
        <w:t xml:space="preserve">A few basic </w:t>
      </w:r>
      <w:r w:rsidRPr="00107C42">
        <w:rPr>
          <w:rStyle w:val="StyleUnderline"/>
          <w:highlight w:val="green"/>
        </w:rPr>
        <w:t xml:space="preserve">precautions will prevent harm due to stray </w:t>
      </w:r>
      <w:r w:rsidRPr="00163783">
        <w:rPr>
          <w:rStyle w:val="StyleUnderline"/>
        </w:rPr>
        <w:t xml:space="preserve">asteroid </w:t>
      </w:r>
      <w:r w:rsidRPr="00107C42">
        <w:rPr>
          <w:rStyle w:val="StyleUnderline"/>
          <w:highlight w:val="green"/>
        </w:rPr>
        <w:t>material.”</w:t>
      </w:r>
    </w:p>
    <w:p w14:paraId="124D7AE2" w14:textId="77777777" w:rsidR="002313B1" w:rsidRPr="00DF65BB" w:rsidRDefault="002313B1" w:rsidP="002313B1">
      <w:pPr>
        <w:pStyle w:val="Heading4"/>
        <w:rPr>
          <w:iCs/>
        </w:rPr>
      </w:pPr>
      <w:r>
        <w:t xml:space="preserve">Asteroid Clusters makes collisions </w:t>
      </w:r>
      <w:r w:rsidRPr="00977E14">
        <w:rPr>
          <w:iCs/>
          <w:u w:val="single"/>
        </w:rPr>
        <w:t>uniquely likely</w:t>
      </w:r>
      <w:r>
        <w:rPr>
          <w:i/>
        </w:rPr>
        <w:t xml:space="preserve"> </w:t>
      </w:r>
      <w:r>
        <w:t xml:space="preserve">and </w:t>
      </w:r>
      <w:r w:rsidRPr="00DF65BB">
        <w:t>the risk is understated</w:t>
      </w:r>
    </w:p>
    <w:p w14:paraId="416FFDCD" w14:textId="77777777" w:rsidR="002313B1" w:rsidRPr="00240D00" w:rsidRDefault="002313B1" w:rsidP="002313B1">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0068892D" w14:textId="77777777" w:rsidR="002313B1" w:rsidRPr="00240D00" w:rsidRDefault="002313B1" w:rsidP="002313B1">
      <w:pPr>
        <w:rPr>
          <w:sz w:val="14"/>
        </w:rPr>
      </w:pPr>
      <w:r w:rsidRPr="002C275D">
        <w:rPr>
          <w:rStyle w:val="StyleUnderline"/>
        </w:rPr>
        <w:t xml:space="preserve">In the </w:t>
      </w:r>
      <w:r w:rsidRPr="00107C42">
        <w:rPr>
          <w:rStyle w:val="StyleUnderline"/>
          <w:highlight w:val="green"/>
        </w:rPr>
        <w:t>future</w:t>
      </w:r>
      <w:r w:rsidRPr="002C275D">
        <w:rPr>
          <w:rStyle w:val="StyleUnderline"/>
        </w:rPr>
        <w:t xml:space="preserve">, this </w:t>
      </w:r>
      <w:r w:rsidRPr="00107C42">
        <w:rPr>
          <w:rStyle w:val="StyleUnderline"/>
          <w:highlight w:val="green"/>
        </w:rPr>
        <w:t xml:space="preserve">population will be added </w:t>
      </w:r>
      <w:r w:rsidRPr="007046B8">
        <w:rPr>
          <w:rStyle w:val="StyleUnderline"/>
        </w:rPr>
        <w:t xml:space="preserve">to </w:t>
      </w:r>
      <w:r w:rsidRPr="00107C42">
        <w:rPr>
          <w:rStyle w:val="StyleUnderline"/>
          <w:highlight w:val="green"/>
        </w:rPr>
        <w:t>primarily from collisions between large objects</w:t>
      </w:r>
      <w:r w:rsidRPr="002C275D">
        <w:rPr>
          <w:rStyle w:val="StyleUnderline"/>
        </w:rPr>
        <w:t xml:space="preserve"> in </w:t>
      </w:r>
      <w:r w:rsidRPr="002A0B58">
        <w:rPr>
          <w:rStyle w:val="StyleUnderline"/>
        </w:rPr>
        <w:t xml:space="preserve">orbit </w:t>
      </w:r>
      <w:r w:rsidRPr="00107C42">
        <w:rPr>
          <w:rStyle w:val="StyleUnderline"/>
          <w:highlight w:val="green"/>
        </w:rPr>
        <w:t>as the number of LNT produced is proportional to the mass involved</w:t>
      </w:r>
      <w:r w:rsidRPr="002C275D">
        <w:rPr>
          <w:rStyle w:val="StyleUnderline"/>
        </w:rPr>
        <w:t xml:space="preserve"> in a collision</w:t>
      </w:r>
      <w:r w:rsidRPr="00240D00">
        <w:rPr>
          <w:sz w:val="14"/>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107C42">
        <w:rPr>
          <w:rStyle w:val="StyleUnderline"/>
          <w:highlight w:val="green"/>
        </w:rPr>
        <w:t>when two large derelicts</w:t>
      </w:r>
      <w:r w:rsidRPr="00AE1308">
        <w:rPr>
          <w:rStyle w:val="StyleUnderline"/>
        </w:rPr>
        <w:t xml:space="preserve">, either rocket bodies or payloads, </w:t>
      </w:r>
      <w:r w:rsidRPr="00107C42">
        <w:rPr>
          <w:rStyle w:val="StyleUnderline"/>
          <w:highlight w:val="green"/>
        </w:rPr>
        <w:t>collide</w:t>
      </w:r>
      <w:r w:rsidRPr="00AE1308">
        <w:rPr>
          <w:rStyle w:val="StyleUnderline"/>
        </w:rPr>
        <w:t xml:space="preserve"> with each other, then </w:t>
      </w:r>
      <w:r w:rsidRPr="00107C42">
        <w:rPr>
          <w:rStyle w:val="StyleUnderline"/>
          <w:highlight w:val="green"/>
        </w:rPr>
        <w:t xml:space="preserve">all </w:t>
      </w:r>
      <w:r w:rsidRPr="00163783">
        <w:rPr>
          <w:rStyle w:val="StyleUnderline"/>
        </w:rPr>
        <w:t xml:space="preserve">of </w:t>
      </w:r>
      <w:r w:rsidRPr="00107C42">
        <w:rPr>
          <w:rStyle w:val="StyleUnderline"/>
          <w:highlight w:val="green"/>
        </w:rPr>
        <w:t>the mass will be involved</w:t>
      </w:r>
      <w:r w:rsidRPr="00AE1308">
        <w:rPr>
          <w:rStyle w:val="StyleUnderline"/>
        </w:rPr>
        <w:t xml:space="preserve"> due to the likely direct physical interaction between the mass</w:t>
      </w:r>
      <w:r w:rsidRPr="00240D00">
        <w:rPr>
          <w:sz w:val="14"/>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07C42">
        <w:rPr>
          <w:rStyle w:val="StyleUnderline"/>
          <w:highlight w:val="green"/>
        </w:rPr>
        <w:t xml:space="preserve">Our ability to </w:t>
      </w:r>
      <w:r w:rsidRPr="007046B8">
        <w:rPr>
          <w:rStyle w:val="StyleUnderline"/>
        </w:rPr>
        <w:t>model</w:t>
      </w:r>
      <w:r w:rsidRPr="00AE1308">
        <w:rPr>
          <w:rStyle w:val="StyleUnderline"/>
        </w:rPr>
        <w:t xml:space="preserve"> and </w:t>
      </w:r>
      <w:r w:rsidRPr="00107C42">
        <w:rPr>
          <w:rStyle w:val="StyleUnderline"/>
          <w:highlight w:val="green"/>
        </w:rPr>
        <w:t>predict</w:t>
      </w:r>
      <w:r w:rsidRPr="00AE1308">
        <w:rPr>
          <w:rStyle w:val="StyleUnderline"/>
        </w:rPr>
        <w:t xml:space="preserve"> the </w:t>
      </w:r>
      <w:r w:rsidRPr="00240D00">
        <w:rPr>
          <w:sz w:val="14"/>
        </w:rPr>
        <w:t>rate of</w:t>
      </w:r>
      <w:r w:rsidRPr="00163783">
        <w:rPr>
          <w:rStyle w:val="StyleUnderline"/>
        </w:rPr>
        <w:t xml:space="preserve"> </w:t>
      </w:r>
      <w:r w:rsidRPr="00107C42">
        <w:rPr>
          <w:rStyle w:val="StyleUnderline"/>
          <w:highlight w:val="green"/>
        </w:rPr>
        <w:t>collisions is based</w:t>
      </w:r>
      <w:r w:rsidRPr="00AE1308">
        <w:rPr>
          <w:rStyle w:val="StyleUnderline"/>
        </w:rPr>
        <w:t xml:space="preserve"> empirically </w:t>
      </w:r>
      <w:r w:rsidRPr="00107C42">
        <w:rPr>
          <w:rStyle w:val="StyleUnderline"/>
          <w:highlight w:val="green"/>
        </w:rPr>
        <w:t>upon</w:t>
      </w:r>
      <w:r w:rsidRPr="00AE1308">
        <w:rPr>
          <w:rStyle w:val="StyleUnderline"/>
        </w:rPr>
        <w:t xml:space="preserve"> only </w:t>
      </w:r>
      <w:r w:rsidRPr="00107C42">
        <w:rPr>
          <w:rStyle w:val="StyleUnderline"/>
          <w:highlight w:val="green"/>
        </w:rPr>
        <w:t>one</w:t>
      </w:r>
      <w:r w:rsidRPr="00AE1308">
        <w:rPr>
          <w:rStyle w:val="StyleUnderline"/>
        </w:rPr>
        <w:t xml:space="preserve"> catastrophic accidental collision </w:t>
      </w:r>
      <w:r w:rsidRPr="00107C42">
        <w:rPr>
          <w:rStyle w:val="StyleUnderline"/>
          <w:highlight w:val="green"/>
        </w:rPr>
        <w:t>event and</w:t>
      </w:r>
      <w:r w:rsidRPr="00AE1308">
        <w:rPr>
          <w:rStyle w:val="StyleUnderline"/>
        </w:rPr>
        <w:t xml:space="preserve"> a model developed on </w:t>
      </w:r>
      <w:r w:rsidRPr="00107C42">
        <w:rPr>
          <w:rStyle w:val="StyleUnderline"/>
          <w:highlight w:val="green"/>
        </w:rPr>
        <w:t>the</w:t>
      </w:r>
      <w:r w:rsidRPr="00AE1308">
        <w:rPr>
          <w:rStyle w:val="StyleUnderline"/>
        </w:rPr>
        <w:t xml:space="preserve"> kinetic theory of gases (</w:t>
      </w:r>
      <w:r w:rsidRPr="00107C42">
        <w:rPr>
          <w:rStyle w:val="StyleUnderline"/>
          <w:highlight w:val="green"/>
        </w:rPr>
        <w:t>KTG</w:t>
      </w:r>
      <w:r w:rsidRPr="00240D00">
        <w:rPr>
          <w:sz w:val="14"/>
        </w:rPr>
        <w:t xml:space="preserve">). </w:t>
      </w:r>
      <w:r w:rsidRPr="00107C42">
        <w:rPr>
          <w:rStyle w:val="StyleUnderline"/>
          <w:highlight w:val="green"/>
        </w:rPr>
        <w:t>However, 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701C6E">
        <w:rPr>
          <w:rStyle w:val="StyleUnderline"/>
          <w:b/>
          <w:bCs/>
        </w:rPr>
        <w:t xml:space="preserve">may indeed </w:t>
      </w:r>
      <w:r w:rsidRPr="00107C42">
        <w:rPr>
          <w:rStyle w:val="StyleUnderline"/>
          <w:b/>
          <w:bCs/>
          <w:highlight w:val="green"/>
        </w:rPr>
        <w:t>have a greater probability of collision than predicted</w:t>
      </w:r>
      <w:r w:rsidRPr="00107C42">
        <w:rPr>
          <w:rStyle w:val="StyleUnderline"/>
          <w:highlight w:val="green"/>
        </w:rPr>
        <w:t xml:space="preserve"> </w:t>
      </w:r>
      <w:r w:rsidRPr="00DB0C3B">
        <w:rPr>
          <w:rStyle w:val="StyleUnderline"/>
        </w:rPr>
        <w:t>by</w:t>
      </w:r>
      <w:r w:rsidRPr="007D222E">
        <w:rPr>
          <w:rStyle w:val="StyleUnderline"/>
        </w:rPr>
        <w:t xml:space="preserve"> the KTG-based algorithms </w:t>
      </w:r>
      <w:r w:rsidRPr="00107C42">
        <w:rPr>
          <w:rStyle w:val="StyleUnderline"/>
          <w:highlight w:val="green"/>
        </w:rPr>
        <w:t>as they are not randomly distributed and their orbit</w:t>
      </w:r>
      <w:r w:rsidRPr="002A0B58">
        <w:rPr>
          <w:rStyle w:val="StyleUnderline"/>
        </w:rPr>
        <w:t xml:space="preserve">al element evolution (e.g., change in right ascension of ascending node and argument of perigee) </w:t>
      </w:r>
      <w:r w:rsidRPr="00163783">
        <w:rPr>
          <w:rStyle w:val="StyleUnderline"/>
        </w:rPr>
        <w:t>is</w:t>
      </w:r>
      <w:r w:rsidRPr="002A0B58">
        <w:rPr>
          <w:rStyle w:val="StyleUnderline"/>
        </w:rPr>
        <w:t xml:space="preserve"> also </w:t>
      </w:r>
      <w:r w:rsidRPr="00107C42">
        <w:rPr>
          <w:rStyle w:val="StyleUnderline"/>
          <w:highlight w:val="green"/>
        </w:rPr>
        <w:t>similar</w:t>
      </w:r>
      <w:r w:rsidRPr="00240D00">
        <w:rPr>
          <w:sz w:val="14"/>
        </w:rPr>
        <w:t xml:space="preserve">. </w:t>
      </w:r>
      <w:r w:rsidRPr="002A0B58">
        <w:rPr>
          <w:rStyle w:val="StyleUnderline"/>
        </w:rPr>
        <w:t xml:space="preserve">It is hypothesized that </w:t>
      </w:r>
      <w:r w:rsidRPr="00107C42">
        <w:rPr>
          <w:rStyle w:val="StyleUnderline"/>
          <w:highlight w:val="green"/>
        </w:rPr>
        <w:t>these</w:t>
      </w:r>
      <w:r w:rsidRPr="002A0B58">
        <w:rPr>
          <w:rStyle w:val="StyleUnderline"/>
        </w:rPr>
        <w:t xml:space="preserve"> similarities could result in resonances of </w:t>
      </w:r>
      <w:r w:rsidRPr="00107C42">
        <w:rPr>
          <w:rStyle w:val="StyleUnderline"/>
          <w:highlight w:val="green"/>
        </w:rPr>
        <w:t>collision dynamics</w:t>
      </w:r>
      <w:r w:rsidRPr="002A0B58">
        <w:rPr>
          <w:rStyle w:val="StyleUnderline"/>
        </w:rPr>
        <w:t xml:space="preserve"> that </w:t>
      </w:r>
      <w:r w:rsidRPr="00107C42">
        <w:rPr>
          <w:rStyle w:val="StyleUnderline"/>
          <w:highlight w:val="green"/>
        </w:rPr>
        <w:t>may lead to larger probability of collision</w:t>
      </w:r>
      <w:r w:rsidRPr="00163783">
        <w:rPr>
          <w:rStyle w:val="StyleUnderline"/>
        </w:rPr>
        <w:t xml:space="preserve"> values </w:t>
      </w:r>
      <w:r w:rsidRPr="00107C42">
        <w:rPr>
          <w:rStyle w:val="StyleUnderline"/>
          <w:highlight w:val="green"/>
        </w:rPr>
        <w:t>than predicted with current algorithms</w:t>
      </w:r>
      <w:r w:rsidRPr="00240D00">
        <w:rPr>
          <w:sz w:val="14"/>
        </w:rPr>
        <w:t xml:space="preserve">. </w:t>
      </w:r>
      <w:r w:rsidRPr="002A0B58">
        <w:rPr>
          <w:rStyle w:val="StyleUnderline"/>
        </w:rPr>
        <w:t xml:space="preserve">The not well-known fact is that many of </w:t>
      </w:r>
      <w:r w:rsidRPr="00163783">
        <w:rPr>
          <w:rStyle w:val="StyleUnderline"/>
        </w:rPr>
        <w:t xml:space="preserve">the </w:t>
      </w:r>
      <w:r w:rsidRPr="00107C42">
        <w:rPr>
          <w:rStyle w:val="StyleUnderline"/>
          <w:highlight w:val="green"/>
        </w:rPr>
        <w:t>most massive objects are</w:t>
      </w:r>
      <w:r w:rsidRPr="007046B8">
        <w:rPr>
          <w:rStyle w:val="StyleUnderline"/>
        </w:rPr>
        <w:t xml:space="preserve"> in </w:t>
      </w:r>
      <w:r w:rsidRPr="00107C42">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240D00">
        <w:rPr>
          <w:sz w:val="14"/>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07C42">
        <w:rPr>
          <w:rStyle w:val="StyleUnderline"/>
          <w:highlight w:val="green"/>
        </w:rPr>
        <w:t>This</w:t>
      </w:r>
      <w:r w:rsidRPr="000D2F86">
        <w:rPr>
          <w:rStyle w:val="StyleUnderline"/>
        </w:rPr>
        <w:t xml:space="preserve"> table of </w:t>
      </w:r>
      <w:r w:rsidRPr="00192522">
        <w:rPr>
          <w:rStyle w:val="StyleUnderline"/>
        </w:rPr>
        <w:t xml:space="preserve">clusters </w:t>
      </w:r>
      <w:r w:rsidRPr="00107C42">
        <w:rPr>
          <w:rStyle w:val="StyleUnderline"/>
          <w:highlight w:val="green"/>
        </w:rPr>
        <w:t>represents</w:t>
      </w:r>
      <w:r w:rsidRPr="00192522">
        <w:rPr>
          <w:rStyle w:val="StyleUnderline"/>
        </w:rPr>
        <w:t xml:space="preserve"> </w:t>
      </w:r>
      <w:r w:rsidRPr="00163783">
        <w:rPr>
          <w:rStyle w:val="StyleUnderline"/>
        </w:rPr>
        <w:t xml:space="preserve">well </w:t>
      </w:r>
      <w:r w:rsidRPr="00107C42">
        <w:rPr>
          <w:rStyle w:val="StyleUnderline"/>
          <w:highlight w:val="green"/>
        </w:rPr>
        <w:t>over</w:t>
      </w:r>
      <w:r w:rsidRPr="000D2F86">
        <w:rPr>
          <w:rStyle w:val="StyleUnderline"/>
        </w:rPr>
        <w:t xml:space="preserve"> </w:t>
      </w:r>
      <w:r w:rsidRPr="00107C42">
        <w:rPr>
          <w:rStyle w:val="StyleUnderline"/>
          <w:highlight w:val="green"/>
        </w:rPr>
        <w:t xml:space="preserve">50% of </w:t>
      </w:r>
      <w:r w:rsidRPr="00745FA8">
        <w:rPr>
          <w:rStyle w:val="StyleUnderline"/>
        </w:rPr>
        <w:t>the total</w:t>
      </w:r>
      <w:r w:rsidRPr="000D2F86">
        <w:rPr>
          <w:rStyle w:val="StyleUnderline"/>
        </w:rPr>
        <w:t xml:space="preserve"> derelict </w:t>
      </w:r>
      <w:r w:rsidRPr="00107C42">
        <w:rPr>
          <w:rStyle w:val="StyleUnderline"/>
          <w:highlight w:val="green"/>
        </w:rPr>
        <w:t>mass</w:t>
      </w:r>
      <w:r w:rsidRPr="000D2F86">
        <w:rPr>
          <w:rStyle w:val="StyleUnderline"/>
        </w:rPr>
        <w:t xml:space="preserve"> in LEO</w:t>
      </w:r>
      <w:r w:rsidRPr="00240D00">
        <w:rPr>
          <w:sz w:val="14"/>
        </w:rPr>
        <w:t xml:space="preserve">. </w:t>
      </w:r>
      <w:r w:rsidRPr="00107C42">
        <w:rPr>
          <w:rStyle w:val="StyleUnderline"/>
          <w:highlight w:val="green"/>
        </w:rPr>
        <w:t>However, no one is</w:t>
      </w:r>
      <w:r w:rsidRPr="000D2F86">
        <w:rPr>
          <w:rStyle w:val="StyleUnderline"/>
        </w:rPr>
        <w:t xml:space="preserve"> currently </w:t>
      </w:r>
      <w:r w:rsidRPr="00107C42">
        <w:rPr>
          <w:rStyle w:val="StyleUnderline"/>
          <w:highlight w:val="green"/>
        </w:rPr>
        <w:t>monitoring these</w:t>
      </w:r>
      <w:r w:rsidRPr="000D2F86">
        <w:rPr>
          <w:rStyle w:val="StyleUnderline"/>
        </w:rPr>
        <w:t xml:space="preserve"> potential </w:t>
      </w:r>
      <w:r w:rsidRPr="00107C42">
        <w:rPr>
          <w:rStyle w:val="StyleUnderline"/>
          <w:highlight w:val="green"/>
        </w:rPr>
        <w:t>events</w:t>
      </w:r>
      <w:r w:rsidRPr="00240D00">
        <w:rPr>
          <w:sz w:val="14"/>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56345CF" w14:textId="77777777" w:rsidR="002313B1" w:rsidRPr="00DF65BB" w:rsidRDefault="002313B1" w:rsidP="002313B1">
      <w:pPr>
        <w:pStyle w:val="Heading4"/>
        <w:rPr>
          <w:rFonts w:cs="Arial"/>
        </w:rPr>
      </w:pPr>
      <w:r>
        <w:rPr>
          <w:rFonts w:cs="Arial"/>
        </w:rPr>
        <w:t xml:space="preserve">Debris would cascade — causes </w:t>
      </w:r>
      <w:r>
        <w:rPr>
          <w:rFonts w:cs="Arial"/>
          <w:u w:val="single"/>
        </w:rPr>
        <w:t>global</w:t>
      </w:r>
      <w:r>
        <w:rPr>
          <w:rFonts w:cs="Arial"/>
        </w:rPr>
        <w:t xml:space="preserve"> nuke war</w:t>
      </w:r>
    </w:p>
    <w:p w14:paraId="0C79F477" w14:textId="17804A9F" w:rsidR="002313B1" w:rsidRPr="00240D00" w:rsidRDefault="002313B1" w:rsidP="002313B1">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3DA42810" w14:textId="578D5216" w:rsidR="002313B1" w:rsidRPr="00240D00" w:rsidRDefault="002313B1" w:rsidP="002313B1">
      <w:pPr>
        <w:rPr>
          <w:sz w:val="10"/>
        </w:rPr>
      </w:pPr>
      <w:r w:rsidRPr="00240D00">
        <w:rPr>
          <w:sz w:val="10"/>
        </w:rPr>
        <w:lastRenderedPageBreak/>
        <w:t xml:space="preserve">Whatever the initial cause, the result may be the same. </w:t>
      </w:r>
      <w:r w:rsidRPr="00107C42">
        <w:rPr>
          <w:rStyle w:val="StyleUnderline"/>
          <w:highlight w:val="green"/>
        </w:rPr>
        <w:t>A sat</w:t>
      </w:r>
      <w:r w:rsidRPr="00DE79D4">
        <w:rPr>
          <w:rStyle w:val="StyleUnderline"/>
        </w:rPr>
        <w:t xml:space="preserve">ellite </w:t>
      </w:r>
      <w:r w:rsidRPr="00107C42">
        <w:rPr>
          <w:rStyle w:val="StyleUnderline"/>
          <w:highlight w:val="green"/>
        </w:rPr>
        <w:t>destroyed</w:t>
      </w:r>
      <w:r w:rsidRPr="00240D00">
        <w:rPr>
          <w:sz w:val="10"/>
        </w:rPr>
        <w:t xml:space="preserve"> in orbit </w:t>
      </w:r>
      <w:r w:rsidRPr="00DE79D4">
        <w:rPr>
          <w:rStyle w:val="StyleUnderline"/>
        </w:rPr>
        <w:t>will break apart into thousands of pieces</w:t>
      </w:r>
      <w:r w:rsidRPr="00240D00">
        <w:rPr>
          <w:sz w:val="10"/>
        </w:rPr>
        <w:t xml:space="preserve">, each traveling at over 8 km/sec. </w:t>
      </w:r>
      <w:r w:rsidRPr="00DE79D4">
        <w:rPr>
          <w:rStyle w:val="StyleUnderline"/>
        </w:rPr>
        <w:t>This</w:t>
      </w:r>
      <w:r w:rsidRPr="00240D00">
        <w:rPr>
          <w:sz w:val="10"/>
        </w:rPr>
        <w:t xml:space="preserve"> virtual </w:t>
      </w:r>
      <w:r w:rsidRPr="00DE79D4">
        <w:rPr>
          <w:rStyle w:val="StyleUnderline"/>
        </w:rPr>
        <w:t>shotgun blast</w:t>
      </w:r>
      <w:r w:rsidRPr="00240D00">
        <w:rPr>
          <w:sz w:val="10"/>
        </w:rPr>
        <w:t xml:space="preserve">, with pellets traveling 20 times faster than a bullet, </w:t>
      </w:r>
      <w:r w:rsidRPr="00DE79D4">
        <w:rPr>
          <w:rStyle w:val="StyleUnderline"/>
        </w:rPr>
        <w:t>will quickly spread out</w:t>
      </w:r>
      <w:r w:rsidRPr="00240D00">
        <w:rPr>
          <w:sz w:val="10"/>
        </w:rPr>
        <w:t xml:space="preserve">, with each pellet now following its own orbit around the Earth. With over 300,000 other pieces of junk already there, </w:t>
      </w:r>
      <w:r w:rsidRPr="00DE79D4">
        <w:rPr>
          <w:rStyle w:val="StyleUnderline"/>
        </w:rPr>
        <w:t xml:space="preserve">the tipping point is crossed </w:t>
      </w:r>
      <w:r w:rsidRPr="00745FA8">
        <w:rPr>
          <w:rStyle w:val="StyleUnderline"/>
        </w:rPr>
        <w:t xml:space="preserve">and a </w:t>
      </w:r>
      <w:r w:rsidRPr="00107C42">
        <w:rPr>
          <w:rStyle w:val="StyleUnderline"/>
          <w:highlight w:val="green"/>
        </w:rPr>
        <w:t xml:space="preserve">runaway </w:t>
      </w:r>
      <w:r w:rsidRPr="00745FA8">
        <w:rPr>
          <w:rStyle w:val="StyleUnderline"/>
        </w:rPr>
        <w:t xml:space="preserve">series of </w:t>
      </w:r>
      <w:r w:rsidRPr="00107C42">
        <w:rPr>
          <w:rStyle w:val="StyleUnderline"/>
          <w:highlight w:val="green"/>
        </w:rPr>
        <w:t>collisions begin</w:t>
      </w:r>
      <w:r w:rsidRPr="00745FA8">
        <w:rPr>
          <w:rStyle w:val="StyleUnderline"/>
        </w:rPr>
        <w:t>s</w:t>
      </w:r>
      <w:r w:rsidRPr="00240D00">
        <w:rPr>
          <w:sz w:val="10"/>
        </w:rPr>
        <w:t xml:space="preserve">. A few orbits later, two of the new debris pieces strike other satellites, causing them to explode into thousands more pieces of debris. </w:t>
      </w:r>
      <w:r w:rsidRPr="00DE79D4">
        <w:rPr>
          <w:rStyle w:val="StyleUnderline"/>
        </w:rPr>
        <w:t>The rate of collisions increases</w:t>
      </w:r>
      <w:r w:rsidRPr="00240D00">
        <w:rPr>
          <w:sz w:val="10"/>
        </w:rPr>
        <w:t xml:space="preserve">, now with more spacecraft being destroyed. Called </w:t>
      </w:r>
      <w:r w:rsidRPr="00107C42">
        <w:rPr>
          <w:rStyle w:val="StyleUnderline"/>
          <w:highlight w:val="green"/>
        </w:rPr>
        <w:t>the "Kessler Effect"</w:t>
      </w:r>
      <w:r w:rsidRPr="00107C42">
        <w:rPr>
          <w:sz w:val="10"/>
          <w:highlight w:val="green"/>
        </w:rPr>
        <w:t>,</w:t>
      </w:r>
      <w:r w:rsidRPr="00240D00">
        <w:rPr>
          <w:sz w:val="10"/>
        </w:rPr>
        <w:t xml:space="preserve"> after the NASA scientist who first warned of its dangers, these debris objects, now numbering in the millions, </w:t>
      </w:r>
      <w:r w:rsidRPr="002A0B58">
        <w:rPr>
          <w:rStyle w:val="StyleUnderline"/>
        </w:rPr>
        <w:t>cascade</w:t>
      </w:r>
      <w:r w:rsidRPr="00240D00">
        <w:rPr>
          <w:sz w:val="10"/>
        </w:rPr>
        <w:t xml:space="preserve"> around the Earth, </w:t>
      </w:r>
      <w:r w:rsidRPr="00107C42">
        <w:rPr>
          <w:rStyle w:val="StyleUnderline"/>
          <w:highlight w:val="green"/>
        </w:rPr>
        <w:t>destroy</w:t>
      </w:r>
      <w:r w:rsidRPr="00B86BEA">
        <w:rPr>
          <w:rStyle w:val="StyleUnderline"/>
        </w:rPr>
        <w:t xml:space="preserve">ing </w:t>
      </w:r>
      <w:r w:rsidRPr="00107C42">
        <w:rPr>
          <w:rStyle w:val="StyleUnderline"/>
          <w:highlight w:val="green"/>
        </w:rPr>
        <w:t>every sat</w:t>
      </w:r>
      <w:r w:rsidRPr="00DE79D4">
        <w:rPr>
          <w:rStyle w:val="StyleUnderline"/>
        </w:rPr>
        <w:t xml:space="preserve">ellite </w:t>
      </w:r>
      <w:r w:rsidRPr="00107C42">
        <w:rPr>
          <w:rStyle w:val="StyleUnderline"/>
          <w:highlight w:val="green"/>
        </w:rPr>
        <w:t>in l</w:t>
      </w:r>
      <w:r w:rsidRPr="00DE79D4">
        <w:rPr>
          <w:rStyle w:val="StyleUnderline"/>
        </w:rPr>
        <w:t xml:space="preserve">ow </w:t>
      </w:r>
      <w:r w:rsidRPr="00107C42">
        <w:rPr>
          <w:rStyle w:val="StyleUnderline"/>
          <w:highlight w:val="green"/>
        </w:rPr>
        <w:t>E</w:t>
      </w:r>
      <w:r w:rsidRPr="00DE79D4">
        <w:rPr>
          <w:rStyle w:val="StyleUnderline"/>
        </w:rPr>
        <w:t xml:space="preserve">arth </w:t>
      </w:r>
      <w:r w:rsidRPr="00107C42">
        <w:rPr>
          <w:rStyle w:val="StyleUnderline"/>
          <w:highlight w:val="green"/>
        </w:rPr>
        <w:t>o</w:t>
      </w:r>
      <w:r w:rsidRPr="00DE79D4">
        <w:rPr>
          <w:rStyle w:val="StyleUnderline"/>
        </w:rPr>
        <w:t>rbit</w:t>
      </w:r>
      <w:r w:rsidRPr="00240D00">
        <w:rPr>
          <w:sz w:val="10"/>
        </w:rPr>
        <w:t xml:space="preserve">. </w:t>
      </w:r>
      <w:r w:rsidRPr="00DE79D4">
        <w:rPr>
          <w:rStyle w:val="StyleUnderline"/>
        </w:rPr>
        <w:t>Without an atmosphere to slow them down</w:t>
      </w:r>
      <w:r w:rsidRPr="00240D00">
        <w:rPr>
          <w:sz w:val="10"/>
        </w:rPr>
        <w:t xml:space="preserve">, thus </w:t>
      </w:r>
      <w:r w:rsidRPr="00DE79D4">
        <w:rPr>
          <w:rStyle w:val="StyleUnderline"/>
        </w:rPr>
        <w:t>allowing debris pieces to bum up, most debris</w:t>
      </w:r>
      <w:r w:rsidRPr="00240D00">
        <w:rPr>
          <w:sz w:val="10"/>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107C42">
        <w:rPr>
          <w:rStyle w:val="StyleUnderline"/>
          <w:highlight w:val="green"/>
        </w:rPr>
        <w:t>rendering</w:t>
      </w:r>
      <w:r w:rsidRPr="00DE79D4">
        <w:rPr>
          <w:rStyle w:val="StyleUnderline"/>
        </w:rPr>
        <w:t xml:space="preserve"> many Earth </w:t>
      </w:r>
      <w:r w:rsidRPr="00107C42">
        <w:rPr>
          <w:rStyle w:val="StyleUnderline"/>
          <w:highlight w:val="green"/>
        </w:rPr>
        <w:t>orbits unusable</w:t>
      </w:r>
      <w:r w:rsidRPr="00240D00">
        <w:rPr>
          <w:sz w:val="10"/>
        </w:rPr>
        <w:t xml:space="preserve">. But what about us on the ground? How will this affect us? </w:t>
      </w:r>
      <w:r w:rsidRPr="00107C42">
        <w:rPr>
          <w:rStyle w:val="StyleUnderline"/>
          <w:highlight w:val="green"/>
        </w:rPr>
        <w:t>Imagine a world that suddenly loses all</w:t>
      </w:r>
      <w:r w:rsidRPr="00163783">
        <w:rPr>
          <w:rStyle w:val="StyleUnderline"/>
        </w:rPr>
        <w:t xml:space="preserve"> of its </w:t>
      </w:r>
      <w:r w:rsidRPr="00107C42">
        <w:rPr>
          <w:rStyle w:val="StyleUnderline"/>
          <w:highlight w:val="green"/>
        </w:rPr>
        <w:t>space tech</w:t>
      </w:r>
      <w:r w:rsidRPr="00163783">
        <w:rPr>
          <w:rStyle w:val="StyleUnderline"/>
        </w:rPr>
        <w:t>nology</w:t>
      </w:r>
      <w:r w:rsidRPr="00240D00">
        <w:rPr>
          <w:sz w:val="1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07C42">
        <w:rPr>
          <w:rStyle w:val="StyleUnderline"/>
          <w:highlight w:val="green"/>
        </w:rPr>
        <w:t>Add</w:t>
      </w:r>
      <w:r w:rsidRPr="00DE79D4">
        <w:rPr>
          <w:rStyle w:val="StyleUnderline"/>
        </w:rPr>
        <w:t xml:space="preserve"> to this </w:t>
      </w:r>
      <w:r w:rsidRPr="00107C42">
        <w:rPr>
          <w:rStyle w:val="StyleUnderline"/>
          <w:highlight w:val="green"/>
        </w:rPr>
        <w:t xml:space="preserve">the </w:t>
      </w:r>
      <w:r w:rsidRPr="00240D00">
        <w:rPr>
          <w:sz w:val="10"/>
        </w:rPr>
        <w:t xml:space="preserve"> </w:t>
      </w:r>
      <w:r w:rsidRPr="00C50116">
        <w:t>crippling</w:t>
      </w:r>
      <w:r w:rsidRPr="00240D00">
        <w:rPr>
          <w:sz w:val="10"/>
        </w:rPr>
        <w:t xml:space="preserve"> </w:t>
      </w:r>
      <w:r w:rsidRPr="00107C42">
        <w:rPr>
          <w:rStyle w:val="StyleUnderline"/>
          <w:highlight w:val="green"/>
        </w:rPr>
        <w:t xml:space="preserve">of the </w:t>
      </w:r>
      <w:r w:rsidRPr="00B86BEA">
        <w:rPr>
          <w:rStyle w:val="StyleUnderline"/>
        </w:rPr>
        <w:t xml:space="preserve">US </w:t>
      </w:r>
      <w:r w:rsidRPr="00107C42">
        <w:rPr>
          <w:rStyle w:val="StyleUnderline"/>
          <w:highlight w:val="green"/>
        </w:rPr>
        <w:t>military who</w:t>
      </w:r>
      <w:r w:rsidRPr="00DE79D4">
        <w:rPr>
          <w:rStyle w:val="StyleUnderline"/>
        </w:rPr>
        <w:t xml:space="preserve"> now </w:t>
      </w:r>
      <w:r w:rsidRPr="00107C42">
        <w:rPr>
          <w:rStyle w:val="StyleUnderline"/>
          <w:highlight w:val="green"/>
        </w:rPr>
        <w:t>depend</w:t>
      </w:r>
      <w:r w:rsidRPr="00DE79D4">
        <w:rPr>
          <w:rStyle w:val="StyleUnderline"/>
        </w:rPr>
        <w:t xml:space="preserve"> up</w:t>
      </w:r>
      <w:r w:rsidRPr="00107C42">
        <w:rPr>
          <w:rStyle w:val="StyleUnderline"/>
          <w:highlight w:val="green"/>
        </w:rPr>
        <w:t>on</w:t>
      </w:r>
      <w:r w:rsidRPr="00DE79D4">
        <w:rPr>
          <w:rStyle w:val="StyleUnderline"/>
        </w:rPr>
        <w:t xml:space="preserve"> spy satellites, </w:t>
      </w:r>
      <w:r w:rsidRPr="00107C42">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07C42">
        <w:rPr>
          <w:rStyle w:val="StyleUnderline"/>
          <w:highlight w:val="green"/>
        </w:rPr>
        <w:t xml:space="preserve">The result is </w:t>
      </w:r>
      <w:r w:rsidRPr="002A0B58">
        <w:rPr>
          <w:rStyle w:val="StyleUnderline"/>
        </w:rPr>
        <w:t>a</w:t>
      </w:r>
      <w:r w:rsidRPr="00107C42">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07C42">
        <w:rPr>
          <w:rStyle w:val="StyleUnderline"/>
          <w:highlight w:val="green"/>
        </w:rPr>
        <w:t>nuc</w:t>
      </w:r>
      <w:r w:rsidRPr="00163783">
        <w:rPr>
          <w:rStyle w:val="StyleUnderline"/>
        </w:rPr>
        <w:t xml:space="preserve">lear </w:t>
      </w:r>
      <w:r w:rsidRPr="00107C42">
        <w:rPr>
          <w:rStyle w:val="StyleUnderline"/>
          <w:highlight w:val="green"/>
        </w:rPr>
        <w:t>war, economic disaster, and</w:t>
      </w:r>
      <w:r w:rsidRPr="00DE79D4">
        <w:rPr>
          <w:rStyle w:val="StyleUnderline"/>
        </w:rPr>
        <w:t xml:space="preserve"> potential </w:t>
      </w:r>
      <w:r w:rsidRPr="00107C42">
        <w:rPr>
          <w:rStyle w:val="StyleUnderline"/>
          <w:highlight w:val="green"/>
        </w:rPr>
        <w:t>mass starvation</w:t>
      </w:r>
      <w:r w:rsidRPr="00DE79D4">
        <w:rPr>
          <w:rStyle w:val="StyleUnderline"/>
        </w:rPr>
        <w:t>.</w:t>
      </w:r>
      <w:r w:rsidRPr="00240D00">
        <w:rPr>
          <w:sz w:val="10"/>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240D00">
        <w:rPr>
          <w:sz w:val="1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240D00">
        <w:rPr>
          <w:sz w:val="1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107C42">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07C42">
        <w:rPr>
          <w:rStyle w:val="StyleUnderline"/>
          <w:highlight w:val="green"/>
        </w:rPr>
        <w:t>and ag</w:t>
      </w:r>
      <w:r w:rsidRPr="00DE79D4">
        <w:rPr>
          <w:rStyle w:val="StyleUnderline"/>
        </w:rPr>
        <w:t xml:space="preserve">riculture </w:t>
      </w:r>
      <w:r w:rsidRPr="00107C42">
        <w:rPr>
          <w:rStyle w:val="StyleUnderline"/>
          <w:highlight w:val="green"/>
        </w:rPr>
        <w:t>are</w:t>
      </w:r>
      <w:r w:rsidRPr="00DE79D4">
        <w:rPr>
          <w:rStyle w:val="StyleUnderline"/>
        </w:rPr>
        <w:t xml:space="preserve"> areas of the economy that are increasingly </w:t>
      </w:r>
      <w:r w:rsidRPr="00107C42">
        <w:rPr>
          <w:rStyle w:val="StyleUnderline"/>
          <w:highlight w:val="green"/>
        </w:rPr>
        <w:t>reliant</w:t>
      </w:r>
      <w:r w:rsidRPr="00DE79D4">
        <w:rPr>
          <w:rStyle w:val="StyleUnderline"/>
        </w:rPr>
        <w:t xml:space="preserve"> on space. </w:t>
      </w:r>
      <w:r w:rsidRPr="00240D00">
        <w:rPr>
          <w:sz w:val="10"/>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07C42">
        <w:rPr>
          <w:rStyle w:val="StyleUnderline"/>
          <w:b/>
          <w:bCs/>
          <w:highlight w:val="green"/>
        </w:rPr>
        <w:t>Satellite info</w:t>
      </w:r>
      <w:r w:rsidRPr="00701C6E">
        <w:rPr>
          <w:rStyle w:val="StyleUnderline"/>
          <w:b/>
          <w:bCs/>
        </w:rPr>
        <w:t xml:space="preserve">rmation </w:t>
      </w:r>
      <w:r w:rsidRPr="00107C42">
        <w:rPr>
          <w:rStyle w:val="StyleUnderline"/>
          <w:b/>
          <w:bCs/>
          <w:highlight w:val="green"/>
        </w:rPr>
        <w:t>is critical to all aspects of</w:t>
      </w:r>
      <w:r w:rsidRPr="00701C6E">
        <w:rPr>
          <w:rStyle w:val="StyleUnderline"/>
          <w:b/>
          <w:bCs/>
        </w:rPr>
        <w:t xml:space="preserve"> US </w:t>
      </w:r>
      <w:r w:rsidRPr="00107C42">
        <w:rPr>
          <w:rStyle w:val="StyleUnderline"/>
          <w:b/>
          <w:bCs/>
          <w:highlight w:val="green"/>
        </w:rPr>
        <w:t>intelligence and</w:t>
      </w:r>
      <w:r w:rsidRPr="00701C6E">
        <w:rPr>
          <w:rStyle w:val="StyleUnderline"/>
          <w:b/>
          <w:bCs/>
        </w:rPr>
        <w:t xml:space="preserve"> </w:t>
      </w:r>
      <w:r w:rsidRPr="00107C42">
        <w:rPr>
          <w:rStyle w:val="StyleUnderline"/>
          <w:b/>
          <w:bCs/>
          <w:highlight w:val="green"/>
        </w:rPr>
        <w:t>military planning</w:t>
      </w:r>
      <w:r w:rsidRPr="00701C6E">
        <w:rPr>
          <w:rStyle w:val="StyleUnderline"/>
          <w:b/>
          <w:bCs/>
        </w:rPr>
        <w:t>.</w:t>
      </w:r>
      <w:r w:rsidRPr="00DE79D4">
        <w:rPr>
          <w:rStyle w:val="StyleUnderline"/>
        </w:rPr>
        <w:t xml:space="preserve"> </w:t>
      </w:r>
      <w:r w:rsidRPr="00745FA8">
        <w:rPr>
          <w:rStyle w:val="StyleUnderline"/>
        </w:rPr>
        <w:t xml:space="preserve">Spy </w:t>
      </w:r>
      <w:r w:rsidRPr="00107C42">
        <w:rPr>
          <w:rStyle w:val="StyleUnderline"/>
          <w:highlight w:val="green"/>
        </w:rPr>
        <w:t>sat</w:t>
      </w:r>
      <w:r w:rsidRPr="00DE79D4">
        <w:rPr>
          <w:rStyle w:val="StyleUnderline"/>
        </w:rPr>
        <w:t>ellite</w:t>
      </w:r>
      <w:r w:rsidRPr="00107C42">
        <w:rPr>
          <w:rStyle w:val="StyleUnderline"/>
          <w:highlight w:val="green"/>
        </w:rPr>
        <w:t>s</w:t>
      </w:r>
      <w:r w:rsidRPr="00DE79D4">
        <w:rPr>
          <w:rStyle w:val="StyleUnderline"/>
        </w:rPr>
        <w:t xml:space="preserve"> are used to </w:t>
      </w:r>
      <w:r w:rsidRPr="00107C42">
        <w:rPr>
          <w:rStyle w:val="StyleUnderline"/>
          <w:highlight w:val="green"/>
        </w:rPr>
        <w:t>monitor</w:t>
      </w:r>
      <w:r w:rsidRPr="00DE79D4">
        <w:rPr>
          <w:rStyle w:val="StyleUnderline"/>
        </w:rPr>
        <w:t xml:space="preserve"> compliance with international </w:t>
      </w:r>
      <w:r w:rsidRPr="00107C42">
        <w:rPr>
          <w:rStyle w:val="StyleUnderline"/>
          <w:highlight w:val="green"/>
        </w:rPr>
        <w:t>arms treaties and</w:t>
      </w:r>
      <w:r w:rsidRPr="00DE79D4">
        <w:rPr>
          <w:rStyle w:val="StyleUnderline"/>
        </w:rPr>
        <w:t xml:space="preserve"> to assess the </w:t>
      </w:r>
      <w:r w:rsidRPr="00107C42">
        <w:rPr>
          <w:rStyle w:val="StyleUnderline"/>
          <w:highlight w:val="green"/>
        </w:rPr>
        <w:t>military activities of</w:t>
      </w:r>
      <w:r w:rsidRPr="00DE79D4">
        <w:rPr>
          <w:rStyle w:val="StyleUnderline"/>
        </w:rPr>
        <w:t xml:space="preserve"> countries such as </w:t>
      </w:r>
      <w:r w:rsidRPr="00107C42">
        <w:rPr>
          <w:rStyle w:val="StyleUnderline"/>
          <w:highlight w:val="green"/>
        </w:rPr>
        <w:t>China, Russia, Iran, and No</w:t>
      </w:r>
      <w:r w:rsidRPr="00163783">
        <w:rPr>
          <w:rStyle w:val="StyleUnderline"/>
        </w:rPr>
        <w:t xml:space="preserve">rth </w:t>
      </w:r>
      <w:r w:rsidRPr="00107C42">
        <w:rPr>
          <w:rStyle w:val="StyleUnderline"/>
          <w:highlight w:val="green"/>
        </w:rPr>
        <w:t>Ko</w:t>
      </w:r>
      <w:r w:rsidRPr="00163783">
        <w:rPr>
          <w:rStyle w:val="StyleUnderline"/>
        </w:rPr>
        <w:t>rea</w:t>
      </w:r>
      <w:r w:rsidRPr="00240D00">
        <w:rPr>
          <w:sz w:val="10"/>
        </w:rPr>
        <w:t xml:space="preserve">. Figure 1.2 shows the capability of modem unclassified space-based imaging. The capability of the classified systems is presumed to be significantly better, providing much more detail. </w:t>
      </w:r>
      <w:r w:rsidRPr="00107C42">
        <w:rPr>
          <w:rStyle w:val="StyleUnderline"/>
          <w:highlight w:val="green"/>
        </w:rPr>
        <w:t>Losing these</w:t>
      </w:r>
      <w:r w:rsidRPr="00DE79D4">
        <w:rPr>
          <w:rStyle w:val="StyleUnderline"/>
        </w:rPr>
        <w:t xml:space="preserve"> satellites </w:t>
      </w:r>
      <w:r w:rsidRPr="00107C42">
        <w:rPr>
          <w:rStyle w:val="StyleUnderline"/>
          <w:highlight w:val="green"/>
        </w:rPr>
        <w:t>would place</w:t>
      </w:r>
      <w:r w:rsidRPr="00DE79D4">
        <w:rPr>
          <w:rStyle w:val="StyleUnderline"/>
        </w:rPr>
        <w:t xml:space="preserve"> global </w:t>
      </w:r>
      <w:r w:rsidRPr="00107C42">
        <w:rPr>
          <w:rStyle w:val="StyleUnderline"/>
          <w:highlight w:val="green"/>
        </w:rPr>
        <w:t>militaries on high alert</w:t>
      </w:r>
      <w:r w:rsidRPr="00240D00">
        <w:rPr>
          <w:sz w:val="10"/>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240D00">
        <w:rPr>
          <w:sz w:val="10"/>
        </w:rPr>
        <w:t xml:space="preserve">, a network of 24-32 satellites in medium-Earth orbit, </w:t>
      </w:r>
      <w:r>
        <w:rPr>
          <w:rStyle w:val="StyleUnderline"/>
        </w:rPr>
        <w:t xml:space="preserve"> </w:t>
      </w:r>
      <w:r w:rsidRPr="00745FA8">
        <w:rPr>
          <w:rStyle w:val="StyleUnderline"/>
        </w:rPr>
        <w:t>common use by individuals and industry. The network</w:t>
      </w:r>
      <w:r w:rsidRPr="00240D00">
        <w:rPr>
          <w:sz w:val="10"/>
        </w:rPr>
        <w:t xml:space="preserve">, which became fully operational in 1993, </w:t>
      </w:r>
      <w:r w:rsidRPr="00745FA8">
        <w:rPr>
          <w:rStyle w:val="StyleUnderline"/>
        </w:rPr>
        <w:t>allows</w:t>
      </w:r>
      <w:r w:rsidRPr="00240D00">
        <w:rPr>
          <w:sz w:val="10"/>
        </w:rPr>
        <w:t xml:space="preserve"> our </w:t>
      </w:r>
      <w:r w:rsidRPr="00745FA8">
        <w:rPr>
          <w:rStyle w:val="StyleUnderline"/>
        </w:rPr>
        <w:t>armed forces to know their exact locations anywhere in the world. It is used to guide bombs to</w:t>
      </w:r>
      <w:r w:rsidRPr="00240D00">
        <w:rPr>
          <w:sz w:val="10"/>
        </w:rPr>
        <w:t xml:space="preserve"> their </w:t>
      </w:r>
      <w:r w:rsidRPr="00745FA8">
        <w:rPr>
          <w:rStyle w:val="StyleUnderline"/>
        </w:rPr>
        <w:t>targets with unprecedented accuracy</w:t>
      </w:r>
      <w:r w:rsidRPr="00240D00">
        <w:rPr>
          <w:sz w:val="1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07C42">
        <w:rPr>
          <w:rStyle w:val="StyleUnderline"/>
          <w:highlight w:val="green"/>
        </w:rPr>
        <w:t>Without GPS</w:t>
      </w:r>
      <w:r w:rsidRPr="00192522">
        <w:rPr>
          <w:rStyle w:val="StyleUnderline"/>
        </w:rPr>
        <w:t xml:space="preserve">, our </w:t>
      </w:r>
      <w:r w:rsidRPr="00107C42">
        <w:rPr>
          <w:rStyle w:val="StyleUnderline"/>
          <w:highlight w:val="green"/>
        </w:rPr>
        <w:t>military advantage</w:t>
      </w:r>
      <w:r w:rsidRPr="00DE79D4">
        <w:rPr>
          <w:rStyle w:val="StyleUnderline"/>
        </w:rPr>
        <w:t xml:space="preserve"> over</w:t>
      </w:r>
      <w:r w:rsidRPr="00240D00">
        <w:rPr>
          <w:sz w:val="10"/>
        </w:rPr>
        <w:t xml:space="preserve"> potential </w:t>
      </w:r>
      <w:r w:rsidRPr="00DE79D4">
        <w:rPr>
          <w:rStyle w:val="StyleUnderline"/>
        </w:rPr>
        <w:t xml:space="preserve">adversaries </w:t>
      </w:r>
      <w:r w:rsidRPr="00107C42">
        <w:rPr>
          <w:rStyle w:val="StyleUnderline"/>
          <w:highlight w:val="green"/>
        </w:rPr>
        <w:t>would be</w:t>
      </w:r>
      <w:r w:rsidRPr="00240D00">
        <w:rPr>
          <w:sz w:val="10"/>
        </w:rPr>
        <w:t xml:space="preserve"> dramatically reduced or </w:t>
      </w:r>
      <w:r w:rsidRPr="00107C42">
        <w:rPr>
          <w:rStyle w:val="StyleUnderline"/>
          <w:highlight w:val="green"/>
        </w:rPr>
        <w:t>eliminated</w:t>
      </w:r>
      <w:r w:rsidRPr="00240D00">
        <w:rPr>
          <w:sz w:val="10"/>
        </w:rPr>
        <w:t>.</w:t>
      </w:r>
    </w:p>
    <w:p w14:paraId="5DA1B571" w14:textId="77777777" w:rsidR="002313B1" w:rsidRPr="00DF65BB" w:rsidRDefault="002313B1" w:rsidP="002313B1">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1FBAA2C5" w14:textId="77777777" w:rsidR="002313B1" w:rsidRPr="00240D00" w:rsidRDefault="002313B1" w:rsidP="002313B1">
      <w:pPr>
        <w:rPr>
          <w:sz w:val="14"/>
        </w:rPr>
      </w:pPr>
      <w:r w:rsidRPr="00240D00">
        <w:rPr>
          <w:sz w:val="14"/>
        </w:rPr>
        <w:t xml:space="preserve">Ben </w:t>
      </w:r>
      <w:r w:rsidRPr="00367B77">
        <w:rPr>
          <w:rStyle w:val="Style13ptBold"/>
        </w:rPr>
        <w:t>Biggs 18</w:t>
      </w:r>
      <w:r w:rsidRPr="00240D00">
        <w:rPr>
          <w:sz w:val="14"/>
        </w:rPr>
        <w:t>, PhD Researcher in Computer Vision and Deep Learning at the University of Cambridge, “How Satellites Can Protect Planet Earth From Disaster”, HowItWorks Daily, 12/22/2018, https://www.howitworksdaily.com/how-satellites-can-protect-planet-earth-from-disaster/</w:t>
      </w:r>
    </w:p>
    <w:p w14:paraId="56031690" w14:textId="77777777" w:rsidR="002313B1" w:rsidRPr="00745FA8" w:rsidRDefault="002313B1" w:rsidP="002313B1">
      <w:pPr>
        <w:rPr>
          <w:szCs w:val="18"/>
          <w:u w:val="single"/>
        </w:rPr>
      </w:pPr>
      <w:r w:rsidRPr="00240D00">
        <w:rPr>
          <w:sz w:val="14"/>
          <w:szCs w:val="18"/>
        </w:rPr>
        <w:lastRenderedPageBreak/>
        <w:t xml:space="preserve">It might not look it, but </w:t>
      </w:r>
      <w:r w:rsidRPr="00107C42">
        <w:rPr>
          <w:rStyle w:val="StyleUnderline"/>
          <w:highlight w:val="green"/>
        </w:rPr>
        <w:t>our planet is</w:t>
      </w:r>
      <w:r w:rsidRPr="00367B77">
        <w:rPr>
          <w:rStyle w:val="StyleUnderline"/>
        </w:rPr>
        <w:t xml:space="preserve"> a </w:t>
      </w:r>
      <w:r w:rsidRPr="00107C42">
        <w:rPr>
          <w:rStyle w:val="StyleUnderline"/>
          <w:highlight w:val="green"/>
        </w:rPr>
        <w:t>fragile</w:t>
      </w:r>
      <w:r w:rsidRPr="00367B77">
        <w:rPr>
          <w:rStyle w:val="StyleUnderline"/>
        </w:rPr>
        <w:t xml:space="preserve"> place. </w:t>
      </w:r>
      <w:r w:rsidRPr="00107C42">
        <w:rPr>
          <w:rStyle w:val="StyleUnderline"/>
          <w:highlight w:val="green"/>
        </w:rPr>
        <w:t>A delicate balance</w:t>
      </w:r>
      <w:r w:rsidRPr="00367B77">
        <w:rPr>
          <w:rStyle w:val="StyleUnderline"/>
        </w:rPr>
        <w:t xml:space="preserve"> of pressure, temperature and gases </w:t>
      </w:r>
      <w:r w:rsidRPr="00107C42">
        <w:rPr>
          <w:rStyle w:val="StyleUnderline"/>
          <w:highlight w:val="green"/>
        </w:rPr>
        <w:t>keeps us alive</w:t>
      </w:r>
      <w:r w:rsidRPr="00240D00">
        <w:rPr>
          <w:sz w:val="14"/>
          <w:szCs w:val="18"/>
        </w:rPr>
        <w:t xml:space="preserve">, as our atmosphere lets in enough heat for us to thrive – but not too much that we get too toasty. For many years our planet has looked after itself with ease. </w:t>
      </w:r>
      <w:r w:rsidRPr="00240D00">
        <w:rPr>
          <w:sz w:val="14"/>
        </w:rPr>
        <w:t>Now, with humans</w:t>
      </w:r>
      <w:r w:rsidRPr="00240D00">
        <w:rPr>
          <w:sz w:val="14"/>
          <w:szCs w:val="18"/>
        </w:rPr>
        <w:t xml:space="preserve"> on the scene, </w:t>
      </w:r>
      <w:r w:rsidRPr="00107C42">
        <w:rPr>
          <w:rStyle w:val="StyleUnderline"/>
          <w:highlight w:val="green"/>
        </w:rPr>
        <w:t xml:space="preserve">things are changing </w:t>
      </w:r>
      <w:r w:rsidRPr="00DB0C3B">
        <w:rPr>
          <w:rStyle w:val="StyleUnderline"/>
        </w:rPr>
        <w:t>more than ever</w:t>
      </w:r>
      <w:r w:rsidRPr="00107C42">
        <w:rPr>
          <w:rStyle w:val="StyleUnderline"/>
          <w:highlight w:val="green"/>
        </w:rPr>
        <w:t>, from climate change to</w:t>
      </w:r>
      <w:r w:rsidRPr="00745FA8">
        <w:rPr>
          <w:rStyle w:val="StyleUnderline"/>
        </w:rPr>
        <w:t xml:space="preserve"> </w:t>
      </w:r>
      <w:r w:rsidRPr="00163783">
        <w:rPr>
          <w:rStyle w:val="StyleUnderline"/>
        </w:rPr>
        <w:t xml:space="preserve">mass </w:t>
      </w:r>
      <w:r w:rsidRPr="00107C42">
        <w:rPr>
          <w:rStyle w:val="StyleUnderline"/>
          <w:highlight w:val="green"/>
        </w:rPr>
        <w:t>deforestation. If our planet is</w:t>
      </w:r>
      <w:r w:rsidRPr="00163783">
        <w:rPr>
          <w:rStyle w:val="StyleUnderline"/>
        </w:rPr>
        <w:t xml:space="preserve"> going </w:t>
      </w:r>
      <w:r w:rsidRPr="00107C42">
        <w:rPr>
          <w:rStyle w:val="StyleUnderline"/>
          <w:highlight w:val="green"/>
        </w:rPr>
        <w:t>to survive</w:t>
      </w:r>
      <w:r w:rsidRPr="00367B77">
        <w:rPr>
          <w:rStyle w:val="StyleUnderline"/>
        </w:rPr>
        <w:t xml:space="preserve"> long into the </w:t>
      </w:r>
      <w:r w:rsidRPr="00BB1634">
        <w:rPr>
          <w:rStyle w:val="StyleUnderline"/>
        </w:rPr>
        <w:t xml:space="preserve">future </w:t>
      </w:r>
      <w:r w:rsidRPr="00107C42">
        <w:rPr>
          <w:rStyle w:val="StyleUnderline"/>
          <w:highlight w:val="green"/>
        </w:rPr>
        <w:t>it’s going to need our help.</w:t>
      </w:r>
      <w:r w:rsidRPr="00BB1634">
        <w:rPr>
          <w:rStyle w:val="StyleUnderline"/>
        </w:rPr>
        <w:t xml:space="preserve"> </w:t>
      </w:r>
      <w:r w:rsidRPr="00107C42">
        <w:rPr>
          <w:rStyle w:val="StyleUnderline"/>
          <w:b/>
          <w:bCs/>
          <w:highlight w:val="green"/>
        </w:rPr>
        <w:t>Fortunately, we’ve got</w:t>
      </w:r>
      <w:r w:rsidRPr="00701C6E">
        <w:rPr>
          <w:b/>
          <w:bCs/>
          <w:sz w:val="14"/>
          <w:szCs w:val="18"/>
        </w:rPr>
        <w:t xml:space="preserve"> plenty of </w:t>
      </w:r>
      <w:r w:rsidRPr="00107C42">
        <w:rPr>
          <w:rStyle w:val="StyleUnderline"/>
          <w:b/>
          <w:bCs/>
          <w:highlight w:val="green"/>
        </w:rPr>
        <w:t>missions</w:t>
      </w:r>
      <w:r w:rsidRPr="00701C6E">
        <w:rPr>
          <w:b/>
          <w:bCs/>
          <w:sz w:val="14"/>
          <w:szCs w:val="18"/>
        </w:rPr>
        <w:t xml:space="preserve"> that are </w:t>
      </w:r>
      <w:r w:rsidRPr="00701C6E">
        <w:rPr>
          <w:rStyle w:val="StyleUnderline"/>
          <w:b/>
          <w:bCs/>
        </w:rPr>
        <w:t xml:space="preserve">working for the benefit of our world already. </w:t>
      </w:r>
      <w:r w:rsidRPr="00107C42">
        <w:rPr>
          <w:rStyle w:val="StyleUnderline"/>
          <w:b/>
          <w:bCs/>
          <w:highlight w:val="green"/>
        </w:rPr>
        <w:t>Using observation sat</w:t>
      </w:r>
      <w:r w:rsidRPr="00701C6E">
        <w:rPr>
          <w:rStyle w:val="StyleUnderline"/>
          <w:b/>
          <w:bCs/>
        </w:rPr>
        <w:t>ellite</w:t>
      </w:r>
      <w:r w:rsidRPr="00107C42">
        <w:rPr>
          <w:rStyle w:val="StyleUnderline"/>
          <w:b/>
          <w:bCs/>
          <w:highlight w:val="green"/>
        </w:rPr>
        <w:t>s</w:t>
      </w:r>
      <w:r w:rsidRPr="00367B77">
        <w:rPr>
          <w:rStyle w:val="StyleUnderline"/>
        </w:rPr>
        <w:t xml:space="preserve"> in orbit, scientists have been </w:t>
      </w:r>
      <w:r w:rsidRPr="00107C42">
        <w:rPr>
          <w:rStyle w:val="StyleUnderline"/>
          <w:highlight w:val="green"/>
        </w:rPr>
        <w:t>monitoring Earth</w:t>
      </w:r>
      <w:r w:rsidRPr="00367B77">
        <w:rPr>
          <w:rStyle w:val="StyleUnderline"/>
        </w:rPr>
        <w:t xml:space="preserve"> for decades, </w:t>
      </w:r>
      <w:r w:rsidRPr="00107C42">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07C42">
        <w:rPr>
          <w:rStyle w:val="StyleUnderline"/>
          <w:highlight w:val="green"/>
        </w:rPr>
        <w:t>changes</w:t>
      </w:r>
      <w:r w:rsidRPr="00367B77">
        <w:rPr>
          <w:rStyle w:val="StyleUnderline"/>
        </w:rPr>
        <w:t xml:space="preserve"> over time. From orbit </w:t>
      </w:r>
      <w:r w:rsidRPr="00107C42">
        <w:rPr>
          <w:rStyle w:val="StyleUnderline"/>
          <w:highlight w:val="green"/>
        </w:rPr>
        <w:t>we can watch</w:t>
      </w:r>
      <w:r w:rsidRPr="00367B77">
        <w:rPr>
          <w:rStyle w:val="StyleUnderline"/>
        </w:rPr>
        <w:t xml:space="preserve"> how </w:t>
      </w:r>
      <w:r w:rsidRPr="00107C42">
        <w:rPr>
          <w:rStyle w:val="StyleUnderline"/>
          <w:highlight w:val="green"/>
        </w:rPr>
        <w:t xml:space="preserve">species </w:t>
      </w:r>
      <w:r w:rsidRPr="00745FA8">
        <w:rPr>
          <w:rStyle w:val="StyleUnderline"/>
        </w:rPr>
        <w:t>migrate</w:t>
      </w:r>
      <w:r w:rsidRPr="00107C42">
        <w:rPr>
          <w:rStyle w:val="StyleUnderline"/>
          <w:highlight w:val="green"/>
        </w:rPr>
        <w:t>, identify and predict</w:t>
      </w:r>
      <w:r w:rsidRPr="00367B77">
        <w:rPr>
          <w:rStyle w:val="StyleUnderline"/>
        </w:rPr>
        <w:t xml:space="preserve"> environmental </w:t>
      </w:r>
      <w:r w:rsidRPr="00107C42">
        <w:rPr>
          <w:rStyle w:val="StyleUnderline"/>
          <w:highlight w:val="green"/>
        </w:rPr>
        <w:t>changes and</w:t>
      </w:r>
      <w:r w:rsidRPr="00367B77">
        <w:rPr>
          <w:rStyle w:val="StyleUnderline"/>
        </w:rPr>
        <w:t xml:space="preserve"> even </w:t>
      </w:r>
      <w:r w:rsidRPr="00107C42">
        <w:rPr>
          <w:rStyle w:val="StyleUnderline"/>
          <w:highlight w:val="green"/>
        </w:rPr>
        <w:t>fix problems</w:t>
      </w:r>
      <w:r w:rsidRPr="00240D00">
        <w:rPr>
          <w:sz w:val="14"/>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240D00">
        <w:rPr>
          <w:sz w:val="14"/>
          <w:szCs w:val="18"/>
        </w:rPr>
        <w:t xml:space="preserve">. Two years prior, </w:t>
      </w:r>
      <w:r w:rsidRPr="00367B77">
        <w:rPr>
          <w:rStyle w:val="StyleUnderline"/>
        </w:rPr>
        <w:t>scientists</w:t>
      </w:r>
      <w:r w:rsidRPr="00240D00">
        <w:rPr>
          <w:sz w:val="14"/>
          <w:szCs w:val="18"/>
        </w:rPr>
        <w:t xml:space="preserve"> had </w:t>
      </w:r>
      <w:r w:rsidRPr="00367B77">
        <w:rPr>
          <w:rStyle w:val="StyleUnderline"/>
        </w:rPr>
        <w:t>discovered that</w:t>
      </w:r>
      <w:r w:rsidRPr="00240D00">
        <w:rPr>
          <w:sz w:val="14"/>
          <w:szCs w:val="18"/>
        </w:rPr>
        <w:t xml:space="preserve"> chemicals known as chlorofluorocarbons (</w:t>
      </w:r>
      <w:r w:rsidRPr="00367B77">
        <w:rPr>
          <w:rStyle w:val="StyleUnderline"/>
        </w:rPr>
        <w:t>CFCs</w:t>
      </w:r>
      <w:r w:rsidRPr="00240D00">
        <w:rPr>
          <w:sz w:val="14"/>
          <w:szCs w:val="18"/>
        </w:rPr>
        <w:t xml:space="preserve">) – produced by fridges and aerosols, among other things – </w:t>
      </w:r>
      <w:r w:rsidRPr="00367B77">
        <w:rPr>
          <w:rStyle w:val="StyleUnderline"/>
        </w:rPr>
        <w:t>were causing the hole to grow. As a result countries around the world agreed to phase out</w:t>
      </w:r>
      <w:r w:rsidRPr="00240D00">
        <w:rPr>
          <w:sz w:val="14"/>
          <w:szCs w:val="18"/>
        </w:rPr>
        <w:t xml:space="preserve"> the </w:t>
      </w:r>
      <w:r w:rsidRPr="00367B77">
        <w:rPr>
          <w:rStyle w:val="StyleUnderline"/>
        </w:rPr>
        <w:t>use</w:t>
      </w:r>
      <w:r w:rsidRPr="00240D00">
        <w:rPr>
          <w:sz w:val="14"/>
          <w:szCs w:val="18"/>
        </w:rPr>
        <w:t xml:space="preserve"> of CFC </w:t>
      </w:r>
      <w:r w:rsidRPr="00367B77">
        <w:rPr>
          <w:rStyle w:val="StyleUnderline"/>
        </w:rPr>
        <w:t>as part of the Montreal Protocol. In</w:t>
      </w:r>
      <w:r w:rsidRPr="00240D00">
        <w:rPr>
          <w:sz w:val="14"/>
          <w:szCs w:val="18"/>
        </w:rPr>
        <w:t xml:space="preserve"> early </w:t>
      </w:r>
      <w:r w:rsidRPr="00367B77">
        <w:rPr>
          <w:rStyle w:val="StyleUnderline"/>
        </w:rPr>
        <w:t>2018, NASA announced that</w:t>
      </w:r>
      <w:r w:rsidRPr="00240D00">
        <w:rPr>
          <w:sz w:val="14"/>
          <w:szCs w:val="18"/>
        </w:rPr>
        <w:t xml:space="preserve"> its </w:t>
      </w:r>
      <w:r w:rsidRPr="00367B77">
        <w:rPr>
          <w:rStyle w:val="StyleUnderline"/>
        </w:rPr>
        <w:t>Aura</w:t>
      </w:r>
      <w:r w:rsidRPr="00240D00">
        <w:rPr>
          <w:sz w:val="14"/>
          <w:szCs w:val="18"/>
        </w:rPr>
        <w:t xml:space="preserve"> satellite had </w:t>
      </w:r>
      <w:r w:rsidRPr="00367B77">
        <w:rPr>
          <w:rStyle w:val="StyleUnderline"/>
        </w:rPr>
        <w:t>watched the hole successfully close</w:t>
      </w:r>
      <w:r w:rsidRPr="00240D00">
        <w:rPr>
          <w:sz w:val="14"/>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240D00">
        <w:rPr>
          <w:sz w:val="14"/>
          <w:szCs w:val="18"/>
        </w:rPr>
        <w:t xml:space="preserve"> series of </w:t>
      </w:r>
      <w:r w:rsidRPr="00367B77">
        <w:rPr>
          <w:rStyle w:val="StyleUnderline"/>
        </w:rPr>
        <w:t>satellites</w:t>
      </w:r>
      <w:r w:rsidRPr="00240D00">
        <w:rPr>
          <w:sz w:val="14"/>
          <w:szCs w:val="18"/>
        </w:rPr>
        <w:t xml:space="preserve">, which have </w:t>
      </w:r>
      <w:r w:rsidRPr="00367B77">
        <w:rPr>
          <w:rStyle w:val="StyleUnderline"/>
        </w:rPr>
        <w:t>provided surface images of the whole globe</w:t>
      </w:r>
      <w:r w:rsidRPr="00240D00">
        <w:rPr>
          <w:sz w:val="14"/>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240D00">
        <w:rPr>
          <w:sz w:val="14"/>
          <w:szCs w:val="18"/>
        </w:rPr>
        <w:t xml:space="preserve">. The European Space Agency </w:t>
      </w:r>
      <w:r w:rsidRPr="00367B77">
        <w:rPr>
          <w:rStyle w:val="StyleUnderline"/>
        </w:rPr>
        <w:t>(ESA) runs</w:t>
      </w:r>
      <w:r w:rsidRPr="00240D00">
        <w:rPr>
          <w:sz w:val="14"/>
          <w:szCs w:val="18"/>
        </w:rPr>
        <w:t xml:space="preserve"> the </w:t>
      </w:r>
      <w:r w:rsidRPr="00367B77">
        <w:rPr>
          <w:rStyle w:val="StyleUnderline"/>
        </w:rPr>
        <w:t>Copernicus</w:t>
      </w:r>
      <w:r w:rsidRPr="00240D00">
        <w:rPr>
          <w:sz w:val="14"/>
          <w:szCs w:val="18"/>
        </w:rPr>
        <w:t xml:space="preserve"> project, billed as </w:t>
      </w:r>
      <w:r w:rsidRPr="00367B77">
        <w:rPr>
          <w:rStyle w:val="StyleUnderline"/>
        </w:rPr>
        <w:t>the world’s largest single Earth observation campaign</w:t>
      </w:r>
      <w:r w:rsidRPr="00240D00">
        <w:rPr>
          <w:sz w:val="14"/>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107C42">
        <w:rPr>
          <w:rStyle w:val="StyleUnderline"/>
          <w:highlight w:val="green"/>
        </w:rPr>
        <w:t>sat</w:t>
      </w:r>
      <w:r w:rsidRPr="00367B77">
        <w:rPr>
          <w:rStyle w:val="StyleUnderline"/>
        </w:rPr>
        <w:t>ellite</w:t>
      </w:r>
      <w:r w:rsidRPr="00107C42">
        <w:rPr>
          <w:rStyle w:val="StyleUnderline"/>
          <w:highlight w:val="green"/>
        </w:rPr>
        <w:t>s</w:t>
      </w:r>
      <w:r w:rsidRPr="00240D00">
        <w:rPr>
          <w:sz w:val="14"/>
          <w:szCs w:val="18"/>
        </w:rPr>
        <w:t xml:space="preserve"> can </w:t>
      </w:r>
      <w:r w:rsidRPr="00107C42">
        <w:rPr>
          <w:rStyle w:val="StyleUnderline"/>
          <w:highlight w:val="green"/>
        </w:rPr>
        <w:t>measure</w:t>
      </w:r>
      <w:r w:rsidRPr="00240D00">
        <w:rPr>
          <w:sz w:val="14"/>
          <w:szCs w:val="18"/>
        </w:rPr>
        <w:t xml:space="preserve"> the </w:t>
      </w:r>
      <w:r w:rsidRPr="00107C42">
        <w:rPr>
          <w:rStyle w:val="StyleUnderline"/>
          <w:highlight w:val="green"/>
        </w:rPr>
        <w:t>temperature over oceans</w:t>
      </w:r>
      <w:r w:rsidRPr="00240D00">
        <w:rPr>
          <w:sz w:val="14"/>
          <w:szCs w:val="18"/>
        </w:rPr>
        <w:t xml:space="preserve">, as well as the colour and height of the sea. </w:t>
      </w:r>
      <w:r w:rsidRPr="00367B77">
        <w:rPr>
          <w:rStyle w:val="StyleUnderline"/>
        </w:rPr>
        <w:t>They can</w:t>
      </w:r>
      <w:r w:rsidRPr="00240D00">
        <w:rPr>
          <w:sz w:val="14"/>
          <w:szCs w:val="18"/>
        </w:rPr>
        <w:t xml:space="preserve"> also </w:t>
      </w:r>
      <w:r w:rsidRPr="00107C42">
        <w:rPr>
          <w:rStyle w:val="StyleUnderline"/>
          <w:highlight w:val="green"/>
        </w:rPr>
        <w:t>monitor</w:t>
      </w:r>
      <w:r w:rsidRPr="00367B77">
        <w:rPr>
          <w:rStyle w:val="StyleUnderline"/>
        </w:rPr>
        <w:t xml:space="preserve"> </w:t>
      </w:r>
      <w:r w:rsidRPr="00107C42">
        <w:rPr>
          <w:rStyle w:val="StyleUnderline"/>
          <w:highlight w:val="green"/>
        </w:rPr>
        <w:t>wildfires</w:t>
      </w:r>
      <w:r w:rsidRPr="00240D00">
        <w:rPr>
          <w:sz w:val="14"/>
          <w:szCs w:val="18"/>
        </w:rPr>
        <w:t xml:space="preserve"> from space, </w:t>
      </w:r>
      <w:r w:rsidRPr="00367B77">
        <w:rPr>
          <w:rStyle w:val="StyleUnderline"/>
        </w:rPr>
        <w:t>check</w:t>
      </w:r>
      <w:r w:rsidRPr="00240D00">
        <w:rPr>
          <w:sz w:val="14"/>
          <w:szCs w:val="18"/>
        </w:rPr>
        <w:t xml:space="preserve"> the health of </w:t>
      </w:r>
      <w:r w:rsidRPr="00367B77">
        <w:rPr>
          <w:rStyle w:val="StyleUnderline"/>
        </w:rPr>
        <w:t>vegetation and map the way</w:t>
      </w:r>
      <w:r w:rsidRPr="00240D00">
        <w:rPr>
          <w:sz w:val="14"/>
          <w:szCs w:val="18"/>
        </w:rPr>
        <w:t xml:space="preserve"> that </w:t>
      </w:r>
      <w:r w:rsidRPr="00367B77">
        <w:rPr>
          <w:rStyle w:val="StyleUnderline"/>
        </w:rPr>
        <w:t>land is being used around the world. And there are more</w:t>
      </w:r>
      <w:r w:rsidRPr="00240D00">
        <w:rPr>
          <w:sz w:val="14"/>
          <w:szCs w:val="18"/>
        </w:rPr>
        <w:t xml:space="preserve"> Sentinel </w:t>
      </w:r>
      <w:r w:rsidRPr="00367B77">
        <w:rPr>
          <w:rStyle w:val="StyleUnderline"/>
        </w:rPr>
        <w:t>satellites on the way</w:t>
      </w:r>
      <w:r w:rsidRPr="00240D00">
        <w:rPr>
          <w:sz w:val="14"/>
          <w:szCs w:val="18"/>
        </w:rPr>
        <w:t>. In the coming years we’ll see the Sentinel-4 and Sentinel-5 missio</w:t>
      </w:r>
      <w:r w:rsidRPr="00240D00">
        <w:rPr>
          <w:sz w:val="14"/>
          <w:szCs w:val="18"/>
        </w:rPr>
        <w:lastRenderedPageBreak/>
        <w:t>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w:t>
      </w:r>
      <w:r w:rsidRPr="00240D00">
        <w:rPr>
          <w:sz w:val="14"/>
        </w:rPr>
        <w:t xml:space="preserve">. </w:t>
      </w:r>
      <w:r w:rsidRPr="00DB0C3B">
        <w:rPr>
          <w:rStyle w:val="StyleUnderline"/>
        </w:rPr>
        <w:t xml:space="preserve">All of this </w:t>
      </w:r>
      <w:r w:rsidRPr="00107C42">
        <w:rPr>
          <w:rStyle w:val="StyleUnderline"/>
          <w:highlight w:val="green"/>
        </w:rPr>
        <w:t xml:space="preserve">data </w:t>
      </w:r>
      <w:r w:rsidRPr="00DB0C3B">
        <w:rPr>
          <w:rStyle w:val="StyleUnderline"/>
        </w:rPr>
        <w:t>is</w:t>
      </w:r>
      <w:r w:rsidRPr="00BB1634">
        <w:rPr>
          <w:rStyle w:val="StyleUnderline"/>
        </w:rPr>
        <w:t xml:space="preserve"> </w:t>
      </w:r>
      <w:r w:rsidRPr="00107C42">
        <w:rPr>
          <w:rStyle w:val="StyleUnderline"/>
          <w:highlight w:val="green"/>
        </w:rPr>
        <w:t xml:space="preserve">vital for directing </w:t>
      </w:r>
      <w:r w:rsidRPr="00745FA8">
        <w:rPr>
          <w:u w:val="single"/>
        </w:rPr>
        <w:t>climate</w:t>
      </w:r>
      <w:r w:rsidRPr="00107C42">
        <w:rPr>
          <w:rStyle w:val="StyleUnderline"/>
          <w:highlight w:val="green"/>
        </w:rPr>
        <w:t xml:space="preserve"> policy and other</w:t>
      </w:r>
      <w:r w:rsidRPr="00163783">
        <w:rPr>
          <w:rStyle w:val="StyleUnderline"/>
        </w:rPr>
        <w:t xml:space="preserve"> human </w:t>
      </w:r>
      <w:r w:rsidRPr="00107C42">
        <w:rPr>
          <w:rStyle w:val="StyleUnderline"/>
          <w:highlight w:val="green"/>
        </w:rPr>
        <w:t>activities on Earth</w:t>
      </w:r>
      <w:r w:rsidRPr="00367B77">
        <w:rPr>
          <w:rStyle w:val="StyleUnderline"/>
        </w:rPr>
        <w:t>. By observing our planet around the clock from space we can see the direct effect that humans are having on it</w:t>
      </w:r>
      <w:r w:rsidRPr="00240D00">
        <w:rPr>
          <w:sz w:val="14"/>
        </w:rPr>
        <w:t>.</w:t>
      </w:r>
      <w:r w:rsidRPr="00367B77">
        <w:rPr>
          <w:rStyle w:val="StyleUnderline"/>
        </w:rPr>
        <w:t xml:space="preserve"> </w:t>
      </w:r>
      <w:r w:rsidRPr="00240D00">
        <w:rPr>
          <w:sz w:val="14"/>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240D00">
        <w:rPr>
          <w:sz w:val="14"/>
          <w:szCs w:val="18"/>
        </w:rPr>
        <w:t xml:space="preserve"> of the world </w:t>
      </w:r>
      <w:r w:rsidRPr="00367B77">
        <w:rPr>
          <w:rStyle w:val="StyleUnderline"/>
        </w:rPr>
        <w:t>came together to sign</w:t>
      </w:r>
      <w:r w:rsidRPr="00240D00">
        <w:rPr>
          <w:sz w:val="14"/>
          <w:szCs w:val="18"/>
        </w:rPr>
        <w:t xml:space="preserve"> the </w:t>
      </w:r>
      <w:r w:rsidRPr="00163783">
        <w:rPr>
          <w:rStyle w:val="StyleUnderline"/>
        </w:rPr>
        <w:t>Paris</w:t>
      </w:r>
      <w:r w:rsidRPr="00240D00">
        <w:rPr>
          <w:sz w:val="14"/>
          <w:szCs w:val="18"/>
        </w:rPr>
        <w:t xml:space="preserve"> Climate Agreement, </w:t>
      </w:r>
      <w:r w:rsidRPr="00745FA8">
        <w:rPr>
          <w:rStyle w:val="StyleUnderline"/>
        </w:rPr>
        <w:t>a global effort to reduce</w:t>
      </w:r>
      <w:r w:rsidRPr="00240D00">
        <w:rPr>
          <w:sz w:val="14"/>
          <w:szCs w:val="18"/>
        </w:rPr>
        <w:t xml:space="preserve"> carbon </w:t>
      </w:r>
      <w:r w:rsidRPr="00745FA8">
        <w:rPr>
          <w:rStyle w:val="StyleUnderline"/>
        </w:rPr>
        <w:t>emissions to prevent</w:t>
      </w:r>
      <w:r w:rsidRPr="00240D00">
        <w:rPr>
          <w:sz w:val="14"/>
          <w:szCs w:val="18"/>
        </w:rPr>
        <w:t xml:space="preserve"> the global average </w:t>
      </w:r>
      <w:r w:rsidRPr="00745FA8">
        <w:rPr>
          <w:rStyle w:val="StyleUnderline"/>
        </w:rPr>
        <w:t>temperature rising by two degrees</w:t>
      </w:r>
      <w:r w:rsidRPr="00240D00">
        <w:rPr>
          <w:sz w:val="14"/>
          <w:szCs w:val="18"/>
        </w:rPr>
        <w:t xml:space="preserve"> Celsius above pre-industrial levels. </w:t>
      </w:r>
      <w:r w:rsidRPr="00745FA8">
        <w:rPr>
          <w:rStyle w:val="StyleUnderline"/>
        </w:rPr>
        <w:t>While the US later</w:t>
      </w:r>
      <w:r w:rsidRPr="00240D00">
        <w:rPr>
          <w:sz w:val="14"/>
          <w:szCs w:val="18"/>
        </w:rPr>
        <w:t xml:space="preserve"> infamously </w:t>
      </w:r>
      <w:r w:rsidRPr="00745FA8">
        <w:rPr>
          <w:rStyle w:val="StyleUnderline"/>
        </w:rPr>
        <w:t>reneged</w:t>
      </w:r>
      <w:r w:rsidRPr="00240D00">
        <w:rPr>
          <w:sz w:val="14"/>
          <w:szCs w:val="18"/>
        </w:rPr>
        <w:t xml:space="preserve"> from this agreement, </w:t>
      </w:r>
      <w:r w:rsidRPr="00745FA8">
        <w:rPr>
          <w:rStyle w:val="StyleUnderline"/>
        </w:rPr>
        <w:t xml:space="preserve">it was proof that </w:t>
      </w:r>
      <w:r w:rsidRPr="00107C42">
        <w:rPr>
          <w:rStyle w:val="StyleUnderline"/>
          <w:highlight w:val="green"/>
        </w:rPr>
        <w:t>with</w:t>
      </w:r>
      <w:r w:rsidRPr="00240D00">
        <w:rPr>
          <w:sz w:val="14"/>
          <w:szCs w:val="18"/>
        </w:rPr>
        <w:t xml:space="preserve"> enough level-headed minds, minds that can see the </w:t>
      </w:r>
      <w:r w:rsidRPr="00107C42">
        <w:rPr>
          <w:rStyle w:val="StyleUnderline"/>
          <w:highlight w:val="green"/>
        </w:rPr>
        <w:t>data</w:t>
      </w:r>
      <w:r w:rsidRPr="00367B77">
        <w:rPr>
          <w:rStyle w:val="StyleUnderline"/>
        </w:rPr>
        <w:t xml:space="preserve"> from missions showing how the planet is changing, </w:t>
      </w:r>
      <w:r w:rsidRPr="00107C42">
        <w:rPr>
          <w:rStyle w:val="StyleUnderline"/>
          <w:highlight w:val="green"/>
        </w:rPr>
        <w:t>we can take action</w:t>
      </w:r>
      <w:r w:rsidRPr="00367B77">
        <w:rPr>
          <w:rStyle w:val="StyleUnderline"/>
        </w:rPr>
        <w:t>. Humans continue to have a major effect on the planet</w:t>
      </w:r>
      <w:r w:rsidRPr="00240D00">
        <w:rPr>
          <w:sz w:val="14"/>
          <w:szCs w:val="18"/>
        </w:rPr>
        <w:t xml:space="preserve">, for better or worse, </w:t>
      </w:r>
      <w:r w:rsidRPr="00367B77">
        <w:rPr>
          <w:rStyle w:val="StyleUnderline"/>
        </w:rPr>
        <w:t xml:space="preserve">and </w:t>
      </w:r>
      <w:r w:rsidRPr="00745FA8">
        <w:rPr>
          <w:rStyle w:val="StyleUnderline"/>
        </w:rPr>
        <w:t xml:space="preserve">monitoring that change is </w:t>
      </w:r>
      <w:r w:rsidRPr="00107C42">
        <w:rPr>
          <w:rStyle w:val="StyleUnderline"/>
          <w:highlight w:val="green"/>
        </w:rPr>
        <w:t>vital to our planet’s survival</w:t>
      </w:r>
      <w:r w:rsidRPr="00107C42">
        <w:rPr>
          <w:szCs w:val="18"/>
          <w:highlight w:val="green"/>
          <w:u w:val="single"/>
        </w:rPr>
        <w:t>.</w:t>
      </w:r>
    </w:p>
    <w:p w14:paraId="4F857897" w14:textId="77777777" w:rsidR="002313B1" w:rsidRPr="00DF65BB" w:rsidRDefault="002313B1" w:rsidP="002313B1">
      <w:pPr>
        <w:pStyle w:val="Heading4"/>
      </w:pPr>
      <w:r>
        <w:rPr>
          <w:u w:val="single"/>
        </w:rPr>
        <w:lastRenderedPageBreak/>
        <w:t>Unregulated</w:t>
      </w:r>
      <w:r>
        <w:t xml:space="preserve"> mining causes </w:t>
      </w:r>
      <w:r>
        <w:rPr>
          <w:u w:val="single"/>
        </w:rPr>
        <w:t>space war</w:t>
      </w:r>
      <w:r>
        <w:t xml:space="preserve"> </w:t>
      </w:r>
    </w:p>
    <w:p w14:paraId="4E70105F" w14:textId="77777777" w:rsidR="002313B1" w:rsidRPr="00240D00" w:rsidRDefault="002313B1" w:rsidP="002313B1">
      <w:pPr>
        <w:rPr>
          <w:sz w:val="14"/>
        </w:rPr>
      </w:pPr>
      <w:r w:rsidRPr="00240D00">
        <w:rPr>
          <w:sz w:val="14"/>
        </w:rPr>
        <w:t xml:space="preserve">Fengna </w:t>
      </w:r>
      <w:r w:rsidRPr="00EB6DBC">
        <w:rPr>
          <w:rStyle w:val="Style13ptBold"/>
        </w:rPr>
        <w:t>Xu 20</w:t>
      </w:r>
      <w:r w:rsidRPr="00240D00">
        <w:rPr>
          <w:sz w:val="14"/>
        </w:rPr>
        <w:t>, Law School, Xi’an Jiaotong University, “The approach to sustainable space mining: issues, challenges, and solutions,” Fengna Xu 2020 IOP Conf. Ser.: Mater. Sci. Eng. 738 012014</w:t>
      </w:r>
      <w:r>
        <w:rPr>
          <w:sz w:val="14"/>
        </w:rPr>
        <w:t xml:space="preserve"> </w:t>
      </w:r>
      <w:r w:rsidRPr="00703D19">
        <w:rPr>
          <w:sz w:val="14"/>
        </w:rPr>
        <w:t>https://iopscience.iop.org/article/10.1088/1757-899X/738/1/012014/pdf</w:t>
      </w:r>
    </w:p>
    <w:p w14:paraId="3C30EC58" w14:textId="77777777" w:rsidR="002313B1" w:rsidRPr="00DF65BB" w:rsidRDefault="002313B1" w:rsidP="002313B1">
      <w:pPr>
        <w:rPr>
          <w:b/>
          <w:iCs/>
          <w:u w:val="single"/>
          <w:bdr w:val="single" w:sz="8" w:space="0" w:color="auto"/>
        </w:rPr>
      </w:pPr>
      <w:r w:rsidRPr="00240D00">
        <w:rPr>
          <w:sz w:val="12"/>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240D00">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w:t>
      </w:r>
      <w:r w:rsidRPr="00107C42">
        <w:rPr>
          <w:rStyle w:val="StyleUnderline"/>
          <w:highlight w:val="green"/>
        </w:rPr>
        <w:t>space resources</w:t>
      </w:r>
      <w:r w:rsidRPr="00D672D9">
        <w:rPr>
          <w:rStyle w:val="StyleUnderline"/>
        </w:rPr>
        <w:t xml:space="preserve">, they </w:t>
      </w:r>
      <w:r w:rsidRPr="00107C42">
        <w:rPr>
          <w:rStyle w:val="StyleUnderline"/>
          <w:highlight w:val="green"/>
        </w:rPr>
        <w:t>are</w:t>
      </w:r>
      <w:r w:rsidRPr="00D672D9">
        <w:rPr>
          <w:rStyle w:val="StyleUnderline"/>
        </w:rPr>
        <w:t xml:space="preserve"> essentially </w:t>
      </w:r>
      <w:r w:rsidRPr="00107C42">
        <w:rPr>
          <w:rStyle w:val="StyleUnderline"/>
          <w:highlight w:val="green"/>
        </w:rPr>
        <w:t>in a ‘state of nature’</w:t>
      </w:r>
      <w:r w:rsidRPr="00163783">
        <w:rPr>
          <w:rStyle w:val="StyleUnderline"/>
        </w:rPr>
        <w:t xml:space="preserve">. Allocation by </w:t>
      </w:r>
      <w:r w:rsidRPr="00107C42">
        <w:rPr>
          <w:rStyle w:val="StyleUnderline"/>
          <w:highlight w:val="green"/>
        </w:rPr>
        <w:t>the ‘first come, first served’ approach</w:t>
      </w:r>
      <w:r w:rsidRPr="00240D00">
        <w:rPr>
          <w:sz w:val="12"/>
        </w:rPr>
        <w:t xml:space="preserve"> is simple and requires very little government involvement to deter another one (called a ‘junior’) from displacing the rightful first comer (called a ‘senior’). </w:t>
      </w:r>
      <w:r w:rsidRPr="00BB1634">
        <w:rPr>
          <w:rStyle w:val="StyleUnderline"/>
        </w:rPr>
        <w:t>However, overprotecting the senior by priority rights could run the risk of disorder, waste, inequality, and even monopoly</w:t>
      </w:r>
      <w:r w:rsidRPr="00240D00">
        <w:rPr>
          <w:sz w:val="12"/>
        </w:rPr>
        <w:t xml:space="preserve">. The Outer Space Treaty, requires State parties to conduct all their activities in outer space ‘with due regard to the corresponding interests of all other States Parties’. </w:t>
      </w:r>
      <w:r w:rsidRPr="00107C42">
        <w:rPr>
          <w:rStyle w:val="StyleUnderline"/>
          <w:highlight w:val="green"/>
        </w:rPr>
        <w:t xml:space="preserve">Without </w:t>
      </w:r>
      <w:r w:rsidRPr="00BB1634">
        <w:rPr>
          <w:rStyle w:val="StyleUnderline"/>
        </w:rPr>
        <w:t xml:space="preserve">specific coordinating </w:t>
      </w:r>
      <w:r w:rsidRPr="00107C42">
        <w:rPr>
          <w:rStyle w:val="StyleUnderline"/>
          <w:highlight w:val="green"/>
        </w:rPr>
        <w:t xml:space="preserve">rules, conflicts </w:t>
      </w:r>
      <w:r w:rsidRPr="00BB1634">
        <w:rPr>
          <w:rStyle w:val="StyleUnderline"/>
        </w:rPr>
        <w:t xml:space="preserve">between multiple States </w:t>
      </w:r>
      <w:r w:rsidRPr="00107C42">
        <w:rPr>
          <w:rStyle w:val="StyleUnderline"/>
          <w:highlight w:val="green"/>
        </w:rPr>
        <w:t xml:space="preserve">are likely </w:t>
      </w:r>
      <w:r w:rsidRPr="00BB1634">
        <w:rPr>
          <w:rStyle w:val="StyleUnderline"/>
        </w:rPr>
        <w:t xml:space="preserve">to happen. </w:t>
      </w:r>
      <w:r w:rsidRPr="00107C42">
        <w:rPr>
          <w:rStyle w:val="StyleUnderline"/>
          <w:highlight w:val="green"/>
        </w:rPr>
        <w:t>Private entities may</w:t>
      </w:r>
      <w:r w:rsidRPr="00BB1634">
        <w:rPr>
          <w:rStyle w:val="StyleUnderline"/>
        </w:rPr>
        <w:t xml:space="preserve"> choose to </w:t>
      </w:r>
      <w:r w:rsidRPr="00107C42">
        <w:rPr>
          <w:rStyle w:val="StyleUnderline"/>
          <w:highlight w:val="green"/>
        </w:rPr>
        <w:t>arm themselves to safeguard their own interests. In extreme cases, States</w:t>
      </w:r>
      <w:r w:rsidRPr="00163783">
        <w:rPr>
          <w:rStyle w:val="StyleUnderline"/>
        </w:rPr>
        <w:t xml:space="preserve"> may </w:t>
      </w:r>
      <w:r w:rsidRPr="00107C42">
        <w:rPr>
          <w:rStyle w:val="StyleUnderline"/>
          <w:highlight w:val="green"/>
        </w:rPr>
        <w:t xml:space="preserve">also </w:t>
      </w:r>
      <w:r w:rsidRPr="00163783">
        <w:rPr>
          <w:rStyle w:val="StyleUnderline"/>
        </w:rPr>
        <w:t xml:space="preserve">protect them by </w:t>
      </w:r>
      <w:r w:rsidRPr="00107C42">
        <w:rPr>
          <w:rStyle w:val="StyleUnderline"/>
          <w:highlight w:val="green"/>
        </w:rPr>
        <w:t>placing w</w:t>
      </w:r>
      <w:r w:rsidRPr="00163783">
        <w:rPr>
          <w:rStyle w:val="StyleUnderline"/>
        </w:rPr>
        <w:t xml:space="preserve">eapons of </w:t>
      </w:r>
      <w:r w:rsidRPr="00107C42">
        <w:rPr>
          <w:rStyle w:val="StyleUnderline"/>
          <w:highlight w:val="green"/>
        </w:rPr>
        <w:t>m</w:t>
      </w:r>
      <w:r w:rsidRPr="00163783">
        <w:rPr>
          <w:rStyle w:val="StyleUnderline"/>
        </w:rPr>
        <w:t xml:space="preserve">ass </w:t>
      </w:r>
      <w:r w:rsidRPr="00107C42">
        <w:rPr>
          <w:rStyle w:val="StyleUnderline"/>
          <w:highlight w:val="green"/>
        </w:rPr>
        <w:t>de</w:t>
      </w:r>
      <w:r w:rsidRPr="00163783">
        <w:rPr>
          <w:rStyle w:val="StyleUnderline"/>
        </w:rPr>
        <w:t>struction</w:t>
      </w:r>
      <w:r w:rsidRPr="00107C42">
        <w:rPr>
          <w:rStyle w:val="StyleUnderline"/>
          <w:highlight w:val="green"/>
        </w:rPr>
        <w:t xml:space="preserve"> in </w:t>
      </w:r>
      <w:r w:rsidRPr="00163783">
        <w:rPr>
          <w:rStyle w:val="StyleUnderline"/>
        </w:rPr>
        <w:t xml:space="preserve">outer </w:t>
      </w:r>
      <w:r w:rsidRPr="00107C42">
        <w:rPr>
          <w:rStyle w:val="StyleUnderline"/>
          <w:highlight w:val="green"/>
        </w:rPr>
        <w:t xml:space="preserve">space </w:t>
      </w:r>
      <w:r w:rsidRPr="00163783">
        <w:rPr>
          <w:rStyle w:val="StyleUnderline"/>
        </w:rPr>
        <w:t xml:space="preserve">if necessary [4]. As a result, priority </w:t>
      </w:r>
      <w:r w:rsidRPr="00107C42">
        <w:rPr>
          <w:rStyle w:val="StyleUnderline"/>
          <w:highlight w:val="green"/>
        </w:rPr>
        <w:t xml:space="preserve">rights should </w:t>
      </w:r>
      <w:r w:rsidRPr="00163783">
        <w:rPr>
          <w:rStyle w:val="StyleUnderline"/>
        </w:rPr>
        <w:t xml:space="preserve">not </w:t>
      </w:r>
      <w:r w:rsidRPr="00107C42">
        <w:rPr>
          <w:rStyle w:val="StyleUnderline"/>
          <w:highlight w:val="green"/>
        </w:rPr>
        <w:t xml:space="preserve">be </w:t>
      </w:r>
      <w:r w:rsidRPr="00163783">
        <w:rPr>
          <w:rStyle w:val="StyleUnderline"/>
        </w:rPr>
        <w:t xml:space="preserve">absolute but </w:t>
      </w:r>
      <w:r w:rsidRPr="00107C42">
        <w:rPr>
          <w:rStyle w:val="StyleUnderline"/>
          <w:highlight w:val="green"/>
        </w:rPr>
        <w:t xml:space="preserve">subjected to </w:t>
      </w:r>
      <w:r w:rsidRPr="00163783">
        <w:rPr>
          <w:rStyle w:val="StyleUnderline"/>
        </w:rPr>
        <w:t xml:space="preserve">some </w:t>
      </w:r>
      <w:r w:rsidRPr="00107C42">
        <w:rPr>
          <w:rStyle w:val="StyleUnderline"/>
          <w:highlight w:val="green"/>
        </w:rPr>
        <w:t>arrangements. 7</w:t>
      </w:r>
    </w:p>
    <w:p w14:paraId="3BE7D206" w14:textId="77777777" w:rsidR="002313B1" w:rsidRPr="00DF65BB" w:rsidRDefault="002313B1" w:rsidP="002313B1">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4770F2CA" w14:textId="77777777" w:rsidR="002313B1" w:rsidRPr="00240D00" w:rsidRDefault="002313B1" w:rsidP="002313B1">
      <w:pPr>
        <w:rPr>
          <w:sz w:val="14"/>
        </w:rPr>
      </w:pPr>
      <w:r w:rsidRPr="00240D00">
        <w:rPr>
          <w:sz w:val="14"/>
        </w:rPr>
        <w:t xml:space="preserve">Laura </w:t>
      </w:r>
      <w:r w:rsidRPr="00A42713">
        <w:rPr>
          <w:rStyle w:val="Style13ptBold"/>
        </w:rPr>
        <w:t>Grego 18</w:t>
      </w:r>
      <w:r w:rsidRPr="00240D00">
        <w:rPr>
          <w:sz w:val="14"/>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240D00">
          <w:rPr>
            <w:rStyle w:val="FollowedHyperlink"/>
            <w:sz w:val="14"/>
          </w:rPr>
          <w:t>https://www.law.upenn.edu/live/files/7804-grego-space-and-crisis-stabilitypdf</w:t>
        </w:r>
      </w:hyperlink>
    </w:p>
    <w:p w14:paraId="531F1B94" w14:textId="77777777" w:rsidR="002313B1" w:rsidRPr="00240D00" w:rsidRDefault="002313B1" w:rsidP="002313B1">
      <w:pPr>
        <w:rPr>
          <w:sz w:val="14"/>
        </w:rPr>
      </w:pPr>
      <w:r w:rsidRPr="00240D00">
        <w:rPr>
          <w:sz w:val="14"/>
        </w:rPr>
        <w:t xml:space="preserve">Why </w:t>
      </w:r>
      <w:r w:rsidRPr="00107C42">
        <w:rPr>
          <w:rStyle w:val="StyleUnderline"/>
          <w:highlight w:val="green"/>
        </w:rPr>
        <w:t>space is a</w:t>
      </w:r>
      <w:r w:rsidRPr="00163783">
        <w:rPr>
          <w:rStyle w:val="StyleUnderline"/>
        </w:rPr>
        <w:t xml:space="preserve"> particular </w:t>
      </w:r>
      <w:r w:rsidRPr="00107C42">
        <w:rPr>
          <w:rStyle w:val="StyleUnderline"/>
          <w:highlight w:val="green"/>
        </w:rPr>
        <w:t>problem for crisis stability</w:t>
      </w:r>
    </w:p>
    <w:p w14:paraId="6B71E1B1" w14:textId="77777777" w:rsidR="002313B1" w:rsidRPr="00A42713" w:rsidRDefault="002313B1" w:rsidP="002313B1">
      <w:r w:rsidRPr="00A42713">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w:t>
      </w:r>
      <w:r w:rsidRPr="00A42713">
        <w:lastRenderedPageBreak/>
        <w:t>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AEC36D8" w14:textId="77777777" w:rsidR="002313B1" w:rsidRPr="00A42713" w:rsidRDefault="002313B1" w:rsidP="002313B1">
      <w:r w:rsidRPr="00A42713">
        <w:t>The vulnerability of satellites and first strike incentives</w:t>
      </w:r>
    </w:p>
    <w:p w14:paraId="2300B38B" w14:textId="77777777" w:rsidR="002313B1" w:rsidRPr="00240D00" w:rsidRDefault="002313B1" w:rsidP="002313B1">
      <w:pPr>
        <w:rPr>
          <w:sz w:val="14"/>
        </w:rPr>
      </w:pPr>
      <w:r w:rsidRPr="00107C42">
        <w:rPr>
          <w:rStyle w:val="StyleUnderline"/>
          <w:highlight w:val="green"/>
        </w:rPr>
        <w:t>Sat</w:t>
      </w:r>
      <w:r w:rsidRPr="001E7594">
        <w:rPr>
          <w:rStyle w:val="StyleUnderline"/>
        </w:rPr>
        <w:t>ellite</w:t>
      </w:r>
      <w:r w:rsidRPr="00107C42">
        <w:rPr>
          <w:rStyle w:val="StyleUnderline"/>
          <w:highlight w:val="green"/>
        </w:rPr>
        <w:t>s are</w:t>
      </w:r>
      <w:r w:rsidRPr="00A42713">
        <w:rPr>
          <w:rStyle w:val="StyleUnderline"/>
        </w:rPr>
        <w:t xml:space="preserve"> inherently fragile and </w:t>
      </w:r>
      <w:r w:rsidRPr="00107C42">
        <w:rPr>
          <w:rStyle w:val="StyleUnderline"/>
          <w:highlight w:val="green"/>
        </w:rPr>
        <w:t>difficult to protect</w:t>
      </w:r>
      <w:r w:rsidRPr="00240D00">
        <w:rPr>
          <w:rStyle w:val="StyleUnderline"/>
        </w:rPr>
        <w:t xml:space="preserve">; in the language of strategic planners, </w:t>
      </w:r>
      <w:r w:rsidRPr="00107C42">
        <w:rPr>
          <w:rStyle w:val="StyleUnderline"/>
          <w:highlight w:val="green"/>
        </w:rPr>
        <w:t>space is an</w:t>
      </w:r>
      <w:r w:rsidRPr="00107C42">
        <w:rPr>
          <w:highlight w:val="green"/>
          <w:u w:val="single"/>
        </w:rPr>
        <w:t xml:space="preserve"> </w:t>
      </w:r>
      <w:r w:rsidRPr="00107C42">
        <w:rPr>
          <w:rStyle w:val="StyleUnderline"/>
          <w:highlight w:val="green"/>
        </w:rPr>
        <w:t>“offense-dominant”</w:t>
      </w:r>
      <w:r w:rsidRPr="00107C42">
        <w:rPr>
          <w:highlight w:val="green"/>
          <w:u w:val="single"/>
        </w:rPr>
        <w:t xml:space="preserve"> </w:t>
      </w:r>
      <w:r w:rsidRPr="00107C42">
        <w:rPr>
          <w:rStyle w:val="StyleUnderline"/>
          <w:highlight w:val="green"/>
        </w:rPr>
        <w:t>regime</w:t>
      </w:r>
      <w:r w:rsidRPr="00107C42">
        <w:rPr>
          <w:sz w:val="14"/>
          <w:highlight w:val="green"/>
        </w:rPr>
        <w:t xml:space="preserve">. </w:t>
      </w:r>
      <w:r w:rsidRPr="001E7594">
        <w:rPr>
          <w:rStyle w:val="StyleUnderline"/>
        </w:rPr>
        <w:t xml:space="preserve">This can </w:t>
      </w:r>
      <w:r w:rsidRPr="001E7594">
        <w:rPr>
          <w:u w:val="single"/>
        </w:rPr>
        <w:t xml:space="preserve">lead </w:t>
      </w:r>
      <w:r w:rsidRPr="00107C42">
        <w:rPr>
          <w:rStyle w:val="StyleUnderline"/>
          <w:highlight w:val="green"/>
        </w:rPr>
        <w:t>to a number of pressures to strike first that don‘t exist for other</w:t>
      </w:r>
      <w:r w:rsidRPr="00163783">
        <w:rPr>
          <w:rStyle w:val="StyleUnderline"/>
        </w:rPr>
        <w:t xml:space="preserve">, better-protected </w:t>
      </w:r>
      <w:r w:rsidRPr="00107C42">
        <w:rPr>
          <w:rStyle w:val="StyleUnderline"/>
          <w:highlight w:val="green"/>
        </w:rPr>
        <w:t>domains</w:t>
      </w:r>
      <w:r w:rsidRPr="00240D00">
        <w:rPr>
          <w:sz w:val="14"/>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6CF4A260" w14:textId="77777777" w:rsidR="002313B1" w:rsidRPr="00240D00" w:rsidRDefault="002313B1" w:rsidP="002313B1">
      <w:pPr>
        <w:rPr>
          <w:sz w:val="14"/>
        </w:rPr>
      </w:pPr>
      <w:r w:rsidRPr="00240D00">
        <w:rPr>
          <w:sz w:val="14"/>
        </w:rPr>
        <w:t xml:space="preserve">Thus, </w:t>
      </w:r>
      <w:r w:rsidRPr="00107C42">
        <w:rPr>
          <w:rStyle w:val="StyleUnderline"/>
          <w:highlight w:val="green"/>
        </w:rPr>
        <w:t xml:space="preserve">an actor </w:t>
      </w:r>
      <w:r w:rsidRPr="00240D00">
        <w:rPr>
          <w:rStyle w:val="StyleUnderline"/>
        </w:rPr>
        <w:t>with</w:t>
      </w:r>
      <w:r w:rsidRPr="00A42713">
        <w:rPr>
          <w:rStyle w:val="StyleUnderline"/>
        </w:rPr>
        <w:t xml:space="preserve"> substantial </w:t>
      </w:r>
      <w:r w:rsidRPr="001E7594">
        <w:rPr>
          <w:rStyle w:val="StyleUnderline"/>
        </w:rPr>
        <w:t xml:space="preserve">dependence on space </w:t>
      </w:r>
      <w:r w:rsidRPr="00107C42">
        <w:rPr>
          <w:rStyle w:val="StyleUnderline"/>
          <w:highlight w:val="green"/>
        </w:rPr>
        <w:t xml:space="preserve">has an incentive to strike first </w:t>
      </w:r>
      <w:r w:rsidRPr="001E7594">
        <w:rPr>
          <w:rStyle w:val="StyleUnderline"/>
        </w:rPr>
        <w:t xml:space="preserve">if hostilities </w:t>
      </w:r>
      <w:r w:rsidRPr="00163783">
        <w:rPr>
          <w:rStyle w:val="StyleUnderline"/>
        </w:rPr>
        <w:t>look probable</w:t>
      </w:r>
      <w:r w:rsidRPr="00240D00">
        <w:rPr>
          <w:sz w:val="14"/>
        </w:rPr>
        <w:t xml:space="preserve">, </w:t>
      </w:r>
      <w:r w:rsidRPr="00107C42">
        <w:rPr>
          <w:rStyle w:val="StyleUnderline"/>
          <w:highlight w:val="green"/>
        </w:rPr>
        <w:t>to ensure</w:t>
      </w:r>
      <w:r w:rsidRPr="00240D00">
        <w:rPr>
          <w:sz w:val="14"/>
        </w:rPr>
        <w:t xml:space="preserve"> these </w:t>
      </w:r>
      <w:r w:rsidRPr="00A42713">
        <w:rPr>
          <w:rStyle w:val="StyleUnderline"/>
        </w:rPr>
        <w:t xml:space="preserve">valuable </w:t>
      </w:r>
      <w:r w:rsidRPr="00107C42">
        <w:rPr>
          <w:rStyle w:val="StyleUnderline"/>
          <w:highlight w:val="green"/>
        </w:rPr>
        <w:t>assets are not lost</w:t>
      </w:r>
      <w:r w:rsidRPr="00240D00">
        <w:rPr>
          <w:sz w:val="14"/>
        </w:rPr>
        <w:t xml:space="preserve">. </w:t>
      </w:r>
      <w:r w:rsidRPr="00107C42">
        <w:rPr>
          <w:rStyle w:val="StyleUnderline"/>
          <w:highlight w:val="green"/>
        </w:rPr>
        <w:t>Even if</w:t>
      </w:r>
      <w:r w:rsidRPr="00163783">
        <w:rPr>
          <w:rStyle w:val="StyleUnderline"/>
        </w:rPr>
        <w:t xml:space="preserve"> both (or all) </w:t>
      </w:r>
      <w:r w:rsidRPr="00107C42">
        <w:rPr>
          <w:rStyle w:val="StyleUnderline"/>
          <w:highlight w:val="green"/>
        </w:rPr>
        <w:t>sides</w:t>
      </w:r>
      <w:r w:rsidRPr="00163783">
        <w:rPr>
          <w:rStyle w:val="StyleUnderline"/>
        </w:rPr>
        <w:t xml:space="preserve"> in a conflict </w:t>
      </w:r>
      <w:r w:rsidRPr="00107C42">
        <w:rPr>
          <w:rStyle w:val="StyleUnderline"/>
          <w:highlight w:val="green"/>
        </w:rPr>
        <w:t>prefer not to engage in war</w:t>
      </w:r>
      <w:r w:rsidRPr="00240D00">
        <w:rPr>
          <w:sz w:val="14"/>
        </w:rPr>
        <w:t xml:space="preserve">, this weakness may provide an incentive to approach it closely anyway. </w:t>
      </w:r>
    </w:p>
    <w:p w14:paraId="000636A3" w14:textId="77777777" w:rsidR="002313B1" w:rsidRPr="00A42713" w:rsidRDefault="002313B1" w:rsidP="002313B1">
      <w:r w:rsidRPr="00A42713">
        <w:t>A RAND Corporation monograph commissioned by the Air Force15 described the issue this way:</w:t>
      </w:r>
    </w:p>
    <w:p w14:paraId="096AC523" w14:textId="77777777" w:rsidR="002313B1" w:rsidRPr="00A42713" w:rsidRDefault="002313B1" w:rsidP="002313B1">
      <w:r w:rsidRPr="00A42713">
        <w:lastRenderedPageBreak/>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601992DA" w14:textId="77777777" w:rsidR="002313B1" w:rsidRPr="00240D00" w:rsidRDefault="002313B1" w:rsidP="002313B1">
      <w:pPr>
        <w:rPr>
          <w:sz w:val="14"/>
        </w:rPr>
      </w:pPr>
      <w:r w:rsidRPr="00240D00">
        <w:rPr>
          <w:sz w:val="14"/>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07C42">
        <w:rPr>
          <w:rStyle w:val="StyleUnderline"/>
          <w:highlight w:val="green"/>
        </w:rPr>
        <w:t>any actor</w:t>
      </w:r>
      <w:r w:rsidRPr="001E7594">
        <w:rPr>
          <w:rStyle w:val="StyleUnderline"/>
        </w:rPr>
        <w:t xml:space="preserve"> for which</w:t>
      </w:r>
      <w:r w:rsidRPr="00240D00">
        <w:rPr>
          <w:sz w:val="14"/>
        </w:rPr>
        <w:t xml:space="preserve"> satellites or </w:t>
      </w:r>
      <w:r w:rsidRPr="001E7594">
        <w:rPr>
          <w:rStyle w:val="StyleUnderline"/>
        </w:rPr>
        <w:t>space-based weapons are an important part of its military posture</w:t>
      </w:r>
      <w:r w:rsidRPr="00240D00">
        <w:rPr>
          <w:sz w:val="14"/>
        </w:rPr>
        <w:t xml:space="preserve">, </w:t>
      </w:r>
      <w:r w:rsidRPr="001E7594">
        <w:rPr>
          <w:rStyle w:val="StyleUnderline"/>
        </w:rPr>
        <w:t>whether for support missions or on-orbit weapons</w:t>
      </w:r>
      <w:r w:rsidRPr="00240D00">
        <w:rPr>
          <w:sz w:val="14"/>
        </w:rPr>
        <w:t xml:space="preserve">, </w:t>
      </w:r>
      <w:r w:rsidRPr="00107C42">
        <w:rPr>
          <w:rStyle w:val="StyleUnderline"/>
          <w:highlight w:val="green"/>
        </w:rPr>
        <w:t>will feel “use it or lose it” pressure</w:t>
      </w:r>
      <w:r w:rsidRPr="00240D00">
        <w:rPr>
          <w:sz w:val="14"/>
        </w:rPr>
        <w:t xml:space="preserve"> because of the inherent vulnerability of satellites. </w:t>
      </w:r>
    </w:p>
    <w:p w14:paraId="50239319" w14:textId="77777777" w:rsidR="002313B1" w:rsidRPr="00A42713" w:rsidRDefault="002313B1" w:rsidP="002313B1">
      <w:r w:rsidRPr="00A42713">
        <w:t>Short timelines and difficulty of attribution</w:t>
      </w:r>
    </w:p>
    <w:p w14:paraId="7FCF0EE7" w14:textId="77777777" w:rsidR="002313B1" w:rsidRPr="00240D00" w:rsidRDefault="002313B1" w:rsidP="002313B1">
      <w:pPr>
        <w:rPr>
          <w:sz w:val="14"/>
        </w:rPr>
      </w:pPr>
      <w:r w:rsidRPr="00240D00">
        <w:rPr>
          <w:sz w:val="14"/>
        </w:rPr>
        <w:t xml:space="preserve">The </w:t>
      </w:r>
      <w:r w:rsidRPr="00107C42">
        <w:rPr>
          <w:rStyle w:val="StyleUnderline"/>
          <w:highlight w:val="green"/>
        </w:rPr>
        <w:t>compressed timelines</w:t>
      </w:r>
      <w:r w:rsidRPr="00240D00">
        <w:rPr>
          <w:sz w:val="14"/>
        </w:rPr>
        <w:t xml:space="preserve"> characteristic </w:t>
      </w:r>
      <w:r w:rsidRPr="00A42713">
        <w:rPr>
          <w:rStyle w:val="StyleUnderline"/>
        </w:rPr>
        <w:t>of crises</w:t>
      </w:r>
      <w:r w:rsidRPr="00240D00">
        <w:rPr>
          <w:sz w:val="14"/>
        </w:rPr>
        <w:t xml:space="preserve"> </w:t>
      </w:r>
      <w:r w:rsidRPr="00A42713">
        <w:rPr>
          <w:rStyle w:val="StyleUnderline"/>
        </w:rPr>
        <w:t>combine with these</w:t>
      </w:r>
      <w:r w:rsidRPr="00240D00">
        <w:rPr>
          <w:sz w:val="14"/>
        </w:rPr>
        <w:t xml:space="preserve"> </w:t>
      </w:r>
      <w:r w:rsidRPr="00A42713">
        <w:rPr>
          <w:rStyle w:val="StyleUnderline"/>
        </w:rPr>
        <w:t>“use it or lose it” pressures to shrink timelines</w:t>
      </w:r>
      <w:r w:rsidRPr="00240D00">
        <w:rPr>
          <w:sz w:val="14"/>
        </w:rPr>
        <w:t xml:space="preserve">. This dynamic </w:t>
      </w:r>
      <w:r w:rsidRPr="00107C42">
        <w:rPr>
          <w:rStyle w:val="StyleUnderline"/>
          <w:highlight w:val="green"/>
        </w:rPr>
        <w:t>couple</w:t>
      </w:r>
      <w:r w:rsidRPr="00240D00">
        <w:rPr>
          <w:rStyle w:val="StyleUnderline"/>
        </w:rPr>
        <w:t xml:space="preserve">s </w:t>
      </w:r>
      <w:r w:rsidRPr="00A42713">
        <w:rPr>
          <w:rStyle w:val="StyleUnderline"/>
        </w:rPr>
        <w:t xml:space="preserve">dangerously </w:t>
      </w:r>
      <w:r w:rsidRPr="00107C42">
        <w:rPr>
          <w:rStyle w:val="StyleUnderline"/>
          <w:highlight w:val="green"/>
        </w:rPr>
        <w:t>with the</w:t>
      </w:r>
      <w:r w:rsidRPr="00240D00">
        <w:rPr>
          <w:sz w:val="14"/>
        </w:rPr>
        <w:t xml:space="preserve"> </w:t>
      </w:r>
      <w:r w:rsidRPr="00A42713">
        <w:rPr>
          <w:rStyle w:val="StyleUnderline"/>
        </w:rPr>
        <w:t xml:space="preserve">inherent </w:t>
      </w:r>
      <w:r w:rsidRPr="00107C42">
        <w:rPr>
          <w:rStyle w:val="StyleUnderline"/>
          <w:highlight w:val="green"/>
        </w:rPr>
        <w:t>difficulty of determining</w:t>
      </w:r>
      <w:r w:rsidRPr="00A42713">
        <w:rPr>
          <w:rStyle w:val="StyleUnderline"/>
        </w:rPr>
        <w:t xml:space="preserve"> the </w:t>
      </w:r>
      <w:r w:rsidRPr="00107C42">
        <w:rPr>
          <w:rStyle w:val="StyleUnderline"/>
          <w:highlight w:val="green"/>
        </w:rPr>
        <w:t xml:space="preserve">causes of </w:t>
      </w:r>
      <w:r w:rsidRPr="001E7594">
        <w:rPr>
          <w:rStyle w:val="StyleUnderline"/>
        </w:rPr>
        <w:t xml:space="preserve">satellite </w:t>
      </w:r>
      <w:r w:rsidRPr="00107C42">
        <w:rPr>
          <w:rStyle w:val="StyleUnderline"/>
          <w:highlight w:val="green"/>
        </w:rPr>
        <w:t>degradation</w:t>
      </w:r>
      <w:r w:rsidRPr="00107C42">
        <w:rPr>
          <w:sz w:val="14"/>
          <w:highlight w:val="green"/>
        </w:rPr>
        <w:t xml:space="preserve">, </w:t>
      </w:r>
      <w:r w:rsidRPr="00107C42">
        <w:rPr>
          <w:rStyle w:val="StyleUnderline"/>
          <w:highlight w:val="green"/>
        </w:rPr>
        <w:t>whether malicious or</w:t>
      </w:r>
      <w:r w:rsidRPr="00A42713">
        <w:rPr>
          <w:rStyle w:val="StyleUnderline"/>
        </w:rPr>
        <w:t xml:space="preserve"> from </w:t>
      </w:r>
      <w:r w:rsidRPr="00107C42">
        <w:rPr>
          <w:rStyle w:val="StyleUnderline"/>
          <w:highlight w:val="green"/>
        </w:rPr>
        <w:t>natural</w:t>
      </w:r>
      <w:r w:rsidRPr="00A42713">
        <w:rPr>
          <w:rStyle w:val="StyleUnderline"/>
        </w:rPr>
        <w:t xml:space="preserve"> causes, </w:t>
      </w:r>
      <w:r w:rsidRPr="00070B5D">
        <w:rPr>
          <w:rStyle w:val="StyleUnderline"/>
        </w:rPr>
        <w:t>in a timely way</w:t>
      </w:r>
      <w:r w:rsidRPr="00240D00">
        <w:rPr>
          <w:sz w:val="14"/>
        </w:rPr>
        <w:t xml:space="preserve">. </w:t>
      </w:r>
    </w:p>
    <w:p w14:paraId="457BB88B" w14:textId="77777777" w:rsidR="002313B1" w:rsidRPr="00A42713" w:rsidRDefault="002313B1" w:rsidP="002313B1">
      <w:r w:rsidRPr="00A42713">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6637374" w14:textId="77777777" w:rsidR="002313B1" w:rsidRPr="00A42713" w:rsidRDefault="002313B1" w:rsidP="002313B1">
      <w:r w:rsidRPr="00A42713">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0510382" w14:textId="77777777" w:rsidR="002313B1" w:rsidRPr="00A42713" w:rsidRDefault="002313B1" w:rsidP="002313B1">
      <w:r w:rsidRPr="00A42713">
        <w:t>Entanglement of strategic and tactical missions</w:t>
      </w:r>
    </w:p>
    <w:p w14:paraId="5F0047F3" w14:textId="77777777" w:rsidR="002313B1" w:rsidRPr="00A42713" w:rsidRDefault="002313B1" w:rsidP="002313B1">
      <w:r w:rsidRPr="00A42713">
        <w:t>During the Cold War, nucle</w:t>
      </w:r>
      <w:r w:rsidRPr="00A42713">
        <w:lastRenderedPageBreak/>
        <w:t>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28D5182F" w14:textId="77777777" w:rsidR="002313B1" w:rsidRPr="00240D00" w:rsidRDefault="002313B1" w:rsidP="002313B1">
      <w:pPr>
        <w:rPr>
          <w:sz w:val="14"/>
        </w:rPr>
      </w:pPr>
      <w:r w:rsidRPr="00240D00">
        <w:rPr>
          <w:sz w:val="14"/>
        </w:rPr>
        <w:t xml:space="preserve">However, </w:t>
      </w:r>
      <w:r w:rsidRPr="00A42713">
        <w:rPr>
          <w:rStyle w:val="StyleUnderline"/>
        </w:rPr>
        <w:t xml:space="preserve">where the </w:t>
      </w:r>
      <w:r w:rsidRPr="00107C42">
        <w:rPr>
          <w:rStyle w:val="StyleUnderline"/>
          <w:highlight w:val="green"/>
        </w:rPr>
        <w:t>lines between strategic</w:t>
      </w:r>
      <w:r w:rsidRPr="00A42713">
        <w:rPr>
          <w:rStyle w:val="StyleUnderline"/>
        </w:rPr>
        <w:t xml:space="preserve"> satellite missions </w:t>
      </w:r>
      <w:r w:rsidRPr="00107C42">
        <w:rPr>
          <w:rStyle w:val="StyleUnderline"/>
          <w:highlight w:val="green"/>
        </w:rPr>
        <w:t>and other missions are blurred</w:t>
      </w:r>
      <w:r w:rsidRPr="00240D00">
        <w:rPr>
          <w:sz w:val="14"/>
        </w:rPr>
        <w:t xml:space="preserve">, these norms can be weakened. For example, the </w:t>
      </w:r>
      <w:r w:rsidRPr="00107C42">
        <w:rPr>
          <w:rStyle w:val="StyleUnderline"/>
          <w:highlight w:val="green"/>
        </w:rPr>
        <w:t>sat</w:t>
      </w:r>
      <w:r w:rsidRPr="001E7594">
        <w:rPr>
          <w:rStyle w:val="StyleUnderline"/>
        </w:rPr>
        <w:t>ellite</w:t>
      </w:r>
      <w:r w:rsidRPr="00107C42">
        <w:rPr>
          <w:rStyle w:val="StyleUnderline"/>
          <w:highlight w:val="green"/>
        </w:rPr>
        <w:t xml:space="preserve">s that provide early warning </w:t>
      </w:r>
      <w:r w:rsidRPr="00A42713">
        <w:rPr>
          <w:rStyle w:val="StyleUnderline"/>
        </w:rPr>
        <w:t xml:space="preserve">of ballistic missile </w:t>
      </w:r>
      <w:r w:rsidRPr="001E7594">
        <w:rPr>
          <w:rStyle w:val="StyleUnderline"/>
        </w:rPr>
        <w:t xml:space="preserve">launch </w:t>
      </w:r>
      <w:r w:rsidRPr="00107C42">
        <w:rPr>
          <w:rStyle w:val="StyleUnderline"/>
          <w:highlight w:val="green"/>
        </w:rPr>
        <w:t xml:space="preserve">are associated with </w:t>
      </w:r>
      <w:r w:rsidRPr="00163783">
        <w:rPr>
          <w:rStyle w:val="StyleUnderline"/>
        </w:rPr>
        <w:t xml:space="preserve">nuclear </w:t>
      </w:r>
      <w:r w:rsidRPr="00107C42">
        <w:rPr>
          <w:rStyle w:val="StyleUnderline"/>
          <w:highlight w:val="green"/>
        </w:rPr>
        <w:t>deterrent</w:t>
      </w:r>
      <w:r w:rsidRPr="00A42713">
        <w:rPr>
          <w:rStyle w:val="StyleUnderline"/>
        </w:rPr>
        <w:t xml:space="preserve"> posture</w:t>
      </w:r>
      <w:r w:rsidRPr="00240D00">
        <w:rPr>
          <w:sz w:val="14"/>
        </w:rPr>
        <w:t xml:space="preserve">, </w:t>
      </w:r>
      <w:r w:rsidRPr="00240D00">
        <w:rPr>
          <w:rStyle w:val="StyleUnderline"/>
        </w:rPr>
        <w:t xml:space="preserve">but </w:t>
      </w:r>
      <w:r w:rsidRPr="00107C42">
        <w:rPr>
          <w:rStyle w:val="StyleUnderline"/>
          <w:highlight w:val="green"/>
        </w:rPr>
        <w:t>also are critical sensors for missile defenses</w:t>
      </w:r>
      <w:r w:rsidRPr="00240D00">
        <w:rPr>
          <w:sz w:val="14"/>
        </w:rPr>
        <w:t xml:space="preserve">. Strategic </w:t>
      </w:r>
      <w:r w:rsidRPr="00240D00">
        <w:rPr>
          <w:sz w:val="14"/>
        </w:rPr>
        <w:lastRenderedPageBreak/>
        <w:t xml:space="preserve">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240D00">
        <w:rPr>
          <w:sz w:val="14"/>
        </w:rPr>
        <w:t xml:space="preserve">. </w:t>
      </w:r>
      <w:r w:rsidRPr="00163783">
        <w:rPr>
          <w:rStyle w:val="StyleUnderline"/>
        </w:rPr>
        <w:t>However</w:t>
      </w:r>
      <w:r w:rsidRPr="00240D00">
        <w:rPr>
          <w:sz w:val="14"/>
        </w:rPr>
        <w:t xml:space="preserve">, </w:t>
      </w:r>
      <w:r w:rsidRPr="001E7594">
        <w:rPr>
          <w:rStyle w:val="StyleUnderline"/>
        </w:rPr>
        <w:t>for a state that uses early warning</w:t>
      </w:r>
      <w:r w:rsidRPr="00A42713">
        <w:rPr>
          <w:rStyle w:val="StyleUnderline"/>
        </w:rPr>
        <w:t xml:space="preserve"> satellites </w:t>
      </w:r>
      <w:r w:rsidRPr="00070B5D">
        <w:rPr>
          <w:rStyle w:val="StyleUnderline"/>
        </w:rPr>
        <w:t xml:space="preserve">to enable a </w:t>
      </w:r>
      <w:r w:rsidRPr="00163783">
        <w:rPr>
          <w:rStyle w:val="StyleUnderline"/>
        </w:rPr>
        <w:t>“hair trigger”</w:t>
      </w:r>
      <w:r w:rsidRPr="00240D00">
        <w:rPr>
          <w:sz w:val="14"/>
        </w:rPr>
        <w:t xml:space="preserve"> or </w:t>
      </w:r>
      <w:r w:rsidRPr="00163783">
        <w:rPr>
          <w:rStyle w:val="StyleUnderline"/>
        </w:rPr>
        <w:t>launch-on-attack posture</w:t>
      </w:r>
      <w:r w:rsidRPr="00240D00">
        <w:rPr>
          <w:sz w:val="14"/>
        </w:rPr>
        <w:t xml:space="preserve">, </w:t>
      </w:r>
      <w:r w:rsidRPr="00A42713">
        <w:rPr>
          <w:rStyle w:val="StyleUnderline"/>
        </w:rPr>
        <w:t>the</w:t>
      </w:r>
      <w:r w:rsidRPr="00240D00">
        <w:rPr>
          <w:sz w:val="14"/>
        </w:rPr>
        <w:t xml:space="preserve"> </w:t>
      </w:r>
      <w:r w:rsidRPr="00107C42">
        <w:rPr>
          <w:rStyle w:val="StyleUnderline"/>
          <w:highlight w:val="green"/>
        </w:rPr>
        <w:t>interference</w:t>
      </w:r>
      <w:r w:rsidRPr="00240D00">
        <w:rPr>
          <w:sz w:val="14"/>
        </w:rPr>
        <w:t xml:space="preserve"> with such a satellite </w:t>
      </w:r>
      <w:r w:rsidRPr="00107C42">
        <w:rPr>
          <w:rStyle w:val="StyleUnderline"/>
          <w:highlight w:val="green"/>
        </w:rPr>
        <w:t>might</w:t>
      </w:r>
      <w:r w:rsidRPr="00240D00">
        <w:rPr>
          <w:sz w:val="14"/>
        </w:rPr>
        <w:t xml:space="preserve"> instead </w:t>
      </w:r>
      <w:r w:rsidRPr="00107C42">
        <w:rPr>
          <w:rStyle w:val="StyleUnderline"/>
          <w:highlight w:val="green"/>
        </w:rPr>
        <w:t>be interpreted as a precursor to a nuclear attack</w:t>
      </w:r>
      <w:r w:rsidRPr="00240D00">
        <w:rPr>
          <w:sz w:val="14"/>
        </w:rPr>
        <w:t xml:space="preserve">. </w:t>
      </w:r>
      <w:r w:rsidRPr="00A42713">
        <w:rPr>
          <w:rStyle w:val="StyleUnderline"/>
        </w:rPr>
        <w:t xml:space="preserve">It </w:t>
      </w:r>
      <w:r w:rsidRPr="001E7594">
        <w:rPr>
          <w:rStyle w:val="StyleUnderline"/>
        </w:rPr>
        <w:t xml:space="preserve">may </w:t>
      </w:r>
      <w:r w:rsidRPr="00107C42">
        <w:rPr>
          <w:rStyle w:val="StyleUnderline"/>
          <w:highlight w:val="green"/>
        </w:rPr>
        <w:t>accelerate</w:t>
      </w:r>
      <w:r w:rsidRPr="00163783">
        <w:rPr>
          <w:rStyle w:val="StyleUnderline"/>
        </w:rPr>
        <w:t xml:space="preserve"> the </w:t>
      </w:r>
      <w:r w:rsidRPr="00107C42">
        <w:rPr>
          <w:rStyle w:val="StyleUnderline"/>
          <w:highlight w:val="green"/>
        </w:rPr>
        <w:t>use of nuc</w:t>
      </w:r>
      <w:r w:rsidRPr="00163783">
        <w:rPr>
          <w:rStyle w:val="StyleUnderline"/>
        </w:rPr>
        <w:t>lear weapon</w:t>
      </w:r>
      <w:r w:rsidRPr="00107C42">
        <w:rPr>
          <w:rStyle w:val="StyleUnderline"/>
          <w:highlight w:val="green"/>
        </w:rPr>
        <w:t>s</w:t>
      </w:r>
      <w:r w:rsidRPr="00240D00">
        <w:rPr>
          <w:sz w:val="14"/>
          <w:szCs w:val="28"/>
        </w:rPr>
        <w:t xml:space="preserve"> </w:t>
      </w:r>
      <w:r w:rsidRPr="00240D00">
        <w:rPr>
          <w:sz w:val="14"/>
        </w:rPr>
        <w:t xml:space="preserve">rather than inhibit it. </w:t>
      </w:r>
    </w:p>
    <w:p w14:paraId="120D93ED" w14:textId="77777777" w:rsidR="002313B1" w:rsidRPr="00A42713" w:rsidRDefault="002313B1" w:rsidP="002313B1">
      <w:r w:rsidRPr="00A42713">
        <w:t>Misperception and dual-use technologies</w:t>
      </w:r>
    </w:p>
    <w:p w14:paraId="2DF09E33" w14:textId="77777777" w:rsidR="002313B1" w:rsidRPr="00240D00" w:rsidRDefault="002313B1" w:rsidP="002313B1">
      <w:pPr>
        <w:rPr>
          <w:sz w:val="14"/>
        </w:rPr>
      </w:pPr>
      <w:r w:rsidRPr="00240D00">
        <w:rPr>
          <w:sz w:val="14"/>
        </w:rPr>
        <w:t xml:space="preserve">Some space technologies and activities can be used both for relatively benign purposes but also for hostile ones. </w:t>
      </w:r>
      <w:r w:rsidRPr="00107C42">
        <w:rPr>
          <w:rStyle w:val="StyleUnderline"/>
          <w:highlight w:val="green"/>
        </w:rPr>
        <w:t>It may be difficult</w:t>
      </w:r>
      <w:r w:rsidRPr="00A42713">
        <w:rPr>
          <w:rStyle w:val="StyleUnderline"/>
        </w:rPr>
        <w:t xml:space="preserve"> for an actor </w:t>
      </w:r>
      <w:r w:rsidRPr="00107C42">
        <w:rPr>
          <w:rStyle w:val="StyleUnderline"/>
          <w:highlight w:val="green"/>
        </w:rPr>
        <w:t>to understand</w:t>
      </w:r>
      <w:r w:rsidRPr="00A42713">
        <w:rPr>
          <w:rStyle w:val="StyleUnderline"/>
        </w:rPr>
        <w:t xml:space="preserve"> the </w:t>
      </w:r>
      <w:r w:rsidRPr="00107C42">
        <w:rPr>
          <w:rStyle w:val="StyleUnderline"/>
          <w:highlight w:val="green"/>
        </w:rPr>
        <w:t>intent</w:t>
      </w:r>
      <w:r w:rsidRPr="00107C42">
        <w:rPr>
          <w:sz w:val="14"/>
          <w:highlight w:val="green"/>
        </w:rPr>
        <w:t xml:space="preserve"> </w:t>
      </w:r>
      <w:r w:rsidRPr="00107C42">
        <w:rPr>
          <w:rStyle w:val="StyleUnderline"/>
          <w:highlight w:val="green"/>
        </w:rPr>
        <w:t>behind</w:t>
      </w:r>
      <w:r w:rsidRPr="00A42713">
        <w:rPr>
          <w:rStyle w:val="StyleUnderline"/>
        </w:rPr>
        <w:t xml:space="preserve"> the </w:t>
      </w:r>
      <w:r w:rsidRPr="00107C42">
        <w:rPr>
          <w:rStyle w:val="StyleUnderline"/>
          <w:highlight w:val="green"/>
        </w:rPr>
        <w:t>development</w:t>
      </w:r>
      <w:r w:rsidRPr="00240D00">
        <w:rPr>
          <w:sz w:val="14"/>
        </w:rPr>
        <w:t xml:space="preserve">, testing, </w:t>
      </w:r>
      <w:r w:rsidRPr="00A42713">
        <w:rPr>
          <w:rStyle w:val="StyleUnderline"/>
        </w:rPr>
        <w:t>use</w:t>
      </w:r>
      <w:r w:rsidRPr="00240D00">
        <w:rPr>
          <w:sz w:val="14"/>
        </w:rPr>
        <w:t xml:space="preserve">, and stockpiling </w:t>
      </w:r>
      <w:r w:rsidRPr="00A42713">
        <w:rPr>
          <w:rStyle w:val="StyleUnderline"/>
        </w:rPr>
        <w:t>of</w:t>
      </w:r>
      <w:r w:rsidRPr="00240D00">
        <w:rPr>
          <w:sz w:val="14"/>
        </w:rPr>
        <w:t xml:space="preserve"> these </w:t>
      </w:r>
      <w:r w:rsidRPr="00A42713">
        <w:rPr>
          <w:rStyle w:val="StyleUnderline"/>
        </w:rPr>
        <w:t>technologies</w:t>
      </w:r>
      <w:r w:rsidRPr="00240D00">
        <w:rPr>
          <w:sz w:val="14"/>
        </w:rPr>
        <w:t xml:space="preserve">, and see threats where there are none. (Or miss a threat until it is too late.) </w:t>
      </w:r>
      <w:r w:rsidRPr="00107C42">
        <w:rPr>
          <w:rStyle w:val="StyleUnderline"/>
          <w:highlight w:val="green"/>
        </w:rPr>
        <w:t>This may start a cycle of</w:t>
      </w:r>
      <w:r w:rsidRPr="00A42713">
        <w:rPr>
          <w:rStyle w:val="StyleUnderline"/>
        </w:rPr>
        <w:t xml:space="preserve"> </w:t>
      </w:r>
      <w:r w:rsidRPr="00107C42">
        <w:rPr>
          <w:rStyle w:val="StyleUnderline"/>
          <w:highlight w:val="green"/>
        </w:rPr>
        <w:t>action</w:t>
      </w:r>
      <w:r w:rsidRPr="00A42713">
        <w:rPr>
          <w:rStyle w:val="StyleUnderline"/>
        </w:rPr>
        <w:t xml:space="preserve"> and reaction </w:t>
      </w:r>
      <w:r w:rsidRPr="00107C42">
        <w:rPr>
          <w:rStyle w:val="StyleUnderline"/>
          <w:highlight w:val="green"/>
        </w:rPr>
        <w:t>based on misperception</w:t>
      </w:r>
      <w:r w:rsidRPr="00240D00">
        <w:rPr>
          <w:sz w:val="14"/>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2F1DFBA" w14:textId="77777777" w:rsidR="002313B1" w:rsidRPr="00A42713" w:rsidRDefault="002313B1" w:rsidP="002313B1">
      <w:r w:rsidRPr="00A42713">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42083D7" w14:textId="77777777" w:rsidR="002313B1" w:rsidRPr="00A42713" w:rsidRDefault="002313B1" w:rsidP="002313B1">
      <w:r w:rsidRPr="00A42713">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3E6E9B76" w14:textId="77777777" w:rsidR="002313B1" w:rsidRPr="00A42713" w:rsidRDefault="002313B1" w:rsidP="002313B1">
      <w:r w:rsidRPr="00A42713">
        <w:t>Discrimination</w:t>
      </w:r>
    </w:p>
    <w:p w14:paraId="344ECBDE" w14:textId="77777777" w:rsidR="002313B1" w:rsidRPr="00A42713" w:rsidRDefault="002313B1" w:rsidP="002313B1">
      <w:r w:rsidRPr="00A42713">
        <w:t>The consequences of interfering with a satellite may be vastly different depending on who is affected and how, and whether the satellite represents a legitimate military objective.</w:t>
      </w:r>
    </w:p>
    <w:p w14:paraId="4DEFE0DC" w14:textId="77777777" w:rsidR="002313B1" w:rsidRPr="00A42713" w:rsidRDefault="002313B1" w:rsidP="002313B1">
      <w:r w:rsidRPr="00A42713">
        <w:t>However, it will not always be clear who the owners and operators of a satellite are, and users of a satellite‘s services may be numerous and not public. Registration of satellites is incomplete23 and current ownership is not necessarily update</w:t>
      </w:r>
      <w:r w:rsidRPr="00A42713">
        <w:lastRenderedPageBreak/>
        <w:t>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6923044" w14:textId="77777777" w:rsidR="002313B1" w:rsidRPr="00240D00" w:rsidRDefault="002313B1" w:rsidP="002313B1">
      <w:pPr>
        <w:rPr>
          <w:sz w:val="14"/>
        </w:rPr>
      </w:pPr>
      <w:r w:rsidRPr="00240D00">
        <w:rPr>
          <w:sz w:val="14"/>
        </w:rPr>
        <w:lastRenderedPageBreak/>
        <w:t xml:space="preserve">In 2015, </w:t>
      </w:r>
      <w:r w:rsidRPr="00A42713">
        <w:rPr>
          <w:rStyle w:val="StyleUnderline"/>
        </w:rPr>
        <w:t>the Pentagon‘s annual wargame</w:t>
      </w:r>
      <w:r w:rsidRPr="00240D00">
        <w:rPr>
          <w:sz w:val="14"/>
        </w:rPr>
        <w:t xml:space="preserve">, or simulated conflict, involving space assets focused on a future regional conflict. The official report out24 </w:t>
      </w:r>
      <w:r w:rsidRPr="00A42713">
        <w:rPr>
          <w:rStyle w:val="StyleUnderline"/>
        </w:rPr>
        <w:t>warned</w:t>
      </w:r>
      <w:r w:rsidRPr="00240D00">
        <w:rPr>
          <w:sz w:val="14"/>
        </w:rPr>
        <w:t xml:space="preserve"> that </w:t>
      </w:r>
      <w:r w:rsidRPr="00107C42">
        <w:rPr>
          <w:rStyle w:val="StyleUnderline"/>
          <w:highlight w:val="green"/>
        </w:rPr>
        <w:t>it was hard to keep</w:t>
      </w:r>
      <w:r w:rsidRPr="00A42713">
        <w:rPr>
          <w:rStyle w:val="StyleUnderline"/>
        </w:rPr>
        <w:t xml:space="preserve"> the </w:t>
      </w:r>
      <w:r w:rsidRPr="00107C42">
        <w:rPr>
          <w:rStyle w:val="StyleUnderline"/>
          <w:highlight w:val="green"/>
        </w:rPr>
        <w:t>conflict contained</w:t>
      </w:r>
      <w:r w:rsidRPr="00163783">
        <w:rPr>
          <w:rStyle w:val="StyleUnderline"/>
        </w:rPr>
        <w:t xml:space="preserve"> geographically</w:t>
      </w:r>
      <w:r w:rsidRPr="00240D00">
        <w:rPr>
          <w:sz w:val="14"/>
        </w:rPr>
        <w:t xml:space="preserve"> when using anti-satellite weapons:</w:t>
      </w:r>
    </w:p>
    <w:p w14:paraId="31525A19" w14:textId="77777777" w:rsidR="002313B1" w:rsidRPr="00240D00" w:rsidRDefault="002313B1" w:rsidP="002313B1">
      <w:pPr>
        <w:rPr>
          <w:sz w:val="14"/>
        </w:rPr>
      </w:pPr>
      <w:r w:rsidRPr="00240D00">
        <w:rPr>
          <w:sz w:val="14"/>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107C42">
        <w:rPr>
          <w:rStyle w:val="StyleUnderline"/>
          <w:highlight w:val="green"/>
        </w:rPr>
        <w:t xml:space="preserve">challenges in containing </w:t>
      </w:r>
      <w:r w:rsidRPr="00163783">
        <w:rPr>
          <w:rStyle w:val="StyleUnderline"/>
        </w:rPr>
        <w:t xml:space="preserve">horizontal </w:t>
      </w:r>
      <w:r w:rsidRPr="00107C42">
        <w:rPr>
          <w:rStyle w:val="StyleUnderline"/>
          <w:highlight w:val="green"/>
        </w:rPr>
        <w:t>escalation</w:t>
      </w:r>
      <w:r w:rsidRPr="00A42713">
        <w:rPr>
          <w:rStyle w:val="StyleUnderline"/>
        </w:rPr>
        <w:t xml:space="preserve"> once space control capabilities are employed</w:t>
      </w:r>
      <w:r w:rsidRPr="00240D00">
        <w:rPr>
          <w:sz w:val="14"/>
        </w:rPr>
        <w:t xml:space="preserve"> to achieve limited national objectives.</w:t>
      </w:r>
    </w:p>
    <w:p w14:paraId="3F57502B" w14:textId="77777777" w:rsidR="002313B1" w:rsidRPr="00A42713" w:rsidRDefault="002313B1" w:rsidP="002313B1">
      <w:r w:rsidRPr="00A42713">
        <w:t>Lack of shared understanding of consequences/proportionality</w:t>
      </w:r>
    </w:p>
    <w:p w14:paraId="13AB485B" w14:textId="77777777" w:rsidR="002313B1" w:rsidRPr="00240D00" w:rsidRDefault="002313B1" w:rsidP="002313B1">
      <w:pPr>
        <w:rPr>
          <w:sz w:val="14"/>
        </w:rPr>
      </w:pPr>
      <w:r w:rsidRPr="00A42713">
        <w:rPr>
          <w:rStyle w:val="StyleUnderline"/>
        </w:rPr>
        <w:t>States have</w:t>
      </w:r>
      <w:r w:rsidRPr="00240D00">
        <w:rPr>
          <w:sz w:val="14"/>
        </w:rPr>
        <w:t xml:space="preserve"> fairly </w:t>
      </w:r>
      <w:r w:rsidRPr="00163783">
        <w:rPr>
          <w:rStyle w:val="StyleUnderline"/>
        </w:rPr>
        <w:t>similar understandings</w:t>
      </w:r>
      <w:r w:rsidRPr="00240D00">
        <w:rPr>
          <w:sz w:val="14"/>
        </w:rPr>
        <w:t xml:space="preserve"> </w:t>
      </w:r>
      <w:r w:rsidRPr="00A42713">
        <w:rPr>
          <w:rStyle w:val="StyleUnderline"/>
        </w:rPr>
        <w:t>of</w:t>
      </w:r>
      <w:r w:rsidRPr="00240D00">
        <w:rPr>
          <w:sz w:val="14"/>
        </w:rPr>
        <w:t xml:space="preserve"> the </w:t>
      </w:r>
      <w:r w:rsidRPr="00A42713">
        <w:rPr>
          <w:rStyle w:val="StyleUnderline"/>
        </w:rPr>
        <w:t xml:space="preserve">implications of military actions on the </w:t>
      </w:r>
      <w:r w:rsidRPr="00163783">
        <w:rPr>
          <w:rStyle w:val="StyleUnderline"/>
        </w:rPr>
        <w:t>ground</w:t>
      </w:r>
      <w:r w:rsidRPr="00240D00">
        <w:rPr>
          <w:sz w:val="14"/>
        </w:rPr>
        <w:t xml:space="preserve">, in the </w:t>
      </w:r>
      <w:r w:rsidRPr="00163783">
        <w:rPr>
          <w:rStyle w:val="StyleUnderline"/>
        </w:rPr>
        <w:t>air</w:t>
      </w:r>
      <w:r w:rsidRPr="00240D00">
        <w:rPr>
          <w:sz w:val="14"/>
        </w:rPr>
        <w:t xml:space="preserve">, </w:t>
      </w:r>
      <w:r w:rsidRPr="00A42713">
        <w:rPr>
          <w:rStyle w:val="StyleUnderline"/>
        </w:rPr>
        <w:t>and</w:t>
      </w:r>
      <w:r w:rsidRPr="00240D00">
        <w:rPr>
          <w:sz w:val="14"/>
        </w:rPr>
        <w:t xml:space="preserve"> at </w:t>
      </w:r>
      <w:r w:rsidRPr="00163783">
        <w:rPr>
          <w:rStyle w:val="StyleUnderline"/>
        </w:rPr>
        <w:t>sea</w:t>
      </w:r>
      <w:r w:rsidRPr="00240D00">
        <w:rPr>
          <w:sz w:val="14"/>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D039085" w14:textId="77777777" w:rsidR="002313B1" w:rsidRPr="00240D00" w:rsidRDefault="002313B1" w:rsidP="002313B1">
      <w:pPr>
        <w:rPr>
          <w:sz w:val="14"/>
        </w:rPr>
      </w:pPr>
      <w:r w:rsidRPr="00A42713">
        <w:rPr>
          <w:rStyle w:val="StyleUnderline"/>
        </w:rPr>
        <w:t xml:space="preserve">Because of a lack of experience </w:t>
      </w:r>
      <w:r w:rsidRPr="00107C42">
        <w:rPr>
          <w:rStyle w:val="StyleUnderline"/>
          <w:highlight w:val="green"/>
        </w:rPr>
        <w:t>in hostilities that target space</w:t>
      </w:r>
      <w:r w:rsidRPr="00A42713">
        <w:rPr>
          <w:rStyle w:val="StyleUnderline"/>
        </w:rPr>
        <w:t xml:space="preserve">-based </w:t>
      </w:r>
      <w:r w:rsidRPr="00107C42">
        <w:rPr>
          <w:rStyle w:val="StyleUnderline"/>
          <w:highlight w:val="green"/>
        </w:rPr>
        <w:t>capabilities</w:t>
      </w:r>
      <w:r w:rsidRPr="00240D00">
        <w:rPr>
          <w:sz w:val="14"/>
        </w:rPr>
        <w:t xml:space="preserve">, </w:t>
      </w:r>
      <w:r w:rsidRPr="00107C42">
        <w:rPr>
          <w:rStyle w:val="StyleUnderline"/>
          <w:highlight w:val="green"/>
        </w:rPr>
        <w:t>it is not</w:t>
      </w:r>
      <w:r w:rsidRPr="00240D00">
        <w:rPr>
          <w:sz w:val="14"/>
        </w:rPr>
        <w:t xml:space="preserve"> entirely </w:t>
      </w:r>
      <w:r w:rsidRPr="00107C42">
        <w:rPr>
          <w:rStyle w:val="StyleUnderline"/>
          <w:highlight w:val="green"/>
        </w:rPr>
        <w:t>clear</w:t>
      </w:r>
      <w:r w:rsidRPr="00240D00">
        <w:rPr>
          <w:sz w:val="14"/>
        </w:rPr>
        <w:t xml:space="preserve"> what the proper response to a space activity is and </w:t>
      </w:r>
      <w:r w:rsidRPr="00107C42">
        <w:rPr>
          <w:rStyle w:val="StyleUnderline"/>
          <w:highlight w:val="green"/>
        </w:rPr>
        <w:t>where</w:t>
      </w:r>
      <w:r w:rsidRPr="00240D00">
        <w:rPr>
          <w:sz w:val="14"/>
        </w:rPr>
        <w:t xml:space="preserve"> </w:t>
      </w:r>
      <w:r w:rsidRPr="00A42713">
        <w:rPr>
          <w:rStyle w:val="StyleUnderline"/>
        </w:rPr>
        <w:t xml:space="preserve">the </w:t>
      </w:r>
      <w:r w:rsidRPr="00107C42">
        <w:rPr>
          <w:rStyle w:val="StyleUnderline"/>
          <w:highlight w:val="green"/>
        </w:rPr>
        <w:t>escalation thresholds or</w:t>
      </w:r>
      <w:r w:rsidRPr="00107C42">
        <w:rPr>
          <w:sz w:val="14"/>
          <w:highlight w:val="green"/>
          <w:u w:val="single"/>
        </w:rPr>
        <w:t xml:space="preserve"> </w:t>
      </w:r>
      <w:r w:rsidRPr="00107C42">
        <w:rPr>
          <w:rStyle w:val="StyleUnderline"/>
          <w:highlight w:val="green"/>
        </w:rPr>
        <w:t>“red lines” lie</w:t>
      </w:r>
      <w:r w:rsidRPr="00240D00">
        <w:rPr>
          <w:sz w:val="14"/>
        </w:rPr>
        <w:t xml:space="preserve">. Exacerbating this is the asymmetry in space investments; not all actors will assign the same value to a given target or same escalatory nature to different weapons. </w:t>
      </w:r>
    </w:p>
    <w:p w14:paraId="7CCC0066" w14:textId="77777777" w:rsidR="002313B1" w:rsidRPr="00DA117B" w:rsidRDefault="002313B1" w:rsidP="002313B1">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39385133" w14:textId="77777777" w:rsidR="002313B1" w:rsidRPr="00240D00" w:rsidRDefault="002313B1" w:rsidP="002313B1">
      <w:pPr>
        <w:rPr>
          <w:sz w:val="14"/>
        </w:rPr>
      </w:pPr>
      <w:r w:rsidRPr="00DA117B">
        <w:rPr>
          <w:rStyle w:val="Style13ptBold"/>
          <w:szCs w:val="26"/>
        </w:rPr>
        <w:t>Edwards 17</w:t>
      </w:r>
      <w:r w:rsidRPr="00240D00">
        <w:rPr>
          <w:sz w:val="14"/>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408FED04" w14:textId="77777777" w:rsidR="002313B1" w:rsidRPr="00DA117B" w:rsidRDefault="002313B1" w:rsidP="002313B1">
      <w:pPr>
        <w:rPr>
          <w:sz w:val="14"/>
        </w:rPr>
      </w:pPr>
      <w:r w:rsidRPr="00DA117B">
        <w:rPr>
          <w:sz w:val="14"/>
        </w:rPr>
        <w:t>In the nuclear conversation, what are we not talking about that we should be?</w:t>
      </w:r>
    </w:p>
    <w:p w14:paraId="6C8483F9" w14:textId="77777777" w:rsidR="002313B1" w:rsidRPr="00240D00" w:rsidRDefault="002313B1" w:rsidP="002313B1">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07C42">
        <w:rPr>
          <w:rStyle w:val="StyleUnderline"/>
          <w:highlight w:val="green"/>
        </w:rPr>
        <w:t>climatic effects</w:t>
      </w:r>
      <w:r w:rsidRPr="00107C42">
        <w:rPr>
          <w:highlight w:val="green"/>
          <w:u w:val="single"/>
        </w:rPr>
        <w:t xml:space="preserve"> of </w:t>
      </w:r>
      <w:r w:rsidRPr="00107C42">
        <w:rPr>
          <w:rStyle w:val="StyleUnderline"/>
          <w:highlight w:val="green"/>
        </w:rPr>
        <w:t>nuc</w:t>
      </w:r>
      <w:r w:rsidRPr="00163783">
        <w:rPr>
          <w:rStyle w:val="StyleUnderline"/>
        </w:rPr>
        <w:t xml:space="preserve">lear </w:t>
      </w:r>
      <w:r w:rsidRPr="00107C42">
        <w:rPr>
          <w:rStyle w:val="StyleUnderline"/>
          <w:highlight w:val="green"/>
        </w:rPr>
        <w:t>war</w:t>
      </w:r>
      <w:r w:rsidRPr="00240D00">
        <w:rPr>
          <w:sz w:val="12"/>
        </w:rPr>
        <w:t>.</w:t>
      </w:r>
    </w:p>
    <w:p w14:paraId="32C7D946" w14:textId="77777777" w:rsidR="002313B1" w:rsidRPr="00240D00" w:rsidRDefault="002313B1" w:rsidP="002313B1">
      <w:pPr>
        <w:rPr>
          <w:sz w:val="12"/>
        </w:rPr>
      </w:pPr>
      <w:r w:rsidRPr="00240D00">
        <w:rPr>
          <w:sz w:val="12"/>
        </w:rPr>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07C42">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07C42">
        <w:rPr>
          <w:rStyle w:val="StyleUnderline"/>
          <w:highlight w:val="green"/>
        </w:rPr>
        <w:t>scientists</w:t>
      </w:r>
      <w:r w:rsidRPr="00240D00">
        <w:rPr>
          <w:sz w:val="12"/>
        </w:rPr>
        <w:t xml:space="preserve"> such as Alan Robock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07C42">
        <w:rPr>
          <w:rStyle w:val="StyleUnderline"/>
          <w:highlight w:val="green"/>
        </w:rPr>
        <w:t xml:space="preserve">used </w:t>
      </w:r>
      <w:r w:rsidRPr="00240D00">
        <w:rPr>
          <w:rStyle w:val="StyleUnderline"/>
        </w:rPr>
        <w:t>much-</w:t>
      </w:r>
      <w:r w:rsidRPr="00107C42">
        <w:rPr>
          <w:rStyle w:val="StyleUnderline"/>
          <w:highlight w:val="green"/>
        </w:rPr>
        <w:t>improved</w:t>
      </w:r>
      <w:r w:rsidRPr="00240D00">
        <w:rPr>
          <w:rStyle w:val="StyleUnderline"/>
        </w:rPr>
        <w:t xml:space="preserve"> and much more detailed climate </w:t>
      </w:r>
      <w:r w:rsidRPr="00107C42">
        <w:rPr>
          <w:rStyle w:val="StyleUnderline"/>
          <w:highlight w:val="green"/>
        </w:rPr>
        <w:t>models</w:t>
      </w:r>
      <w:r w:rsidRPr="00240D00">
        <w:rPr>
          <w:rStyle w:val="StyleUnderline"/>
        </w:rPr>
        <w:t xml:space="preserve"> than those available 20 years earlier. </w:t>
      </w:r>
      <w:r w:rsidRPr="00240D00">
        <w:rPr>
          <w:sz w:val="12"/>
        </w:rPr>
        <w:t>They also tested the potential effects of smaller nuclear exchanges.</w:t>
      </w:r>
    </w:p>
    <w:p w14:paraId="37E728F9" w14:textId="77777777" w:rsidR="002313B1" w:rsidRPr="00DA117B" w:rsidRDefault="002313B1" w:rsidP="002313B1">
      <w:pPr>
        <w:rPr>
          <w:sz w:val="14"/>
        </w:rPr>
      </w:pPr>
      <w:r w:rsidRPr="00DA117B">
        <w:rPr>
          <w:sz w:val="14"/>
        </w:rPr>
        <w:t>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w:t>
      </w:r>
    </w:p>
    <w:p w14:paraId="3A1BAA6E" w14:textId="77777777" w:rsidR="002313B1" w:rsidRPr="00DA117B" w:rsidRDefault="002313B1" w:rsidP="002313B1">
      <w:pPr>
        <w:rPr>
          <w:sz w:val="14"/>
        </w:rPr>
      </w:pPr>
      <w:r w:rsidRPr="00DA117B">
        <w:rPr>
          <w:sz w:val="14"/>
        </w:rPr>
        <w:t>What about a larger-scale conflict?</w:t>
      </w:r>
    </w:p>
    <w:p w14:paraId="52660CDC" w14:textId="77777777" w:rsidR="002313B1" w:rsidRPr="00163783" w:rsidRDefault="002313B1" w:rsidP="002313B1">
      <w:pPr>
        <w:rPr>
          <w:rStyle w:val="StyleUnderline"/>
        </w:rPr>
      </w:pPr>
      <w:r w:rsidRPr="00240D00">
        <w:rPr>
          <w:rStyle w:val="StyleUnderline"/>
        </w:rPr>
        <w:t xml:space="preserve">A U.S.-Russia war currently seems unlikely, but if it were to occur, </w:t>
      </w:r>
      <w:r w:rsidRPr="00107C42">
        <w:rPr>
          <w:rStyle w:val="StyleUnderline"/>
          <w:highlight w:val="green"/>
        </w:rPr>
        <w:t>hundreds or</w:t>
      </w:r>
      <w:r w:rsidRPr="00240D00">
        <w:rPr>
          <w:rStyle w:val="StyleUnderline"/>
        </w:rPr>
        <w:t xml:space="preserve"> even </w:t>
      </w:r>
      <w:r w:rsidRPr="00107C42">
        <w:rPr>
          <w:rStyle w:val="StyleUnderline"/>
          <w:highlight w:val="green"/>
        </w:rPr>
        <w:t>thousands of</w:t>
      </w:r>
      <w:r w:rsidRPr="00240D00">
        <w:rPr>
          <w:rStyle w:val="StyleUnderline"/>
        </w:rPr>
        <w:t xml:space="preserve"> nuclear </w:t>
      </w:r>
      <w:r w:rsidRPr="00107C42">
        <w:rPr>
          <w:rStyle w:val="StyleUnderline"/>
          <w:highlight w:val="green"/>
        </w:rPr>
        <w:t>weapons might be launched</w:t>
      </w:r>
      <w:r w:rsidRPr="00240D00">
        <w:rPr>
          <w:rStyle w:val="StyleUnderline"/>
        </w:rPr>
        <w:t xml:space="preserve">. The climatic consequences would be catastrophic: global average </w:t>
      </w:r>
      <w:r w:rsidRPr="00107C42">
        <w:rPr>
          <w:rStyle w:val="StyleUnderline"/>
          <w:highlight w:val="green"/>
        </w:rPr>
        <w:t>temperatures would drop</w:t>
      </w:r>
      <w:r w:rsidRPr="00240D00">
        <w:rPr>
          <w:rStyle w:val="StyleUnderline"/>
        </w:rPr>
        <w:t xml:space="preserve"> as much as </w:t>
      </w:r>
      <w:r w:rsidRPr="00107C42">
        <w:rPr>
          <w:rStyle w:val="StyleUnderline"/>
          <w:highlight w:val="green"/>
        </w:rPr>
        <w:t>12 degrees</w:t>
      </w:r>
      <w:r w:rsidRPr="00240D00">
        <w:rPr>
          <w:rStyle w:val="StyleUnderline"/>
        </w:rPr>
        <w:t xml:space="preserve"> Fahrenheit (7 degrees Celsius) for up to several years — </w:t>
      </w:r>
      <w:r w:rsidRPr="00107C42">
        <w:rPr>
          <w:rStyle w:val="StyleUnderline"/>
          <w:highlight w:val="green"/>
        </w:rPr>
        <w:t>temperatures last seen during the</w:t>
      </w:r>
      <w:r w:rsidRPr="00107C42">
        <w:rPr>
          <w:highlight w:val="green"/>
          <w:u w:val="single"/>
        </w:rPr>
        <w:t xml:space="preserve"> </w:t>
      </w:r>
      <w:r w:rsidRPr="00163783">
        <w:rPr>
          <w:rStyle w:val="StyleUnderline"/>
        </w:rPr>
        <w:t xml:space="preserve">great </w:t>
      </w:r>
      <w:r w:rsidRPr="00107C42">
        <w:rPr>
          <w:rStyle w:val="StyleUnderline"/>
          <w:highlight w:val="green"/>
        </w:rPr>
        <w:t>ice ages</w:t>
      </w:r>
      <w:r w:rsidRPr="00240D00">
        <w:rPr>
          <w:sz w:val="12"/>
        </w:rPr>
        <w:t xml:space="preserve">. Meanwhile, </w:t>
      </w:r>
      <w:r w:rsidRPr="00107C42">
        <w:rPr>
          <w:rStyle w:val="StyleUnderline"/>
          <w:highlight w:val="green"/>
        </w:rPr>
        <w:t>smoke</w:t>
      </w:r>
      <w:r w:rsidRPr="00163783">
        <w:rPr>
          <w:rStyle w:val="StyleUnderline"/>
        </w:rPr>
        <w:t xml:space="preserve"> and dust circulating in the stratosphere </w:t>
      </w:r>
      <w:r w:rsidRPr="00107C42">
        <w:rPr>
          <w:rStyle w:val="StyleUnderline"/>
          <w:highlight w:val="green"/>
        </w:rPr>
        <w:t>would darken the atmosphere</w:t>
      </w:r>
      <w:r w:rsidRPr="00163783">
        <w:rPr>
          <w:rStyle w:val="StyleUnderline"/>
        </w:rPr>
        <w:t xml:space="preserve"> enough to</w:t>
      </w:r>
      <w:r w:rsidRPr="00DA117B">
        <w:rPr>
          <w:u w:val="single"/>
        </w:rPr>
        <w:t xml:space="preserve"> </w:t>
      </w:r>
      <w:r w:rsidRPr="00107C42">
        <w:rPr>
          <w:rStyle w:val="StyleUnderline"/>
          <w:highlight w:val="green"/>
        </w:rPr>
        <w:t>inhibit photosynthesis</w:t>
      </w:r>
      <w:r w:rsidRPr="00107C42">
        <w:rPr>
          <w:highlight w:val="green"/>
          <w:u w:val="single"/>
        </w:rPr>
        <w:t xml:space="preserve">, </w:t>
      </w:r>
      <w:r w:rsidRPr="00107C42">
        <w:rPr>
          <w:rStyle w:val="StyleUnderline"/>
          <w:highlight w:val="green"/>
        </w:rPr>
        <w:t xml:space="preserve">causing </w:t>
      </w:r>
      <w:r w:rsidRPr="00163783">
        <w:rPr>
          <w:rStyle w:val="StyleUnderline"/>
        </w:rPr>
        <w:t xml:space="preserve">disastrous </w:t>
      </w:r>
      <w:r w:rsidRPr="00107C42">
        <w:rPr>
          <w:rStyle w:val="StyleUnderline"/>
          <w:highlight w:val="green"/>
        </w:rPr>
        <w:t>crop failures</w:t>
      </w:r>
      <w:r w:rsidRPr="00163783">
        <w:rPr>
          <w:rStyle w:val="StyleUnderline"/>
        </w:rPr>
        <w:t xml:space="preserve">, widespread </w:t>
      </w:r>
      <w:r w:rsidRPr="00107C42">
        <w:rPr>
          <w:rStyle w:val="StyleUnderline"/>
          <w:highlight w:val="green"/>
        </w:rPr>
        <w:t xml:space="preserve">famine and </w:t>
      </w:r>
      <w:r w:rsidRPr="00163783">
        <w:rPr>
          <w:rStyle w:val="StyleUnderline"/>
        </w:rPr>
        <w:t xml:space="preserve">massive </w:t>
      </w:r>
      <w:r w:rsidRPr="00107C42">
        <w:rPr>
          <w:rStyle w:val="StyleUnderline"/>
          <w:highlight w:val="green"/>
        </w:rPr>
        <w:t>ecological disruption</w:t>
      </w:r>
      <w:r w:rsidRPr="00163783">
        <w:rPr>
          <w:rStyle w:val="StyleUnderline"/>
        </w:rPr>
        <w:t>.</w:t>
      </w:r>
    </w:p>
    <w:p w14:paraId="30083807" w14:textId="77777777" w:rsidR="002313B1" w:rsidRPr="00163783" w:rsidRDefault="002313B1" w:rsidP="002313B1">
      <w:pPr>
        <w:rPr>
          <w:rStyle w:val="StyleUnderline"/>
        </w:rPr>
      </w:pPr>
      <w:r w:rsidRPr="00107C42">
        <w:rPr>
          <w:rStyle w:val="StyleUnderline"/>
          <w:highlight w:val="green"/>
        </w:rPr>
        <w:t>The effect would be similar to</w:t>
      </w:r>
      <w:r w:rsidRPr="00163783">
        <w:rPr>
          <w:rStyle w:val="StyleUnderline"/>
        </w:rPr>
        <w:t xml:space="preserve"> that of </w:t>
      </w:r>
      <w:r w:rsidRPr="00107C42">
        <w:rPr>
          <w:rStyle w:val="StyleUnderline"/>
          <w:highlight w:val="green"/>
        </w:rPr>
        <w:t>the giant meteor</w:t>
      </w:r>
      <w:r w:rsidRPr="00163783">
        <w:rPr>
          <w:rStyle w:val="StyleUnderline"/>
        </w:rPr>
        <w:t xml:space="preserve"> believed to be </w:t>
      </w:r>
      <w:r w:rsidRPr="00107C42">
        <w:rPr>
          <w:rStyle w:val="StyleUnderline"/>
          <w:highlight w:val="green"/>
        </w:rPr>
        <w:t>responsible for the extinction of the dinosaurs</w:t>
      </w:r>
      <w:r w:rsidRPr="00163783">
        <w:rPr>
          <w:rStyle w:val="StyleUnderline"/>
        </w:rPr>
        <w:t xml:space="preserve">. This time, </w:t>
      </w:r>
      <w:r w:rsidRPr="00107C42">
        <w:rPr>
          <w:rStyle w:val="StyleUnderline"/>
          <w:highlight w:val="green"/>
        </w:rPr>
        <w:t>we would be the dinosaurs.</w:t>
      </w:r>
    </w:p>
    <w:p w14:paraId="465A31CB" w14:textId="77777777" w:rsidR="002313B1" w:rsidRPr="00DA117B" w:rsidRDefault="002313B1" w:rsidP="002313B1">
      <w:pPr>
        <w:rPr>
          <w:sz w:val="14"/>
        </w:rPr>
      </w:pPr>
      <w:r w:rsidRPr="00DA117B">
        <w:rPr>
          <w:sz w:val="14"/>
        </w:rPr>
        <w:t>Many people are concerned about North Korea’s advancing missile capabilities. Is nuclear war likely in your opinion?</w:t>
      </w:r>
    </w:p>
    <w:p w14:paraId="0D351D01" w14:textId="77777777" w:rsidR="002313B1" w:rsidRPr="00240D00" w:rsidRDefault="002313B1" w:rsidP="002313B1">
      <w:pPr>
        <w:rPr>
          <w:sz w:val="12"/>
        </w:rPr>
      </w:pPr>
      <w:r w:rsidRPr="00240D00">
        <w:rPr>
          <w:sz w:val="12"/>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240D00">
        <w:rPr>
          <w:sz w:val="12"/>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240D00">
        <w:rPr>
          <w:sz w:val="12"/>
        </w:rPr>
        <w:t>. We have to hope that our generals, both inside and outside the White House, can rein him in.</w:t>
      </w:r>
    </w:p>
    <w:p w14:paraId="49A66430" w14:textId="77777777" w:rsidR="002313B1" w:rsidRPr="00DA117B" w:rsidRDefault="002313B1" w:rsidP="002313B1">
      <w:pPr>
        <w:rPr>
          <w:sz w:val="14"/>
        </w:rPr>
      </w:pPr>
      <w:r w:rsidRPr="00DA117B">
        <w:rPr>
          <w:sz w:val="14"/>
        </w:rPr>
        <w:lastRenderedPageBreak/>
        <w:t>North Korea would most certainly “lose” a nuclear war with the United State</w:t>
      </w:r>
      <w:r w:rsidRPr="00DA117B">
        <w:rPr>
          <w:sz w:val="14"/>
        </w:rPr>
        <w:lastRenderedPageBreak/>
        <w:t>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0F5E6174" w14:textId="77777777" w:rsidR="002313B1" w:rsidRPr="00163783" w:rsidRDefault="002313B1" w:rsidP="002313B1">
      <w:pPr>
        <w:rPr>
          <w:rStyle w:val="StyleUnderline"/>
        </w:rPr>
      </w:pPr>
      <w:r w:rsidRPr="00240D00">
        <w:rPr>
          <w:sz w:val="12"/>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7C42">
        <w:rPr>
          <w:rStyle w:val="StyleUnderline"/>
          <w:highlight w:val="green"/>
        </w:rPr>
        <w:t>it’s</w:t>
      </w:r>
      <w:r w:rsidRPr="00163783">
        <w:rPr>
          <w:rStyle w:val="StyleUnderline"/>
        </w:rPr>
        <w:t xml:space="preserve"> quite </w:t>
      </w:r>
      <w:r w:rsidRPr="00107C42">
        <w:rPr>
          <w:rStyle w:val="StyleUnderline"/>
          <w:highlight w:val="green"/>
        </w:rPr>
        <w:t>unlikely</w:t>
      </w:r>
      <w:r w:rsidRPr="00163783">
        <w:rPr>
          <w:rStyle w:val="StyleUnderline"/>
        </w:rPr>
        <w:t xml:space="preserve"> that </w:t>
      </w:r>
      <w:r w:rsidRPr="00107C42">
        <w:rPr>
          <w:rStyle w:val="StyleUnderline"/>
          <w:highlight w:val="green"/>
        </w:rPr>
        <w:t>any exchange</w:t>
      </w:r>
      <w:r w:rsidRPr="00163783">
        <w:rPr>
          <w:rStyle w:val="StyleUnderline"/>
        </w:rPr>
        <w:t xml:space="preserve"> between two nuclear powers </w:t>
      </w:r>
      <w:r w:rsidRPr="00107C42">
        <w:rPr>
          <w:rStyle w:val="StyleUnderline"/>
          <w:highlight w:val="green"/>
        </w:rPr>
        <w:t>would stay</w:t>
      </w:r>
      <w:r w:rsidRPr="00163783">
        <w:rPr>
          <w:rStyle w:val="StyleUnderline"/>
        </w:rPr>
        <w:t xml:space="preserve"> </w:t>
      </w:r>
      <w:r w:rsidRPr="00107C42">
        <w:rPr>
          <w:rStyle w:val="StyleUnderline"/>
          <w:highlight w:val="green"/>
        </w:rPr>
        <w:t xml:space="preserve">limited </w:t>
      </w:r>
      <w:r w:rsidRPr="00163783">
        <w:rPr>
          <w:rStyle w:val="StyleUnderline"/>
        </w:rPr>
        <w:t>to these smaller, less destructive bombs.</w:t>
      </w:r>
    </w:p>
    <w:p w14:paraId="32CD54B7" w14:textId="77777777" w:rsidR="002313B1" w:rsidRPr="00A42713" w:rsidRDefault="002313B1" w:rsidP="002313B1"/>
    <w:p w14:paraId="0A37C574" w14:textId="77777777" w:rsidR="002313B1" w:rsidRDefault="002313B1" w:rsidP="002313B1">
      <w:pPr>
        <w:pStyle w:val="Heading3"/>
      </w:pPr>
      <w:r>
        <w:lastRenderedPageBreak/>
        <w:t xml:space="preserve"> Multilateralism</w:t>
      </w:r>
    </w:p>
    <w:p w14:paraId="189EA5DF" w14:textId="77777777" w:rsidR="002313B1" w:rsidRDefault="002313B1" w:rsidP="002313B1">
      <w:pPr>
        <w:pStyle w:val="Heading4"/>
      </w:pPr>
      <w:r>
        <w:t xml:space="preserve">Private appropriation risks unraveling multilateral space governance. </w:t>
      </w:r>
    </w:p>
    <w:p w14:paraId="194E0E5E" w14:textId="77777777" w:rsidR="002313B1" w:rsidRPr="00240D00" w:rsidRDefault="002313B1" w:rsidP="002313B1">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6289E205" w14:textId="5C47D2DC" w:rsidR="002313B1" w:rsidRDefault="002313B1" w:rsidP="002313B1">
      <w:pPr>
        <w:rPr>
          <w:sz w:val="12"/>
        </w:rPr>
      </w:pPr>
      <w:r w:rsidRPr="00055083">
        <w:rPr>
          <w:rStyle w:val="StyleUnderline"/>
        </w:rPr>
        <w:t>The United States' space policy threatens the safe and sustainable development of the final frontier, two researchers argue.</w:t>
      </w:r>
      <w:r>
        <w:rPr>
          <w:rStyle w:val="StyleUnderline"/>
        </w:rPr>
        <w:t xml:space="preserve"> </w:t>
      </w:r>
      <w:r w:rsidRPr="00107C42">
        <w:rPr>
          <w:rStyle w:val="StyleUnderline"/>
          <w:highlight w:val="green"/>
        </w:rPr>
        <w:t xml:space="preserve">The U.S. is pushing national rather than multilateral regulation of space </w:t>
      </w:r>
      <w:r w:rsidRPr="00163783">
        <w:rPr>
          <w:rStyle w:val="StyleUnderline"/>
        </w:rPr>
        <w:t>mining</w:t>
      </w:r>
      <w:r w:rsidRPr="00107C42">
        <w:rPr>
          <w:rStyle w:val="StyleUnderline"/>
          <w:highlight w:val="green"/>
        </w:rPr>
        <w:t xml:space="preserve">, an approach that could have serious </w:t>
      </w:r>
      <w:r w:rsidRPr="00163783">
        <w:rPr>
          <w:rStyle w:val="StyleUnderline"/>
        </w:rPr>
        <w:t xml:space="preserve">negative </w:t>
      </w:r>
      <w:r w:rsidRPr="00107C42">
        <w:rPr>
          <w:rStyle w:val="StyleUnderline"/>
          <w:highlight w:val="green"/>
        </w:rPr>
        <w:t>consequences</w:t>
      </w:r>
      <w:r w:rsidRPr="00107C42">
        <w:rPr>
          <w:sz w:val="12"/>
          <w:highlight w:val="green"/>
        </w:rPr>
        <w:t>,</w:t>
      </w:r>
      <w:r w:rsidRPr="00240D00">
        <w:rPr>
          <w:sz w:val="12"/>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07C42">
        <w:rPr>
          <w:rStyle w:val="StyleUnderline"/>
          <w:highlight w:val="green"/>
        </w:rPr>
        <w:t>the U</w:t>
      </w:r>
      <w:r w:rsidRPr="00070B5D">
        <w:rPr>
          <w:rStyle w:val="StyleUnderline"/>
        </w:rPr>
        <w:t xml:space="preserve">nited </w:t>
      </w:r>
      <w:r w:rsidRPr="00107C42">
        <w:rPr>
          <w:rStyle w:val="StyleUnderline"/>
          <w:highlight w:val="green"/>
        </w:rPr>
        <w:t>S</w:t>
      </w:r>
      <w:r w:rsidRPr="00070B5D">
        <w:rPr>
          <w:rStyle w:val="StyleUnderline"/>
        </w:rPr>
        <w:t xml:space="preserve">tates </w:t>
      </w:r>
      <w:r w:rsidRPr="00107C42">
        <w:rPr>
          <w:rStyle w:val="StyleUnderline"/>
          <w:highlight w:val="green"/>
        </w:rPr>
        <w:t xml:space="preserve">should support negotiations </w:t>
      </w:r>
      <w:r w:rsidRPr="00070B5D">
        <w:rPr>
          <w:rStyle w:val="StyleUnderline"/>
        </w:rPr>
        <w:t>on space mining within the UN</w:t>
      </w:r>
      <w:r w:rsidRPr="00240D00">
        <w:rPr>
          <w:sz w:val="12"/>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163783">
        <w:rPr>
          <w:rStyle w:val="StyleUnderline"/>
        </w:rPr>
        <w:t xml:space="preserve">The </w:t>
      </w:r>
      <w:r w:rsidRPr="00107C42">
        <w:rPr>
          <w:rStyle w:val="StyleUnderline"/>
          <w:highlight w:val="green"/>
        </w:rPr>
        <w:t xml:space="preserve">researchers worry </w:t>
      </w:r>
      <w:r w:rsidRPr="00163783">
        <w:rPr>
          <w:rStyle w:val="StyleUnderline"/>
        </w:rPr>
        <w:t xml:space="preserve">that </w:t>
      </w:r>
      <w:r w:rsidRPr="00107C42">
        <w:rPr>
          <w:rStyle w:val="StyleUnderline"/>
          <w:highlight w:val="green"/>
        </w:rPr>
        <w:t xml:space="preserve">the U.S. is setting </w:t>
      </w:r>
      <w:r w:rsidRPr="00107C42">
        <w:rPr>
          <w:rStyle w:val="StyleUnderline"/>
          <w:b/>
          <w:bCs/>
          <w:highlight w:val="green"/>
        </w:rPr>
        <w:t>an unfortunate precedent</w:t>
      </w:r>
      <w:r w:rsidRPr="00107C42">
        <w:rPr>
          <w:rStyle w:val="StyleUnderline"/>
          <w:highlight w:val="green"/>
        </w:rPr>
        <w:t xml:space="preserve"> for other countries to follow, and that space mining and other exploration activities may</w:t>
      </w:r>
      <w:r w:rsidRPr="00163783">
        <w:rPr>
          <w:rStyle w:val="StyleUnderline"/>
        </w:rPr>
        <w:t xml:space="preserve"> therefore </w:t>
      </w:r>
      <w:r w:rsidRPr="00107C42">
        <w:rPr>
          <w:rStyle w:val="StyleUnderline"/>
          <w:highlight w:val="green"/>
        </w:rPr>
        <w:t xml:space="preserve">proceed in </w:t>
      </w:r>
      <w:r w:rsidRPr="00107C42">
        <w:rPr>
          <w:rStyle w:val="StyleUnderline"/>
          <w:b/>
          <w:bCs/>
          <w:highlight w:val="green"/>
        </w:rPr>
        <w:t xml:space="preserve">a </w:t>
      </w:r>
      <w:r w:rsidRPr="00701C6E">
        <w:rPr>
          <w:rStyle w:val="StyleUnderline"/>
          <w:b/>
          <w:bCs/>
        </w:rPr>
        <w:t xml:space="preserve">somewhat </w:t>
      </w:r>
      <w:r w:rsidRPr="00107C42">
        <w:rPr>
          <w:rStyle w:val="StyleUnderline"/>
          <w:b/>
          <w:bCs/>
          <w:highlight w:val="green"/>
        </w:rPr>
        <w:t>careless and chaotic fashion</w:t>
      </w:r>
      <w:r w:rsidRPr="00107C42">
        <w:rPr>
          <w:rStyle w:val="StyleUnderline"/>
          <w:highlight w:val="green"/>
        </w:rPr>
        <w:t xml:space="preserve"> </w:t>
      </w:r>
      <w:r w:rsidRPr="00163783">
        <w:rPr>
          <w:rStyle w:val="StyleUnderline"/>
        </w:rPr>
        <w:t>in the not-too-distant future</w:t>
      </w:r>
      <w:r w:rsidRPr="00240D00">
        <w:rPr>
          <w:sz w:val="12"/>
        </w:rPr>
        <w:t xml:space="preserve">. </w:t>
      </w:r>
      <w:r w:rsidRPr="00055083">
        <w:rPr>
          <w:rStyle w:val="StyleUnderline"/>
        </w:rPr>
        <w:t xml:space="preserve">"That's kind of our worst-case scenario — that you have all of these </w:t>
      </w:r>
      <w:r w:rsidRPr="00107C42">
        <w:rPr>
          <w:rStyle w:val="StyleUnderline"/>
          <w:highlight w:val="green"/>
        </w:rPr>
        <w:t>different</w:t>
      </w:r>
      <w:r w:rsidRPr="00055083">
        <w:rPr>
          <w:rStyle w:val="StyleUnderline"/>
        </w:rPr>
        <w:t xml:space="preserve"> national </w:t>
      </w:r>
      <w:r w:rsidRPr="00107C42">
        <w:rPr>
          <w:rStyle w:val="StyleUnderline"/>
          <w:highlight w:val="green"/>
        </w:rPr>
        <w:t>regulations</w:t>
      </w:r>
      <w:r w:rsidRPr="00055083">
        <w:rPr>
          <w:rStyle w:val="StyleUnderline"/>
        </w:rPr>
        <w:t xml:space="preserve">, and they </w:t>
      </w:r>
      <w:r w:rsidRPr="00107C42">
        <w:rPr>
          <w:rStyle w:val="StyleUnderline"/>
          <w:highlight w:val="green"/>
        </w:rPr>
        <w:t>can vary greatly</w:t>
      </w:r>
      <w:r w:rsidRPr="00055083">
        <w:rPr>
          <w:rStyle w:val="StyleUnderline"/>
        </w:rPr>
        <w:t xml:space="preserve">, they </w:t>
      </w:r>
      <w:r w:rsidRPr="00107C42">
        <w:rPr>
          <w:rStyle w:val="StyleUnderline"/>
          <w:highlight w:val="green"/>
        </w:rPr>
        <w:t>allow for 'flag of convenience</w:t>
      </w:r>
      <w:r w:rsidRPr="00055083">
        <w:rPr>
          <w:rStyle w:val="StyleUnderline"/>
        </w:rPr>
        <w:t xml:space="preserve">,' they </w:t>
      </w:r>
      <w:r w:rsidRPr="00107C42">
        <w:rPr>
          <w:rStyle w:val="StyleUnderline"/>
          <w:highlight w:val="green"/>
        </w:rPr>
        <w:t>cause disregard of the environment, large-scale pollution</w:t>
      </w:r>
      <w:r w:rsidRPr="00055083">
        <w:rPr>
          <w:rStyle w:val="StyleUnderline"/>
        </w:rPr>
        <w:t xml:space="preserve"> of orbital environments, of the surface of the moon in terms of </w:t>
      </w:r>
      <w:r w:rsidRPr="00107C42">
        <w:rPr>
          <w:rStyle w:val="StyleUnderline"/>
          <w:highlight w:val="green"/>
        </w:rPr>
        <w:t>waste materials</w:t>
      </w:r>
      <w:r w:rsidRPr="00055083">
        <w:rPr>
          <w:rStyle w:val="StyleUnderline"/>
        </w:rPr>
        <w:t xml:space="preserve"> and so forth," Boley told Space.com. "That's what we're worried about."</w:t>
      </w:r>
      <w:r>
        <w:rPr>
          <w:rStyle w:val="StyleUnderline"/>
        </w:rPr>
        <w:t xml:space="preserve"> </w:t>
      </w:r>
      <w:r w:rsidRPr="00055083">
        <w:rPr>
          <w:rStyle w:val="StyleUnderline"/>
        </w:rPr>
        <w:t xml:space="preserve">He cited </w:t>
      </w:r>
      <w:r w:rsidRPr="00107C42">
        <w:rPr>
          <w:rStyle w:val="StyleUnderline"/>
          <w:highlight w:val="green"/>
        </w:rPr>
        <w:t>the growing space-junk problem</w:t>
      </w:r>
      <w:r w:rsidRPr="00055083">
        <w:rPr>
          <w:rStyle w:val="StyleUnderline"/>
        </w:rPr>
        <w:t xml:space="preserve"> as a cautionary tale</w:t>
      </w:r>
      <w:r w:rsidRPr="00240D00">
        <w:rPr>
          <w:sz w:val="12"/>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EB0CAA8" w14:textId="76F7DA8D" w:rsidR="002313B1" w:rsidRPr="008D2860" w:rsidRDefault="002313B1" w:rsidP="002313B1">
      <w:pPr>
        <w:pStyle w:val="Heading4"/>
      </w:pPr>
      <w:r>
        <w:t xml:space="preserve">Pursuing mining </w:t>
      </w:r>
      <w:r w:rsidR="006E6DD1">
        <w:t>with all nations</w:t>
      </w:r>
      <w:r>
        <w:t xml:space="preserve"> is key to solve future space governance and broader cooperation </w:t>
      </w:r>
    </w:p>
    <w:p w14:paraId="3F5B7E00" w14:textId="77777777" w:rsidR="002313B1" w:rsidRPr="00240D00" w:rsidRDefault="002313B1" w:rsidP="002313B1">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w:t>
      </w:r>
      <w:r w:rsidRPr="00240D00">
        <w:rPr>
          <w:sz w:val="14"/>
        </w:rPr>
        <w:lastRenderedPageBreak/>
        <w:t>ylvania Journal of International Law, Spring 2017, 38 U. Pa. J. Int'l L. 335, Lexis</w:t>
      </w:r>
    </w:p>
    <w:p w14:paraId="33FDA037" w14:textId="77777777" w:rsidR="002313B1" w:rsidRPr="00701C6E" w:rsidRDefault="002313B1" w:rsidP="002313B1">
      <w:pPr>
        <w:rPr>
          <w:b/>
          <w:bCs/>
          <w:sz w:val="14"/>
        </w:rPr>
      </w:pPr>
      <w:r w:rsidRPr="00240D00">
        <w:rPr>
          <w:sz w:val="14"/>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240D00">
        <w:rPr>
          <w:sz w:val="14"/>
        </w:rPr>
        <w:t xml:space="preserve"> to have in addressing security matters, </w:t>
      </w:r>
      <w:r w:rsidRPr="00107C42">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240D00">
        <w:rPr>
          <w:sz w:val="14"/>
        </w:rPr>
        <w:t xml:space="preserve"> in the Code, </w:t>
      </w:r>
      <w:r w:rsidRPr="00D72C6F">
        <w:rPr>
          <w:rStyle w:val="StyleUnderline"/>
        </w:rPr>
        <w:t xml:space="preserve">particularly a fraction </w:t>
      </w:r>
      <w:r w:rsidRPr="00107C42">
        <w:rPr>
          <w:rStyle w:val="StyleUnderline"/>
          <w:b/>
          <w:bCs/>
          <w:highlight w:val="green"/>
        </w:rPr>
        <w:t>that fails to include all</w:t>
      </w:r>
      <w:r w:rsidRPr="00107C42">
        <w:rPr>
          <w:rStyle w:val="StyleUnderline"/>
          <w:highlight w:val="green"/>
        </w:rPr>
        <w:t xml:space="preserve"> </w:t>
      </w:r>
      <w:r w:rsidRPr="00070B5D">
        <w:rPr>
          <w:rStyle w:val="StyleUnderline"/>
        </w:rPr>
        <w:t xml:space="preserve">the major </w:t>
      </w:r>
      <w:r w:rsidRPr="00107C42">
        <w:rPr>
          <w:rStyle w:val="StyleUnderline"/>
          <w:highlight w:val="green"/>
        </w:rPr>
        <w:t>space-faring countries, will not provide a sound basis for</w:t>
      </w:r>
      <w:r w:rsidRPr="00D72C6F">
        <w:rPr>
          <w:rStyle w:val="StyleUnderline"/>
        </w:rPr>
        <w:t xml:space="preserve"> establishing </w:t>
      </w:r>
      <w:r w:rsidRPr="004955F9">
        <w:rPr>
          <w:rStyle w:val="StyleUnderline"/>
        </w:rPr>
        <w:t xml:space="preserve">new </w:t>
      </w:r>
      <w:r w:rsidRPr="00107C42">
        <w:rPr>
          <w:rStyle w:val="StyleUnderline"/>
          <w:highlight w:val="green"/>
        </w:rPr>
        <w:t>norms or</w:t>
      </w:r>
      <w:r w:rsidRPr="00D72C6F">
        <w:rPr>
          <w:rStyle w:val="StyleUnderline"/>
        </w:rPr>
        <w:t xml:space="preserve"> help </w:t>
      </w:r>
      <w:r w:rsidRPr="00107C42">
        <w:rPr>
          <w:rStyle w:val="StyleUnderline"/>
          <w:highlight w:val="green"/>
        </w:rPr>
        <w:t>to identify</w:t>
      </w:r>
      <w:r w:rsidRPr="00163783">
        <w:rPr>
          <w:rStyle w:val="StyleUnderline"/>
        </w:rPr>
        <w:t xml:space="preserve"> or isolate </w:t>
      </w:r>
      <w:r w:rsidRPr="00107C42">
        <w:rPr>
          <w:rStyle w:val="StyleUnderline"/>
          <w:highlight w:val="green"/>
        </w:rPr>
        <w:t>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240D00">
        <w:rPr>
          <w:sz w:val="14"/>
        </w:rPr>
        <w:t xml:space="preserve">. Furthermore, </w:t>
      </w:r>
      <w:r w:rsidRPr="00107C42">
        <w:rPr>
          <w:rStyle w:val="StyleUnderline"/>
          <w:highlight w:val="green"/>
        </w:rPr>
        <w:t>states</w:t>
      </w:r>
      <w:r w:rsidRPr="00D72C6F">
        <w:rPr>
          <w:rStyle w:val="StyleUnderline"/>
        </w:rPr>
        <w:t xml:space="preserve"> facing perceived security threats in space </w:t>
      </w:r>
      <w:r w:rsidRPr="00107C42">
        <w:rPr>
          <w:rStyle w:val="StyleUnderline"/>
          <w:b/>
          <w:bCs/>
          <w:highlight w:val="green"/>
        </w:rPr>
        <w:t>are not</w:t>
      </w:r>
      <w:r w:rsidRPr="00107C42">
        <w:rPr>
          <w:rStyle w:val="StyleUnderline"/>
          <w:highlight w:val="green"/>
        </w:rPr>
        <w:t xml:space="preserve"> </w:t>
      </w:r>
      <w:r w:rsidRPr="00163783">
        <w:rPr>
          <w:rStyle w:val="StyleUnderline"/>
        </w:rPr>
        <w:t xml:space="preserve">likely to be </w:t>
      </w:r>
      <w:r w:rsidRPr="00107C42">
        <w:rPr>
          <w:rStyle w:val="StyleUnderline"/>
          <w:b/>
          <w:bCs/>
          <w:highlight w:val="green"/>
        </w:rPr>
        <w:t>assured by a</w:t>
      </w:r>
      <w:r w:rsidRPr="00070B5D">
        <w:rPr>
          <w:rStyle w:val="StyleUnderline"/>
        </w:rPr>
        <w:t xml:space="preserve"> </w:t>
      </w:r>
      <w:r w:rsidRPr="00163783">
        <w:rPr>
          <w:rStyle w:val="StyleUnderline"/>
        </w:rPr>
        <w:t>fractional version</w:t>
      </w:r>
      <w:r w:rsidRPr="00070B5D">
        <w:rPr>
          <w:rStyle w:val="StyleUnderline"/>
        </w:rPr>
        <w:t xml:space="preserve"> of the </w:t>
      </w:r>
      <w:r w:rsidRPr="00107C42">
        <w:rPr>
          <w:rStyle w:val="StyleUnderline"/>
          <w:b/>
          <w:bCs/>
          <w:highlight w:val="green"/>
        </w:rPr>
        <w:t>Code in which</w:t>
      </w:r>
      <w:r w:rsidRPr="004955F9">
        <w:rPr>
          <w:rStyle w:val="StyleUnderline"/>
        </w:rPr>
        <w:t xml:space="preserve"> their</w:t>
      </w:r>
      <w:r w:rsidRPr="00D72C6F">
        <w:rPr>
          <w:rStyle w:val="StyleUnderline"/>
        </w:rPr>
        <w:t xml:space="preserve"> </w:t>
      </w:r>
      <w:r w:rsidRPr="00107C42">
        <w:rPr>
          <w:rStyle w:val="StyleUnderline"/>
          <w:b/>
          <w:bCs/>
          <w:highlight w:val="green"/>
        </w:rPr>
        <w:t>potential</w:t>
      </w:r>
      <w:r w:rsidRPr="00701C6E">
        <w:rPr>
          <w:rStyle w:val="StyleUnderline"/>
          <w:b/>
          <w:bCs/>
        </w:rPr>
        <w:t xml:space="preserve"> </w:t>
      </w:r>
      <w:r w:rsidRPr="00107C42">
        <w:rPr>
          <w:rStyle w:val="StyleUnderline"/>
          <w:b/>
          <w:bCs/>
          <w:highlight w:val="green"/>
        </w:rPr>
        <w:t>adversaries do not</w:t>
      </w:r>
      <w:r w:rsidRPr="00701C6E">
        <w:rPr>
          <w:rStyle w:val="StyleUnderline"/>
          <w:b/>
          <w:bCs/>
        </w:rPr>
        <w:t xml:space="preserve"> even </w:t>
      </w:r>
      <w:r w:rsidRPr="00107C42">
        <w:rPr>
          <w:rStyle w:val="StyleUnderline"/>
          <w:b/>
          <w:bCs/>
          <w:highlight w:val="green"/>
        </w:rPr>
        <w:t>participate</w:t>
      </w:r>
      <w:r w:rsidRPr="00701C6E">
        <w:rPr>
          <w:b/>
          <w:bCs/>
          <w:sz w:val="14"/>
        </w:rPr>
        <w:t>.</w:t>
      </w:r>
    </w:p>
    <w:p w14:paraId="23F82C22" w14:textId="77777777" w:rsidR="002313B1" w:rsidRPr="00240D00" w:rsidRDefault="002313B1" w:rsidP="002313B1">
      <w:pPr>
        <w:rPr>
          <w:sz w:val="14"/>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240D00">
        <w:rPr>
          <w:sz w:val="14"/>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positive, progressive</w:t>
      </w:r>
      <w:r w:rsidRPr="00240D00">
        <w:rPr>
          <w:sz w:val="14"/>
        </w:rPr>
        <w:t xml:space="preserve">  [*394]  </w:t>
      </w:r>
      <w:r w:rsidRPr="00163783">
        <w:rPr>
          <w:rStyle w:val="StyleUnderline"/>
        </w:rPr>
        <w:t>step</w:t>
      </w:r>
      <w:r w:rsidRPr="00070B5D">
        <w:rPr>
          <w:rStyle w:val="StyleUnderline"/>
        </w:rPr>
        <w:t xml:space="preserve"> of achievement</w:t>
      </w:r>
      <w:r w:rsidRPr="00240D00">
        <w:rPr>
          <w:sz w:val="14"/>
        </w:rPr>
        <w:t xml:space="preserve"> (particularly since human rights agreements are not focused on 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07C42">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07C42">
        <w:rPr>
          <w:rStyle w:val="StyleUnderline"/>
          <w:highlight w:val="green"/>
        </w:rPr>
        <w:t>major</w:t>
      </w:r>
      <w:r w:rsidRPr="00163783">
        <w:rPr>
          <w:rStyle w:val="StyleUnderline"/>
        </w:rPr>
        <w:t xml:space="preserve"> space </w:t>
      </w:r>
      <w:r w:rsidRPr="00107C42">
        <w:rPr>
          <w:rStyle w:val="StyleUnderline"/>
          <w:highlight w:val="green"/>
        </w:rPr>
        <w:t>stakeholders</w:t>
      </w:r>
      <w:r w:rsidRPr="00107C42">
        <w:rPr>
          <w:rStyle w:val="StyleUnderline"/>
          <w:szCs w:val="26"/>
          <w:highlight w:val="green"/>
        </w:rPr>
        <w:t xml:space="preserve"> </w:t>
      </w:r>
      <w:r w:rsidRPr="00107C42">
        <w:rPr>
          <w:rStyle w:val="StyleUnderline"/>
          <w:highlight w:val="green"/>
        </w:rPr>
        <w:t>is 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 xml:space="preserve">highly </w:t>
      </w:r>
      <w:r w:rsidRPr="00163783">
        <w:rPr>
          <w:rStyle w:val="StyleUnderline"/>
        </w:rPr>
        <w:lastRenderedPageBreak/>
        <w:t>problematic</w:t>
      </w:r>
      <w:r w:rsidRPr="00D72C6F">
        <w:rPr>
          <w:rStyle w:val="StyleUnderline"/>
        </w:rPr>
        <w:t xml:space="preserve"> for those states contemplating joining such regimes and making potentially dangerous, non-reciprocal commitments</w:t>
      </w:r>
      <w:r w:rsidRPr="00240D00">
        <w:rPr>
          <w:sz w:val="14"/>
        </w:rPr>
        <w:t xml:space="preserve">. 241 </w:t>
      </w:r>
    </w:p>
    <w:p w14:paraId="02C1D924" w14:textId="77777777" w:rsidR="002313B1" w:rsidRPr="00D72C6F" w:rsidRDefault="002313B1" w:rsidP="002313B1">
      <w:r w:rsidRPr="00D72C6F">
        <w:t>[FOOTNOTE]</w:t>
      </w:r>
    </w:p>
    <w:p w14:paraId="61B3E3D0" w14:textId="77777777" w:rsidR="002313B1" w:rsidRPr="00240D00" w:rsidRDefault="002313B1" w:rsidP="002313B1">
      <w:pPr>
        <w:rPr>
          <w:sz w:val="14"/>
        </w:rPr>
      </w:pPr>
      <w:r w:rsidRPr="00240D00">
        <w:rPr>
          <w:sz w:val="14"/>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107C42">
        <w:rPr>
          <w:rStyle w:val="StyleUnderline"/>
          <w:b/>
          <w:bCs/>
          <w:highlight w:val="green"/>
        </w:rPr>
        <w:t>it increases pressure</w:t>
      </w:r>
      <w:r w:rsidRPr="00701C6E">
        <w:rPr>
          <w:rStyle w:val="StyleUnderline"/>
          <w:b/>
          <w:bCs/>
        </w:rPr>
        <w:t xml:space="preserve"> on the other states </w:t>
      </w:r>
      <w:r w:rsidRPr="00107C42">
        <w:rPr>
          <w:rStyle w:val="StyleUnderline"/>
          <w:b/>
          <w:bCs/>
          <w:highlight w:val="green"/>
        </w:rPr>
        <w:t>to withdraw or cheat</w:t>
      </w:r>
      <w:r w:rsidRPr="00240D00">
        <w:rPr>
          <w:sz w:val="14"/>
        </w:rPr>
        <w:t>").</w:t>
      </w:r>
    </w:p>
    <w:p w14:paraId="4D378312" w14:textId="77777777" w:rsidR="002313B1" w:rsidRPr="00D72C6F" w:rsidRDefault="002313B1" w:rsidP="002313B1">
      <w:r w:rsidRPr="00D72C6F">
        <w:t>[END FOOTNOTE]</w:t>
      </w:r>
    </w:p>
    <w:p w14:paraId="65AC3895" w14:textId="77777777" w:rsidR="002313B1" w:rsidRPr="00240D00" w:rsidRDefault="002313B1" w:rsidP="002313B1">
      <w:pPr>
        <w:rPr>
          <w:sz w:val="14"/>
        </w:rPr>
      </w:pPr>
      <w:r w:rsidRPr="00D72C6F">
        <w:rPr>
          <w:rStyle w:val="StyleUnderline"/>
        </w:rPr>
        <w:t xml:space="preserve">To the extent that soft law arrangements such as the proposed Code seek </w:t>
      </w:r>
      <w:r w:rsidRPr="00107C42">
        <w:rPr>
          <w:rStyle w:val="StyleUnderline"/>
          <w:highlight w:val="green"/>
        </w:rPr>
        <w:t xml:space="preserve">to </w:t>
      </w:r>
      <w:r w:rsidRPr="00163783">
        <w:rPr>
          <w:rStyle w:val="StyleUnderline"/>
        </w:rPr>
        <w:t xml:space="preserve">promote arms </w:t>
      </w:r>
      <w:r w:rsidRPr="00107C42">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07C42">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07C42">
        <w:rPr>
          <w:rStyle w:val="StyleUnderline"/>
          <w:highlight w:val="green"/>
        </w:rPr>
        <w:t>arms races</w:t>
      </w:r>
      <w:r w:rsidRPr="00D72C6F">
        <w:rPr>
          <w:rStyle w:val="StyleUnderline"/>
        </w:rPr>
        <w:t xml:space="preserve">, the </w:t>
      </w:r>
      <w:r w:rsidRPr="00107C42">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07C42">
        <w:rPr>
          <w:rStyle w:val="StyleUnderline"/>
          <w:highlight w:val="green"/>
        </w:rPr>
        <w:t>undermines</w:t>
      </w:r>
      <w:r w:rsidRPr="00163783">
        <w:rPr>
          <w:rStyle w:val="StyleUnderline"/>
        </w:rPr>
        <w:t xml:space="preserve"> such </w:t>
      </w:r>
      <w:r w:rsidRPr="00107C42">
        <w:rPr>
          <w:rStyle w:val="StyleUnderline"/>
          <w:highlight w:val="green"/>
        </w:rPr>
        <w:t>efforts</w:t>
      </w:r>
      <w:r w:rsidRPr="00240D00">
        <w:rPr>
          <w:sz w:val="14"/>
        </w:rPr>
        <w:t>.</w:t>
      </w:r>
    </w:p>
    <w:p w14:paraId="1B038D50" w14:textId="77777777" w:rsidR="002313B1" w:rsidRPr="00240D00" w:rsidRDefault="002313B1" w:rsidP="002313B1">
      <w:pPr>
        <w:rPr>
          <w:sz w:val="14"/>
        </w:rPr>
      </w:pPr>
      <w:r w:rsidRPr="00D72C6F">
        <w:rPr>
          <w:rStyle w:val="StyleUnderline"/>
        </w:rPr>
        <w:t>If</w:t>
      </w:r>
      <w:r w:rsidRPr="00240D00">
        <w:rPr>
          <w:sz w:val="14"/>
        </w:rPr>
        <w:t xml:space="preserve"> the proposed Code is </w:t>
      </w:r>
      <w:r w:rsidRPr="00D72C6F">
        <w:rPr>
          <w:rStyle w:val="StyleUnderline"/>
        </w:rPr>
        <w:t>adopted by states in</w:t>
      </w:r>
      <w:r w:rsidRPr="00240D00">
        <w:rPr>
          <w:sz w:val="14"/>
        </w:rPr>
        <w:t xml:space="preserve"> its current state of </w:t>
      </w:r>
      <w:r w:rsidRPr="00D72C6F">
        <w:rPr>
          <w:rStyle w:val="StyleUnderline"/>
        </w:rPr>
        <w:t xml:space="preserve">limited acceptance, </w:t>
      </w:r>
      <w:r w:rsidRPr="00107C42">
        <w:rPr>
          <w:rStyle w:val="StyleUnderline"/>
          <w:highlight w:val="green"/>
        </w:rPr>
        <w:t>a fractional</w:t>
      </w:r>
      <w:r w:rsidRPr="00240D00">
        <w:rPr>
          <w:sz w:val="14"/>
        </w:rPr>
        <w:t xml:space="preserve"> soft law </w:t>
      </w:r>
      <w:r w:rsidRPr="00107C42">
        <w:rPr>
          <w:rStyle w:val="StyleUnderline"/>
          <w:highlight w:val="green"/>
        </w:rPr>
        <w:t>product will</w:t>
      </w:r>
      <w:r w:rsidRPr="00D72C6F">
        <w:rPr>
          <w:rStyle w:val="StyleUnderline"/>
        </w:rPr>
        <w:t xml:space="preserve"> emerge which will present</w:t>
      </w:r>
      <w:r w:rsidRPr="00240D00">
        <w:rPr>
          <w:sz w:val="14"/>
        </w:rPr>
        <w:t xml:space="preserve"> its own </w:t>
      </w:r>
      <w:r w:rsidRPr="00163783">
        <w:rPr>
          <w:rStyle w:val="StyleUnderline"/>
        </w:rPr>
        <w:t>particular disadvantages</w:t>
      </w:r>
      <w:r w:rsidRPr="00D72C6F">
        <w:rPr>
          <w:rStyle w:val="StyleUnderline"/>
        </w:rPr>
        <w:t xml:space="preserve"> and </w:t>
      </w:r>
      <w:r w:rsidRPr="00163783">
        <w:rPr>
          <w:rStyle w:val="StyleUnderline"/>
        </w:rPr>
        <w:t>problems</w:t>
      </w:r>
      <w:r w:rsidRPr="00240D00">
        <w:rPr>
          <w:sz w:val="14"/>
        </w:rPr>
        <w:t xml:space="preserve"> (beyond those associated with soft law arrangements generally). </w:t>
      </w:r>
      <w:r w:rsidRPr="00D72C6F">
        <w:rPr>
          <w:rStyle w:val="StyleUnderline"/>
        </w:rPr>
        <w:t xml:space="preserve">Not only would a fractionalized Code </w:t>
      </w:r>
      <w:r w:rsidRPr="00107C42">
        <w:rPr>
          <w:rStyle w:val="StyleUnderline"/>
          <w:highlight w:val="green"/>
        </w:rPr>
        <w:t>fail to identify aggressors</w:t>
      </w:r>
      <w:r w:rsidRPr="00D72C6F">
        <w:rPr>
          <w:rStyle w:val="StyleUnderline"/>
        </w:rPr>
        <w:t xml:space="preserve"> and isolate rogue states, </w:t>
      </w:r>
      <w:r w:rsidRPr="00107C42">
        <w:rPr>
          <w:rStyle w:val="StyleUnderline"/>
          <w:highlight w:val="green"/>
        </w:rPr>
        <w:t>it could</w:t>
      </w:r>
      <w:r w:rsidRPr="00D72C6F">
        <w:rPr>
          <w:rStyle w:val="StyleUnderline"/>
        </w:rPr>
        <w:t xml:space="preserve"> instead </w:t>
      </w:r>
      <w:r w:rsidRPr="00107C42">
        <w:rPr>
          <w:rStyle w:val="StyleUnderline"/>
          <w:b/>
          <w:bCs/>
          <w:highlight w:val="green"/>
        </w:rPr>
        <w:t>lead to de facto competing legal regimes</w:t>
      </w:r>
      <w:r w:rsidRPr="00163783">
        <w:rPr>
          <w:rStyle w:val="StyleUnderline"/>
        </w:rPr>
        <w:t xml:space="preserve"> in space</w:t>
      </w:r>
      <w:r w:rsidRPr="00D72C6F">
        <w:rPr>
          <w:rStyle w:val="StyleUnderline"/>
        </w:rPr>
        <w:t xml:space="preserve">, </w:t>
      </w:r>
      <w:r w:rsidRPr="00107C42">
        <w:rPr>
          <w:rStyle w:val="StyleUnderline"/>
          <w:highlight w:val="green"/>
        </w:rPr>
        <w:t xml:space="preserve">as </w:t>
      </w:r>
      <w:r w:rsidRPr="00B407EB">
        <w:rPr>
          <w:rStyle w:val="StyleUnderline"/>
        </w:rPr>
        <w:t xml:space="preserve">subscribing </w:t>
      </w:r>
      <w:r w:rsidRPr="00107C42">
        <w:rPr>
          <w:rStyle w:val="StyleUnderline"/>
          <w:highlight w:val="green"/>
        </w:rPr>
        <w:t>states respect their own "rules</w:t>
      </w:r>
      <w:r w:rsidRPr="00D72C6F">
        <w:rPr>
          <w:rStyle w:val="StyleUnderline"/>
        </w:rPr>
        <w:t xml:space="preserve"> of the road" </w:t>
      </w:r>
      <w:r w:rsidRPr="00107C42">
        <w:rPr>
          <w:rStyle w:val="StyleUnderline"/>
          <w:highlight w:val="green"/>
        </w:rPr>
        <w:t>while other</w:t>
      </w:r>
      <w:r w:rsidRPr="00D72C6F">
        <w:rPr>
          <w:rStyle w:val="StyleUnderline"/>
        </w:rPr>
        <w:t xml:space="preserve"> non-participating </w:t>
      </w:r>
      <w:r w:rsidRPr="00107C42">
        <w:rPr>
          <w:rStyle w:val="StyleUnderline"/>
          <w:highlight w:val="green"/>
        </w:rPr>
        <w:t>states</w:t>
      </w:r>
      <w:r w:rsidRPr="00240D00">
        <w:rPr>
          <w:sz w:val="14"/>
        </w:rPr>
        <w:t xml:space="preserve"> - especially major, non-participating space powers - </w:t>
      </w:r>
      <w:r w:rsidRPr="00D72C6F">
        <w:rPr>
          <w:rStyle w:val="StyleUnderline"/>
        </w:rPr>
        <w:t xml:space="preserve">seek to </w:t>
      </w:r>
      <w:r w:rsidRPr="00107C42">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07C42">
        <w:rPr>
          <w:rStyle w:val="StyleUnderline"/>
          <w:highlight w:val="green"/>
        </w:rPr>
        <w:t>different</w:t>
      </w:r>
      <w:r w:rsidRPr="00163783">
        <w:rPr>
          <w:rStyle w:val="StyleUnderline"/>
        </w:rPr>
        <w:t xml:space="preserve"> or </w:t>
      </w:r>
      <w:r w:rsidRPr="00107C42">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07C42">
        <w:rPr>
          <w:rStyle w:val="StyleUnderline"/>
          <w:highlight w:val="green"/>
        </w:rPr>
        <w:t>persuade</w:t>
      </w:r>
      <w:r w:rsidRPr="00406B0D">
        <w:rPr>
          <w:rStyle w:val="StyleUnderline"/>
        </w:rPr>
        <w:t xml:space="preserve"> non-participating </w:t>
      </w:r>
      <w:r w:rsidRPr="00107C42">
        <w:rPr>
          <w:rStyle w:val="StyleUnderline"/>
          <w:highlight w:val="green"/>
        </w:rPr>
        <w:t>states to accede</w:t>
      </w:r>
      <w:r w:rsidRPr="00406B0D">
        <w:rPr>
          <w:rStyle w:val="StyleUnderline"/>
        </w:rPr>
        <w:t xml:space="preserve"> to the Code </w:t>
      </w:r>
      <w:r w:rsidRPr="00107C42">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240D00">
        <w:rPr>
          <w:sz w:val="14"/>
        </w:rPr>
        <w:t>. 242</w:t>
      </w:r>
    </w:p>
    <w:p w14:paraId="72510017" w14:textId="77777777" w:rsidR="002313B1" w:rsidRDefault="002313B1" w:rsidP="002313B1"/>
    <w:p w14:paraId="287D5DE1" w14:textId="77777777" w:rsidR="002313B1" w:rsidRPr="00DF65BB" w:rsidRDefault="002313B1" w:rsidP="002313B1">
      <w:pPr>
        <w:pStyle w:val="Heading4"/>
        <w:rPr>
          <w:u w:val="single"/>
        </w:rPr>
      </w:pPr>
      <w:r>
        <w:t xml:space="preserve">Cooperative </w:t>
      </w:r>
      <w:r>
        <w:rPr>
          <w:u w:val="single"/>
        </w:rPr>
        <w:t xml:space="preserve">space governance is key to space colonization </w:t>
      </w:r>
      <w:r>
        <w:t>— prevents terror, resources wars, and a litany of other existential threats</w:t>
      </w:r>
    </w:p>
    <w:p w14:paraId="6C874D63" w14:textId="77777777" w:rsidR="002313B1" w:rsidRPr="00240D00" w:rsidRDefault="002313B1" w:rsidP="002313B1">
      <w:pPr>
        <w:rPr>
          <w:sz w:val="14"/>
        </w:rPr>
      </w:pPr>
      <w:r w:rsidRPr="00240D00">
        <w:rPr>
          <w:sz w:val="14"/>
        </w:rPr>
        <w:t xml:space="preserve">Dr. Joseph N. </w:t>
      </w:r>
      <w:r w:rsidRPr="0095009A">
        <w:rPr>
          <w:rStyle w:val="Style13ptBold"/>
        </w:rPr>
        <w:t>Pelton 17</w:t>
      </w:r>
      <w:r w:rsidRPr="00240D00">
        <w:rPr>
          <w:sz w:val="14"/>
        </w:rPr>
        <w:t>, PhD in International Relations from Georgetown University, Director Emeritus of the Space and Advanced Communications Research Institute at George Washington University, The New Gold Rush: The Riches of Space Beckon!, p. 1-9</w:t>
      </w:r>
    </w:p>
    <w:p w14:paraId="1DB0C834" w14:textId="77777777" w:rsidR="002313B1" w:rsidRPr="0095009A" w:rsidRDefault="002313B1" w:rsidP="002313B1">
      <w:pPr>
        <w:rPr>
          <w:szCs w:val="18"/>
        </w:rPr>
      </w:pPr>
      <w:r w:rsidRPr="0095009A">
        <w:rPr>
          <w:szCs w:val="18"/>
        </w:rPr>
        <w:t>Are We Humans Doomed to Extinction?</w:t>
      </w:r>
    </w:p>
    <w:p w14:paraId="718D53F2" w14:textId="0DADA088" w:rsidR="00683FE0" w:rsidRPr="00316D00" w:rsidRDefault="002313B1" w:rsidP="00316D00">
      <w:pPr>
        <w:rPr>
          <w:b/>
          <w:bCs/>
          <w:sz w:val="14"/>
        </w:rPr>
      </w:pPr>
      <w:r w:rsidRPr="00240D00">
        <w:rPr>
          <w:sz w:val="14"/>
        </w:rPr>
        <w:t xml:space="preserve">What will we do when Earth’s resources are used up by humanity? </w:t>
      </w:r>
      <w:r w:rsidRPr="00107C42">
        <w:rPr>
          <w:rStyle w:val="StyleUnderline"/>
          <w:highlight w:val="green"/>
        </w:rPr>
        <w:t>The world is</w:t>
      </w:r>
      <w:r w:rsidRPr="00240D00">
        <w:rPr>
          <w:sz w:val="14"/>
        </w:rPr>
        <w:t xml:space="preserve"> now </w:t>
      </w:r>
      <w:r w:rsidRPr="0095009A">
        <w:rPr>
          <w:rStyle w:val="StyleUnderline"/>
        </w:rPr>
        <w:t xml:space="preserve">hugely </w:t>
      </w:r>
      <w:r w:rsidRPr="00107C42">
        <w:rPr>
          <w:rStyle w:val="StyleUnderline"/>
          <w:highlight w:val="green"/>
        </w:rPr>
        <w:t>over populated</w:t>
      </w:r>
      <w:r w:rsidRPr="0095009A">
        <w:rPr>
          <w:rStyle w:val="StyleUnderline"/>
        </w:rPr>
        <w:t xml:space="preserve">, with </w:t>
      </w:r>
      <w:r w:rsidRPr="00107C42">
        <w:rPr>
          <w:rStyle w:val="StyleUnderline"/>
          <w:highlight w:val="green"/>
        </w:rPr>
        <w:t>billions</w:t>
      </w:r>
      <w:r w:rsidRPr="00240D00">
        <w:rPr>
          <w:sz w:val="14"/>
        </w:rPr>
        <w:t xml:space="preserve"> and billions </w:t>
      </w:r>
      <w:r w:rsidRPr="00107C42">
        <w:rPr>
          <w:rStyle w:val="StyleUnderline"/>
          <w:highlight w:val="green"/>
        </w:rPr>
        <w:t>crammed into</w:t>
      </w:r>
      <w:r w:rsidRPr="00240D00">
        <w:rPr>
          <w:sz w:val="14"/>
        </w:rPr>
        <w:t xml:space="preserve"> our </w:t>
      </w:r>
      <w:r w:rsidRPr="00107C42">
        <w:rPr>
          <w:rStyle w:val="StyleUnderline"/>
          <w:highlight w:val="green"/>
        </w:rPr>
        <w:t>overcrowded cities</w:t>
      </w:r>
      <w:r w:rsidRPr="0095009A">
        <w:rPr>
          <w:rStyle w:val="StyleUnderline"/>
        </w:rPr>
        <w:t>. By 2050, we may be 9 billion strong</w:t>
      </w:r>
      <w:r w:rsidRPr="00240D00">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240D00">
        <w:rPr>
          <w:sz w:val="14"/>
        </w:rPr>
        <w:t xml:space="preserve"> of us </w:t>
      </w:r>
      <w:r w:rsidRPr="0095009A">
        <w:rPr>
          <w:rStyle w:val="StyleUnderline"/>
        </w:rPr>
        <w:t>will be living in congested cities</w:t>
      </w:r>
      <w:r w:rsidRPr="00240D00">
        <w:rPr>
          <w:sz w:val="14"/>
        </w:rPr>
        <w:t xml:space="preserve">. These cities will be ever more </w:t>
      </w:r>
      <w:r w:rsidRPr="00107C42">
        <w:rPr>
          <w:rStyle w:val="StyleUnderline"/>
          <w:highlight w:val="green"/>
        </w:rPr>
        <w:t>vulnerable to terrorist attack, natural</w:t>
      </w:r>
      <w:r w:rsidRPr="00163783">
        <w:rPr>
          <w:rStyle w:val="StyleUnderline"/>
        </w:rPr>
        <w:t xml:space="preserve"> </w:t>
      </w:r>
      <w:r w:rsidRPr="00107C42">
        <w:rPr>
          <w:rStyle w:val="StyleUnderline"/>
          <w:highlight w:val="green"/>
        </w:rPr>
        <w:t>disaster, and</w:t>
      </w:r>
      <w:r w:rsidRPr="00240D00">
        <w:rPr>
          <w:sz w:val="14"/>
        </w:rPr>
        <w:t xml:space="preserve"> other </w:t>
      </w:r>
      <w:r w:rsidRPr="0095009A">
        <w:rPr>
          <w:rStyle w:val="StyleUnderline"/>
        </w:rPr>
        <w:t>plights that come with overcrowding</w:t>
      </w:r>
      <w:r w:rsidRPr="00240D00">
        <w:rPr>
          <w:sz w:val="14"/>
        </w:rPr>
        <w:t xml:space="preserve"> and a dearth of jobs that will be </w:t>
      </w:r>
      <w:r w:rsidRPr="0095009A">
        <w:rPr>
          <w:rStyle w:val="StyleUnderline"/>
        </w:rPr>
        <w:t>fueled by rapid automation and</w:t>
      </w:r>
      <w:r w:rsidRPr="00240D00">
        <w:rPr>
          <w:sz w:val="14"/>
        </w:rPr>
        <w:t xml:space="preserve"> the </w:t>
      </w:r>
      <w:r w:rsidRPr="0095009A">
        <w:rPr>
          <w:rStyle w:val="StyleUnderline"/>
        </w:rPr>
        <w:t xml:space="preserve">rise of </w:t>
      </w:r>
      <w:r w:rsidRPr="00107C42">
        <w:rPr>
          <w:rStyle w:val="StyleUnderline"/>
          <w:highlight w:val="green"/>
        </w:rPr>
        <w:t>a</w:t>
      </w:r>
      <w:r w:rsidRPr="0095009A">
        <w:rPr>
          <w:rStyle w:val="StyleUnderline"/>
        </w:rPr>
        <w:t xml:space="preserve">rtificial </w:t>
      </w:r>
      <w:r w:rsidRPr="00107C42">
        <w:rPr>
          <w:rStyle w:val="StyleUnderline"/>
          <w:highlight w:val="green"/>
        </w:rPr>
        <w:t>i</w:t>
      </w:r>
      <w:r w:rsidRPr="0095009A">
        <w:rPr>
          <w:rStyle w:val="StyleUnderline"/>
        </w:rPr>
        <w:t>ntelligence</w:t>
      </w:r>
      <w:r w:rsidRPr="00240D00">
        <w:rPr>
          <w:sz w:val="14"/>
        </w:rPr>
        <w:t xml:space="preserve"> across the global economy. </w:t>
      </w:r>
      <w:r w:rsidRPr="00107C42">
        <w:rPr>
          <w:rStyle w:val="StyleUnderline"/>
          <w:highlight w:val="green"/>
        </w:rPr>
        <w:t>We are</w:t>
      </w:r>
      <w:r w:rsidRPr="0095009A">
        <w:rPr>
          <w:rStyle w:val="StyleUnderline"/>
        </w:rPr>
        <w:t xml:space="preserve"> already rapidly </w:t>
      </w:r>
      <w:r w:rsidRPr="00107C42">
        <w:rPr>
          <w:rStyle w:val="StyleUnderline"/>
          <w:highlight w:val="green"/>
        </w:rPr>
        <w:t>running out of water and minerals. Climate change is threatening our very existence</w:t>
      </w:r>
      <w:r w:rsidRPr="00240D00">
        <w:rPr>
          <w:sz w:val="14"/>
        </w:rPr>
        <w:t xml:space="preserve">. Political leaders and even the Pope have cautioned us against inaction. Perhaps the naysayers are right. </w:t>
      </w:r>
      <w:r w:rsidRPr="00163783">
        <w:rPr>
          <w:rStyle w:val="StyleUnderline"/>
        </w:rPr>
        <w:t>All humanity is at tremendous risk</w:t>
      </w:r>
      <w:r w:rsidRPr="00240D00">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07C42">
        <w:rPr>
          <w:rStyle w:val="StyleUnderline"/>
          <w:highlight w:val="green"/>
        </w:rPr>
        <w:t>new pathways to the stars</w:t>
      </w:r>
      <w:r w:rsidRPr="0095009A">
        <w:rPr>
          <w:rStyle w:val="StyleUnderline"/>
        </w:rPr>
        <w:t xml:space="preserve"> could </w:t>
      </w:r>
      <w:r w:rsidRPr="00107C42">
        <w:rPr>
          <w:rStyle w:val="StyleUnderline"/>
          <w:highlight w:val="green"/>
        </w:rPr>
        <w:t>prove vital to</w:t>
      </w:r>
      <w:r w:rsidRPr="0095009A">
        <w:rPr>
          <w:rStyle w:val="StyleUnderline"/>
        </w:rPr>
        <w:t xml:space="preserve"> </w:t>
      </w:r>
      <w:r w:rsidRPr="00163783">
        <w:rPr>
          <w:rStyle w:val="StyleUnderline"/>
        </w:rPr>
        <w:lastRenderedPageBreak/>
        <w:t xml:space="preserve">human </w:t>
      </w:r>
      <w:r w:rsidRPr="00107C42">
        <w:rPr>
          <w:rStyle w:val="StyleUnderline"/>
          <w:highlight w:val="green"/>
        </w:rPr>
        <w:t>survival</w:t>
      </w:r>
      <w:r w:rsidRPr="00240D00">
        <w:rPr>
          <w:sz w:val="14"/>
          <w:szCs w:val="18"/>
        </w:rPr>
        <w:t>.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w:t>
      </w:r>
      <w:r w:rsidRPr="00240D00">
        <w:rPr>
          <w:sz w:val="14"/>
          <w:szCs w:val="18"/>
        </w:rPr>
        <w:lastRenderedPageBreak/>
        <w:t xml:space="preserve">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w:t>
      </w:r>
      <w:r w:rsidRPr="00240D00">
        <w:rPr>
          <w:sz w:val="14"/>
          <w:szCs w:val="18"/>
        </w:rPr>
        <w:lastRenderedPageBreak/>
        <w:t>curred over the last 1.5 billion years on Earth, some 50–80 % of all species have gone the way of the T. Rex, the woolly mammoth, and the Dodo bird along with extinct ferns, grasses and cacti</w:t>
      </w:r>
      <w:r w:rsidRPr="00FC0A99">
        <w:rPr>
          <w:sz w:val="12"/>
          <w:szCs w:val="18"/>
          <w:u w:val="single"/>
        </w:rPr>
        <w:t xml:space="preserve">. </w:t>
      </w:r>
      <w:r w:rsidRPr="00F550F3">
        <w:rPr>
          <w:rStyle w:val="StyleUnderline"/>
        </w:rPr>
        <w:t xml:space="preserve">On the other hand, </w:t>
      </w:r>
      <w:r w:rsidRPr="00107C42">
        <w:rPr>
          <w:rStyle w:val="StyleUnderline"/>
          <w:highlight w:val="green"/>
        </w:rPr>
        <w:t xml:space="preserve">the best days </w:t>
      </w:r>
      <w:r w:rsidRPr="00F550F3">
        <w:rPr>
          <w:rStyle w:val="StyleUnderline"/>
        </w:rPr>
        <w:t xml:space="preserve">of the human race </w:t>
      </w:r>
      <w:r w:rsidRPr="00107C42">
        <w:rPr>
          <w:rStyle w:val="StyleUnderline"/>
          <w:highlight w:val="green"/>
        </w:rPr>
        <w:t xml:space="preserve">could be just beginning. If we are smart </w:t>
      </w:r>
      <w:r w:rsidRPr="00F550F3">
        <w:rPr>
          <w:rStyle w:val="StyleUnderline"/>
        </w:rPr>
        <w:t xml:space="preserve">about how </w:t>
      </w:r>
      <w:r w:rsidRPr="00107C42">
        <w:rPr>
          <w:rStyle w:val="StyleUnderline"/>
          <w:highlight w:val="green"/>
        </w:rPr>
        <w:t>we</w:t>
      </w:r>
      <w:r w:rsidRPr="00F550F3">
        <w:rPr>
          <w:rStyle w:val="StyleUnderline"/>
        </w:rPr>
        <w:t xml:space="preserve"> go about discovering and using these riches in the skies and applying the best of our new technologies, it </w:t>
      </w:r>
      <w:r w:rsidRPr="00107C42">
        <w:rPr>
          <w:rStyle w:val="StyleUnderline"/>
          <w:highlight w:val="green"/>
        </w:rPr>
        <w:t>could</w:t>
      </w:r>
      <w:r w:rsidRPr="00F550F3">
        <w:rPr>
          <w:rStyle w:val="StyleUnderline"/>
        </w:rPr>
        <w:t xml:space="preserve"> be the </w:t>
      </w:r>
      <w:r w:rsidRPr="00107C42">
        <w:rPr>
          <w:rStyle w:val="StyleUnderline"/>
          <w:highlight w:val="green"/>
        </w:rPr>
        <w:t>start</w:t>
      </w:r>
      <w:r w:rsidRPr="00F550F3">
        <w:rPr>
          <w:rStyle w:val="StyleUnderline"/>
        </w:rPr>
        <w:t xml:space="preserve"> of </w:t>
      </w:r>
      <w:r w:rsidRPr="00107C42">
        <w:rPr>
          <w:rStyle w:val="StyleUnderline"/>
          <w:highlight w:val="green"/>
        </w:rPr>
        <w:t xml:space="preserve">a new beginning </w:t>
      </w:r>
      <w:r w:rsidRPr="00F550F3">
        <w:rPr>
          <w:rStyle w:val="StyleUnderline"/>
        </w:rPr>
        <w:t xml:space="preserve">for humanity. Konstantin Tsiokovsky, the Russian astronautics pioneer, who fi rst conceived of practical designs for spaceships, famously said: “A planet is the cradle of mankind, but </w:t>
      </w:r>
      <w:r w:rsidRPr="00107C42">
        <w:rPr>
          <w:rStyle w:val="StyleUnderline"/>
          <w:highlight w:val="green"/>
        </w:rPr>
        <w:t>one cannot live in a cradle forever</w:t>
      </w:r>
      <w:r w:rsidRPr="00F550F3">
        <w:rPr>
          <w:rStyle w:val="StyleUnderline"/>
        </w:rPr>
        <w:t>.”</w:t>
      </w:r>
      <w:r w:rsidRPr="00240D00">
        <w:rPr>
          <w:sz w:val="14"/>
          <w:szCs w:val="18"/>
        </w:rPr>
        <w:t xml:space="preserve">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w:t>
      </w:r>
      <w:r w:rsidRPr="00F550F3">
        <w:rPr>
          <w:rStyle w:val="StyleUnderline"/>
        </w:rPr>
        <w:t xml:space="preserve">. Th ey, and others, have said that we can, we should and </w:t>
      </w:r>
      <w:r w:rsidRPr="00107C42">
        <w:rPr>
          <w:rStyle w:val="StyleUnderline"/>
          <w:highlight w:val="green"/>
        </w:rPr>
        <w:t xml:space="preserve">we </w:t>
      </w:r>
      <w:r w:rsidRPr="00F550F3">
        <w:rPr>
          <w:rStyle w:val="StyleUnderline"/>
        </w:rPr>
        <w:t xml:space="preserve">soon </w:t>
      </w:r>
      <w:r w:rsidRPr="00107C42">
        <w:rPr>
          <w:rStyle w:val="StyleUnderline"/>
          <w:highlight w:val="green"/>
        </w:rPr>
        <w:t>shall go into space</w:t>
      </w:r>
      <w:r w:rsidRPr="00F550F3">
        <w:rPr>
          <w:rStyle w:val="StyleUnderline"/>
        </w:rPr>
        <w:t xml:space="preserve"> and realize the bounty that it can off er to us. </w:t>
      </w:r>
      <w:r w:rsidRPr="00107C42">
        <w:rPr>
          <w:rStyle w:val="StyleUnderline"/>
          <w:highlight w:val="green"/>
        </w:rPr>
        <w:t>The</w:t>
      </w:r>
      <w:r w:rsidRPr="00F550F3">
        <w:rPr>
          <w:rStyle w:val="StyleUnderline"/>
        </w:rPr>
        <w:t xml:space="preserve"> New Space </w:t>
      </w:r>
      <w:r w:rsidRPr="00107C42">
        <w:rPr>
          <w:rStyle w:val="StyleUnderline"/>
          <w:highlight w:val="green"/>
        </w:rPr>
        <w:t>enterprise is</w:t>
      </w:r>
      <w:r w:rsidRPr="00F550F3">
        <w:rPr>
          <w:rStyle w:val="StyleUnderline"/>
        </w:rPr>
        <w:t xml:space="preserve"> today indeed being </w:t>
      </w:r>
      <w:r w:rsidRPr="00107C42">
        <w:rPr>
          <w:rStyle w:val="StyleUnderline"/>
          <w:highlight w:val="green"/>
        </w:rPr>
        <w:t>led by</w:t>
      </w:r>
      <w:r w:rsidRPr="00F550F3">
        <w:rPr>
          <w:rStyle w:val="StyleUnderline"/>
        </w:rPr>
        <w:t xml:space="preserve"> those so-called space billionaires , who have an exciting vision of the future. Th ey and others in the </w:t>
      </w:r>
      <w:r w:rsidRPr="00107C42">
        <w:rPr>
          <w:rStyle w:val="StyleUnderline"/>
          <w:highlight w:val="green"/>
        </w:rPr>
        <w:t>commercial space</w:t>
      </w:r>
      <w:r w:rsidRPr="00F550F3">
        <w:rPr>
          <w:rStyle w:val="StyleUnderline"/>
        </w:rPr>
        <w:t xml:space="preserve"> economy believe that the </w:t>
      </w:r>
      <w:r w:rsidRPr="00107C42">
        <w:rPr>
          <w:rStyle w:val="StyleUnderline"/>
          <w:highlight w:val="green"/>
        </w:rPr>
        <w:t>exploitation</w:t>
      </w:r>
      <w:r w:rsidRPr="00F550F3">
        <w:rPr>
          <w:rStyle w:val="StyleUnderline"/>
        </w:rPr>
        <w:t xml:space="preserve"> of outer space </w:t>
      </w:r>
      <w:r w:rsidRPr="00107C42">
        <w:rPr>
          <w:rStyle w:val="StyleUnderline"/>
          <w:highlight w:val="green"/>
        </w:rPr>
        <w:t xml:space="preserve">may open up a </w:t>
      </w:r>
      <w:r w:rsidRPr="00F550F3">
        <w:rPr>
          <w:rStyle w:val="StyleUnderline"/>
        </w:rPr>
        <w:t xml:space="preserve">new </w:t>
      </w:r>
      <w:r w:rsidRPr="00107C42">
        <w:rPr>
          <w:rStyle w:val="StyleUnderline"/>
          <w:highlight w:val="green"/>
        </w:rPr>
        <w:t xml:space="preserve">golden age </w:t>
      </w:r>
      <w:r w:rsidRPr="00F550F3">
        <w:rPr>
          <w:rStyle w:val="StyleUnderline"/>
        </w:rPr>
        <w:t xml:space="preserve">of astral abundance. Th ey see outer space as </w:t>
      </w:r>
      <w:r w:rsidRPr="00107C42">
        <w:rPr>
          <w:rStyle w:val="StyleUnderline"/>
          <w:highlight w:val="green"/>
        </w:rPr>
        <w:t>a new</w:t>
      </w:r>
      <w:r w:rsidRPr="00F550F3">
        <w:rPr>
          <w:rStyle w:val="StyleUnderline"/>
        </w:rPr>
        <w:t xml:space="preserve"> frontier that can be a great </w:t>
      </w:r>
      <w:r w:rsidRPr="00107C42">
        <w:rPr>
          <w:rStyle w:val="StyleUnderline"/>
          <w:highlight w:val="green"/>
        </w:rPr>
        <w:t>source of</w:t>
      </w:r>
      <w:r w:rsidRPr="00F550F3">
        <w:rPr>
          <w:rStyle w:val="StyleUnderline"/>
        </w:rPr>
        <w:t xml:space="preserve"> new </w:t>
      </w:r>
      <w:r w:rsidRPr="00107C42">
        <w:rPr>
          <w:rStyle w:val="StyleUnderline"/>
          <w:highlight w:val="green"/>
        </w:rPr>
        <w:t>materials, energy</w:t>
      </w:r>
      <w:r w:rsidRPr="00F550F3">
        <w:rPr>
          <w:rStyle w:val="StyleUnderline"/>
        </w:rPr>
        <w:t xml:space="preserve"> and various forms of new wealth </w:t>
      </w:r>
      <w:r w:rsidRPr="00107C42">
        <w:rPr>
          <w:rStyle w:val="StyleUnderline"/>
          <w:highlight w:val="green"/>
        </w:rPr>
        <w:t>that</w:t>
      </w:r>
      <w:r w:rsidRPr="00F550F3">
        <w:rPr>
          <w:rStyle w:val="StyleUnderline"/>
        </w:rPr>
        <w:t xml:space="preserve"> might even </w:t>
      </w:r>
      <w:r w:rsidRPr="00107C42">
        <w:rPr>
          <w:rStyle w:val="StyleUnderline"/>
          <w:highlight w:val="green"/>
        </w:rPr>
        <w:t xml:space="preserve">save us </w:t>
      </w:r>
      <w:r w:rsidRPr="00F550F3">
        <w:rPr>
          <w:rStyle w:val="StyleUnderline"/>
        </w:rPr>
        <w:t xml:space="preserve">from excesses of the past. Th is gold rush in the skies represents a new beginning. </w:t>
      </w:r>
      <w:r w:rsidRPr="00107C42">
        <w:rPr>
          <w:rStyle w:val="StyleUnderline"/>
          <w:b/>
          <w:bCs/>
          <w:highlight w:val="green"/>
        </w:rPr>
        <w:t>We are not talking about expensive</w:t>
      </w:r>
      <w:r w:rsidRPr="00163783">
        <w:rPr>
          <w:rStyle w:val="StyleUnderline"/>
        </w:rPr>
        <w:t xml:space="preserve"> new space </w:t>
      </w:r>
      <w:r w:rsidRPr="00107C42">
        <w:rPr>
          <w:rStyle w:val="StyleUnderline"/>
          <w:b/>
          <w:bCs/>
          <w:highlight w:val="green"/>
        </w:rPr>
        <w:t>ventures funded by NASA or</w:t>
      </w:r>
      <w:r w:rsidRPr="00701C6E">
        <w:rPr>
          <w:rStyle w:val="StyleUnderline"/>
          <w:b/>
          <w:bCs/>
        </w:rPr>
        <w:t xml:space="preserve"> </w:t>
      </w:r>
      <w:r w:rsidRPr="00107C42">
        <w:rPr>
          <w:rStyle w:val="StyleUnderline"/>
          <w:b/>
          <w:bCs/>
          <w:highlight w:val="green"/>
        </w:rPr>
        <w:t>other space</w:t>
      </w:r>
      <w:r w:rsidRPr="00701C6E">
        <w:rPr>
          <w:rStyle w:val="StyleUnderline"/>
          <w:b/>
          <w:bCs/>
        </w:rPr>
        <w:t xml:space="preserve"> </w:t>
      </w:r>
      <w:r w:rsidRPr="00107C42">
        <w:rPr>
          <w:rStyle w:val="StyleUnderline"/>
          <w:b/>
          <w:bCs/>
          <w:highlight w:val="green"/>
        </w:rPr>
        <w:t>agencies</w:t>
      </w:r>
      <w:r w:rsidRPr="00107C42">
        <w:rPr>
          <w:rStyle w:val="StyleUnderline"/>
          <w:highlight w:val="green"/>
        </w:rPr>
        <w:t xml:space="preserve"> </w:t>
      </w:r>
      <w:r w:rsidRPr="00163783">
        <w:rPr>
          <w:rStyle w:val="StyleUnderline"/>
        </w:rPr>
        <w:t xml:space="preserve">in Europe, Japan, </w:t>
      </w:r>
      <w:r w:rsidRPr="00163783">
        <w:rPr>
          <w:rStyle w:val="StyleUnderline"/>
        </w:rPr>
        <w:lastRenderedPageBreak/>
        <w:t>China or India</w:t>
      </w:r>
      <w:r w:rsidRPr="00F550F3">
        <w:rPr>
          <w:u w:val="single"/>
        </w:rPr>
        <w:t xml:space="preserve">. </w:t>
      </w:r>
      <w:r w:rsidRPr="00F550F3">
        <w:rPr>
          <w:rStyle w:val="StyleUnderline"/>
        </w:rPr>
        <w:t xml:space="preserve">No, these </w:t>
      </w:r>
      <w:r w:rsidRPr="00107C42">
        <w:rPr>
          <w:rStyle w:val="StyleUnderline"/>
          <w:b/>
          <w:bCs/>
          <w:highlight w:val="green"/>
        </w:rPr>
        <w:t>efforts</w:t>
      </w:r>
      <w:r w:rsidRPr="00F550F3">
        <w:rPr>
          <w:rStyle w:val="StyleUnderline"/>
        </w:rPr>
        <w:t xml:space="preserve"> which we and others call New Space </w:t>
      </w:r>
      <w:r w:rsidRPr="00107C42">
        <w:rPr>
          <w:rStyle w:val="StyleUnderline"/>
          <w:b/>
          <w:bCs/>
          <w:highlight w:val="green"/>
        </w:rPr>
        <w:t>are</w:t>
      </w:r>
      <w:r w:rsidRPr="00F550F3">
        <w:rPr>
          <w:rStyle w:val="StyleUnderline"/>
        </w:rPr>
        <w:t xml:space="preserve"> today being </w:t>
      </w:r>
      <w:r w:rsidRPr="00107C42">
        <w:rPr>
          <w:rStyle w:val="StyleUnderline"/>
          <w:b/>
          <w:bCs/>
          <w:highlight w:val="green"/>
        </w:rPr>
        <w:t>forged by imaginative and resourceful commercial entrepreneurs</w:t>
      </w:r>
      <w:r w:rsidRPr="00F550F3">
        <w:rPr>
          <w:rStyle w:val="StyleUnderline"/>
        </w:rPr>
        <w:t xml:space="preserve">. These twenty-fi rst century </w:t>
      </w:r>
      <w:r w:rsidRPr="00107C42">
        <w:rPr>
          <w:rStyle w:val="StyleUnderline"/>
          <w:b/>
          <w:bCs/>
          <w:highlight w:val="green"/>
        </w:rPr>
        <w:t>visionaries have the fortitude and zeal to</w:t>
      </w:r>
      <w:r w:rsidRPr="00F550F3">
        <w:rPr>
          <w:rStyle w:val="StyleUnderline"/>
        </w:rPr>
        <w:t xml:space="preserve"> look to the abundance above. New breakthroughs in technology and New Space enterprises may be able to </w:t>
      </w:r>
      <w:r w:rsidRPr="00107C42">
        <w:rPr>
          <w:rStyle w:val="StyleUnderline"/>
          <w:highlight w:val="green"/>
        </w:rPr>
        <w:t>create an “astral life raft” for humanity</w:t>
      </w:r>
      <w:r w:rsidRPr="00FC0A99">
        <w:rPr>
          <w:u w:val="single"/>
        </w:rPr>
        <w:t>.</w:t>
      </w:r>
      <w:r w:rsidRPr="00240D00">
        <w:rPr>
          <w:sz w:val="14"/>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commerce . Th ese space billionaires, each in their own way, are proponents of a new age of astral abundance. Each of them is launching new commercial space industries. Th ey are </w:t>
      </w:r>
      <w:r w:rsidRPr="00107C42">
        <w:rPr>
          <w:rStyle w:val="StyleUnderline"/>
          <w:highlight w:val="green"/>
        </w:rPr>
        <w:t xml:space="preserve">literally transforming </w:t>
      </w:r>
      <w:r w:rsidRPr="00F550F3">
        <w:rPr>
          <w:rStyle w:val="StyleUnderline"/>
        </w:rPr>
        <w:t xml:space="preserve">our vision of tomorrow. Th ese new types of entrepreneurial aerospace companies—the New Space enterprises—give new hope and new promise of transforming </w:t>
      </w:r>
      <w:r w:rsidRPr="00107C42">
        <w:rPr>
          <w:rStyle w:val="StyleUnderline"/>
          <w:highlight w:val="green"/>
        </w:rPr>
        <w:t>our world as we know it</w:t>
      </w:r>
      <w:r w:rsidRPr="00F550F3">
        <w:rPr>
          <w:rStyle w:val="StyleUnderline"/>
        </w:rPr>
        <w:t xml:space="preserve"> today.</w:t>
      </w:r>
      <w:r w:rsidRPr="00240D00">
        <w:rPr>
          <w:sz w:val="14"/>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107C42">
        <w:rPr>
          <w:rStyle w:val="StyleUnderline"/>
          <w:highlight w:val="green"/>
        </w:rPr>
        <w:t>economics</w:t>
      </w:r>
      <w:r w:rsidRPr="00F550F3">
        <w:rPr>
          <w:rStyle w:val="StyleUnderline"/>
        </w:rPr>
        <w:t xml:space="preserve">, wealth, jobs, </w:t>
      </w:r>
      <w:r w:rsidRPr="00107C42">
        <w:rPr>
          <w:rStyle w:val="StyleUnderline"/>
          <w:highlight w:val="green"/>
        </w:rPr>
        <w:t>and politics</w:t>
      </w:r>
      <w:r w:rsidRPr="00F550F3">
        <w:rPr>
          <w:rStyle w:val="StyleUnderline"/>
        </w:rPr>
        <w:t xml:space="preserve">. Th ese changes are about </w:t>
      </w:r>
      <w:r w:rsidRPr="00107C42">
        <w:rPr>
          <w:rStyle w:val="StyleUnderline"/>
          <w:highlight w:val="green"/>
        </w:rPr>
        <w:t>truly disruptive techn</w:t>
      </w:r>
      <w:r w:rsidRPr="00F550F3">
        <w:rPr>
          <w:rStyle w:val="StyleUnderline"/>
        </w:rPr>
        <w:t>ologies of the most fundamental kinds.</w:t>
      </w:r>
      <w:r w:rsidRPr="00FC0A99">
        <w:rPr>
          <w:u w:val="single"/>
        </w:rPr>
        <w:t xml:space="preserve"> </w:t>
      </w:r>
      <w:r w:rsidRPr="00240D00">
        <w:rPr>
          <w:sz w:val="14"/>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07C42">
        <w:rPr>
          <w:rStyle w:val="StyleUnderline"/>
          <w:highlight w:val="green"/>
        </w:rPr>
        <w:t>isotopes</w:t>
      </w:r>
      <w:r w:rsidRPr="00F550F3">
        <w:rPr>
          <w:rStyle w:val="StyleUnderline"/>
        </w:rPr>
        <w:t xml:space="preserve"> accessible </w:t>
      </w:r>
      <w:r w:rsidRPr="00107C42">
        <w:rPr>
          <w:rStyle w:val="StyleUnderline"/>
          <w:highlight w:val="green"/>
        </w:rPr>
        <w:t>in outer space</w:t>
      </w:r>
      <w:r w:rsidRPr="00F550F3">
        <w:rPr>
          <w:rStyle w:val="StyleUnderline"/>
        </w:rPr>
        <w:t xml:space="preserve"> could </w:t>
      </w:r>
      <w:r w:rsidRPr="00107C42">
        <w:rPr>
          <w:rStyle w:val="StyleUnderline"/>
          <w:highlight w:val="green"/>
        </w:rPr>
        <w:t>provide clean and abundant energy</w:t>
      </w:r>
      <w:r w:rsidRPr="00F550F3">
        <w:rPr>
          <w:rStyle w:val="StyleUnderline"/>
        </w:rPr>
        <w:t xml:space="preserve">. There is far </w:t>
      </w:r>
      <w:r w:rsidRPr="00107C42">
        <w:rPr>
          <w:rStyle w:val="StyleUnderline"/>
          <w:highlight w:val="green"/>
        </w:rPr>
        <w:t xml:space="preserve">more water </w:t>
      </w:r>
      <w:r w:rsidRPr="00F550F3">
        <w:rPr>
          <w:rStyle w:val="StyleUnderline"/>
        </w:rPr>
        <w:t>in outer space than is in our oceans.</w:t>
      </w:r>
      <w:r w:rsidRPr="00240D00">
        <w:rPr>
          <w:sz w:val="14"/>
        </w:rPr>
        <w:t xml:space="preserve"> In the pages that follow we will explain the potential for a cosmic shift in our global economy, our ecology, and our commercial and legal systems. These can take place by the end of this century. And </w:t>
      </w:r>
      <w:r w:rsidRPr="00107C42">
        <w:rPr>
          <w:rStyle w:val="StyleUnderline"/>
          <w:highlight w:val="green"/>
        </w:rPr>
        <w:t>if</w:t>
      </w:r>
      <w:r w:rsidRPr="00240D00">
        <w:rPr>
          <w:sz w:val="14"/>
        </w:rPr>
        <w:t xml:space="preserve"> these </w:t>
      </w:r>
      <w:r w:rsidRPr="00107C42">
        <w:rPr>
          <w:rStyle w:val="StyleUnderline"/>
          <w:highlight w:val="green"/>
        </w:rPr>
        <w:t>changes do not take place</w:t>
      </w:r>
      <w:r w:rsidRPr="0095009A">
        <w:rPr>
          <w:rStyle w:val="StyleUnderline"/>
        </w:rPr>
        <w:t xml:space="preserve"> we will be in trouble</w:t>
      </w:r>
      <w:r w:rsidRPr="00240D00">
        <w:rPr>
          <w:sz w:val="14"/>
        </w:rPr>
        <w:t xml:space="preserve">. Our </w:t>
      </w:r>
      <w:r w:rsidRPr="00107C42">
        <w:rPr>
          <w:rStyle w:val="StyleUnderline"/>
          <w:highlight w:val="green"/>
        </w:rPr>
        <w:t>conventional</w:t>
      </w:r>
      <w:r w:rsidRPr="0095009A">
        <w:rPr>
          <w:rStyle w:val="StyleUnderline"/>
        </w:rPr>
        <w:t xml:space="preserve"> petro-chemical energy </w:t>
      </w:r>
      <w:r w:rsidRPr="00107C42">
        <w:rPr>
          <w:rStyle w:val="StyleUnderline"/>
          <w:highlight w:val="green"/>
        </w:rPr>
        <w:t>systems will fail</w:t>
      </w:r>
      <w:r w:rsidRPr="0095009A">
        <w:rPr>
          <w:rStyle w:val="StyleUnderline"/>
        </w:rPr>
        <w:t xml:space="preserve"> us</w:t>
      </w:r>
      <w:r w:rsidRPr="00240D00">
        <w:rPr>
          <w:sz w:val="14"/>
        </w:rPr>
        <w:t xml:space="preserve"> economically </w:t>
      </w:r>
      <w:r w:rsidRPr="00107C42">
        <w:rPr>
          <w:rStyle w:val="StyleUnderline"/>
          <w:highlight w:val="green"/>
        </w:rPr>
        <w:t>and</w:t>
      </w:r>
      <w:r w:rsidRPr="00240D00">
        <w:rPr>
          <w:sz w:val="14"/>
        </w:rPr>
        <w:t xml:space="preserve"> eventually </w:t>
      </w:r>
      <w:r w:rsidRPr="0095009A">
        <w:rPr>
          <w:rStyle w:val="StyleUnderline"/>
        </w:rPr>
        <w:t xml:space="preserve">blanket us with a hydrocarbon haze of smog that will </w:t>
      </w:r>
      <w:r w:rsidRPr="00107C42">
        <w:rPr>
          <w:rStyle w:val="StyleUnderline"/>
          <w:highlight w:val="green"/>
        </w:rPr>
        <w:t>threaten</w:t>
      </w:r>
      <w:r w:rsidRPr="00240D00">
        <w:rPr>
          <w:sz w:val="14"/>
        </w:rPr>
        <w:t xml:space="preserve"> our </w:t>
      </w:r>
      <w:r w:rsidRPr="0095009A">
        <w:rPr>
          <w:rStyle w:val="StyleUnderline"/>
        </w:rPr>
        <w:t>health and</w:t>
      </w:r>
      <w:r w:rsidRPr="00240D00">
        <w:rPr>
          <w:sz w:val="14"/>
        </w:rPr>
        <w:t xml:space="preserve"> our </w:t>
      </w:r>
      <w:r w:rsidRPr="00163783">
        <w:rPr>
          <w:rStyle w:val="StyleUnderline"/>
        </w:rPr>
        <w:t xml:space="preserve">very </w:t>
      </w:r>
      <w:r w:rsidRPr="00107C42">
        <w:rPr>
          <w:rStyle w:val="StyleUnderline"/>
          <w:highlight w:val="green"/>
        </w:rPr>
        <w:t>survival</w:t>
      </w:r>
      <w:r w:rsidRPr="00240D00">
        <w:rPr>
          <w:sz w:val="14"/>
        </w:rPr>
        <w:t xml:space="preserve">. Our </w:t>
      </w:r>
      <w:r w:rsidRPr="0095009A">
        <w:rPr>
          <w:rStyle w:val="StyleUnderline"/>
        </w:rPr>
        <w:t>rare precious metals</w:t>
      </w:r>
      <w:r w:rsidRPr="00240D00">
        <w:rPr>
          <w:sz w:val="14"/>
        </w:rPr>
        <w:t xml:space="preserve"> that we need for modern electronic appliances </w:t>
      </w:r>
      <w:r w:rsidRPr="0095009A">
        <w:rPr>
          <w:rStyle w:val="StyleUnderline"/>
        </w:rPr>
        <w:t>will skyrocket in price</w:t>
      </w:r>
      <w:r w:rsidRPr="00240D00">
        <w:rPr>
          <w:sz w:val="14"/>
        </w:rPr>
        <w:t xml:space="preserve">, and the struggle between “haves” and “have nots” will grow increasingly ugly. </w:t>
      </w:r>
      <w:r w:rsidRPr="0095009A">
        <w:rPr>
          <w:rStyle w:val="StyleUnderline"/>
        </w:rPr>
        <w:t xml:space="preserve">A </w:t>
      </w:r>
      <w:r w:rsidRPr="00107C42">
        <w:rPr>
          <w:rStyle w:val="StyleUnderline"/>
          <w:highlight w:val="green"/>
        </w:rPr>
        <w:t>lack of</w:t>
      </w:r>
      <w:r w:rsidRPr="00240D00">
        <w:rPr>
          <w:sz w:val="14"/>
        </w:rPr>
        <w:t xml:space="preserve"> affordable and readily </w:t>
      </w:r>
      <w:r w:rsidRPr="0095009A">
        <w:rPr>
          <w:rStyle w:val="StyleUnderline"/>
        </w:rPr>
        <w:t xml:space="preserve">available </w:t>
      </w:r>
      <w:r w:rsidRPr="00107C42">
        <w:rPr>
          <w:rStyle w:val="StyleUnderline"/>
          <w:highlight w:val="green"/>
        </w:rPr>
        <w:t>water</w:t>
      </w:r>
      <w:r w:rsidRPr="0095009A">
        <w:rPr>
          <w:rStyle w:val="StyleUnderline"/>
        </w:rPr>
        <w:t xml:space="preserve">, natural resources, </w:t>
      </w:r>
      <w:r w:rsidRPr="00107C42">
        <w:rPr>
          <w:rStyle w:val="StyleUnderline"/>
          <w:highlight w:val="green"/>
        </w:rPr>
        <w:t>food</w:t>
      </w:r>
      <w:r w:rsidRPr="0095009A">
        <w:rPr>
          <w:rStyle w:val="StyleUnderline"/>
        </w:rPr>
        <w:t xml:space="preserve">, health care and medical supplies, </w:t>
      </w:r>
      <w:r w:rsidRPr="00107C42">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07C42">
        <w:rPr>
          <w:rStyle w:val="StyleUnderline"/>
          <w:highlight w:val="green"/>
        </w:rPr>
        <w:t xml:space="preserve">systemic warfare are the alternatives </w:t>
      </w:r>
      <w:r w:rsidRPr="00735EC8">
        <w:rPr>
          <w:rStyle w:val="StyleUnderline"/>
        </w:rPr>
        <w:t>to astral abundance</w:t>
      </w:r>
      <w:r w:rsidRPr="00240D00">
        <w:rPr>
          <w:sz w:val="14"/>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07C42">
        <w:rPr>
          <w:rStyle w:val="StyleUnderline"/>
          <w:highlight w:val="green"/>
        </w:rPr>
        <w:t>an indispensable prerequisite for exploitation</w:t>
      </w:r>
      <w:r w:rsidRPr="00735EC8">
        <w:rPr>
          <w:rStyle w:val="StyleUnderline"/>
        </w:rPr>
        <w:t xml:space="preserve"> of astral abundance, as will </w:t>
      </w:r>
      <w:r w:rsidRPr="00107C42">
        <w:rPr>
          <w:rStyle w:val="StyleUnderline"/>
          <w:highlight w:val="green"/>
        </w:rPr>
        <w:t xml:space="preserve">good government </w:t>
      </w:r>
      <w:r w:rsidRPr="00735EC8">
        <w:rPr>
          <w:rStyle w:val="StyleUnderline"/>
        </w:rPr>
        <w:t>for all</w:t>
      </w:r>
      <w:r w:rsidRPr="005E332E">
        <w:rPr>
          <w:u w:val="single"/>
        </w:rPr>
        <w:t>.</w:t>
      </w:r>
      <w:r w:rsidRPr="00240D00">
        <w:rPr>
          <w:sz w:val="14"/>
        </w:rPr>
        <w:t xml:space="preserve"> No one nation can be rich and secure when everyone else is poor and insecure. </w:t>
      </w:r>
      <w:r w:rsidRPr="00107C42">
        <w:rPr>
          <w:rStyle w:val="StyleUnderline"/>
          <w:b/>
          <w:bCs/>
          <w:highlight w:val="green"/>
        </w:rPr>
        <w:t>In short</w:t>
      </w:r>
      <w:r w:rsidRPr="00107C42">
        <w:rPr>
          <w:rStyle w:val="StyleUnderline"/>
          <w:highlight w:val="green"/>
        </w:rPr>
        <w:t>,</w:t>
      </w:r>
      <w:r w:rsidRPr="00735EC8">
        <w:rPr>
          <w:rStyle w:val="StyleUnderline"/>
        </w:rPr>
        <w:t xml:space="preserve"> global </w:t>
      </w:r>
      <w:r w:rsidRPr="00107C42">
        <w:rPr>
          <w:rStyle w:val="StyleUnderline"/>
          <w:b/>
          <w:bCs/>
          <w:highlight w:val="green"/>
        </w:rPr>
        <w:t>space</w:t>
      </w:r>
      <w:r w:rsidRPr="00735EC8">
        <w:rPr>
          <w:rStyle w:val="StyleUnderline"/>
        </w:rPr>
        <w:t xml:space="preserve"> security and strategic space defense, </w:t>
      </w:r>
      <w:r w:rsidRPr="00107C42">
        <w:rPr>
          <w:rStyle w:val="StyleUnderline"/>
          <w:b/>
          <w:bCs/>
          <w:highlight w:val="green"/>
        </w:rPr>
        <w:t>mediated by global</w:t>
      </w:r>
      <w:r w:rsidRPr="00107C42">
        <w:rPr>
          <w:rStyle w:val="StyleUnderline"/>
          <w:highlight w:val="green"/>
        </w:rPr>
        <w:t xml:space="preserve"> </w:t>
      </w:r>
      <w:r w:rsidRPr="00735EC8">
        <w:rPr>
          <w:rStyle w:val="StyleUnderline"/>
        </w:rPr>
        <w:t xml:space="preserve">space </w:t>
      </w:r>
      <w:r w:rsidRPr="00107C42">
        <w:rPr>
          <w:rStyle w:val="StyleUnderline"/>
          <w:b/>
          <w:bCs/>
          <w:highlight w:val="green"/>
        </w:rPr>
        <w:t>agreements, are</w:t>
      </w:r>
      <w:r w:rsidRPr="00735EC8">
        <w:rPr>
          <w:rStyle w:val="StyleUnderline"/>
        </w:rPr>
        <w:t xml:space="preserve"> part of </w:t>
      </w:r>
      <w:r w:rsidRPr="00107C42">
        <w:rPr>
          <w:rStyle w:val="StyleUnderline"/>
          <w:b/>
          <w:bCs/>
          <w:highlight w:val="green"/>
        </w:rPr>
        <w:t>this new pathway to the future</w:t>
      </w:r>
      <w:r w:rsidRPr="00701C6E">
        <w:rPr>
          <w:rStyle w:val="StyleUnderline"/>
          <w:b/>
          <w:bCs/>
        </w:rPr>
        <w:t>.</w:t>
      </w:r>
    </w:p>
    <w:p w14:paraId="07203C8D" w14:textId="635FE97D" w:rsidR="002313B1" w:rsidRDefault="002313B1" w:rsidP="002313B1">
      <w:pPr>
        <w:pStyle w:val="Heading4"/>
      </w:pPr>
      <w:r>
        <w:t>Space Governance creates a sustainable international order — solves every impact</w:t>
      </w:r>
    </w:p>
    <w:p w14:paraId="7ABF905C" w14:textId="77777777" w:rsidR="002313B1" w:rsidRPr="00240D00" w:rsidRDefault="002313B1" w:rsidP="002313B1">
      <w:pPr>
        <w:rPr>
          <w:sz w:val="14"/>
        </w:rPr>
      </w:pPr>
      <w:r w:rsidRPr="00240D00">
        <w:rPr>
          <w:sz w:val="14"/>
        </w:rPr>
        <w:t xml:space="preserve">Dr. Nancy </w:t>
      </w:r>
      <w:r w:rsidRPr="00DA1A3C">
        <w:rPr>
          <w:rStyle w:val="Style13ptBold"/>
        </w:rPr>
        <w:t>Gallagher 13</w:t>
      </w:r>
      <w:r w:rsidRPr="00240D00">
        <w:rPr>
          <w:sz w:val="14"/>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221220E5" w14:textId="77777777" w:rsidR="002313B1" w:rsidRPr="00240D00" w:rsidRDefault="002313B1" w:rsidP="002313B1">
      <w:pPr>
        <w:rPr>
          <w:sz w:val="14"/>
        </w:rPr>
      </w:pPr>
      <w:r w:rsidRPr="004D1E6E">
        <w:rPr>
          <w:rStyle w:val="StyleUnderline"/>
        </w:rPr>
        <w:t>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240D00">
        <w:rPr>
          <w:sz w:val="14"/>
        </w:rPr>
        <w:t xml:space="preserve">n inspirational </w:t>
      </w:r>
      <w:r w:rsidRPr="00163783">
        <w:rPr>
          <w:rStyle w:val="StyleUnderline"/>
        </w:rPr>
        <w:t>vision</w:t>
      </w:r>
      <w:r w:rsidRPr="00240D00">
        <w:rPr>
          <w:sz w:val="14"/>
        </w:rPr>
        <w:t xml:space="preserve"> </w:t>
      </w:r>
      <w:r w:rsidRPr="004D1E6E">
        <w:rPr>
          <w:rStyle w:val="StyleUnderline"/>
        </w:rPr>
        <w:t xml:space="preserve">to </w:t>
      </w:r>
      <w:r w:rsidRPr="00163783">
        <w:rPr>
          <w:rStyle w:val="StyleUnderline"/>
        </w:rPr>
        <w:t>mobilize and sustain</w:t>
      </w:r>
      <w:r w:rsidRPr="00240D00">
        <w:rPr>
          <w:sz w:val="14"/>
        </w:rPr>
        <w:t xml:space="preserve"> the high levels of public </w:t>
      </w:r>
      <w:r w:rsidRPr="00163783">
        <w:rPr>
          <w:rStyle w:val="StyleUnderline"/>
        </w:rPr>
        <w:t>support</w:t>
      </w:r>
      <w:r w:rsidRPr="00240D00">
        <w:rPr>
          <w:sz w:val="14"/>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240D00">
        <w:rPr>
          <w:sz w:val="14"/>
        </w:rPr>
        <w:t xml:space="preserve"> and investment </w:t>
      </w:r>
      <w:r w:rsidRPr="004D1E6E">
        <w:rPr>
          <w:rStyle w:val="StyleUnderline"/>
        </w:rPr>
        <w:t xml:space="preserve">in </w:t>
      </w:r>
      <w:r w:rsidRPr="00107C42">
        <w:rPr>
          <w:rStyle w:val="StyleUnderline"/>
          <w:highlight w:val="green"/>
        </w:rPr>
        <w:t>space tech</w:t>
      </w:r>
      <w:r w:rsidRPr="00F33122">
        <w:rPr>
          <w:rStyle w:val="StyleUnderline"/>
        </w:rPr>
        <w:t>nologies</w:t>
      </w:r>
      <w:r w:rsidRPr="004D1E6E">
        <w:rPr>
          <w:rStyle w:val="StyleUnderline"/>
        </w:rPr>
        <w:t xml:space="preserve"> </w:t>
      </w:r>
      <w:r w:rsidRPr="00C4503A">
        <w:rPr>
          <w:rStyle w:val="StyleUnderline"/>
        </w:rPr>
        <w:t>could</w:t>
      </w:r>
      <w:r w:rsidRPr="00F037A6">
        <w:rPr>
          <w:rStyle w:val="StyleUnderline"/>
        </w:rPr>
        <w:t xml:space="preserve"> be leveraged to </w:t>
      </w:r>
      <w:r w:rsidRPr="00107C42">
        <w:rPr>
          <w:rStyle w:val="StyleUnderline"/>
          <w:highlight w:val="green"/>
        </w:rPr>
        <w:t>promote</w:t>
      </w:r>
      <w:r w:rsidRPr="00107C42">
        <w:rPr>
          <w:sz w:val="14"/>
          <w:highlight w:val="green"/>
        </w:rPr>
        <w:t xml:space="preserve"> </w:t>
      </w:r>
      <w:r w:rsidRPr="00107C42">
        <w:rPr>
          <w:rStyle w:val="StyleUnderline"/>
          <w:highlight w:val="green"/>
        </w:rPr>
        <w:t>sustainable development</w:t>
      </w:r>
      <w:r w:rsidRPr="00F037A6">
        <w:rPr>
          <w:rStyle w:val="StyleUnderline"/>
        </w:rPr>
        <w:t>, spread the benefits of global</w:t>
      </w:r>
      <w:r w:rsidRPr="00240D00">
        <w:rPr>
          <w:sz w:val="14"/>
        </w:rPr>
        <w:t xml:space="preserve"> </w:t>
      </w:r>
      <w:r w:rsidRPr="00163783">
        <w:rPr>
          <w:rStyle w:val="StyleUnderline"/>
        </w:rPr>
        <w:t>comm</w:t>
      </w:r>
      <w:r w:rsidRPr="00F037A6">
        <w:rPr>
          <w:rStyle w:val="StyleUnderline"/>
        </w:rPr>
        <w:t>unication</w:t>
      </w:r>
      <w:r w:rsidRPr="00163783">
        <w:rPr>
          <w:rStyle w:val="StyleUnderline"/>
        </w:rPr>
        <w:t>s</w:t>
      </w:r>
      <w:r w:rsidRPr="00F037A6">
        <w:rPr>
          <w:rStyle w:val="StyleUnderline"/>
        </w:rPr>
        <w:t>, enhance</w:t>
      </w:r>
      <w:r w:rsidRPr="00240D00">
        <w:rPr>
          <w:sz w:val="14"/>
        </w:rPr>
        <w:t xml:space="preserve"> </w:t>
      </w:r>
      <w:r w:rsidRPr="00163783">
        <w:rPr>
          <w:rStyle w:val="StyleUnderline"/>
        </w:rPr>
        <w:t>natural disaster</w:t>
      </w:r>
      <w:r w:rsidRPr="00F037A6">
        <w:rPr>
          <w:rStyle w:val="StyleUnderline"/>
        </w:rPr>
        <w:t xml:space="preserve">s </w:t>
      </w:r>
      <w:r w:rsidRPr="00163783">
        <w:rPr>
          <w:rStyle w:val="StyleUnderline"/>
        </w:rPr>
        <w:t>response</w:t>
      </w:r>
      <w:r w:rsidRPr="00F037A6">
        <w:rPr>
          <w:rStyle w:val="StyleUnderline"/>
        </w:rPr>
        <w:t>, and improve</w:t>
      </w:r>
      <w:r w:rsidRPr="00240D00">
        <w:rPr>
          <w:sz w:val="14"/>
        </w:rPr>
        <w:t xml:space="preserve"> </w:t>
      </w:r>
      <w:r w:rsidRPr="00163783">
        <w:rPr>
          <w:rStyle w:val="StyleUnderline"/>
        </w:rPr>
        <w:t>health care</w:t>
      </w:r>
      <w:r w:rsidRPr="00240D00">
        <w:rPr>
          <w:sz w:val="14"/>
        </w:rPr>
        <w:t xml:space="preserve"> </w:t>
      </w:r>
      <w:r w:rsidRPr="00F037A6">
        <w:rPr>
          <w:rStyle w:val="StyleUnderline"/>
        </w:rPr>
        <w:t>and</w:t>
      </w:r>
      <w:r w:rsidRPr="00240D00">
        <w:rPr>
          <w:sz w:val="14"/>
        </w:rPr>
        <w:t xml:space="preserve"> </w:t>
      </w:r>
      <w:r w:rsidRPr="00163783">
        <w:rPr>
          <w:rStyle w:val="StyleUnderline"/>
        </w:rPr>
        <w:t>education</w:t>
      </w:r>
      <w:r w:rsidRPr="00240D00">
        <w:rPr>
          <w:sz w:val="14"/>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14:paraId="2C84B441" w14:textId="77777777" w:rsidR="002313B1" w:rsidRPr="00240D00" w:rsidRDefault="002313B1" w:rsidP="002313B1">
      <w:pPr>
        <w:rPr>
          <w:sz w:val="14"/>
        </w:rPr>
      </w:pPr>
      <w:r w:rsidRPr="00240D00">
        <w:rPr>
          <w:sz w:val="14"/>
        </w:rPr>
        <w:lastRenderedPageBreak/>
        <w:t xml:space="preserve">The 2010 National Security Strategy makes passing references to U.S. dependence on </w:t>
      </w:r>
      <w:r w:rsidRPr="00107C42">
        <w:rPr>
          <w:rStyle w:val="StyleUnderline"/>
          <w:highlight w:val="green"/>
        </w:rPr>
        <w:t>space systems</w:t>
      </w:r>
      <w:r w:rsidRPr="00240D00">
        <w:rPr>
          <w:sz w:val="14"/>
        </w:rPr>
        <w:t xml:space="preserve"> that </w:t>
      </w:r>
      <w:r w:rsidRPr="00107C42">
        <w:rPr>
          <w:rStyle w:val="StyleUnderline"/>
          <w:highlight w:val="green"/>
        </w:rPr>
        <w:t>are</w:t>
      </w:r>
      <w:r w:rsidRPr="00107C42">
        <w:rPr>
          <w:sz w:val="14"/>
          <w:highlight w:val="green"/>
        </w:rPr>
        <w:t xml:space="preserve"> </w:t>
      </w:r>
      <w:r w:rsidRPr="00107C42">
        <w:rPr>
          <w:rStyle w:val="StyleUnderline"/>
          <w:highlight w:val="green"/>
        </w:rPr>
        <w:t>vulnerable</w:t>
      </w:r>
      <w:r w:rsidRPr="00240D00">
        <w:rPr>
          <w:sz w:val="14"/>
        </w:rPr>
        <w:t xml:space="preserve"> to disruption and attack, and to the </w:t>
      </w:r>
      <w:r w:rsidRPr="00107C42">
        <w:rPr>
          <w:rStyle w:val="StyleUnderline"/>
          <w:highlight w:val="green"/>
        </w:rPr>
        <w:t>need</w:t>
      </w:r>
      <w:r w:rsidRPr="00240D00">
        <w:rPr>
          <w:sz w:val="14"/>
        </w:rPr>
        <w:t xml:space="preserve"> for </w:t>
      </w:r>
      <w:r w:rsidRPr="00107C42">
        <w:rPr>
          <w:rStyle w:val="StyleUnderline"/>
          <w:highlight w:val="green"/>
        </w:rPr>
        <w:t>strong</w:t>
      </w:r>
      <w:r w:rsidRPr="00F037A6">
        <w:rPr>
          <w:rStyle w:val="StyleUnderline"/>
        </w:rPr>
        <w:t xml:space="preserve"> multilateral </w:t>
      </w:r>
      <w:r w:rsidRPr="00107C42">
        <w:rPr>
          <w:rStyle w:val="StyleUnderline"/>
          <w:highlight w:val="green"/>
        </w:rPr>
        <w:t>cooperation to safeguard and optimize the use of space</w:t>
      </w:r>
      <w:r w:rsidRPr="00C0395D">
        <w:rPr>
          <w:rStyle w:val="StyleUnderline"/>
        </w:rPr>
        <w:t xml:space="preserve"> as a</w:t>
      </w:r>
      <w:r w:rsidRPr="00240D00">
        <w:rPr>
          <w:sz w:val="14"/>
        </w:rPr>
        <w:t xml:space="preserve"> </w:t>
      </w:r>
      <w:r w:rsidRPr="00C0395D">
        <w:rPr>
          <w:rStyle w:val="StyleUnderline"/>
        </w:rPr>
        <w:t>global commons</w:t>
      </w:r>
      <w:r w:rsidRPr="00F037A6">
        <w:rPr>
          <w:rStyle w:val="StyleUnderline"/>
        </w:rPr>
        <w:t xml:space="preserve">. But space cooperation </w:t>
      </w:r>
      <w:r w:rsidRPr="00163783">
        <w:rPr>
          <w:rStyle w:val="StyleUnderline"/>
        </w:rPr>
        <w:t>could</w:t>
      </w:r>
      <w:r w:rsidRPr="00F037A6">
        <w:rPr>
          <w:rStyle w:val="StyleUnderline"/>
        </w:rPr>
        <w:t xml:space="preserve"> be used more ambitiously in the overall strategy if it were conceived as </w:t>
      </w:r>
      <w:r w:rsidRPr="00107C42">
        <w:rPr>
          <w:rStyle w:val="StyleUnderline"/>
          <w:highlight w:val="green"/>
        </w:rPr>
        <w:t>a leading opportunity</w:t>
      </w:r>
      <w:r w:rsidRPr="00107C42">
        <w:rPr>
          <w:sz w:val="14"/>
          <w:highlight w:val="green"/>
        </w:rPr>
        <w:t xml:space="preserve"> </w:t>
      </w:r>
      <w:r w:rsidRPr="00107C42">
        <w:rPr>
          <w:rStyle w:val="StyleUnderline"/>
          <w:highlight w:val="green"/>
        </w:rPr>
        <w:t>to</w:t>
      </w:r>
      <w:r w:rsidRPr="00107C42">
        <w:rPr>
          <w:sz w:val="14"/>
          <w:highlight w:val="green"/>
        </w:rPr>
        <w:t xml:space="preserve"> </w:t>
      </w:r>
      <w:r w:rsidRPr="00107C42">
        <w:rPr>
          <w:rStyle w:val="StyleUnderline"/>
          <w:highlight w:val="green"/>
        </w:rPr>
        <w:t>build</w:t>
      </w:r>
      <w:r w:rsidRPr="00240D00">
        <w:rPr>
          <w:sz w:val="14"/>
        </w:rPr>
        <w:t xml:space="preserve"> the </w:t>
      </w:r>
      <w:r w:rsidRPr="00107C42">
        <w:rPr>
          <w:rStyle w:val="StyleUnderline"/>
          <w:highlight w:val="green"/>
        </w:rPr>
        <w:t>global governance</w:t>
      </w:r>
      <w:r w:rsidRPr="00163783">
        <w:rPr>
          <w:rStyle w:val="StyleUnderline"/>
        </w:rPr>
        <w:t xml:space="preserve"> institutions</w:t>
      </w:r>
      <w:r w:rsidRPr="00240D00">
        <w:rPr>
          <w:sz w:val="14"/>
        </w:rPr>
        <w:t xml:space="preserve"> needed </w:t>
      </w:r>
      <w:r w:rsidRPr="00107C42">
        <w:rPr>
          <w:rStyle w:val="StyleUnderline"/>
          <w:highlight w:val="green"/>
        </w:rPr>
        <w:t>to</w:t>
      </w:r>
      <w:r w:rsidRPr="00C0395D">
        <w:rPr>
          <w:rStyle w:val="StyleUnderline"/>
        </w:rPr>
        <w:t xml:space="preserve"> </w:t>
      </w:r>
      <w:r w:rsidRPr="00107C42">
        <w:rPr>
          <w:rStyle w:val="StyleUnderline"/>
          <w:highlight w:val="green"/>
        </w:rPr>
        <w:t>accomplish</w:t>
      </w:r>
      <w:r w:rsidRPr="00C0395D">
        <w:rPr>
          <w:rStyle w:val="StyleUnderline"/>
        </w:rPr>
        <w:t xml:space="preserve"> that</w:t>
      </w:r>
      <w:r w:rsidRPr="00240D00">
        <w:rPr>
          <w:sz w:val="14"/>
        </w:rPr>
        <w:t xml:space="preserve"> strategy’s </w:t>
      </w:r>
      <w:r w:rsidRPr="00C0395D">
        <w:rPr>
          <w:rStyle w:val="StyleUnderline"/>
        </w:rPr>
        <w:t xml:space="preserve">goal of creating </w:t>
      </w:r>
      <w:r w:rsidRPr="00107C42">
        <w:rPr>
          <w:rStyle w:val="StyleUnderline"/>
          <w:b/>
          <w:bCs/>
          <w:highlight w:val="green"/>
        </w:rPr>
        <w:t>a</w:t>
      </w:r>
      <w:r w:rsidRPr="00240D00">
        <w:rPr>
          <w:sz w:val="14"/>
        </w:rPr>
        <w:t xml:space="preserve"> “just and </w:t>
      </w:r>
      <w:r w:rsidRPr="00107C42">
        <w:rPr>
          <w:rStyle w:val="StyleUnderline"/>
          <w:b/>
          <w:bCs/>
          <w:highlight w:val="green"/>
        </w:rPr>
        <w:t>sustainable international order that can foster collective action to</w:t>
      </w:r>
      <w:r w:rsidRPr="00163783">
        <w:rPr>
          <w:rStyle w:val="StyleUnderline"/>
        </w:rPr>
        <w:t xml:space="preserve"> confront </w:t>
      </w:r>
      <w:r w:rsidRPr="00107C42">
        <w:rPr>
          <w:rStyle w:val="StyleUnderline"/>
          <w:b/>
          <w:bCs/>
          <w:highlight w:val="green"/>
        </w:rPr>
        <w:t>common challenges</w:t>
      </w:r>
      <w:r w:rsidRPr="00240D00">
        <w:rPr>
          <w:sz w:val="14"/>
        </w:rPr>
        <w:t xml:space="preserve">.”42 </w:t>
      </w:r>
    </w:p>
    <w:p w14:paraId="7A03EAE4" w14:textId="77777777" w:rsidR="002313B1" w:rsidRPr="00F037A6" w:rsidRDefault="002313B1" w:rsidP="002313B1">
      <w:pPr>
        <w:rPr>
          <w:rStyle w:val="StyleUnderline"/>
        </w:rPr>
      </w:pPr>
      <w:r w:rsidRPr="00F33122">
        <w:rPr>
          <w:rStyle w:val="StyleUnderline"/>
        </w:rPr>
        <w:t>The</w:t>
      </w:r>
      <w:r w:rsidRPr="00240D00">
        <w:rPr>
          <w:sz w:val="14"/>
        </w:rPr>
        <w:t xml:space="preserve"> </w:t>
      </w:r>
      <w:r w:rsidRPr="00163783">
        <w:rPr>
          <w:rStyle w:val="StyleUnderline"/>
        </w:rPr>
        <w:t>central strategic challenge</w:t>
      </w:r>
      <w:r w:rsidRPr="00240D00">
        <w:rPr>
          <w:sz w:val="14"/>
        </w:rPr>
        <w:t xml:space="preserve"> </w:t>
      </w:r>
      <w:r w:rsidRPr="00F33122">
        <w:rPr>
          <w:rStyle w:val="StyleUnderline"/>
        </w:rPr>
        <w:t>facing 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F33122">
        <w:rPr>
          <w:rStyle w:val="StyleUnderline"/>
        </w:rPr>
        <w:t xml:space="preserve">is that </w:t>
      </w:r>
      <w:r w:rsidRPr="00107C42">
        <w:rPr>
          <w:rStyle w:val="StyleUnderline"/>
          <w:highlight w:val="green"/>
        </w:rPr>
        <w:t>the</w:t>
      </w:r>
      <w:r w:rsidRPr="004D1E6E">
        <w:rPr>
          <w:rStyle w:val="StyleUnderline"/>
        </w:rPr>
        <w:t xml:space="preserve"> very</w:t>
      </w:r>
      <w:r>
        <w:rPr>
          <w:rStyle w:val="StyleUnderline"/>
        </w:rPr>
        <w:t xml:space="preserve"> </w:t>
      </w:r>
      <w:r w:rsidRPr="00107C42">
        <w:rPr>
          <w:rStyle w:val="StyleUnderline"/>
          <w:highlight w:val="green"/>
        </w:rPr>
        <w:t>elements on which</w:t>
      </w:r>
      <w:r w:rsidRPr="00F33122">
        <w:rPr>
          <w:rStyle w:val="StyleUnderline"/>
        </w:rPr>
        <w:t xml:space="preserve"> its security, prosperity, and way of</w:t>
      </w:r>
      <w:r w:rsidRPr="004D1E6E">
        <w:rPr>
          <w:rStyle w:val="StyleUnderline"/>
        </w:rPr>
        <w:t xml:space="preserve"> </w:t>
      </w:r>
      <w:r w:rsidRPr="00107C42">
        <w:rPr>
          <w:rStyle w:val="StyleUnderline"/>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240D00">
        <w:rPr>
          <w:sz w:val="14"/>
        </w:rPr>
        <w:t xml:space="preserve">technological </w:t>
      </w:r>
      <w:r w:rsidRPr="00107C42">
        <w:rPr>
          <w:rStyle w:val="StyleUnderline"/>
          <w:highlight w:val="green"/>
        </w:rPr>
        <w:t>innovation</w:t>
      </w:r>
      <w:r w:rsidRPr="004D1E6E">
        <w:rPr>
          <w:rStyle w:val="StyleUnderline"/>
        </w:rPr>
        <w:t>, a tightly</w:t>
      </w:r>
      <w:r w:rsidRPr="00240D00">
        <w:rPr>
          <w:sz w:val="14"/>
        </w:rPr>
        <w:t xml:space="preserve"> inter</w:t>
      </w:r>
      <w:r w:rsidRPr="004D1E6E">
        <w:rPr>
          <w:rStyle w:val="StyleUnderline"/>
        </w:rPr>
        <w:t>connected</w:t>
      </w:r>
      <w:r w:rsidRPr="00240D00">
        <w:rPr>
          <w:sz w:val="14"/>
        </w:rPr>
        <w:t xml:space="preserve"> </w:t>
      </w:r>
      <w:r w:rsidRPr="00107C42">
        <w:rPr>
          <w:rStyle w:val="StyleUnderline"/>
          <w:highlight w:val="green"/>
        </w:rPr>
        <w:t>global economy</w:t>
      </w:r>
      <w:r w:rsidRPr="00240D00">
        <w:rPr>
          <w:sz w:val="14"/>
        </w:rPr>
        <w:t xml:space="preserve">, and the free flow of people, goods, services, and ideas across borders – </w:t>
      </w:r>
      <w:r w:rsidRPr="00F037A6">
        <w:rPr>
          <w:rStyle w:val="StyleUnderline"/>
        </w:rPr>
        <w:t xml:space="preserve">also </w:t>
      </w:r>
      <w:r w:rsidRPr="00C0395D">
        <w:rPr>
          <w:rStyle w:val="StyleUnderline"/>
        </w:rPr>
        <w:t>increase its</w:t>
      </w:r>
      <w:r w:rsidRPr="00240D00">
        <w:rPr>
          <w:sz w:val="14"/>
        </w:rPr>
        <w:t xml:space="preserve"> </w:t>
      </w:r>
      <w:r w:rsidRPr="00163783">
        <w:rPr>
          <w:rStyle w:val="StyleUnderline"/>
        </w:rPr>
        <w:t>vulnerabilities</w:t>
      </w:r>
      <w:r w:rsidRPr="00240D00">
        <w:rPr>
          <w:sz w:val="14"/>
        </w:rPr>
        <w:t xml:space="preserve"> both </w:t>
      </w:r>
      <w:r w:rsidRPr="00F037A6">
        <w:rPr>
          <w:rStyle w:val="StyleUnderline"/>
        </w:rPr>
        <w:t>to</w:t>
      </w:r>
      <w:r w:rsidRPr="00240D00">
        <w:rPr>
          <w:sz w:val="14"/>
        </w:rPr>
        <w:t xml:space="preserve"> deliberate attack and to unintentional </w:t>
      </w:r>
      <w:r w:rsidRPr="00163783">
        <w:rPr>
          <w:rStyle w:val="StyleUnderline"/>
        </w:rPr>
        <w:t>dangers</w:t>
      </w:r>
      <w:r w:rsidRPr="004D1E6E">
        <w:rPr>
          <w:rStyle w:val="StyleUnderline"/>
        </w:rPr>
        <w:t>, such as</w:t>
      </w:r>
      <w:r w:rsidRPr="00240D00">
        <w:rPr>
          <w:sz w:val="14"/>
        </w:rPr>
        <w:t xml:space="preserve"> a </w:t>
      </w:r>
      <w:r w:rsidRPr="004D1E6E">
        <w:rPr>
          <w:rStyle w:val="StyleUnderline"/>
        </w:rPr>
        <w:t xml:space="preserve">collapse </w:t>
      </w:r>
      <w:r w:rsidRPr="00F037A6">
        <w:rPr>
          <w:rStyle w:val="StyleUnderline"/>
        </w:rPr>
        <w:t xml:space="preserve">in financial </w:t>
      </w:r>
      <w:r w:rsidRPr="00107C42">
        <w:rPr>
          <w:rStyle w:val="StyleUnderline"/>
          <w:highlight w:val="green"/>
        </w:rPr>
        <w:t>markets, pandemic</w:t>
      </w:r>
      <w:r w:rsidRPr="00C0395D">
        <w:rPr>
          <w:rStyle w:val="StyleUnderline"/>
          <w:szCs w:val="26"/>
        </w:rPr>
        <w:t xml:space="preserve"> </w:t>
      </w:r>
      <w:r w:rsidRPr="00F037A6">
        <w:rPr>
          <w:rStyle w:val="StyleUnderline"/>
        </w:rPr>
        <w:t>disease,</w:t>
      </w:r>
      <w:r w:rsidRPr="004D1E6E">
        <w:rPr>
          <w:rStyle w:val="StyleUnderline"/>
        </w:rPr>
        <w:t xml:space="preserve"> </w:t>
      </w:r>
      <w:r w:rsidRPr="00107C42">
        <w:rPr>
          <w:rStyle w:val="StyleUnderline"/>
          <w:highlight w:val="green"/>
        </w:rPr>
        <w:t>or climate</w:t>
      </w:r>
      <w:r w:rsidRPr="00C0395D">
        <w:rPr>
          <w:rStyle w:val="StyleUnderline"/>
          <w:szCs w:val="26"/>
        </w:rPr>
        <w:t xml:space="preserve"> </w:t>
      </w:r>
      <w:r w:rsidRPr="00F037A6">
        <w:rPr>
          <w:rStyle w:val="StyleUnderline"/>
        </w:rPr>
        <w:t>change</w:t>
      </w:r>
      <w:r w:rsidRPr="00240D00">
        <w:rPr>
          <w:sz w:val="14"/>
        </w:rPr>
        <w:t xml:space="preserve">. To promote the positive aspects of globalization while minimizing the risks, the National Security Strategy calls for using all elements of U.S. power to build </w:t>
      </w:r>
      <w:r w:rsidRPr="00107C42">
        <w:rPr>
          <w:rStyle w:val="StyleUnderline"/>
          <w:highlight w:val="green"/>
        </w:rPr>
        <w:t>a</w:t>
      </w:r>
      <w:r w:rsidRPr="00C0395D">
        <w:rPr>
          <w:rStyle w:val="StyleUnderline"/>
        </w:rPr>
        <w:t xml:space="preserve"> </w:t>
      </w:r>
      <w:r w:rsidRPr="00107C42">
        <w:rPr>
          <w:rStyle w:val="StyleUnderline"/>
          <w:highlight w:val="green"/>
        </w:rPr>
        <w:t xml:space="preserve">“rules-based </w:t>
      </w:r>
      <w:r w:rsidRPr="00CD1DF7">
        <w:rPr>
          <w:rStyle w:val="StyleUnderline"/>
        </w:rPr>
        <w:t xml:space="preserve">international </w:t>
      </w:r>
      <w:r w:rsidRPr="00107C42">
        <w:rPr>
          <w:rStyle w:val="StyleUnderline"/>
          <w:highlight w:val="green"/>
        </w:rPr>
        <w:t>system</w:t>
      </w:r>
      <w:r w:rsidRPr="00240D00">
        <w:rPr>
          <w:sz w:val="14"/>
        </w:rPr>
        <w:t xml:space="preserve"> that </w:t>
      </w:r>
      <w:r w:rsidRPr="00107C42">
        <w:rPr>
          <w:rStyle w:val="StyleUnderline"/>
          <w:highlight w:val="green"/>
        </w:rPr>
        <w:t>can</w:t>
      </w:r>
      <w:r w:rsidRPr="00C0395D">
        <w:rPr>
          <w:rStyle w:val="StyleUnderline"/>
        </w:rPr>
        <w:t xml:space="preserve"> advance our own interests by </w:t>
      </w:r>
      <w:r w:rsidRPr="00107C42">
        <w:rPr>
          <w:rStyle w:val="StyleUnderline"/>
          <w:highlight w:val="green"/>
        </w:rPr>
        <w:t>serv</w:t>
      </w:r>
      <w:r w:rsidRPr="00C0395D">
        <w:rPr>
          <w:rStyle w:val="StyleUnderline"/>
        </w:rPr>
        <w:t xml:space="preserve">ing </w:t>
      </w:r>
      <w:r w:rsidRPr="00107C42">
        <w:rPr>
          <w:rStyle w:val="StyleUnderline"/>
          <w:highlight w:val="green"/>
        </w:rPr>
        <w:t>mutual interests</w:t>
      </w:r>
      <w:r w:rsidRPr="00C0395D">
        <w:rPr>
          <w:rStyle w:val="StyleUnderline"/>
        </w:rPr>
        <w:t xml:space="preserve">.” As the most powerful player in the system, 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63783">
        <w:rPr>
          <w:rStyle w:val="StyleUnderline"/>
        </w:rPr>
        <w:t>wants</w:t>
      </w:r>
      <w:r w:rsidRPr="00C0395D">
        <w:rPr>
          <w:rStyle w:val="StyleUnderline"/>
        </w:rPr>
        <w:t xml:space="preserve"> rules to provide</w:t>
      </w:r>
      <w:r w:rsidRPr="00240D00">
        <w:rPr>
          <w:sz w:val="14"/>
        </w:rPr>
        <w:t xml:space="preserve"> </w:t>
      </w:r>
      <w:r w:rsidRPr="00163783">
        <w:rPr>
          <w:rStyle w:val="StyleUnderline"/>
        </w:rPr>
        <w:t>reassur</w:t>
      </w:r>
      <w:r w:rsidRPr="00C0395D">
        <w:rPr>
          <w:rStyle w:val="StyleUnderline"/>
        </w:rPr>
        <w:t xml:space="preserve">ance that </w:t>
      </w:r>
      <w:r w:rsidRPr="00163783">
        <w:rPr>
          <w:rStyle w:val="StyleUnderline"/>
        </w:rPr>
        <w:t>weak</w:t>
      </w:r>
      <w:r w:rsidRPr="00C0395D">
        <w:rPr>
          <w:rStyle w:val="StyleUnderline"/>
        </w:rPr>
        <w:t xml:space="preserve">er players will not </w:t>
      </w:r>
      <w:r w:rsidRPr="00163783">
        <w:rPr>
          <w:rStyle w:val="StyleUnderline"/>
        </w:rPr>
        <w:t>exploit U.S. vulnerabilities</w:t>
      </w:r>
      <w:r w:rsidRPr="00240D00">
        <w:rPr>
          <w:sz w:val="14"/>
        </w:rPr>
        <w:t xml:space="preserve"> </w:t>
      </w:r>
      <w:r w:rsidRPr="00C0395D">
        <w:rPr>
          <w:rStyle w:val="StyleUnderline"/>
        </w:rPr>
        <w:t>for</w:t>
      </w:r>
      <w:r w:rsidRPr="00240D00">
        <w:rPr>
          <w:sz w:val="14"/>
        </w:rPr>
        <w:t xml:space="preserve"> </w:t>
      </w:r>
      <w:r w:rsidRPr="00163783">
        <w:rPr>
          <w:rStyle w:val="StyleUnderline"/>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107C42">
        <w:rPr>
          <w:rStyle w:val="StyleUnderline"/>
          <w:highlight w:val="green"/>
        </w:rPr>
        <w:t>But for this</w:t>
      </w:r>
      <w:r>
        <w:rPr>
          <w:rStyle w:val="StyleUnderline"/>
        </w:rPr>
        <w:t xml:space="preserve"> </w:t>
      </w:r>
      <w:r w:rsidRPr="004D1E6E">
        <w:rPr>
          <w:rStyle w:val="StyleUnderline"/>
        </w:rPr>
        <w:t>rule-based</w:t>
      </w:r>
      <w:r>
        <w:rPr>
          <w:rStyle w:val="StyleUnderline"/>
        </w:rPr>
        <w:t xml:space="preserve"> </w:t>
      </w:r>
      <w:r w:rsidRPr="00107C42">
        <w:rPr>
          <w:rStyle w:val="StyleUnderline"/>
          <w:highlight w:val="green"/>
        </w:rPr>
        <w:t>order to attract wide</w:t>
      </w:r>
      <w:r w:rsidRPr="00F037A6">
        <w:rPr>
          <w:rStyle w:val="StyleUnderline"/>
        </w:rPr>
        <w:t xml:space="preserve">spread </w:t>
      </w:r>
      <w:r w:rsidRPr="00107C42">
        <w:rPr>
          <w:rStyle w:val="StyleUnderline"/>
          <w:highlight w:val="green"/>
        </w:rPr>
        <w:t>support</w:t>
      </w:r>
      <w:r w:rsidRPr="00240D00">
        <w:rPr>
          <w:sz w:val="14"/>
        </w:rPr>
        <w:t xml:space="preserve"> and sustained compliance, </w:t>
      </w:r>
      <w:r w:rsidRPr="00C0395D">
        <w:rPr>
          <w:rStyle w:val="StyleUnderline"/>
        </w:rPr>
        <w:t xml:space="preserve">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07C42">
        <w:rPr>
          <w:rStyle w:val="StyleUnderline"/>
          <w:highlight w:val="green"/>
        </w:rPr>
        <w:t>must also provide credible reassurance that it will</w:t>
      </w:r>
      <w:r w:rsidRPr="00C4503A">
        <w:rPr>
          <w:rStyle w:val="StyleUnderline"/>
        </w:rPr>
        <w:t xml:space="preserve"> </w:t>
      </w:r>
      <w:r w:rsidRPr="00163783">
        <w:rPr>
          <w:rStyle w:val="StyleUnderline"/>
        </w:rPr>
        <w:t>follow</w:t>
      </w:r>
      <w:r w:rsidRPr="00C4503A">
        <w:rPr>
          <w:rStyle w:val="StyleUnderline"/>
        </w:rPr>
        <w:t xml:space="preserve"> the </w:t>
      </w:r>
      <w:r w:rsidRPr="00163783">
        <w:rPr>
          <w:rStyle w:val="StyleUnderline"/>
        </w:rPr>
        <w:t>rules itself</w:t>
      </w:r>
      <w:r w:rsidRPr="00240D00">
        <w:rPr>
          <w:sz w:val="14"/>
        </w:rPr>
        <w:t xml:space="preserve">, that it will not use its military and technological advantages in ways that harm others’ interests, </w:t>
      </w:r>
      <w:r w:rsidRPr="00C4503A">
        <w:rPr>
          <w:rStyle w:val="StyleUnderline"/>
        </w:rPr>
        <w:t>and</w:t>
      </w:r>
      <w:r w:rsidRPr="004D1E6E">
        <w:rPr>
          <w:rStyle w:val="StyleUnderline"/>
        </w:rPr>
        <w:t xml:space="preserve"> that it will</w:t>
      </w:r>
      <w:r w:rsidRPr="00240D00">
        <w:rPr>
          <w:sz w:val="14"/>
        </w:rPr>
        <w:t xml:space="preserve"> </w:t>
      </w:r>
      <w:r w:rsidRPr="00107C42">
        <w:rPr>
          <w:rStyle w:val="StyleUnderline"/>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03571F66" w14:textId="77777777" w:rsidR="002313B1" w:rsidRPr="00240D00" w:rsidRDefault="002313B1" w:rsidP="002313B1">
      <w:pPr>
        <w:rPr>
          <w:sz w:val="14"/>
        </w:rPr>
      </w:pPr>
      <w:r w:rsidRPr="00107C42">
        <w:rPr>
          <w:rStyle w:val="StyleUnderline"/>
          <w:b/>
          <w:bCs/>
          <w:highlight w:val="green"/>
        </w:rPr>
        <w:t>Space epitomizes</w:t>
      </w:r>
      <w:r w:rsidRPr="00107C42">
        <w:rPr>
          <w:rStyle w:val="StyleUnderline"/>
          <w:highlight w:val="green"/>
        </w:rPr>
        <w:t xml:space="preserve"> </w:t>
      </w:r>
      <w:r w:rsidRPr="00163783">
        <w:rPr>
          <w:rStyle w:val="StyleUnderline"/>
        </w:rPr>
        <w:t xml:space="preserve">these current </w:t>
      </w:r>
      <w:r w:rsidRPr="00107C42">
        <w:rPr>
          <w:rStyle w:val="StyleUnderline"/>
          <w:b/>
          <w:bCs/>
          <w:highlight w:val="green"/>
        </w:rPr>
        <w:t>strategic challenges</w:t>
      </w:r>
      <w:r w:rsidRPr="00107C42">
        <w:rPr>
          <w:rStyle w:val="StyleUnderline"/>
          <w:highlight w:val="green"/>
        </w:rPr>
        <w:t>. It serves</w:t>
      </w:r>
      <w:r w:rsidRPr="00F33122">
        <w:rPr>
          <w:rStyle w:val="StyleUnderline"/>
        </w:rPr>
        <w:t xml:space="preserve"> functions of</w:t>
      </w:r>
      <w:r w:rsidRPr="00240D00">
        <w:rPr>
          <w:sz w:val="14"/>
        </w:rPr>
        <w:t xml:space="preserve"> </w:t>
      </w:r>
      <w:r w:rsidRPr="00107C42">
        <w:rPr>
          <w:rStyle w:val="StyleUnderline"/>
          <w:highlight w:val="green"/>
        </w:rPr>
        <w:t>vital importance</w:t>
      </w:r>
      <w:r w:rsidRPr="00107C42">
        <w:rPr>
          <w:sz w:val="14"/>
          <w:highlight w:val="green"/>
        </w:rPr>
        <w:t xml:space="preserve"> </w:t>
      </w:r>
      <w:r w:rsidRPr="00107C42">
        <w:rPr>
          <w:rStyle w:val="StyleUnderline"/>
          <w:highlight w:val="green"/>
        </w:rPr>
        <w:t>for</w:t>
      </w:r>
      <w:r w:rsidRPr="00240D00">
        <w:rPr>
          <w:sz w:val="14"/>
        </w:rPr>
        <w:t xml:space="preserve"> high-technology </w:t>
      </w:r>
      <w:r w:rsidRPr="00107C42">
        <w:rPr>
          <w:rStyle w:val="StyleUnderline"/>
          <w:highlight w:val="green"/>
        </w:rPr>
        <w:t>military</w:t>
      </w:r>
      <w:r w:rsidRPr="00240D00">
        <w:rPr>
          <w:sz w:val="14"/>
        </w:rPr>
        <w:t xml:space="preserve"> </w:t>
      </w:r>
      <w:r w:rsidRPr="00F33122">
        <w:rPr>
          <w:rStyle w:val="StyleUnderline"/>
        </w:rPr>
        <w:t>operations, electronic</w:t>
      </w:r>
      <w:r w:rsidRPr="00240D00">
        <w:rPr>
          <w:sz w:val="14"/>
        </w:rPr>
        <w:t xml:space="preserve"> </w:t>
      </w:r>
      <w:r w:rsidRPr="00107C42">
        <w:rPr>
          <w:rStyle w:val="StyleUnderline"/>
          <w:highlight w:val="green"/>
        </w:rPr>
        <w:t>financial</w:t>
      </w:r>
      <w:r w:rsidRPr="00240D00">
        <w:rPr>
          <w:sz w:val="14"/>
        </w:rPr>
        <w:t xml:space="preserve"> </w:t>
      </w:r>
      <w:r w:rsidRPr="00F33122">
        <w:rPr>
          <w:rStyle w:val="StyleUnderline"/>
        </w:rPr>
        <w:t xml:space="preserve">transactions, </w:t>
      </w:r>
      <w:r w:rsidRPr="00107C42">
        <w:rPr>
          <w:rStyle w:val="StyleUnderline"/>
          <w:highlight w:val="green"/>
        </w:rPr>
        <w:t>power-grid</w:t>
      </w:r>
      <w:r w:rsidRPr="00240D00">
        <w:rPr>
          <w:sz w:val="14"/>
        </w:rPr>
        <w:t xml:space="preserve"> </w:t>
      </w:r>
      <w:r w:rsidRPr="00F33122">
        <w:rPr>
          <w:rStyle w:val="StyleUnderline"/>
        </w:rPr>
        <w:t xml:space="preserve">operations, </w:t>
      </w:r>
      <w:r w:rsidRPr="00107C42">
        <w:rPr>
          <w:rStyle w:val="StyleUnderline"/>
          <w:highlight w:val="green"/>
        </w:rPr>
        <w:t>and countless</w:t>
      </w:r>
      <w:r w:rsidRPr="00107C42">
        <w:rPr>
          <w:sz w:val="14"/>
          <w:highlight w:val="green"/>
        </w:rPr>
        <w:t xml:space="preserve"> </w:t>
      </w:r>
      <w:r w:rsidRPr="00107C42">
        <w:rPr>
          <w:rStyle w:val="StyleUnderline"/>
          <w:highlight w:val="green"/>
        </w:rPr>
        <w:t xml:space="preserve">other aspects </w:t>
      </w:r>
      <w:r w:rsidRPr="00C4503A">
        <w:rPr>
          <w:rStyle w:val="StyleUnderline"/>
        </w:rPr>
        <w:t>of life in</w:t>
      </w:r>
      <w:r w:rsidRPr="00F33122">
        <w:rPr>
          <w:rStyle w:val="StyleUnderline"/>
        </w:rPr>
        <w:t xml:space="preserve"> the information age. Yet, the spa</w:t>
      </w:r>
      <w:r w:rsidRPr="00F33122">
        <w:rPr>
          <w:rStyle w:val="StyleUnderline"/>
        </w:rPr>
        <w:lastRenderedPageBreak/>
        <w:t xml:space="preserve">ce </w:t>
      </w:r>
      <w:r w:rsidRPr="00107C42">
        <w:rPr>
          <w:rStyle w:val="StyleUnderline"/>
          <w:highlight w:val="green"/>
        </w:rPr>
        <w:t>tech</w:t>
      </w:r>
      <w:r w:rsidRPr="00C4503A">
        <w:rPr>
          <w:rStyle w:val="StyleUnderline"/>
        </w:rPr>
        <w:t>nologies</w:t>
      </w:r>
      <w:r w:rsidRPr="00F33122">
        <w:rPr>
          <w:rStyle w:val="StyleUnderline"/>
        </w:rPr>
        <w:t xml:space="preserve"> needed for these beneficial purposes </w:t>
      </w:r>
      <w:r w:rsidRPr="00107C42">
        <w:rPr>
          <w:rStyle w:val="StyleUnderline"/>
          <w:highlight w:val="green"/>
        </w:rPr>
        <w:t>can</w:t>
      </w:r>
      <w:r w:rsidRPr="00F33122">
        <w:rPr>
          <w:rStyle w:val="StyleUnderline"/>
        </w:rPr>
        <w:t xml:space="preserve"> also </w:t>
      </w:r>
      <w:r w:rsidRPr="00107C42">
        <w:rPr>
          <w:rStyle w:val="StyleUnderline"/>
          <w:highlight w:val="green"/>
        </w:rPr>
        <w:t>be</w:t>
      </w:r>
      <w:r w:rsidRPr="00F33122">
        <w:rPr>
          <w:rStyle w:val="StyleUnderline"/>
        </w:rPr>
        <w:t xml:space="preserve"> deliber</w:t>
      </w:r>
      <w:r w:rsidRPr="004D1E6E">
        <w:rPr>
          <w:rStyle w:val="StyleUnderline"/>
        </w:rPr>
        <w:t xml:space="preserve">ately or inadvertently </w:t>
      </w:r>
      <w:r w:rsidRPr="00107C42">
        <w:rPr>
          <w:rStyle w:val="StyleUnderline"/>
          <w:highlight w:val="green"/>
        </w:rPr>
        <w:t>misused</w:t>
      </w:r>
      <w:r w:rsidRPr="004D1E6E">
        <w:rPr>
          <w:rStyle w:val="StyleUnderline"/>
        </w:rPr>
        <w:t xml:space="preserve"> in</w:t>
      </w:r>
      <w:r>
        <w:rPr>
          <w:rStyle w:val="StyleUnderline"/>
        </w:rPr>
        <w:t xml:space="preserve"> </w:t>
      </w:r>
      <w:r w:rsidRPr="004D1E6E">
        <w:rPr>
          <w:rStyle w:val="StyleUnderline"/>
        </w:rPr>
        <w:t>ways that threaten inherently vulnerable satellites</w:t>
      </w:r>
      <w:r w:rsidRPr="00240D00">
        <w:rPr>
          <w:sz w:val="14"/>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w:t>
      </w:r>
      <w:r w:rsidRPr="00107C42">
        <w:rPr>
          <w:rStyle w:val="Emphasis"/>
          <w:highlight w:val="green"/>
        </w:rPr>
        <w:t>Thus, there</w:t>
      </w:r>
      <w:r w:rsidRPr="00701C6E">
        <w:rPr>
          <w:rStyle w:val="StyleUnderline"/>
        </w:rPr>
        <w:t xml:space="preserve"> </w:t>
      </w:r>
      <w:r w:rsidRPr="00107C42">
        <w:rPr>
          <w:rStyle w:val="StyleUnderline"/>
          <w:highlight w:val="green"/>
        </w:rPr>
        <w:t>are</w:t>
      </w:r>
      <w:r w:rsidRPr="004D1E6E">
        <w:rPr>
          <w:rStyle w:val="StyleUnderline"/>
        </w:rPr>
        <w:t xml:space="preserve"> both practical and</w:t>
      </w:r>
      <w:r>
        <w:rPr>
          <w:rStyle w:val="StyleUnderline"/>
        </w:rPr>
        <w:t xml:space="preserve"> </w:t>
      </w:r>
      <w:r w:rsidRPr="00107C42">
        <w:rPr>
          <w:rStyle w:val="StyleUnderline"/>
          <w:b/>
          <w:bCs/>
          <w:highlight w:val="green"/>
        </w:rPr>
        <w:t>symbolic reasons to choose space</w:t>
      </w:r>
      <w:r w:rsidRPr="00107C42">
        <w:rPr>
          <w:rStyle w:val="StyleUnderline"/>
          <w:highlight w:val="green"/>
        </w:rPr>
        <w:t xml:space="preserve"> </w:t>
      </w:r>
      <w:r w:rsidRPr="00735EC8">
        <w:rPr>
          <w:rStyle w:val="StyleUnderline"/>
        </w:rPr>
        <w:t>cooperation</w:t>
      </w:r>
      <w:r w:rsidRPr="00F037A6">
        <w:rPr>
          <w:rStyle w:val="StyleUnderline"/>
        </w:rPr>
        <w:t xml:space="preserve"> </w:t>
      </w:r>
      <w:r w:rsidRPr="00107C42">
        <w:rPr>
          <w:rStyle w:val="Emphasis"/>
          <w:highlight w:val="green"/>
        </w:rPr>
        <w:t xml:space="preserve">as a leading opportunity </w:t>
      </w:r>
      <w:r w:rsidRPr="00107C42">
        <w:rPr>
          <w:rStyle w:val="Emphasis"/>
          <w:b w:val="0"/>
          <w:bCs/>
          <w:highlight w:val="green"/>
        </w:rPr>
        <w:t>to provide</w:t>
      </w:r>
      <w:r w:rsidRPr="00107C42">
        <w:rPr>
          <w:rStyle w:val="Emphasis"/>
          <w:highlight w:val="green"/>
        </w:rPr>
        <w:t xml:space="preserve"> </w:t>
      </w:r>
      <w:r w:rsidRPr="00107C42">
        <w:rPr>
          <w:rStyle w:val="Emphasis"/>
          <w:b w:val="0"/>
          <w:bCs/>
          <w:highlight w:val="green"/>
        </w:rPr>
        <w:t>m</w:t>
      </w:r>
      <w:r w:rsidRPr="00107C42">
        <w:rPr>
          <w:rStyle w:val="StyleUnderline"/>
          <w:highlight w:val="green"/>
        </w:rPr>
        <w:t>utual reassurance and</w:t>
      </w:r>
      <w:r w:rsidRPr="00C0395D">
        <w:rPr>
          <w:rStyle w:val="StyleUnderline"/>
        </w:rPr>
        <w:t xml:space="preserve"> to</w:t>
      </w:r>
      <w:r w:rsidRPr="004D1E6E">
        <w:rPr>
          <w:rStyle w:val="StyleUnderline"/>
        </w:rPr>
        <w:t xml:space="preserve"> </w:t>
      </w:r>
      <w:r w:rsidRPr="00107C42">
        <w:rPr>
          <w:rStyle w:val="StyleUnderline"/>
          <w:highlight w:val="green"/>
        </w:rPr>
        <w:t xml:space="preserve">build </w:t>
      </w:r>
      <w:r w:rsidRPr="00163783">
        <w:rPr>
          <w:rStyle w:val="StyleUnderline"/>
        </w:rPr>
        <w:t xml:space="preserve">effective </w:t>
      </w:r>
      <w:r w:rsidRPr="00107C42">
        <w:rPr>
          <w:rStyle w:val="StyleUnderline"/>
          <w:highlight w:val="green"/>
        </w:rPr>
        <w:t>global governance</w:t>
      </w:r>
      <w:r w:rsidRPr="00240D00">
        <w:rPr>
          <w:sz w:val="14"/>
        </w:rPr>
        <w:t xml:space="preserve"> institutions.</w:t>
      </w:r>
    </w:p>
    <w:p w14:paraId="3543A038" w14:textId="188E2B75" w:rsidR="002313B1" w:rsidRDefault="00506A8F" w:rsidP="002313B1">
      <w:pPr>
        <w:pStyle w:val="Heading3"/>
      </w:pPr>
      <w:r>
        <w:lastRenderedPageBreak/>
        <w:t>Framing</w:t>
      </w:r>
    </w:p>
    <w:p w14:paraId="7E664A8C" w14:textId="152CC87A" w:rsidR="002313B1" w:rsidRDefault="002313B1" w:rsidP="002313B1">
      <w:pPr>
        <w:pStyle w:val="Heading4"/>
      </w:pPr>
      <w:r>
        <w:t>The standard is maximizing expected well-being</w:t>
      </w:r>
    </w:p>
    <w:p w14:paraId="77EF8A39" w14:textId="77777777" w:rsidR="00506A8F" w:rsidRPr="00992060" w:rsidRDefault="00506A8F" w:rsidP="00506A8F">
      <w:pPr>
        <w:pStyle w:val="Heading4"/>
        <w:rPr>
          <w:rFonts w:asciiTheme="minorHAnsi" w:hAnsiTheme="minorHAnsi" w:cstheme="minorHAnsi"/>
        </w:rPr>
      </w:pPr>
      <w:r w:rsidRPr="00992060">
        <w:rPr>
          <w:rFonts w:asciiTheme="minorHAnsi" w:hAnsiTheme="minorHAnsi" w:cstheme="minorHAnsi"/>
        </w:rPr>
        <w:t xml:space="preserve">Extinction o/ws under any framework, even under moral uncertainty – infinite future generations </w:t>
      </w:r>
    </w:p>
    <w:p w14:paraId="3B96B633" w14:textId="77777777" w:rsidR="00506A8F" w:rsidRPr="00992060" w:rsidRDefault="00506A8F" w:rsidP="00506A8F">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1FD8A85B" w14:textId="77777777" w:rsidR="00506A8F" w:rsidRDefault="00506A8F" w:rsidP="00506A8F">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w:t>
      </w:r>
      <w:r w:rsidRPr="00992060">
        <w:rPr>
          <w:rFonts w:asciiTheme="minorHAnsi" w:hAnsiTheme="minorHAnsi" w:cstheme="minorHAnsi"/>
          <w:sz w:val="16"/>
        </w:rPr>
        <w:lastRenderedPageBreak/>
        <w:t xml:space="preserve">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6FE1D8D2" w14:textId="0D348F72" w:rsidR="00506A8F" w:rsidRPr="00B35DA5" w:rsidRDefault="00506A8F" w:rsidP="00506A8F">
      <w:pPr>
        <w:pStyle w:val="Heading4"/>
      </w:pPr>
      <w:r>
        <w:t xml:space="preserve">Non util ethics are impossible, science proves util is inescapable </w:t>
      </w:r>
      <w:r w:rsidR="003A1610">
        <w:t>and captures their offense</w:t>
      </w:r>
    </w:p>
    <w:p w14:paraId="4647E52D" w14:textId="77777777" w:rsidR="00506A8F" w:rsidRPr="00B35DA5" w:rsidRDefault="00506A8F" w:rsidP="00506A8F">
      <w:r w:rsidRPr="00C648B7">
        <w:rPr>
          <w:rStyle w:val="Style13ptBold"/>
        </w:rPr>
        <w:t>Greene 10</w:t>
      </w:r>
      <w:r w:rsidRPr="00B35DA5">
        <w:t xml:space="preserve"> – Joshua, Associate Professor of Social science in the Department of Psychology at Harvard University </w:t>
      </w:r>
    </w:p>
    <w:p w14:paraId="4F2FD6F9" w14:textId="77777777" w:rsidR="00506A8F" w:rsidRPr="00B35DA5" w:rsidRDefault="00506A8F" w:rsidP="00506A8F">
      <w:r w:rsidRPr="00B35DA5">
        <w:t>(The Secret Joke of Kant’s Soul published in Moral Psychology: Historical and Contemporary Readings, accessed: www.fed.cuhk.edu.hk/~lchang/material/Evolutionary/Developmental/Greene-KantSoul.pdf)</w:t>
      </w:r>
    </w:p>
    <w:p w14:paraId="7956F04F" w14:textId="2C206B12" w:rsidR="00506A8F" w:rsidRPr="00A31BC4" w:rsidRDefault="00506A8F" w:rsidP="00506A8F">
      <w:pPr>
        <w:rPr>
          <w:b/>
          <w:iCs/>
          <w:u w:val="single"/>
          <w:bdr w:val="single" w:sz="8" w:space="0" w:color="auto"/>
        </w:rPr>
      </w:pPr>
      <w:r w:rsidRPr="00B35DA5">
        <w:rPr>
          <w:b/>
          <w:u w:val="single"/>
        </w:rPr>
        <w:lastRenderedPageBreak/>
        <w:t xml:space="preserve">What </w:t>
      </w:r>
      <w:r w:rsidRPr="00B11307">
        <w:rPr>
          <w:b/>
          <w:iCs/>
          <w:u w:val="single"/>
          <w:bdr w:val="single" w:sz="8" w:space="0" w:color="auto"/>
        </w:rPr>
        <w:t xml:space="preserve">turn-of-the-millennium </w:t>
      </w:r>
      <w:r w:rsidRPr="00D0703D">
        <w:rPr>
          <w:b/>
          <w:iCs/>
          <w:highlight w:val="green"/>
          <w:u w:val="single"/>
          <w:bdr w:val="single" w:sz="8" w:space="0" w:color="auto"/>
        </w:rPr>
        <w:t>science</w:t>
      </w:r>
      <w:r w:rsidRPr="00D0703D">
        <w:rPr>
          <w:sz w:val="16"/>
          <w:highlight w:val="green"/>
        </w:rPr>
        <w:t xml:space="preserve"> </w:t>
      </w:r>
      <w:r w:rsidRPr="00D0703D">
        <w:rPr>
          <w:b/>
          <w:highlight w:val="green"/>
          <w:u w:val="single"/>
        </w:rPr>
        <w:t>is telling us</w:t>
      </w:r>
      <w:r w:rsidRPr="00B35DA5">
        <w:rPr>
          <w:b/>
          <w:u w:val="single"/>
        </w:rPr>
        <w:t xml:space="preserve"> is that </w:t>
      </w:r>
      <w:r w:rsidRPr="00D0703D">
        <w:rPr>
          <w:b/>
          <w:highlight w:val="green"/>
          <w:u w:val="single"/>
        </w:rPr>
        <w:t xml:space="preserve">human </w:t>
      </w:r>
      <w:r w:rsidRPr="00D0703D">
        <w:rPr>
          <w:rFonts w:eastAsia="Malgun Gothic"/>
          <w:b/>
          <w:iCs/>
          <w:highlight w:val="green"/>
          <w:u w:val="single"/>
          <w:bdr w:val="single" w:sz="8" w:space="0" w:color="auto"/>
        </w:rPr>
        <w:t>mo</w:t>
      </w:r>
      <w:r w:rsidRPr="00D0703D">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D0703D">
        <w:rPr>
          <w:b/>
          <w:highlight w:val="green"/>
          <w:u w:val="single"/>
        </w:rPr>
        <w:t>judgments are driven by a hodgepodge of emotional dispositions</w:t>
      </w:r>
      <w:r w:rsidRPr="00B35DA5">
        <w:rPr>
          <w:b/>
          <w:u w:val="single"/>
        </w:rPr>
        <w:t xml:space="preserve">, which themselves were </w:t>
      </w:r>
      <w:r w:rsidRPr="00D0703D">
        <w:rPr>
          <w:b/>
          <w:highlight w:val="green"/>
          <w:u w:val="single"/>
        </w:rPr>
        <w:t>shaped by a hodgepodge of evolutionary forces,</w:t>
      </w:r>
      <w:r w:rsidRPr="00B35DA5">
        <w:rPr>
          <w:b/>
          <w:u w:val="single"/>
        </w:rPr>
        <w:t xml:space="preserve"> both </w:t>
      </w:r>
      <w:r w:rsidRPr="00D0703D">
        <w:rPr>
          <w:b/>
          <w:highlight w:val="green"/>
          <w:u w:val="single"/>
        </w:rPr>
        <w:t>biological and cultural</w:t>
      </w:r>
      <w:r w:rsidRPr="00B35DA5">
        <w:rPr>
          <w:sz w:val="16"/>
        </w:rPr>
        <w:t xml:space="preserve">. </w:t>
      </w:r>
      <w:r w:rsidRPr="00B35DA5">
        <w:rPr>
          <w:b/>
          <w:u w:val="single"/>
        </w:rPr>
        <w:t xml:space="preserve">Because of this, </w:t>
      </w:r>
      <w:r w:rsidRPr="00D0703D">
        <w:rPr>
          <w:b/>
          <w:highlight w:val="green"/>
          <w:u w:val="single"/>
        </w:rPr>
        <w:t xml:space="preserve">it is </w:t>
      </w:r>
      <w:r w:rsidRPr="00D0703D">
        <w:rPr>
          <w:b/>
          <w:iCs/>
          <w:highlight w:val="green"/>
          <w:u w:val="single"/>
          <w:bdr w:val="single" w:sz="8" w:space="0" w:color="auto"/>
        </w:rPr>
        <w:t>exceedingly unlikely</w:t>
      </w:r>
      <w:r w:rsidRPr="00B35DA5">
        <w:rPr>
          <w:b/>
          <w:iCs/>
          <w:u w:val="single"/>
          <w:bdr w:val="single" w:sz="8" w:space="0" w:color="auto"/>
        </w:rPr>
        <w:t xml:space="preserve"> that </w:t>
      </w:r>
      <w:r w:rsidRPr="00D0703D">
        <w:rPr>
          <w:b/>
          <w:iCs/>
          <w:highlight w:val="green"/>
          <w:u w:val="single"/>
          <w:bdr w:val="single" w:sz="8" w:space="0" w:color="auto"/>
        </w:rPr>
        <w:t>there is any</w:t>
      </w:r>
      <w:r w:rsidRPr="00B35DA5">
        <w:rPr>
          <w:b/>
          <w:iCs/>
          <w:u w:val="single"/>
          <w:bdr w:val="single" w:sz="8" w:space="0" w:color="auto"/>
        </w:rPr>
        <w:t xml:space="preserve"> rationally </w:t>
      </w:r>
      <w:r w:rsidRPr="00D0703D">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506A8F">
        <w:rPr>
          <w:b/>
          <w:highlight w:val="green"/>
          <w:u w:val="single"/>
        </w:rPr>
        <w:t>deontologists</w:t>
      </w:r>
      <w:r w:rsidRPr="00B11307">
        <w:rPr>
          <w:b/>
          <w:u w:val="single"/>
        </w:rPr>
        <w:t xml:space="preserve">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w:t>
      </w:r>
      <w:r w:rsidRPr="00506A8F">
        <w:rPr>
          <w:b/>
          <w:highlight w:val="green"/>
          <w:u w:val="single"/>
        </w:rPr>
        <w:t>insist</w:t>
      </w:r>
      <w:r w:rsidRPr="00B11307">
        <w:rPr>
          <w:b/>
          <w:u w:val="single"/>
        </w:rPr>
        <w:t xml:space="preserve"> that </w:t>
      </w:r>
      <w:r w:rsidRPr="00506A8F">
        <w:rPr>
          <w:b/>
          <w:highlight w:val="green"/>
          <w:u w:val="single"/>
        </w:rPr>
        <w:t>I have</w:t>
      </w:r>
      <w:r w:rsidRPr="00B11307">
        <w:rPr>
          <w:b/>
          <w:u w:val="single"/>
        </w:rPr>
        <w:t xml:space="preserve"> </w:t>
      </w:r>
      <w:r w:rsidRPr="00B11307">
        <w:rPr>
          <w:b/>
          <w:iCs/>
          <w:u w:val="single"/>
          <w:bdr w:val="single" w:sz="8" w:space="0" w:color="auto"/>
        </w:rPr>
        <w:t xml:space="preserve">simply </w:t>
      </w:r>
      <w:r w:rsidRPr="00506A8F">
        <w:rPr>
          <w:b/>
          <w:iCs/>
          <w:highlight w:val="green"/>
          <w:u w:val="single"/>
          <w:bdr w:val="single" w:sz="8" w:space="0" w:color="auto"/>
        </w:rPr>
        <w:t>misunderstood</w:t>
      </w:r>
      <w:r w:rsidRPr="00B11307">
        <w:rPr>
          <w:b/>
          <w:iCs/>
          <w:u w:val="single"/>
          <w:bdr w:val="single" w:sz="8" w:space="0" w:color="auto"/>
        </w:rPr>
        <w:t xml:space="preserve">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B35DA5">
        <w:rPr>
          <w:b/>
          <w:u w:val="single"/>
        </w:rPr>
        <w:t xml:space="preserve">This is, no doubt, how many </w:t>
      </w:r>
      <w:r w:rsidRPr="00D0703D">
        <w:rPr>
          <w:b/>
          <w:highlight w:val="green"/>
          <w:u w:val="single"/>
        </w:rPr>
        <w:t>deontologists</w:t>
      </w:r>
      <w:r w:rsidRPr="00B35DA5">
        <w:rPr>
          <w:b/>
          <w:u w:val="single"/>
        </w:rPr>
        <w:t xml:space="preserve"> see deontology. But this </w:t>
      </w:r>
      <w:r w:rsidRPr="00D0703D">
        <w:rPr>
          <w:b/>
          <w:highlight w:val="green"/>
          <w:u w:val="single"/>
        </w:rPr>
        <w:t>insider's view</w:t>
      </w:r>
      <w:r w:rsidRPr="00B35DA5">
        <w:rPr>
          <w:sz w:val="16"/>
        </w:rPr>
        <w:t xml:space="preserve">, as I've suggested, </w:t>
      </w:r>
      <w:r w:rsidRPr="00D0703D">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D0703D">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w:t>
      </w:r>
      <w:r w:rsidRPr="00B11307">
        <w:rPr>
          <w:sz w:val="16"/>
        </w:rPr>
        <w:lastRenderedPageBreak/>
        <w:t xml:space="preserve">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D0703D">
        <w:rPr>
          <w:b/>
          <w:highlight w:val="green"/>
          <w:u w:val="single"/>
        </w:rPr>
        <w:t>deontological/</w:t>
      </w:r>
      <w:r w:rsidRPr="00B35DA5">
        <w:rPr>
          <w:b/>
          <w:u w:val="single"/>
        </w:rPr>
        <w:t xml:space="preserve">Kantian </w:t>
      </w:r>
      <w:r w:rsidRPr="00D0703D">
        <w:rPr>
          <w:b/>
          <w:highlight w:val="green"/>
          <w:u w:val="single"/>
        </w:rPr>
        <w:t xml:space="preserve">self-characterizatons </w:t>
      </w:r>
      <w:r w:rsidRPr="00D0703D">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D0703D">
        <w:rPr>
          <w:b/>
          <w:highlight w:val="green"/>
          <w:u w:val="single"/>
        </w:rPr>
        <w:t>consequentialists</w:t>
      </w:r>
      <w:r w:rsidRPr="00D0703D">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D0703D">
        <w:rPr>
          <w:b/>
          <w:highlight w:val="green"/>
          <w:u w:val="single"/>
        </w:rPr>
        <w:t xml:space="preserve">are </w:t>
      </w:r>
      <w:r w:rsidRPr="00D0703D">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D0703D">
        <w:rPr>
          <w:b/>
          <w:highlight w:val="green"/>
          <w:u w:val="single"/>
        </w:rPr>
        <w:t>A consequentialist</w:t>
      </w:r>
      <w:r w:rsidRPr="00B35DA5">
        <w:rPr>
          <w:b/>
          <w:u w:val="single"/>
        </w:rPr>
        <w:t xml:space="preserve"> respects other persons, and </w:t>
      </w:r>
      <w:r w:rsidRPr="00D0703D">
        <w:rPr>
          <w:b/>
          <w:highlight w:val="green"/>
          <w:u w:val="single"/>
        </w:rPr>
        <w:t xml:space="preserve">refrains from treating them as mere objects, by </w:t>
      </w:r>
      <w:r w:rsidRPr="00D0703D">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D0703D">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D0703D">
        <w:rPr>
          <w:b/>
          <w:highlight w:val="green"/>
          <w:u w:val="single"/>
        </w:rPr>
        <w:t>answers</w:t>
      </w:r>
      <w:r w:rsidRPr="00B35DA5">
        <w:rPr>
          <w:sz w:val="16"/>
        </w:rPr>
        <w:t xml:space="preserve">. Some </w:t>
      </w:r>
      <w:r w:rsidRPr="00D0703D">
        <w:rPr>
          <w:b/>
          <w:iCs/>
          <w:highlight w:val="green"/>
          <w:u w:val="single"/>
          <w:bdr w:val="single" w:sz="8" w:space="0" w:color="auto"/>
        </w:rPr>
        <w:t xml:space="preserve">will be </w:t>
      </w:r>
      <w:r w:rsidRPr="00D0703D">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lastRenderedPageBreak/>
        <w:t>But</w:t>
      </w:r>
      <w:r w:rsidRPr="00B35DA5">
        <w:rPr>
          <w:sz w:val="16"/>
        </w:rPr>
        <w:t xml:space="preserve">, as we know, </w:t>
      </w:r>
      <w:r w:rsidRPr="00D0703D">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506A8F">
        <w:rPr>
          <w:b/>
          <w:iCs/>
          <w:highlight w:val="green"/>
          <w:u w:val="single"/>
          <w:bdr w:val="single" w:sz="8" w:space="0" w:color="auto"/>
        </w:rPr>
        <w:t>there seems</w:t>
      </w:r>
      <w:r w:rsidRPr="00B11307">
        <w:rPr>
          <w:b/>
          <w:iCs/>
          <w:u w:val="single"/>
          <w:bdr w:val="single" w:sz="8" w:space="0" w:color="auto"/>
        </w:rPr>
        <w:t xml:space="preserve"> to be "</w:t>
      </w:r>
      <w:r w:rsidRPr="00506A8F">
        <w:rPr>
          <w:b/>
          <w:iCs/>
          <w:highlight w:val="green"/>
          <w:u w:val="single"/>
          <w:bdr w:val="single" w:sz="8" w:space="0" w:color="auto"/>
        </w:rPr>
        <w:t>something deeply right" about</w:t>
      </w:r>
      <w:r w:rsidRPr="00B11307">
        <w:rPr>
          <w:b/>
          <w:iCs/>
          <w:u w:val="single"/>
          <w:bdr w:val="single" w:sz="8" w:space="0" w:color="auto"/>
        </w:rPr>
        <w:t xml:space="preserve"> them because they give voice to </w:t>
      </w:r>
      <w:r w:rsidRPr="00506A8F">
        <w:rPr>
          <w:b/>
          <w:iCs/>
          <w:highlight w:val="green"/>
          <w:u w:val="single"/>
          <w:bdr w:val="single" w:sz="8" w:space="0" w:color="auto"/>
        </w:rPr>
        <w:t>powerful moral emotions</w:t>
      </w:r>
      <w:r w:rsidRPr="00506A8F">
        <w:rPr>
          <w:sz w:val="16"/>
          <w:highlight w:val="green"/>
        </w:rPr>
        <w:t>.</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sectPr w:rsidR="00506A8F" w:rsidRPr="00A31B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Times New Roman"/>
    <w:panose1 w:val="020B0604020202020204"/>
    <w:charset w:val="00"/>
    <w:family w:val="roman"/>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pitch w:val="default"/>
    <w:sig w:usb0="03002A87" w:usb1="00000000" w:usb2="00000000" w:usb3="00000000" w:csb0="000001FF" w:csb1="00000000"/>
  </w:font>
  <w:font w:name="Frutiger LT Std 55 Roman">
    <w:altName w:val="Times New Roman"/>
    <w:panose1 w:val="020B0604020202020204"/>
    <w:charset w:val="4D"/>
    <w:family w:val="roman"/>
    <w:pitch w:val="default"/>
    <w:sig w:usb0="03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pitch w:val="default"/>
    <w:sig w:usb0="03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pitch w:val="default"/>
    <w:sig w:usb0="00000003" w:usb1="00000000" w:usb2="00000000" w:usb3="00000000" w:csb0="00000001" w:csb1="00000000"/>
  </w:font>
  <w:font w:name="Times New Roman Bold">
    <w:altName w:val="Times New Roman"/>
    <w:panose1 w:val="020B0604020202020204"/>
    <w:charset w:val="00"/>
    <w:family w:val="roman"/>
    <w:pitch w:val="default"/>
  </w:font>
  <w:font w:name="Trajan-Bold">
    <w:altName w:val="Times New Roman"/>
    <w:panose1 w:val="020B0604020202020204"/>
    <w:charset w:val="4D"/>
    <w:family w:val="auto"/>
    <w:pitch w:val="default"/>
    <w:sig w:usb0="00000003" w:usb1="00000000" w:usb2="00000000" w:usb3="00000000" w:csb0="00000001" w:csb1="00000000"/>
  </w:font>
  <w:font w:name="BookAntiqua">
    <w:altName w:val="Book Antiqua"/>
    <w:panose1 w:val="020B0604020202020204"/>
    <w:charset w:val="00"/>
    <w:family w:val="roman"/>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pitch w:val="variable"/>
    <w:sig w:usb0="20000287" w:usb1="00000001" w:usb2="00000000" w:usb3="00000000" w:csb0="0000019F" w:csb1="00000000"/>
  </w:font>
  <w:font w:name="Meridien-Italic">
    <w:panose1 w:val="020B0604020202020204"/>
    <w:charset w:val="00"/>
    <w:family w:val="roman"/>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pitch w:val="default"/>
    <w:sig w:usb0="00000003" w:usb1="00000000" w:usb2="00000000" w:usb3="00000000" w:csb0="00000001" w:csb1="00000000"/>
  </w:font>
  <w:font w:name="Times-Roman">
    <w:altName w:val="Times"/>
    <w:panose1 w:val="00000500000000020000"/>
    <w:charset w:val="4D"/>
    <w:family w:val="roman"/>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pitch w:val="default"/>
    <w:sig w:usb0="00000003" w:usb1="00000000" w:usb2="00000000" w:usb3="00000000" w:csb0="00000001" w:csb1="00000000"/>
  </w:font>
  <w:font w:name="Mokka">
    <w:altName w:val="Cambria"/>
    <w:panose1 w:val="020B0604020202020204"/>
    <w:charset w:val="4D"/>
    <w:family w:val="roman"/>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31346B"/>
    <w:multiLevelType w:val="hybridMultilevel"/>
    <w:tmpl w:val="1152B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55211E1"/>
    <w:multiLevelType w:val="hybridMultilevel"/>
    <w:tmpl w:val="8E46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DB8378B"/>
    <w:multiLevelType w:val="hybridMultilevel"/>
    <w:tmpl w:val="0CF4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BD16C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610794"/>
    <w:multiLevelType w:val="hybridMultilevel"/>
    <w:tmpl w:val="5888AF9E"/>
    <w:lvl w:ilvl="0" w:tplc="A942EE08">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1"/>
  </w:num>
  <w:num w:numId="14">
    <w:abstractNumId w:val="11"/>
  </w:num>
  <w:num w:numId="15">
    <w:abstractNumId w:val="16"/>
  </w:num>
  <w:num w:numId="16">
    <w:abstractNumId w:val="28"/>
  </w:num>
  <w:num w:numId="17">
    <w:abstractNumId w:val="36"/>
  </w:num>
  <w:num w:numId="18">
    <w:abstractNumId w:val="25"/>
  </w:num>
  <w:num w:numId="19">
    <w:abstractNumId w:val="32"/>
  </w:num>
  <w:num w:numId="20">
    <w:abstractNumId w:val="20"/>
  </w:num>
  <w:num w:numId="21">
    <w:abstractNumId w:val="27"/>
  </w:num>
  <w:num w:numId="22">
    <w:abstractNumId w:val="17"/>
  </w:num>
  <w:num w:numId="23">
    <w:abstractNumId w:val="35"/>
  </w:num>
  <w:num w:numId="24">
    <w:abstractNumId w:val="30"/>
  </w:num>
  <w:num w:numId="25">
    <w:abstractNumId w:val="26"/>
  </w:num>
  <w:num w:numId="26">
    <w:abstractNumId w:val="33"/>
  </w:num>
  <w:num w:numId="27">
    <w:abstractNumId w:val="19"/>
  </w:num>
  <w:num w:numId="28">
    <w:abstractNumId w:val="13"/>
  </w:num>
  <w:num w:numId="29">
    <w:abstractNumId w:val="15"/>
  </w:num>
  <w:num w:numId="30">
    <w:abstractNumId w:val="37"/>
  </w:num>
  <w:num w:numId="31">
    <w:abstractNumId w:val="12"/>
  </w:num>
  <w:num w:numId="32">
    <w:abstractNumId w:val="23"/>
  </w:num>
  <w:num w:numId="33">
    <w:abstractNumId w:val="24"/>
  </w:num>
  <w:num w:numId="34">
    <w:abstractNumId w:val="29"/>
  </w:num>
  <w:num w:numId="35">
    <w:abstractNumId w:val="34"/>
  </w:num>
  <w:num w:numId="36">
    <w:abstractNumId w:val="21"/>
  </w:num>
  <w:num w:numId="37">
    <w:abstractNumId w:val="1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13B1"/>
    <w:rsid w:val="000029E3"/>
    <w:rsid w:val="000029E8"/>
    <w:rsid w:val="00004225"/>
    <w:rsid w:val="000066CA"/>
    <w:rsid w:val="00007264"/>
    <w:rsid w:val="000076A9"/>
    <w:rsid w:val="00014FAD"/>
    <w:rsid w:val="00015D2A"/>
    <w:rsid w:val="0002490B"/>
    <w:rsid w:val="00026465"/>
    <w:rsid w:val="00030204"/>
    <w:rsid w:val="000308DA"/>
    <w:rsid w:val="000312A0"/>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2D1"/>
    <w:rsid w:val="000D6ED8"/>
    <w:rsid w:val="000D717B"/>
    <w:rsid w:val="00100B28"/>
    <w:rsid w:val="0010135C"/>
    <w:rsid w:val="00117316"/>
    <w:rsid w:val="001209B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3B1"/>
    <w:rsid w:val="002343FE"/>
    <w:rsid w:val="00235F7B"/>
    <w:rsid w:val="002502CF"/>
    <w:rsid w:val="00267EBB"/>
    <w:rsid w:val="0027023B"/>
    <w:rsid w:val="0027034B"/>
    <w:rsid w:val="00272F3F"/>
    <w:rsid w:val="00274EDB"/>
    <w:rsid w:val="0027729E"/>
    <w:rsid w:val="002843B2"/>
    <w:rsid w:val="00284ED6"/>
    <w:rsid w:val="00290C5A"/>
    <w:rsid w:val="00290C92"/>
    <w:rsid w:val="0029647A"/>
    <w:rsid w:val="00296504"/>
    <w:rsid w:val="002B5511"/>
    <w:rsid w:val="002B7ACF"/>
    <w:rsid w:val="002E0643"/>
    <w:rsid w:val="002E29D9"/>
    <w:rsid w:val="002E392E"/>
    <w:rsid w:val="002E4823"/>
    <w:rsid w:val="002E6BBC"/>
    <w:rsid w:val="002F1BA9"/>
    <w:rsid w:val="002F6E74"/>
    <w:rsid w:val="003106B3"/>
    <w:rsid w:val="0031385D"/>
    <w:rsid w:val="00316D0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610"/>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9C3"/>
    <w:rsid w:val="00482AF9"/>
    <w:rsid w:val="00496BB2"/>
    <w:rsid w:val="004B37B4"/>
    <w:rsid w:val="004B72B4"/>
    <w:rsid w:val="004C0314"/>
    <w:rsid w:val="004C0D3D"/>
    <w:rsid w:val="004C213E"/>
    <w:rsid w:val="004C376C"/>
    <w:rsid w:val="004C657F"/>
    <w:rsid w:val="004C7009"/>
    <w:rsid w:val="004D17D8"/>
    <w:rsid w:val="004D52D8"/>
    <w:rsid w:val="004D5F8B"/>
    <w:rsid w:val="004E355B"/>
    <w:rsid w:val="004F2988"/>
    <w:rsid w:val="005028E5"/>
    <w:rsid w:val="00503735"/>
    <w:rsid w:val="00506A8F"/>
    <w:rsid w:val="005150B7"/>
    <w:rsid w:val="00515ACC"/>
    <w:rsid w:val="00516A88"/>
    <w:rsid w:val="00522065"/>
    <w:rsid w:val="005224F2"/>
    <w:rsid w:val="00525BCB"/>
    <w:rsid w:val="00533F1C"/>
    <w:rsid w:val="00536D8B"/>
    <w:rsid w:val="005379C3"/>
    <w:rsid w:val="005472A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FE0"/>
    <w:rsid w:val="00696A16"/>
    <w:rsid w:val="006A4840"/>
    <w:rsid w:val="006A52A0"/>
    <w:rsid w:val="006A7E1D"/>
    <w:rsid w:val="006C3A56"/>
    <w:rsid w:val="006D13F4"/>
    <w:rsid w:val="006D6AED"/>
    <w:rsid w:val="006E6D0B"/>
    <w:rsid w:val="006E6DD1"/>
    <w:rsid w:val="006F126E"/>
    <w:rsid w:val="006F32C9"/>
    <w:rsid w:val="006F3834"/>
    <w:rsid w:val="006F5693"/>
    <w:rsid w:val="006F5D4C"/>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76430"/>
    <w:rsid w:val="00793F46"/>
    <w:rsid w:val="007A1325"/>
    <w:rsid w:val="007A1A18"/>
    <w:rsid w:val="007A3BAF"/>
    <w:rsid w:val="007B53D8"/>
    <w:rsid w:val="007C22C5"/>
    <w:rsid w:val="007C33D2"/>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3AE"/>
    <w:rsid w:val="00840E7B"/>
    <w:rsid w:val="008536AF"/>
    <w:rsid w:val="00853D40"/>
    <w:rsid w:val="008564FC"/>
    <w:rsid w:val="008600B0"/>
    <w:rsid w:val="00864E76"/>
    <w:rsid w:val="00872581"/>
    <w:rsid w:val="008738AB"/>
    <w:rsid w:val="0087459D"/>
    <w:rsid w:val="0087680F"/>
    <w:rsid w:val="00876D81"/>
    <w:rsid w:val="00881D86"/>
    <w:rsid w:val="00883306"/>
    <w:rsid w:val="008904F9"/>
    <w:rsid w:val="00890E4C"/>
    <w:rsid w:val="00890E74"/>
    <w:rsid w:val="00892798"/>
    <w:rsid w:val="0089418F"/>
    <w:rsid w:val="00897C29"/>
    <w:rsid w:val="008A1A9C"/>
    <w:rsid w:val="008A29D6"/>
    <w:rsid w:val="008A4633"/>
    <w:rsid w:val="008B032E"/>
    <w:rsid w:val="008C0FA2"/>
    <w:rsid w:val="008C2342"/>
    <w:rsid w:val="008C77B6"/>
    <w:rsid w:val="008D1B91"/>
    <w:rsid w:val="008D49F3"/>
    <w:rsid w:val="008D724A"/>
    <w:rsid w:val="008E7A3E"/>
    <w:rsid w:val="008F41FD"/>
    <w:rsid w:val="008F4479"/>
    <w:rsid w:val="008F4BA0"/>
    <w:rsid w:val="00901726"/>
    <w:rsid w:val="00920E6A"/>
    <w:rsid w:val="00931816"/>
    <w:rsid w:val="00932C71"/>
    <w:rsid w:val="009509D5"/>
    <w:rsid w:val="009538F5"/>
    <w:rsid w:val="0095422A"/>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D7E80"/>
    <w:rsid w:val="009E160D"/>
    <w:rsid w:val="009F1CBB"/>
    <w:rsid w:val="009F3305"/>
    <w:rsid w:val="009F65DD"/>
    <w:rsid w:val="009F6FB2"/>
    <w:rsid w:val="00A071C0"/>
    <w:rsid w:val="00A22670"/>
    <w:rsid w:val="00A24B35"/>
    <w:rsid w:val="00A271BA"/>
    <w:rsid w:val="00A27F86"/>
    <w:rsid w:val="00A31BC4"/>
    <w:rsid w:val="00A431C6"/>
    <w:rsid w:val="00A54315"/>
    <w:rsid w:val="00A60FBC"/>
    <w:rsid w:val="00A65C0B"/>
    <w:rsid w:val="00A66094"/>
    <w:rsid w:val="00A70C5A"/>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82D"/>
    <w:rsid w:val="00AE3E3F"/>
    <w:rsid w:val="00AF2516"/>
    <w:rsid w:val="00AF4760"/>
    <w:rsid w:val="00AF55D4"/>
    <w:rsid w:val="00B0505F"/>
    <w:rsid w:val="00B05C2D"/>
    <w:rsid w:val="00B12933"/>
    <w:rsid w:val="00B12B88"/>
    <w:rsid w:val="00B137E0"/>
    <w:rsid w:val="00B13BC8"/>
    <w:rsid w:val="00B24662"/>
    <w:rsid w:val="00B3569C"/>
    <w:rsid w:val="00B3783F"/>
    <w:rsid w:val="00B43676"/>
    <w:rsid w:val="00B53328"/>
    <w:rsid w:val="00B5602D"/>
    <w:rsid w:val="00B60125"/>
    <w:rsid w:val="00B6656B"/>
    <w:rsid w:val="00B71625"/>
    <w:rsid w:val="00B75C54"/>
    <w:rsid w:val="00B8710E"/>
    <w:rsid w:val="00B92A93"/>
    <w:rsid w:val="00BA17A8"/>
    <w:rsid w:val="00BA3C33"/>
    <w:rsid w:val="00BB0878"/>
    <w:rsid w:val="00BB1879"/>
    <w:rsid w:val="00BB3457"/>
    <w:rsid w:val="00BB6A1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116"/>
    <w:rsid w:val="00C56DCC"/>
    <w:rsid w:val="00C57075"/>
    <w:rsid w:val="00C72AFE"/>
    <w:rsid w:val="00C81619"/>
    <w:rsid w:val="00C91360"/>
    <w:rsid w:val="00C927D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17C"/>
    <w:rsid w:val="00E064EF"/>
    <w:rsid w:val="00E064F2"/>
    <w:rsid w:val="00E0717B"/>
    <w:rsid w:val="00E07BC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7794"/>
    <w:rsid w:val="00F02046"/>
    <w:rsid w:val="00F053D8"/>
    <w:rsid w:val="00F07888"/>
    <w:rsid w:val="00F1286F"/>
    <w:rsid w:val="00F1313D"/>
    <w:rsid w:val="00F201E7"/>
    <w:rsid w:val="00F204E0"/>
    <w:rsid w:val="00F20B16"/>
    <w:rsid w:val="00F21C79"/>
    <w:rsid w:val="00F238C9"/>
    <w:rsid w:val="00F23CA5"/>
    <w:rsid w:val="00F277AA"/>
    <w:rsid w:val="00F31955"/>
    <w:rsid w:val="00F34C06"/>
    <w:rsid w:val="00F421CB"/>
    <w:rsid w:val="00F43EA3"/>
    <w:rsid w:val="00F50C55"/>
    <w:rsid w:val="00F57FFB"/>
    <w:rsid w:val="00F601E6"/>
    <w:rsid w:val="00F71FB2"/>
    <w:rsid w:val="00F72E3C"/>
    <w:rsid w:val="00F73954"/>
    <w:rsid w:val="00F83FCC"/>
    <w:rsid w:val="00F92797"/>
    <w:rsid w:val="00F94060"/>
    <w:rsid w:val="00F95832"/>
    <w:rsid w:val="00F96B5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36C38"/>
  <w14:defaultImageDpi w14:val="300"/>
  <w15:docId w15:val="{D471E5F6-CA05-2B46-88C2-0255D2C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417C"/>
    <w:pPr>
      <w:spacing w:after="160" w:line="259" w:lineRule="auto"/>
    </w:pPr>
    <w:rPr>
      <w:rFonts w:ascii="Times New Roman" w:hAnsi="Times New Roman" w:cs="Times New Roman"/>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041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E041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o"/>
    <w:basedOn w:val="Normal"/>
    <w:next w:val="Normal"/>
    <w:link w:val="Heading3Char"/>
    <w:uiPriority w:val="9"/>
    <w:unhideWhenUsed/>
    <w:qFormat/>
    <w:rsid w:val="00E0417C"/>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E0417C"/>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nhideWhenUsed/>
    <w:qFormat/>
    <w:rsid w:val="004809C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809C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809C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809C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809C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041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417C"/>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0417C"/>
    <w:rPr>
      <w:rFonts w:ascii="Times New Roman" w:eastAsiaTheme="majorEastAsia" w:hAnsi="Times New Roman"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E0417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E0417C"/>
    <w:rPr>
      <w:rFonts w:ascii="Times New Roman" w:eastAsiaTheme="majorEastAsia" w:hAnsi="Times New Roman" w:cstheme="majorBidi"/>
      <w:b/>
      <w:bCs/>
      <w:sz w:val="28"/>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E0417C"/>
    <w:rPr>
      <w:rFonts w:ascii="Times New Roman" w:eastAsiaTheme="majorEastAsia" w:hAnsi="Times New Roman"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0417C"/>
    <w:rPr>
      <w:b/>
      <w:sz w:val="28"/>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E0417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0417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unhideWhenUsed/>
    <w:rsid w:val="00E0417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E0417C"/>
    <w:rPr>
      <w:color w:val="auto"/>
      <w:u w:val="none"/>
    </w:rPr>
  </w:style>
  <w:style w:type="paragraph" w:styleId="DocumentMap">
    <w:name w:val="Document Map"/>
    <w:basedOn w:val="Normal"/>
    <w:link w:val="DocumentMapChar"/>
    <w:uiPriority w:val="99"/>
    <w:unhideWhenUsed/>
    <w:rsid w:val="00E0417C"/>
    <w:rPr>
      <w:rFonts w:ascii="Lucida Grande" w:hAnsi="Lucida Grande" w:cs="Lucida Grande"/>
    </w:rPr>
  </w:style>
  <w:style w:type="character" w:customStyle="1" w:styleId="DocumentMapChar">
    <w:name w:val="Document Map Char"/>
    <w:basedOn w:val="DefaultParagraphFont"/>
    <w:link w:val="DocumentMap"/>
    <w:uiPriority w:val="99"/>
    <w:rsid w:val="00E0417C"/>
    <w:rPr>
      <w:rFonts w:ascii="Lucida Grande" w:hAnsi="Lucida Grande" w:cs="Lucida Grande"/>
      <w:sz w:val="22"/>
    </w:rPr>
  </w:style>
  <w:style w:type="paragraph" w:customStyle="1" w:styleId="Emphasis1">
    <w:name w:val="Emphasis1"/>
    <w:basedOn w:val="Normal"/>
    <w:link w:val="Emphasis"/>
    <w:uiPriority w:val="20"/>
    <w:qFormat/>
    <w:rsid w:val="002313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2313B1"/>
    <w:rPr>
      <w:rFonts w:eastAsiaTheme="minorHAnsi"/>
      <w:b/>
      <w:iCs/>
      <w:szCs w:val="22"/>
      <w:u w:val="single"/>
    </w:rPr>
  </w:style>
  <w:style w:type="paragraph" w:styleId="ListParagraph">
    <w:name w:val="List Paragraph"/>
    <w:aliases w:val="6 font"/>
    <w:basedOn w:val="Normal"/>
    <w:uiPriority w:val="99"/>
    <w:unhideWhenUsed/>
    <w:qFormat/>
    <w:rsid w:val="002313B1"/>
    <w:pPr>
      <w:ind w:left="720"/>
      <w:contextualSpacing/>
    </w:pPr>
  </w:style>
  <w:style w:type="paragraph" w:customStyle="1" w:styleId="UnderlinePara">
    <w:name w:val="Underline Para"/>
    <w:basedOn w:val="Normal"/>
    <w:autoRedefine/>
    <w:uiPriority w:val="6"/>
    <w:qFormat/>
    <w:rsid w:val="009F65DD"/>
    <w:pPr>
      <w:widowControl w:val="0"/>
      <w:suppressAutoHyphens/>
      <w:spacing w:after="200" w:line="256" w:lineRule="auto"/>
      <w:contextualSpacing/>
    </w:pPr>
    <w:rPr>
      <w:rFonts w:asciiTheme="minorHAnsi" w:eastAsiaTheme="minorHAnsi" w:hAnsiTheme="minorHAnsi" w:cstheme="minorBidi"/>
      <w:szCs w:val="22"/>
      <w:u w:val="single"/>
    </w:rPr>
  </w:style>
  <w:style w:type="character" w:customStyle="1" w:styleId="underline">
    <w:name w:val="underline"/>
    <w:qFormat/>
    <w:rsid w:val="009F65DD"/>
    <w:rPr>
      <w:rFonts w:ascii="Times New Roman" w:hAnsi="Times New Roman" w:cs="Times New Roman"/>
      <w:u w:val="single"/>
    </w:rPr>
  </w:style>
  <w:style w:type="paragraph" w:customStyle="1" w:styleId="card">
    <w:name w:val="card"/>
    <w:aliases w:val="Medium Grid 21,nonunderlined"/>
    <w:basedOn w:val="Normal"/>
    <w:link w:val="cardChar"/>
    <w:qFormat/>
    <w:rsid w:val="009F65DD"/>
    <w:pPr>
      <w:ind w:left="288" w:right="288"/>
    </w:pPr>
    <w:rPr>
      <w:rFonts w:cstheme="minorBidi"/>
    </w:rPr>
  </w:style>
  <w:style w:type="character" w:customStyle="1" w:styleId="cardChar">
    <w:name w:val="card Char"/>
    <w:aliases w:val="Bold Cite Char Char,Speed Cite Char"/>
    <w:basedOn w:val="DefaultParagraphFont"/>
    <w:link w:val="card"/>
    <w:qFormat/>
    <w:rsid w:val="009F65DD"/>
    <w:rPr>
      <w:rFonts w:ascii="Georgia" w:hAnsi="Georgia"/>
      <w:sz w:val="22"/>
    </w:rPr>
  </w:style>
  <w:style w:type="paragraph" w:styleId="Revision">
    <w:name w:val="Revision"/>
    <w:hidden/>
    <w:uiPriority w:val="99"/>
    <w:semiHidden/>
    <w:rsid w:val="008738AB"/>
    <w:rPr>
      <w:rFonts w:ascii="Georgia" w:hAnsi="Georgia" w:cs="Calibri"/>
      <w:sz w:val="22"/>
    </w:rPr>
  </w:style>
  <w:style w:type="character" w:customStyle="1" w:styleId="Heading5Char">
    <w:name w:val="Heading 5 Char"/>
    <w:basedOn w:val="DefaultParagraphFont"/>
    <w:link w:val="Heading5"/>
    <w:rsid w:val="004809C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809C3"/>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809C3"/>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809C3"/>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809C3"/>
    <w:rPr>
      <w:rFonts w:ascii="Cambria" w:eastAsia="Times New Roman" w:hAnsi="Cambria" w:cs="Times New Roman"/>
      <w:i/>
      <w:iCs/>
      <w:sz w:val="18"/>
      <w:szCs w:val="18"/>
      <w:lang w:bidi="en-US"/>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809C3"/>
    <w:rPr>
      <w:sz w:val="22"/>
      <w:u w:val="single"/>
    </w:rPr>
  </w:style>
  <w:style w:type="character" w:styleId="UnresolvedMention">
    <w:name w:val="Unresolved Mention"/>
    <w:basedOn w:val="DefaultParagraphFont"/>
    <w:uiPriority w:val="99"/>
    <w:semiHidden/>
    <w:unhideWhenUsed/>
    <w:rsid w:val="004809C3"/>
    <w:rPr>
      <w:color w:val="605E5C"/>
      <w:shd w:val="clear" w:color="auto" w:fill="E1DFDD"/>
    </w:rPr>
  </w:style>
  <w:style w:type="paragraph" w:styleId="BalloonText">
    <w:name w:val="Balloon Text"/>
    <w:basedOn w:val="Normal"/>
    <w:link w:val="BalloonTextChar"/>
    <w:uiPriority w:val="99"/>
    <w:unhideWhenUsed/>
    <w:qFormat/>
    <w:rsid w:val="004809C3"/>
    <w:pPr>
      <w:spacing w:after="0" w:line="240" w:lineRule="auto"/>
    </w:pPr>
    <w:rPr>
      <w:sz w:val="18"/>
      <w:szCs w:val="18"/>
    </w:rPr>
  </w:style>
  <w:style w:type="character" w:customStyle="1" w:styleId="BalloonTextChar">
    <w:name w:val="Balloon Text Char"/>
    <w:basedOn w:val="DefaultParagraphFont"/>
    <w:link w:val="BalloonText"/>
    <w:uiPriority w:val="99"/>
    <w:qFormat/>
    <w:rsid w:val="004809C3"/>
    <w:rPr>
      <w:rFonts w:ascii="Times New Roman" w:hAnsi="Times New Roman" w:cs="Times New Roman"/>
      <w:sz w:val="18"/>
      <w:szCs w:val="18"/>
    </w:rPr>
  </w:style>
  <w:style w:type="paragraph" w:customStyle="1" w:styleId="Analytic">
    <w:name w:val="Analytic"/>
    <w:basedOn w:val="Heading4"/>
    <w:link w:val="AnalyticChar"/>
    <w:uiPriority w:val="4"/>
    <w:qFormat/>
    <w:rsid w:val="004809C3"/>
    <w:pPr>
      <w:outlineLvl w:val="9"/>
    </w:pPr>
  </w:style>
  <w:style w:type="character" w:customStyle="1" w:styleId="AnalyticChar">
    <w:name w:val="Analytic Char"/>
    <w:basedOn w:val="DefaultParagraphFont"/>
    <w:link w:val="Analytic"/>
    <w:uiPriority w:val="4"/>
    <w:rsid w:val="004809C3"/>
    <w:rPr>
      <w:rFonts w:ascii="Times New Roman" w:eastAsiaTheme="majorEastAsia" w:hAnsi="Times New Roman" w:cstheme="majorBidi"/>
      <w:b/>
      <w:bCs/>
      <w:sz w:val="28"/>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809C3"/>
    <w:rPr>
      <w:sz w:val="20"/>
      <w:u w:val="single"/>
    </w:rPr>
  </w:style>
  <w:style w:type="paragraph" w:styleId="Title">
    <w:name w:val="Title"/>
    <w:aliases w:val="UNDERLINE,Bold Underlined,Cites and Cards,title,Block Heading,Read This"/>
    <w:basedOn w:val="Normal"/>
    <w:next w:val="Normal"/>
    <w:link w:val="TitleChar"/>
    <w:uiPriority w:val="6"/>
    <w:qFormat/>
    <w:rsid w:val="004809C3"/>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809C3"/>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4809C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809C3"/>
    <w:rPr>
      <w:rFonts w:ascii="Calibri" w:hAnsi="Calibri"/>
      <w:b/>
      <w:sz w:val="26"/>
    </w:rPr>
  </w:style>
  <w:style w:type="character" w:customStyle="1" w:styleId="Heading4Char3">
    <w:name w:val="Heading 4 Char3"/>
    <w:aliases w:val="Tag Char3,heading 2 Char3,Heading 2 Char2 Char Char1,Heading 2 Char1 Char Char Char1,ta Char"/>
    <w:rsid w:val="004809C3"/>
    <w:rPr>
      <w:rFonts w:ascii="Calibri" w:hAnsi="Calibri"/>
      <w:b/>
      <w:sz w:val="26"/>
    </w:rPr>
  </w:style>
  <w:style w:type="character" w:customStyle="1" w:styleId="UnderlineBold">
    <w:name w:val="Underline + Bold"/>
    <w:uiPriority w:val="1"/>
    <w:qFormat/>
    <w:rsid w:val="004809C3"/>
    <w:rPr>
      <w:rFonts w:ascii="Georgia" w:hAnsi="Georgia"/>
      <w:b w:val="0"/>
      <w:bCs w:val="0"/>
      <w:sz w:val="22"/>
      <w:u w:val="single"/>
    </w:rPr>
  </w:style>
  <w:style w:type="paragraph" w:customStyle="1" w:styleId="underlined">
    <w:name w:val="underlined"/>
    <w:next w:val="Normal"/>
    <w:link w:val="underlinedChar"/>
    <w:autoRedefine/>
    <w:qFormat/>
    <w:rsid w:val="004809C3"/>
    <w:pPr>
      <w:contextualSpacing/>
    </w:pPr>
    <w:rPr>
      <w:rFonts w:ascii="Times New Roman" w:eastAsia="Malgun Gothic" w:hAnsi="Times New Roman" w:cs="Times New Roman"/>
      <w:u w:val="single"/>
    </w:rPr>
  </w:style>
  <w:style w:type="character" w:customStyle="1" w:styleId="underlinedChar">
    <w:name w:val="underlined Char"/>
    <w:link w:val="underlined"/>
    <w:rsid w:val="004809C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809C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809C3"/>
    <w:pPr>
      <w:spacing w:after="0" w:line="240" w:lineRule="auto"/>
    </w:pPr>
    <w:rPr>
      <w:rFonts w:eastAsia="Calibri"/>
      <w:sz w:val="24"/>
      <w:u w:val="single"/>
      <w:lang w:val="x-none"/>
    </w:rPr>
  </w:style>
  <w:style w:type="character" w:customStyle="1" w:styleId="Style4Char">
    <w:name w:val="Style4 Char"/>
    <w:link w:val="Style4"/>
    <w:qFormat/>
    <w:rsid w:val="004809C3"/>
    <w:rPr>
      <w:rFonts w:ascii="Times New Roman" w:eastAsia="Calibri" w:hAnsi="Times New Roman" w:cs="Times New Roman"/>
      <w:u w:val="single"/>
      <w:lang w:val="x-none"/>
    </w:rPr>
  </w:style>
  <w:style w:type="paragraph" w:customStyle="1" w:styleId="Analytics">
    <w:name w:val="Analytics"/>
    <w:basedOn w:val="Heading4"/>
    <w:link w:val="AnalyticsChar"/>
    <w:qFormat/>
    <w:rsid w:val="004809C3"/>
    <w:rPr>
      <w:bCs w:val="0"/>
      <w:szCs w:val="22"/>
    </w:rPr>
  </w:style>
  <w:style w:type="character" w:customStyle="1" w:styleId="AnalyticsChar">
    <w:name w:val="Analytics Char"/>
    <w:basedOn w:val="DefaultParagraphFont"/>
    <w:link w:val="Analytics"/>
    <w:rsid w:val="004809C3"/>
    <w:rPr>
      <w:rFonts w:ascii="Times New Roman" w:eastAsiaTheme="majorEastAsia" w:hAnsi="Times New Roman" w:cstheme="majorBidi"/>
      <w:b/>
      <w:sz w:val="28"/>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809C3"/>
    <w:rPr>
      <w:rFonts w:cs="Arial"/>
      <w:b/>
      <w:bCs/>
      <w:iCs/>
      <w:szCs w:val="28"/>
      <w:lang w:val="en-US" w:eastAsia="en-US" w:bidi="ar-SA"/>
    </w:rPr>
  </w:style>
  <w:style w:type="numbering" w:customStyle="1" w:styleId="NoList1">
    <w:name w:val="No List1"/>
    <w:next w:val="NoList"/>
    <w:semiHidden/>
    <w:unhideWhenUsed/>
    <w:rsid w:val="004809C3"/>
  </w:style>
  <w:style w:type="character" w:customStyle="1" w:styleId="Style11ptUnderline">
    <w:name w:val="Style 11 pt Underline"/>
    <w:basedOn w:val="DefaultParagraphFont"/>
    <w:qFormat/>
    <w:rsid w:val="004809C3"/>
    <w:rPr>
      <w:sz w:val="20"/>
      <w:u w:val="single"/>
    </w:rPr>
  </w:style>
  <w:style w:type="character" w:customStyle="1" w:styleId="Style11pt">
    <w:name w:val="Style 11 pt"/>
    <w:basedOn w:val="DefaultParagraphFont"/>
    <w:qFormat/>
    <w:rsid w:val="004809C3"/>
    <w:rPr>
      <w:sz w:val="20"/>
    </w:rPr>
  </w:style>
  <w:style w:type="character" w:customStyle="1" w:styleId="Style1Char1">
    <w:name w:val="Style1 Char1"/>
    <w:basedOn w:val="DefaultParagraphFont"/>
    <w:qFormat/>
    <w:rsid w:val="004809C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809C3"/>
    <w:rPr>
      <w:sz w:val="18"/>
      <w:szCs w:val="18"/>
    </w:rPr>
  </w:style>
  <w:style w:type="paragraph" w:styleId="CommentText">
    <w:name w:val="annotation text"/>
    <w:basedOn w:val="Normal"/>
    <w:link w:val="CommentTextChar"/>
    <w:uiPriority w:val="99"/>
    <w:unhideWhenUsed/>
    <w:rsid w:val="004809C3"/>
    <w:pPr>
      <w:spacing w:line="240" w:lineRule="auto"/>
    </w:pPr>
    <w:rPr>
      <w:sz w:val="24"/>
    </w:rPr>
  </w:style>
  <w:style w:type="character" w:customStyle="1" w:styleId="CommentTextChar">
    <w:name w:val="Comment Text Char"/>
    <w:basedOn w:val="DefaultParagraphFont"/>
    <w:link w:val="CommentText"/>
    <w:uiPriority w:val="99"/>
    <w:rsid w:val="004809C3"/>
    <w:rPr>
      <w:rFonts w:ascii="Times New Roman" w:hAnsi="Times New Roman" w:cs="Times New Roman"/>
    </w:rPr>
  </w:style>
  <w:style w:type="paragraph" w:styleId="CommentSubject">
    <w:name w:val="annotation subject"/>
    <w:basedOn w:val="CommentText"/>
    <w:next w:val="CommentText"/>
    <w:link w:val="CommentSubjectChar"/>
    <w:unhideWhenUsed/>
    <w:rsid w:val="004809C3"/>
    <w:rPr>
      <w:b/>
      <w:bCs/>
      <w:sz w:val="20"/>
      <w:szCs w:val="20"/>
    </w:rPr>
  </w:style>
  <w:style w:type="character" w:customStyle="1" w:styleId="CommentSubjectChar">
    <w:name w:val="Comment Subject Char"/>
    <w:basedOn w:val="CommentTextChar"/>
    <w:link w:val="CommentSubject"/>
    <w:rsid w:val="004809C3"/>
    <w:rPr>
      <w:rFonts w:ascii="Times New Roman" w:hAnsi="Times New Roman" w:cs="Times New Roman"/>
      <w:b/>
      <w:bCs/>
      <w:sz w:val="20"/>
      <w:szCs w:val="20"/>
    </w:rPr>
  </w:style>
  <w:style w:type="character" w:customStyle="1" w:styleId="StyleDate">
    <w:name w:val="Style Date"/>
    <w:aliases w:val="Author"/>
    <w:qFormat/>
    <w:rsid w:val="004809C3"/>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809C3"/>
    <w:rPr>
      <w:b/>
      <w:bCs/>
    </w:rPr>
  </w:style>
  <w:style w:type="character" w:customStyle="1" w:styleId="apple-converted-space">
    <w:name w:val="apple-converted-space"/>
    <w:basedOn w:val="DefaultParagraphFont"/>
    <w:qFormat/>
    <w:rsid w:val="004809C3"/>
  </w:style>
  <w:style w:type="character" w:customStyle="1" w:styleId="st">
    <w:name w:val="st"/>
    <w:rsid w:val="004809C3"/>
  </w:style>
  <w:style w:type="character" w:customStyle="1" w:styleId="CharChar11">
    <w:name w:val="Char Char11"/>
    <w:rsid w:val="004809C3"/>
    <w:rPr>
      <w:rFonts w:cs="Arial"/>
      <w:bCs/>
      <w:szCs w:val="26"/>
      <w:u w:val="single"/>
      <w:lang w:val="en-US" w:eastAsia="en-US" w:bidi="ar-SA"/>
    </w:rPr>
  </w:style>
  <w:style w:type="character" w:customStyle="1" w:styleId="DebateHighlighted">
    <w:name w:val="Debate Highlighted"/>
    <w:basedOn w:val="DefaultParagraphFont"/>
    <w:qFormat/>
    <w:rsid w:val="004809C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809C3"/>
    <w:rPr>
      <w:rFonts w:ascii="Times New Roman" w:eastAsia="MS Mincho" w:hAnsi="Times New Roman" w:cs="Times New Roman"/>
      <w:sz w:val="16"/>
    </w:rPr>
  </w:style>
  <w:style w:type="character" w:customStyle="1" w:styleId="Highlightedunderline">
    <w:name w:val="Highlighted underline"/>
    <w:qFormat/>
    <w:rsid w:val="004809C3"/>
    <w:rPr>
      <w:rFonts w:ascii="Times New Roman" w:hAnsi="Times New Roman"/>
      <w:sz w:val="20"/>
      <w:shd w:val="clear" w:color="auto" w:fill="C0C0C0"/>
    </w:rPr>
  </w:style>
  <w:style w:type="paragraph" w:customStyle="1" w:styleId="CITE">
    <w:name w:val="CITE"/>
    <w:basedOn w:val="Normal"/>
    <w:next w:val="Normal"/>
    <w:link w:val="CITEChar"/>
    <w:qFormat/>
    <w:rsid w:val="004809C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809C3"/>
    <w:rPr>
      <w:rFonts w:ascii="Liberation Sans" w:hAnsi="Liberation Sans" w:cs="Georgia"/>
      <w:sz w:val="20"/>
      <w:szCs w:val="20"/>
      <w:u w:val="single"/>
    </w:rPr>
  </w:style>
  <w:style w:type="paragraph" w:customStyle="1" w:styleId="cardtext">
    <w:name w:val="card text"/>
    <w:basedOn w:val="Normal"/>
    <w:link w:val="cardtextChar"/>
    <w:qFormat/>
    <w:rsid w:val="004809C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809C3"/>
    <w:rPr>
      <w:rFonts w:ascii="Georgia" w:eastAsia="Calibri" w:hAnsi="Georgia" w:cs="Times New Roman"/>
    </w:rPr>
  </w:style>
  <w:style w:type="character" w:customStyle="1" w:styleId="UnderlineBold0">
    <w:name w:val="Underline Bold"/>
    <w:basedOn w:val="DefaultParagraphFont"/>
    <w:uiPriority w:val="6"/>
    <w:qFormat/>
    <w:rsid w:val="004809C3"/>
    <w:rPr>
      <w:b/>
      <w:sz w:val="20"/>
      <w:u w:val="single"/>
    </w:rPr>
  </w:style>
  <w:style w:type="paragraph" w:styleId="BodyText">
    <w:name w:val="Body Text"/>
    <w:basedOn w:val="Normal"/>
    <w:link w:val="BodyTextChar"/>
    <w:uiPriority w:val="99"/>
    <w:unhideWhenUsed/>
    <w:qFormat/>
    <w:rsid w:val="004809C3"/>
    <w:pPr>
      <w:spacing w:after="120"/>
    </w:pPr>
  </w:style>
  <w:style w:type="character" w:customStyle="1" w:styleId="BodyTextChar">
    <w:name w:val="Body Text Char"/>
    <w:basedOn w:val="DefaultParagraphFont"/>
    <w:link w:val="BodyText"/>
    <w:uiPriority w:val="99"/>
    <w:qFormat/>
    <w:rsid w:val="004809C3"/>
    <w:rPr>
      <w:rFonts w:ascii="Times New Roman" w:hAnsi="Times New Roman" w:cs="Times New Roman"/>
      <w:sz w:val="22"/>
    </w:rPr>
  </w:style>
  <w:style w:type="character" w:customStyle="1" w:styleId="titlechar0">
    <w:name w:val="titlechar"/>
    <w:basedOn w:val="DefaultParagraphFont"/>
    <w:rsid w:val="004809C3"/>
  </w:style>
  <w:style w:type="paragraph" w:customStyle="1" w:styleId="tiny">
    <w:name w:val="tiny"/>
    <w:next w:val="Normal"/>
    <w:link w:val="tinyChar"/>
    <w:autoRedefine/>
    <w:qFormat/>
    <w:rsid w:val="004809C3"/>
    <w:pPr>
      <w:contextualSpacing/>
    </w:pPr>
    <w:rPr>
      <w:rFonts w:ascii="Times New Roman" w:eastAsia="Malgun Gothic" w:hAnsi="Times New Roman" w:cs="Times New Roman"/>
      <w:sz w:val="12"/>
    </w:rPr>
  </w:style>
  <w:style w:type="character" w:customStyle="1" w:styleId="tinyChar">
    <w:name w:val="tiny Char"/>
    <w:link w:val="tiny"/>
    <w:rsid w:val="004809C3"/>
    <w:rPr>
      <w:rFonts w:ascii="Times New Roman" w:eastAsia="Malgun Gothic" w:hAnsi="Times New Roman" w:cs="Times New Roman"/>
      <w:sz w:val="12"/>
    </w:rPr>
  </w:style>
  <w:style w:type="character" w:customStyle="1" w:styleId="DocumentMapChar1">
    <w:name w:val="Document Map Char1"/>
    <w:basedOn w:val="DefaultParagraphFont"/>
    <w:uiPriority w:val="99"/>
    <w:rsid w:val="004809C3"/>
    <w:rPr>
      <w:rFonts w:ascii="Segoe UI" w:hAnsi="Segoe UI" w:cs="Segoe UI"/>
      <w:sz w:val="16"/>
      <w:szCs w:val="16"/>
    </w:rPr>
  </w:style>
  <w:style w:type="character" w:customStyle="1" w:styleId="CommentSubjectChar1">
    <w:name w:val="Comment Subject Char1"/>
    <w:basedOn w:val="CommentTextChar"/>
    <w:uiPriority w:val="99"/>
    <w:semiHidden/>
    <w:rsid w:val="004809C3"/>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4809C3"/>
    <w:rPr>
      <w:rFonts w:ascii="Lucida Grande" w:eastAsiaTheme="minorHAnsi" w:hAnsi="Lucida Grande" w:cs="Lucida Grande"/>
      <w:sz w:val="18"/>
      <w:szCs w:val="18"/>
    </w:rPr>
  </w:style>
  <w:style w:type="character" w:customStyle="1" w:styleId="Style1Char">
    <w:name w:val="Style1 Char"/>
    <w:basedOn w:val="DefaultParagraphFont"/>
    <w:qFormat/>
    <w:rsid w:val="004809C3"/>
    <w:rPr>
      <w:rFonts w:eastAsia="SimSun"/>
      <w:sz w:val="20"/>
      <w:szCs w:val="24"/>
      <w:u w:val="single"/>
      <w:lang w:val="en-US" w:eastAsia="zh-CN" w:bidi="ar-SA"/>
    </w:rPr>
  </w:style>
  <w:style w:type="paragraph" w:customStyle="1" w:styleId="Tag2">
    <w:name w:val="Tag2"/>
    <w:basedOn w:val="Normal"/>
    <w:autoRedefine/>
    <w:qFormat/>
    <w:rsid w:val="004809C3"/>
    <w:rPr>
      <w:rFonts w:eastAsia="Calibri"/>
      <w:b/>
    </w:rPr>
  </w:style>
  <w:style w:type="character" w:customStyle="1" w:styleId="CommentTextChar1">
    <w:name w:val="Comment Text Char1"/>
    <w:basedOn w:val="DefaultParagraphFont"/>
    <w:uiPriority w:val="99"/>
    <w:rsid w:val="004809C3"/>
    <w:rPr>
      <w:rFonts w:ascii="Calibri" w:hAnsi="Calibri"/>
    </w:rPr>
  </w:style>
  <w:style w:type="character" w:customStyle="1" w:styleId="apple-style-span">
    <w:name w:val="apple-style-span"/>
    <w:basedOn w:val="DefaultParagraphFont"/>
    <w:qFormat/>
    <w:rsid w:val="004809C3"/>
  </w:style>
  <w:style w:type="character" w:customStyle="1" w:styleId="FootnoteTextChar">
    <w:name w:val="Footnote Text Char"/>
    <w:basedOn w:val="DefaultParagraphFont"/>
    <w:link w:val="FootnoteText"/>
    <w:rsid w:val="004809C3"/>
    <w:rPr>
      <w:rFonts w:ascii="Calibri" w:hAnsi="Calibri"/>
    </w:rPr>
  </w:style>
  <w:style w:type="paragraph" w:styleId="FootnoteText">
    <w:name w:val="footnote text"/>
    <w:basedOn w:val="Normal"/>
    <w:link w:val="FootnoteTextChar"/>
    <w:unhideWhenUsed/>
    <w:qFormat/>
    <w:rsid w:val="004809C3"/>
    <w:pPr>
      <w:spacing w:after="0" w:line="240" w:lineRule="auto"/>
    </w:pPr>
    <w:rPr>
      <w:rFonts w:ascii="Calibri" w:hAnsi="Calibri" w:cstheme="minorBidi"/>
      <w:sz w:val="24"/>
    </w:rPr>
  </w:style>
  <w:style w:type="character" w:customStyle="1" w:styleId="FootnoteTextChar1">
    <w:name w:val="Footnote Text Char1"/>
    <w:basedOn w:val="DefaultParagraphFont"/>
    <w:rsid w:val="004809C3"/>
    <w:rPr>
      <w:rFonts w:ascii="Times New Roman" w:hAnsi="Times New Roman" w:cs="Times New Roman"/>
      <w:sz w:val="20"/>
      <w:szCs w:val="20"/>
    </w:rPr>
  </w:style>
  <w:style w:type="paragraph" w:customStyle="1" w:styleId="p">
    <w:name w:val="p"/>
    <w:basedOn w:val="Normal"/>
    <w:rsid w:val="004809C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809C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809C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809C3"/>
    <w:rPr>
      <w:vertAlign w:val="superscript"/>
    </w:rPr>
  </w:style>
  <w:style w:type="paragraph" w:customStyle="1" w:styleId="para">
    <w:name w:val="para"/>
    <w:basedOn w:val="Normal"/>
    <w:rsid w:val="004809C3"/>
    <w:pPr>
      <w:spacing w:before="100" w:beforeAutospacing="1" w:after="100" w:afterAutospacing="1" w:line="240" w:lineRule="auto"/>
    </w:pPr>
  </w:style>
  <w:style w:type="paragraph" w:customStyle="1" w:styleId="selectionshareable">
    <w:name w:val="selectionshareable"/>
    <w:basedOn w:val="Normal"/>
    <w:uiPriority w:val="99"/>
    <w:qFormat/>
    <w:rsid w:val="004809C3"/>
    <w:pPr>
      <w:spacing w:before="100" w:beforeAutospacing="1" w:after="100" w:afterAutospacing="1" w:line="240" w:lineRule="auto"/>
    </w:pPr>
  </w:style>
  <w:style w:type="character" w:customStyle="1" w:styleId="vm-hook">
    <w:name w:val="vm-hook"/>
    <w:basedOn w:val="DefaultParagraphFont"/>
    <w:rsid w:val="004809C3"/>
  </w:style>
  <w:style w:type="character" w:customStyle="1" w:styleId="dfm-title">
    <w:name w:val="dfm-title"/>
    <w:basedOn w:val="DefaultParagraphFont"/>
    <w:rsid w:val="004809C3"/>
  </w:style>
  <w:style w:type="paragraph" w:customStyle="1" w:styleId="evidencetext">
    <w:name w:val="evidence text"/>
    <w:basedOn w:val="Normal"/>
    <w:link w:val="evidencetextChar1"/>
    <w:qFormat/>
    <w:rsid w:val="004809C3"/>
    <w:pPr>
      <w:spacing w:after="0" w:line="240" w:lineRule="auto"/>
      <w:ind w:left="432" w:right="432"/>
    </w:pPr>
    <w:rPr>
      <w:color w:val="000000"/>
      <w:lang w:val="x-none" w:eastAsia="x-none"/>
    </w:rPr>
  </w:style>
  <w:style w:type="character" w:customStyle="1" w:styleId="evidencetextChar1">
    <w:name w:val="evidence text Char1"/>
    <w:link w:val="evidencetext"/>
    <w:rsid w:val="004809C3"/>
    <w:rPr>
      <w:rFonts w:ascii="Times New Roman" w:hAnsi="Times New Roman" w:cs="Times New Roman"/>
      <w:color w:val="000000"/>
      <w:sz w:val="22"/>
      <w:lang w:val="x-none" w:eastAsia="x-none"/>
    </w:rPr>
  </w:style>
  <w:style w:type="paragraph" w:customStyle="1" w:styleId="CardIndented">
    <w:name w:val="Card (Indented)"/>
    <w:basedOn w:val="Normal"/>
    <w:link w:val="CardIndentedChar"/>
    <w:qFormat/>
    <w:rsid w:val="004809C3"/>
    <w:pPr>
      <w:spacing w:after="0" w:line="240" w:lineRule="auto"/>
      <w:ind w:left="288"/>
    </w:pPr>
  </w:style>
  <w:style w:type="paragraph" w:customStyle="1" w:styleId="Emphasize">
    <w:name w:val="Emphasize"/>
    <w:basedOn w:val="Normal"/>
    <w:uiPriority w:val="7"/>
    <w:qFormat/>
    <w:rsid w:val="004809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809C3"/>
    <w:rPr>
      <w:rFonts w:asciiTheme="minorHAnsi" w:hAnsiTheme="minorHAnsi"/>
      <w:sz w:val="22"/>
    </w:rPr>
  </w:style>
  <w:style w:type="character" w:customStyle="1" w:styleId="UnresolvedMention1">
    <w:name w:val="Unresolved Mention1"/>
    <w:basedOn w:val="DefaultParagraphFont"/>
    <w:uiPriority w:val="99"/>
    <w:unhideWhenUsed/>
    <w:rsid w:val="004809C3"/>
    <w:rPr>
      <w:color w:val="808080"/>
      <w:shd w:val="clear" w:color="auto" w:fill="E6E6E6"/>
    </w:rPr>
  </w:style>
  <w:style w:type="character" w:customStyle="1" w:styleId="BodyTextChar1">
    <w:name w:val="Body Text Char1"/>
    <w:aliases w:val="Very Small Text Char1"/>
    <w:basedOn w:val="DefaultParagraphFont"/>
    <w:uiPriority w:val="99"/>
    <w:rsid w:val="004809C3"/>
    <w:rPr>
      <w:rFonts w:ascii="Times New Roman" w:hAnsi="Times New Roman"/>
      <w:sz w:val="24"/>
    </w:rPr>
  </w:style>
  <w:style w:type="character" w:customStyle="1" w:styleId="UnresolvedMention2">
    <w:name w:val="Unresolved Mention2"/>
    <w:basedOn w:val="DefaultParagraphFont"/>
    <w:uiPriority w:val="99"/>
    <w:unhideWhenUsed/>
    <w:rsid w:val="004809C3"/>
    <w:rPr>
      <w:color w:val="808080"/>
      <w:shd w:val="clear" w:color="auto" w:fill="E6E6E6"/>
    </w:rPr>
  </w:style>
  <w:style w:type="character" w:customStyle="1" w:styleId="Author-Date">
    <w:name w:val="Author-Date"/>
    <w:qFormat/>
    <w:rsid w:val="004809C3"/>
    <w:rPr>
      <w:b/>
      <w:sz w:val="24"/>
    </w:rPr>
  </w:style>
  <w:style w:type="character" w:customStyle="1" w:styleId="ListLabel12">
    <w:name w:val="ListLabel 12"/>
    <w:qFormat/>
    <w:rsid w:val="004809C3"/>
    <w:rPr>
      <w:strike w:val="0"/>
      <w:dstrike w:val="0"/>
      <w:color w:val="000000"/>
      <w:spacing w:val="0"/>
      <w:w w:val="100"/>
      <w:sz w:val="16"/>
      <w:lang w:val="en-US"/>
    </w:rPr>
  </w:style>
  <w:style w:type="character" w:customStyle="1" w:styleId="ListLabel11">
    <w:name w:val="ListLabel 11"/>
    <w:qFormat/>
    <w:rsid w:val="004809C3"/>
    <w:rPr>
      <w:strike w:val="0"/>
      <w:dstrike w:val="0"/>
      <w:color w:val="000000"/>
      <w:spacing w:val="70"/>
      <w:w w:val="100"/>
      <w:sz w:val="16"/>
      <w:lang w:val="en-US"/>
    </w:rPr>
  </w:style>
  <w:style w:type="character" w:customStyle="1" w:styleId="ListLabel10">
    <w:name w:val="ListLabel 10"/>
    <w:qFormat/>
    <w:rsid w:val="004809C3"/>
    <w:rPr>
      <w:strike w:val="0"/>
      <w:dstrike w:val="0"/>
      <w:color w:val="000000"/>
      <w:spacing w:val="0"/>
      <w:w w:val="100"/>
      <w:sz w:val="18"/>
      <w:lang w:val="en-US"/>
    </w:rPr>
  </w:style>
  <w:style w:type="character" w:customStyle="1" w:styleId="ListLabel9">
    <w:name w:val="ListLabel 9"/>
    <w:qFormat/>
    <w:rsid w:val="004809C3"/>
    <w:rPr>
      <w:strike w:val="0"/>
      <w:dstrike w:val="0"/>
      <w:color w:val="000000"/>
      <w:spacing w:val="0"/>
      <w:w w:val="100"/>
      <w:sz w:val="21"/>
      <w:lang w:val="en-US"/>
    </w:rPr>
  </w:style>
  <w:style w:type="character" w:customStyle="1" w:styleId="ListLabel8">
    <w:name w:val="ListLabel 8"/>
    <w:qFormat/>
    <w:rsid w:val="004809C3"/>
    <w:rPr>
      <w:strike w:val="0"/>
      <w:dstrike w:val="0"/>
      <w:color w:val="000000"/>
      <w:spacing w:val="0"/>
      <w:w w:val="100"/>
      <w:sz w:val="20"/>
      <w:lang w:val="en-US"/>
    </w:rPr>
  </w:style>
  <w:style w:type="character" w:customStyle="1" w:styleId="ListLabel7">
    <w:name w:val="ListLabel 7"/>
    <w:qFormat/>
    <w:rsid w:val="004809C3"/>
    <w:rPr>
      <w:strike w:val="0"/>
      <w:dstrike w:val="0"/>
      <w:color w:val="000000"/>
      <w:spacing w:val="0"/>
      <w:w w:val="100"/>
      <w:sz w:val="20"/>
      <w:lang w:val="en-US"/>
    </w:rPr>
  </w:style>
  <w:style w:type="character" w:customStyle="1" w:styleId="ListLabel6">
    <w:name w:val="ListLabel 6"/>
    <w:qFormat/>
    <w:rsid w:val="004809C3"/>
    <w:rPr>
      <w:i/>
      <w:strike w:val="0"/>
      <w:dstrike w:val="0"/>
      <w:color w:val="000000"/>
      <w:spacing w:val="0"/>
      <w:w w:val="100"/>
      <w:sz w:val="20"/>
      <w:lang w:val="en-US"/>
    </w:rPr>
  </w:style>
  <w:style w:type="character" w:customStyle="1" w:styleId="ListLabel5">
    <w:name w:val="ListLabel 5"/>
    <w:qFormat/>
    <w:rsid w:val="004809C3"/>
    <w:rPr>
      <w:strike w:val="0"/>
      <w:dstrike w:val="0"/>
      <w:color w:val="000000"/>
      <w:spacing w:val="0"/>
      <w:w w:val="100"/>
      <w:sz w:val="20"/>
      <w:lang w:val="en-US"/>
    </w:rPr>
  </w:style>
  <w:style w:type="character" w:customStyle="1" w:styleId="ListLabel4">
    <w:name w:val="ListLabel 4"/>
    <w:qFormat/>
    <w:rsid w:val="004809C3"/>
    <w:rPr>
      <w:strike w:val="0"/>
      <w:dstrike w:val="0"/>
      <w:color w:val="000000"/>
      <w:spacing w:val="0"/>
      <w:w w:val="100"/>
      <w:sz w:val="19"/>
      <w:lang w:val="en-US"/>
    </w:rPr>
  </w:style>
  <w:style w:type="character" w:customStyle="1" w:styleId="ListLabel3">
    <w:name w:val="ListLabel 3"/>
    <w:qFormat/>
    <w:rsid w:val="004809C3"/>
    <w:rPr>
      <w:i/>
      <w:strike w:val="0"/>
      <w:dstrike w:val="0"/>
      <w:color w:val="000000"/>
      <w:spacing w:val="0"/>
      <w:w w:val="100"/>
      <w:sz w:val="20"/>
      <w:lang w:val="en-US"/>
    </w:rPr>
  </w:style>
  <w:style w:type="character" w:customStyle="1" w:styleId="ListLabel2">
    <w:name w:val="ListLabel 2"/>
    <w:qFormat/>
    <w:rsid w:val="004809C3"/>
    <w:rPr>
      <w:strike w:val="0"/>
      <w:dstrike w:val="0"/>
      <w:color w:val="000000"/>
      <w:spacing w:val="0"/>
      <w:w w:val="100"/>
      <w:sz w:val="20"/>
      <w:lang w:val="en-US"/>
    </w:rPr>
  </w:style>
  <w:style w:type="character" w:customStyle="1" w:styleId="ListLabel1">
    <w:name w:val="ListLabel 1"/>
    <w:qFormat/>
    <w:rsid w:val="004809C3"/>
    <w:rPr>
      <w:i/>
      <w:strike w:val="0"/>
      <w:dstrike w:val="0"/>
      <w:color w:val="000000"/>
      <w:spacing w:val="0"/>
      <w:w w:val="100"/>
      <w:sz w:val="18"/>
      <w:lang w:val="en-US"/>
    </w:rPr>
  </w:style>
  <w:style w:type="character" w:customStyle="1" w:styleId="verdana">
    <w:name w:val="verdana"/>
    <w:basedOn w:val="DefaultParagraphFont"/>
    <w:qFormat/>
    <w:rsid w:val="004809C3"/>
    <w:rPr>
      <w:rFonts w:cs="Times New Roman"/>
    </w:rPr>
  </w:style>
  <w:style w:type="character" w:customStyle="1" w:styleId="italic">
    <w:name w:val="italic"/>
    <w:basedOn w:val="DefaultParagraphFont"/>
    <w:qFormat/>
    <w:rsid w:val="004809C3"/>
    <w:rPr>
      <w:rFonts w:cs="Times New Roman"/>
    </w:rPr>
  </w:style>
  <w:style w:type="character" w:customStyle="1" w:styleId="hit">
    <w:name w:val="hit"/>
    <w:basedOn w:val="DefaultParagraphFont"/>
    <w:qFormat/>
    <w:rsid w:val="004809C3"/>
    <w:rPr>
      <w:rFonts w:cs="Times New Roman"/>
    </w:rPr>
  </w:style>
  <w:style w:type="character" w:customStyle="1" w:styleId="blue">
    <w:name w:val="blue"/>
    <w:basedOn w:val="DefaultParagraphFont"/>
    <w:qFormat/>
    <w:rsid w:val="004809C3"/>
    <w:rPr>
      <w:rFonts w:cs="Times New Roman"/>
    </w:rPr>
  </w:style>
  <w:style w:type="character" w:customStyle="1" w:styleId="copyrightdescription">
    <w:name w:val="copyrightdescription"/>
    <w:basedOn w:val="DefaultParagraphFont"/>
    <w:qFormat/>
    <w:rsid w:val="004809C3"/>
    <w:rPr>
      <w:rFonts w:cs="Times New Roman"/>
    </w:rPr>
  </w:style>
  <w:style w:type="character" w:customStyle="1" w:styleId="tabtitle">
    <w:name w:val="tabtitle"/>
    <w:basedOn w:val="DefaultParagraphFont"/>
    <w:qFormat/>
    <w:rsid w:val="004809C3"/>
    <w:rPr>
      <w:rFonts w:cs="Times New Roman"/>
    </w:rPr>
  </w:style>
  <w:style w:type="character" w:customStyle="1" w:styleId="resultbodyblack">
    <w:name w:val="resultbodyblack"/>
    <w:basedOn w:val="DefaultParagraphFont"/>
    <w:qFormat/>
    <w:rsid w:val="004809C3"/>
    <w:rPr>
      <w:rFonts w:cs="Times New Roman"/>
    </w:rPr>
  </w:style>
  <w:style w:type="character" w:customStyle="1" w:styleId="resultbody">
    <w:name w:val="resultbody"/>
    <w:basedOn w:val="DefaultParagraphFont"/>
    <w:qFormat/>
    <w:rsid w:val="004809C3"/>
    <w:rPr>
      <w:rFonts w:cs="Times New Roman"/>
    </w:rPr>
  </w:style>
  <w:style w:type="character" w:customStyle="1" w:styleId="resultbodysmallitalic">
    <w:name w:val="resultbodysmallitalic"/>
    <w:basedOn w:val="DefaultParagraphFont"/>
    <w:qFormat/>
    <w:rsid w:val="004809C3"/>
    <w:rPr>
      <w:rFonts w:cs="Times New Roman"/>
    </w:rPr>
  </w:style>
  <w:style w:type="character" w:customStyle="1" w:styleId="resultpron">
    <w:name w:val="resultpron"/>
    <w:basedOn w:val="DefaultParagraphFont"/>
    <w:qFormat/>
    <w:rsid w:val="004809C3"/>
    <w:rPr>
      <w:rFonts w:cs="Times New Roman"/>
    </w:rPr>
  </w:style>
  <w:style w:type="character" w:customStyle="1" w:styleId="NumberingSymbols">
    <w:name w:val="Numbering Symbols"/>
    <w:qFormat/>
    <w:rsid w:val="004809C3"/>
  </w:style>
  <w:style w:type="character" w:customStyle="1" w:styleId="StrongEmphasis">
    <w:name w:val="Strong Emphasis"/>
    <w:qFormat/>
    <w:rsid w:val="004809C3"/>
    <w:rPr>
      <w:b/>
      <w:bCs/>
    </w:rPr>
  </w:style>
  <w:style w:type="character" w:customStyle="1" w:styleId="Emphasis2">
    <w:name w:val="Emphasis2"/>
    <w:basedOn w:val="DefaultParagraphFont"/>
    <w:qFormat/>
    <w:rsid w:val="004809C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809C3"/>
    <w:rPr>
      <w:rFonts w:ascii="Times New Roman" w:hAnsi="Times New Roman"/>
      <w:sz w:val="20"/>
      <w:szCs w:val="24"/>
      <w:u w:val="single"/>
      <w:lang w:val="en-US" w:eastAsia="en-US" w:bidi="ar-SA"/>
    </w:rPr>
  </w:style>
  <w:style w:type="character" w:customStyle="1" w:styleId="pg">
    <w:name w:val="pg"/>
    <w:basedOn w:val="DefaultParagraphFont"/>
    <w:qFormat/>
    <w:rsid w:val="004809C3"/>
  </w:style>
  <w:style w:type="character" w:customStyle="1" w:styleId="ital-inline">
    <w:name w:val="ital-inline"/>
    <w:basedOn w:val="DefaultParagraphFont"/>
    <w:qFormat/>
    <w:rsid w:val="004809C3"/>
  </w:style>
  <w:style w:type="character" w:customStyle="1" w:styleId="senselabelstart">
    <w:name w:val="sense_label start"/>
    <w:basedOn w:val="DefaultParagraphFont"/>
    <w:qFormat/>
    <w:rsid w:val="004809C3"/>
  </w:style>
  <w:style w:type="character" w:customStyle="1" w:styleId="sensecontent">
    <w:name w:val="sense_content"/>
    <w:basedOn w:val="DefaultParagraphFont"/>
    <w:qFormat/>
    <w:rsid w:val="004809C3"/>
  </w:style>
  <w:style w:type="character" w:customStyle="1" w:styleId="vi">
    <w:name w:val="vi"/>
    <w:basedOn w:val="DefaultParagraphFont"/>
    <w:qFormat/>
    <w:rsid w:val="004809C3"/>
  </w:style>
  <w:style w:type="character" w:customStyle="1" w:styleId="senselabel">
    <w:name w:val="sense_label"/>
    <w:basedOn w:val="DefaultParagraphFont"/>
    <w:qFormat/>
    <w:rsid w:val="004809C3"/>
  </w:style>
  <w:style w:type="character" w:customStyle="1" w:styleId="Style11ptItalicUnderline">
    <w:name w:val="Style 11 pt Italic Underline"/>
    <w:basedOn w:val="DefaultParagraphFont"/>
    <w:qFormat/>
    <w:rsid w:val="004809C3"/>
    <w:rPr>
      <w:i/>
      <w:iCs/>
      <w:sz w:val="20"/>
      <w:u w:val="single"/>
    </w:rPr>
  </w:style>
  <w:style w:type="character" w:customStyle="1" w:styleId="Style11ptBoldUnderline">
    <w:name w:val="Style 11 pt Bold Underline"/>
    <w:basedOn w:val="DefaultParagraphFont"/>
    <w:qFormat/>
    <w:rsid w:val="004809C3"/>
    <w:rPr>
      <w:b/>
      <w:bCs/>
      <w:sz w:val="20"/>
      <w:u w:val="single"/>
    </w:rPr>
  </w:style>
  <w:style w:type="character" w:customStyle="1" w:styleId="StyleStyle4CharTimesNewRoman11ptItalic">
    <w:name w:val="Style Style4 Char + Times New Roman 11 pt Italic"/>
    <w:basedOn w:val="DefaultParagraphFont"/>
    <w:qFormat/>
    <w:rsid w:val="004809C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809C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809C3"/>
    <w:rPr>
      <w:color w:val="000000"/>
      <w:sz w:val="20"/>
    </w:rPr>
  </w:style>
  <w:style w:type="character" w:customStyle="1" w:styleId="Style11ptBlackUnderline">
    <w:name w:val="Style 11 pt Black Underline"/>
    <w:basedOn w:val="DefaultParagraphFont"/>
    <w:qFormat/>
    <w:rsid w:val="004809C3"/>
    <w:rPr>
      <w:color w:val="000000"/>
      <w:sz w:val="20"/>
      <w:u w:val="single"/>
    </w:rPr>
  </w:style>
  <w:style w:type="character" w:customStyle="1" w:styleId="pmterms1">
    <w:name w:val="pmterms1"/>
    <w:basedOn w:val="DefaultParagraphFont"/>
    <w:qFormat/>
    <w:rsid w:val="004809C3"/>
  </w:style>
  <w:style w:type="character" w:customStyle="1" w:styleId="HTMLTypewriter3">
    <w:name w:val="HTML Typewriter3"/>
    <w:basedOn w:val="DefaultParagraphFont"/>
    <w:qFormat/>
    <w:rsid w:val="004809C3"/>
    <w:rPr>
      <w:rFonts w:ascii="Courier New" w:eastAsia="SimSun" w:hAnsi="Courier New" w:cs="Courier New"/>
      <w:sz w:val="20"/>
      <w:szCs w:val="20"/>
    </w:rPr>
  </w:style>
  <w:style w:type="character" w:customStyle="1" w:styleId="CardsChar">
    <w:name w:val="Cards Char"/>
    <w:basedOn w:val="DefaultParagraphFont"/>
    <w:qFormat/>
    <w:rsid w:val="004809C3"/>
    <w:rPr>
      <w:rFonts w:ascii="Times New Roman" w:hAnsi="Times New Roman" w:cs="Times New Roman"/>
      <w:lang w:val="en-US" w:bidi="ar-SA"/>
    </w:rPr>
  </w:style>
  <w:style w:type="character" w:customStyle="1" w:styleId="CardsFont12pt0">
    <w:name w:val="Cards + Font 12pt"/>
    <w:basedOn w:val="CardsChar"/>
    <w:qFormat/>
    <w:rsid w:val="004809C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809C3"/>
    <w:rPr>
      <w:rFonts w:ascii="Times New Roman" w:hAnsi="Times New Roman" w:cs="Times New Roman"/>
      <w:b/>
      <w:sz w:val="24"/>
      <w:u w:val="single"/>
      <w:lang w:val="en-US" w:bidi="ar-SA"/>
    </w:rPr>
  </w:style>
  <w:style w:type="character" w:styleId="HTMLCite">
    <w:name w:val="HTML Cite"/>
    <w:basedOn w:val="DefaultParagraphFont"/>
    <w:uiPriority w:val="99"/>
    <w:qFormat/>
    <w:rsid w:val="004809C3"/>
    <w:rPr>
      <w:rFonts w:cs="Times New Roman"/>
      <w:i/>
    </w:rPr>
  </w:style>
  <w:style w:type="character" w:customStyle="1" w:styleId="VisitedInternetLink">
    <w:name w:val="Visited Internet Link"/>
    <w:basedOn w:val="DefaultParagraphFont"/>
    <w:rsid w:val="004809C3"/>
    <w:rPr>
      <w:color w:val="800080"/>
      <w:u w:val="single"/>
    </w:rPr>
  </w:style>
  <w:style w:type="character" w:customStyle="1" w:styleId="CitesChar">
    <w:name w:val="Cites Char"/>
    <w:basedOn w:val="DefaultParagraphFont"/>
    <w:qFormat/>
    <w:rsid w:val="004809C3"/>
    <w:rPr>
      <w:szCs w:val="24"/>
      <w:lang w:val="en-US" w:bidi="ar-SA"/>
    </w:rPr>
  </w:style>
  <w:style w:type="character" w:customStyle="1" w:styleId="loose">
    <w:name w:val="loose"/>
    <w:qFormat/>
    <w:rsid w:val="004809C3"/>
  </w:style>
  <w:style w:type="character" w:customStyle="1" w:styleId="domtooltips">
    <w:name w:val="domtooltips"/>
    <w:basedOn w:val="DefaultParagraphFont"/>
    <w:qFormat/>
    <w:rsid w:val="004809C3"/>
  </w:style>
  <w:style w:type="character" w:customStyle="1" w:styleId="caps">
    <w:name w:val="caps"/>
    <w:basedOn w:val="DefaultParagraphFont"/>
    <w:qFormat/>
    <w:rsid w:val="004809C3"/>
  </w:style>
  <w:style w:type="character" w:customStyle="1" w:styleId="Style11ptUnderlineBorderSinglesolidlineAuto05pt">
    <w:name w:val="Style 11 pt Underline Border: : (Single solid line Auto  0.5 pt..."/>
    <w:basedOn w:val="DefaultParagraphFont"/>
    <w:qFormat/>
    <w:rsid w:val="004809C3"/>
    <w:rPr>
      <w:sz w:val="20"/>
      <w:u w:val="single"/>
      <w:bdr w:val="single" w:sz="4" w:space="0" w:color="00000A"/>
    </w:rPr>
  </w:style>
  <w:style w:type="character" w:customStyle="1" w:styleId="StyleUnderlineChar11pt">
    <w:name w:val="Style Underline Char + 11 pt"/>
    <w:basedOn w:val="DefaultParagraphFont"/>
    <w:qFormat/>
    <w:rsid w:val="004809C3"/>
    <w:rPr>
      <w:rFonts w:ascii="Times New Roman" w:hAnsi="Times New Roman"/>
      <w:sz w:val="20"/>
      <w:szCs w:val="24"/>
      <w:u w:val="single"/>
      <w:lang w:val="en-US" w:eastAsia="en-US" w:bidi="ar-SA"/>
    </w:rPr>
  </w:style>
  <w:style w:type="paragraph" w:styleId="List">
    <w:name w:val="List"/>
    <w:basedOn w:val="BodyText"/>
    <w:uiPriority w:val="99"/>
    <w:rsid w:val="004809C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809C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809C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809C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809C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809C3"/>
    <w:rPr>
      <w:rFonts w:cs="Times New Roman"/>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809C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809C3"/>
    <w:rPr>
      <w:rFonts w:ascii="Liberation Sans" w:eastAsia="Droid Sans Fallback" w:hAnsi="Liberation Sans" w:cs="Times New Roman"/>
      <w:color w:val="00000A"/>
      <w:sz w:val="22"/>
    </w:rPr>
  </w:style>
  <w:style w:type="paragraph" w:customStyle="1" w:styleId="FrameContents">
    <w:name w:val="Frame Contents"/>
    <w:basedOn w:val="Normal"/>
    <w:qFormat/>
    <w:rsid w:val="004809C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809C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809C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4809C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809C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809C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809C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809C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809C3"/>
    <w:rPr>
      <w:rFonts w:ascii="Times New Roman" w:eastAsia="Times New Roman" w:hAnsi="Times New Roman" w:cs="Arial"/>
      <w:bCs/>
      <w:caps/>
      <w:color w:val="00000A"/>
      <w:sz w:val="20"/>
      <w:szCs w:val="20"/>
    </w:rPr>
  </w:style>
  <w:style w:type="character" w:customStyle="1" w:styleId="Heading3Char1">
    <w:name w:val="Heading 3 Char1"/>
    <w:qFormat/>
    <w:rsid w:val="004809C3"/>
    <w:rPr>
      <w:rFonts w:cs="Arial"/>
      <w:bCs/>
      <w:szCs w:val="26"/>
      <w:u w:val="single"/>
      <w:lang w:val="en-US" w:eastAsia="en-US" w:bidi="ar-SA"/>
    </w:rPr>
  </w:style>
  <w:style w:type="paragraph" w:customStyle="1" w:styleId="Smalltext">
    <w:name w:val="Small text"/>
    <w:aliases w:val="Quote1,Quote11"/>
    <w:basedOn w:val="Normal"/>
    <w:link w:val="SmalltextChar"/>
    <w:qFormat/>
    <w:rsid w:val="004809C3"/>
    <w:rPr>
      <w:rFonts w:eastAsia="MS Mincho"/>
      <w:sz w:val="16"/>
    </w:rPr>
  </w:style>
  <w:style w:type="character" w:customStyle="1" w:styleId="BoldUnderlineChar">
    <w:name w:val="Bold Underline Char"/>
    <w:basedOn w:val="DefaultParagraphFont"/>
    <w:locked/>
    <w:rsid w:val="004809C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809C3"/>
    <w:rPr>
      <w:b w:val="0"/>
      <w:bCs w:val="0"/>
      <w:sz w:val="22"/>
      <w:u w:val="single"/>
    </w:rPr>
  </w:style>
  <w:style w:type="character" w:customStyle="1" w:styleId="StyleGaramond">
    <w:name w:val="Style Garamond"/>
    <w:qFormat/>
    <w:rsid w:val="004809C3"/>
    <w:rPr>
      <w:rFonts w:ascii="Garamond" w:hAnsi="Garamond" w:cs="Garamond"/>
    </w:rPr>
  </w:style>
  <w:style w:type="character" w:customStyle="1" w:styleId="StyletagGaramondChar">
    <w:name w:val="Style tag + Garamond Char"/>
    <w:qFormat/>
    <w:rsid w:val="004809C3"/>
    <w:rPr>
      <w:rFonts w:ascii="Garamond" w:hAnsi="Garamond" w:cs="Garamond"/>
      <w:b/>
      <w:bCs/>
      <w:sz w:val="24"/>
      <w:szCs w:val="24"/>
      <w:lang w:val="en-US" w:bidi="ar-SA"/>
    </w:rPr>
  </w:style>
  <w:style w:type="character" w:customStyle="1" w:styleId="StylecardGaramond12ptUnderlineChar">
    <w:name w:val="Style card + Garamond 12 pt Underline Char"/>
    <w:qFormat/>
    <w:rsid w:val="004809C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809C3"/>
    <w:rPr>
      <w:rFonts w:ascii="Arial" w:hAnsi="Arial"/>
      <w:b/>
      <w:sz w:val="20"/>
      <w:u w:val="single"/>
    </w:rPr>
  </w:style>
  <w:style w:type="character" w:customStyle="1" w:styleId="WW8Num2z0">
    <w:name w:val="WW8Num2z0"/>
    <w:qFormat/>
    <w:rsid w:val="004809C3"/>
  </w:style>
  <w:style w:type="character" w:customStyle="1" w:styleId="WW8Num2z1">
    <w:name w:val="WW8Num2z1"/>
    <w:qFormat/>
    <w:rsid w:val="004809C3"/>
  </w:style>
  <w:style w:type="character" w:customStyle="1" w:styleId="WW8Num2z2">
    <w:name w:val="WW8Num2z2"/>
    <w:qFormat/>
    <w:rsid w:val="004809C3"/>
  </w:style>
  <w:style w:type="character" w:customStyle="1" w:styleId="WW8Num2z3">
    <w:name w:val="WW8Num2z3"/>
    <w:qFormat/>
    <w:rsid w:val="004809C3"/>
  </w:style>
  <w:style w:type="character" w:customStyle="1" w:styleId="WW8Num2z4">
    <w:name w:val="WW8Num2z4"/>
    <w:qFormat/>
    <w:rsid w:val="004809C3"/>
  </w:style>
  <w:style w:type="character" w:customStyle="1" w:styleId="WW8Num2z5">
    <w:name w:val="WW8Num2z5"/>
    <w:qFormat/>
    <w:rsid w:val="004809C3"/>
  </w:style>
  <w:style w:type="character" w:customStyle="1" w:styleId="WW8Num2z6">
    <w:name w:val="WW8Num2z6"/>
    <w:qFormat/>
    <w:rsid w:val="004809C3"/>
  </w:style>
  <w:style w:type="character" w:customStyle="1" w:styleId="WW8Num2z7">
    <w:name w:val="WW8Num2z7"/>
    <w:qFormat/>
    <w:rsid w:val="004809C3"/>
  </w:style>
  <w:style w:type="character" w:customStyle="1" w:styleId="WW8Num2z8">
    <w:name w:val="WW8Num2z8"/>
    <w:qFormat/>
    <w:rsid w:val="004809C3"/>
  </w:style>
  <w:style w:type="character" w:customStyle="1" w:styleId="WW8Num5z0">
    <w:name w:val="WW8Num5z0"/>
    <w:qFormat/>
    <w:rsid w:val="004809C3"/>
  </w:style>
  <w:style w:type="character" w:customStyle="1" w:styleId="WW8Num5z1">
    <w:name w:val="WW8Num5z1"/>
    <w:qFormat/>
    <w:rsid w:val="004809C3"/>
  </w:style>
  <w:style w:type="character" w:customStyle="1" w:styleId="WW8Num5z2">
    <w:name w:val="WW8Num5z2"/>
    <w:qFormat/>
    <w:rsid w:val="004809C3"/>
  </w:style>
  <w:style w:type="character" w:customStyle="1" w:styleId="WW8Num5z3">
    <w:name w:val="WW8Num5z3"/>
    <w:qFormat/>
    <w:rsid w:val="004809C3"/>
  </w:style>
  <w:style w:type="character" w:customStyle="1" w:styleId="WW8Num5z4">
    <w:name w:val="WW8Num5z4"/>
    <w:qFormat/>
    <w:rsid w:val="004809C3"/>
  </w:style>
  <w:style w:type="character" w:customStyle="1" w:styleId="WW8Num5z5">
    <w:name w:val="WW8Num5z5"/>
    <w:qFormat/>
    <w:rsid w:val="004809C3"/>
  </w:style>
  <w:style w:type="character" w:customStyle="1" w:styleId="WW8Num5z6">
    <w:name w:val="WW8Num5z6"/>
    <w:qFormat/>
    <w:rsid w:val="004809C3"/>
  </w:style>
  <w:style w:type="character" w:customStyle="1" w:styleId="WW8Num5z7">
    <w:name w:val="WW8Num5z7"/>
    <w:qFormat/>
    <w:rsid w:val="004809C3"/>
  </w:style>
  <w:style w:type="character" w:customStyle="1" w:styleId="WW8Num5z8">
    <w:name w:val="WW8Num5z8"/>
    <w:qFormat/>
    <w:rsid w:val="004809C3"/>
  </w:style>
  <w:style w:type="character" w:customStyle="1" w:styleId="CiteChar0">
    <w:name w:val="Cite Char"/>
    <w:aliases w:val="cite_tag Char,Char Char Char Char1 Char Char1,Char Char Char Char1 Char,Taglines Char Char, Cha"/>
    <w:basedOn w:val="DefaultParagraphFont"/>
    <w:qFormat/>
    <w:rsid w:val="004809C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809C3"/>
    <w:rPr>
      <w:rFonts w:ascii="Times New Roman" w:eastAsia="Times New Roman" w:hAnsi="Times New Roman" w:cs="Times New Roman"/>
      <w:u w:val="thick"/>
    </w:rPr>
  </w:style>
  <w:style w:type="character" w:customStyle="1" w:styleId="ListLabel19">
    <w:name w:val="ListLabel 19"/>
    <w:qFormat/>
    <w:rsid w:val="004809C3"/>
    <w:rPr>
      <w:b/>
      <w:i/>
      <w:strike w:val="0"/>
      <w:dstrike w:val="0"/>
      <w:spacing w:val="0"/>
      <w:w w:val="100"/>
      <w:sz w:val="26"/>
    </w:rPr>
  </w:style>
  <w:style w:type="paragraph" w:styleId="Footer">
    <w:name w:val="footer"/>
    <w:basedOn w:val="Normal"/>
    <w:link w:val="FooterChar"/>
    <w:uiPriority w:val="99"/>
    <w:rsid w:val="004809C3"/>
  </w:style>
  <w:style w:type="character" w:customStyle="1" w:styleId="FooterChar">
    <w:name w:val="Footer Char"/>
    <w:basedOn w:val="DefaultParagraphFont"/>
    <w:link w:val="Footer"/>
    <w:uiPriority w:val="99"/>
    <w:rsid w:val="004809C3"/>
    <w:rPr>
      <w:rFonts w:ascii="Times New Roman" w:hAnsi="Times New Roman" w:cs="Times New Roman"/>
      <w:sz w:val="22"/>
    </w:rPr>
  </w:style>
  <w:style w:type="paragraph" w:customStyle="1" w:styleId="TagCite">
    <w:name w:val="Tag/Cite"/>
    <w:basedOn w:val="Normal"/>
    <w:qFormat/>
    <w:rsid w:val="004809C3"/>
    <w:rPr>
      <w:rFonts w:eastAsia="Times New Roman"/>
      <w:b/>
    </w:rPr>
  </w:style>
  <w:style w:type="paragraph" w:customStyle="1" w:styleId="NormalText">
    <w:name w:val="Normal Text"/>
    <w:basedOn w:val="Normal"/>
    <w:link w:val="NormalTextChar"/>
    <w:qFormat/>
    <w:rsid w:val="004809C3"/>
    <w:pPr>
      <w:jc w:val="both"/>
    </w:pPr>
    <w:rPr>
      <w:sz w:val="20"/>
      <w:szCs w:val="26"/>
    </w:rPr>
  </w:style>
  <w:style w:type="paragraph" w:customStyle="1" w:styleId="CardsFont6pt">
    <w:name w:val="Cards + Font: 6 pt"/>
    <w:basedOn w:val="Normal"/>
    <w:link w:val="CardsFont6ptChar1"/>
    <w:qFormat/>
    <w:rsid w:val="004809C3"/>
    <w:pPr>
      <w:ind w:left="432" w:right="432"/>
      <w:jc w:val="both"/>
    </w:pPr>
    <w:rPr>
      <w:rFonts w:eastAsia="Times New Roman"/>
      <w:sz w:val="12"/>
      <w:szCs w:val="20"/>
    </w:rPr>
  </w:style>
  <w:style w:type="paragraph" w:customStyle="1" w:styleId="Small">
    <w:name w:val="Small"/>
    <w:basedOn w:val="Normal"/>
    <w:uiPriority w:val="99"/>
    <w:qFormat/>
    <w:rsid w:val="004809C3"/>
    <w:rPr>
      <w:sz w:val="14"/>
    </w:rPr>
  </w:style>
  <w:style w:type="paragraph" w:customStyle="1" w:styleId="NotUnderlined">
    <w:name w:val="Not Underlined"/>
    <w:basedOn w:val="Normal"/>
    <w:uiPriority w:val="99"/>
    <w:qFormat/>
    <w:rsid w:val="004809C3"/>
  </w:style>
  <w:style w:type="numbering" w:customStyle="1" w:styleId="WW8Num2">
    <w:name w:val="WW8Num2"/>
    <w:qFormat/>
    <w:rsid w:val="004809C3"/>
  </w:style>
  <w:style w:type="numbering" w:customStyle="1" w:styleId="WW8Num5">
    <w:name w:val="WW8Num5"/>
    <w:qFormat/>
    <w:rsid w:val="004809C3"/>
  </w:style>
  <w:style w:type="paragraph" w:customStyle="1" w:styleId="citenon-bold">
    <w:name w:val="cite non-bold"/>
    <w:basedOn w:val="Normal"/>
    <w:link w:val="citenon-boldChar"/>
    <w:qFormat/>
    <w:rsid w:val="004809C3"/>
    <w:rPr>
      <w:rFonts w:ascii="Georgia" w:eastAsia="Calibri" w:hAnsi="Georgia"/>
    </w:rPr>
  </w:style>
  <w:style w:type="character" w:customStyle="1" w:styleId="citenon-boldChar">
    <w:name w:val="cite non-bold Char"/>
    <w:link w:val="citenon-bold"/>
    <w:rsid w:val="004809C3"/>
    <w:rPr>
      <w:rFonts w:ascii="Georgia" w:eastAsia="Calibri" w:hAnsi="Georgia" w:cs="Times New Roman"/>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809C3"/>
    <w:rPr>
      <w:rFonts w:ascii="Times" w:eastAsia="MS Mincho" w:hAnsi="Times" w:cs="Times New Roman"/>
      <w:sz w:val="20"/>
      <w:szCs w:val="20"/>
    </w:rPr>
  </w:style>
  <w:style w:type="paragraph" w:customStyle="1" w:styleId="NewDebate">
    <w:name w:val="New Debate"/>
    <w:basedOn w:val="Heading4"/>
    <w:link w:val="NewDebateChar"/>
    <w:uiPriority w:val="4"/>
    <w:qFormat/>
    <w:rsid w:val="004809C3"/>
    <w:rPr>
      <w:szCs w:val="22"/>
    </w:rPr>
  </w:style>
  <w:style w:type="character" w:customStyle="1" w:styleId="NewDebateChar">
    <w:name w:val="New Debate Char"/>
    <w:basedOn w:val="DefaultParagraphFont"/>
    <w:link w:val="NewDebate"/>
    <w:uiPriority w:val="4"/>
    <w:rsid w:val="004809C3"/>
    <w:rPr>
      <w:rFonts w:ascii="Times New Roman" w:eastAsiaTheme="majorEastAsia" w:hAnsi="Times New Roman" w:cstheme="majorBidi"/>
      <w:b/>
      <w:bCs/>
      <w:sz w:val="28"/>
      <w:szCs w:val="22"/>
    </w:rPr>
  </w:style>
  <w:style w:type="paragraph" w:customStyle="1" w:styleId="Reallyfuckingsmall">
    <w:name w:val="Really fucking small"/>
    <w:basedOn w:val="Normal"/>
    <w:link w:val="ReallyfuckingsmallChar"/>
    <w:qFormat/>
    <w:rsid w:val="004809C3"/>
    <w:rPr>
      <w:rFonts w:eastAsia="Calibri"/>
      <w:sz w:val="10"/>
    </w:rPr>
  </w:style>
  <w:style w:type="character" w:customStyle="1" w:styleId="ReallyfuckingsmallChar">
    <w:name w:val="Really fucking small Char"/>
    <w:basedOn w:val="DefaultParagraphFont"/>
    <w:link w:val="Reallyfuckingsmall"/>
    <w:rsid w:val="004809C3"/>
    <w:rPr>
      <w:rFonts w:ascii="Times New Roman" w:eastAsia="Calibri" w:hAnsi="Times New Roman" w:cs="Times New Roman"/>
      <w:sz w:val="10"/>
    </w:rPr>
  </w:style>
  <w:style w:type="character" w:customStyle="1" w:styleId="NothingChar">
    <w:name w:val="Nothing Char"/>
    <w:link w:val="Nothing"/>
    <w:rsid w:val="004809C3"/>
    <w:rPr>
      <w:rFonts w:ascii="Times New Roman" w:eastAsia="Times New Roman" w:hAnsi="Times New Roman" w:cs="Times New Roman"/>
      <w:color w:val="00000A"/>
      <w:sz w:val="20"/>
    </w:rPr>
  </w:style>
  <w:style w:type="character" w:customStyle="1" w:styleId="Footnote2Char">
    <w:name w:val="Footnote2 Char"/>
    <w:link w:val="Footnote2"/>
    <w:locked/>
    <w:rsid w:val="004809C3"/>
  </w:style>
  <w:style w:type="paragraph" w:customStyle="1" w:styleId="Footnote2">
    <w:name w:val="Footnote2"/>
    <w:basedOn w:val="Normal"/>
    <w:next w:val="Normal"/>
    <w:link w:val="Footnote2Char"/>
    <w:autoRedefine/>
    <w:qFormat/>
    <w:rsid w:val="004809C3"/>
    <w:pPr>
      <w:spacing w:after="120" w:line="480" w:lineRule="auto"/>
    </w:pPr>
    <w:rPr>
      <w:rFonts w:asciiTheme="minorHAnsi" w:hAnsiTheme="minorHAnsi" w:cstheme="minorBidi"/>
      <w:sz w:val="24"/>
    </w:rPr>
  </w:style>
  <w:style w:type="character" w:customStyle="1" w:styleId="UnderlineCharChar">
    <w:name w:val="Underline Char Char"/>
    <w:basedOn w:val="DefaultParagraphFont"/>
    <w:rsid w:val="004809C3"/>
    <w:rPr>
      <w:noProof w:val="0"/>
      <w:u w:val="single"/>
      <w:lang w:val="en-US" w:eastAsia="en-US" w:bidi="ar-SA"/>
    </w:rPr>
  </w:style>
  <w:style w:type="character" w:customStyle="1" w:styleId="UnderlinesCharChar">
    <w:name w:val="Underlines Char Char"/>
    <w:basedOn w:val="DefaultParagraphFont"/>
    <w:rsid w:val="004809C3"/>
    <w:rPr>
      <w:rFonts w:cs="Arial"/>
      <w:b/>
      <w:bCs/>
      <w:noProof w:val="0"/>
      <w:sz w:val="22"/>
      <w:szCs w:val="26"/>
      <w:u w:val="single"/>
      <w:lang w:val="en-US" w:eastAsia="en-US" w:bidi="ar-SA"/>
    </w:rPr>
  </w:style>
  <w:style w:type="paragraph" w:customStyle="1" w:styleId="Style3">
    <w:name w:val="Style3"/>
    <w:basedOn w:val="Normal"/>
    <w:link w:val="Style3Char"/>
    <w:qFormat/>
    <w:rsid w:val="004809C3"/>
    <w:rPr>
      <w:rFonts w:ascii="Arial Narrow" w:eastAsia="Times New Roman" w:hAnsi="Arial Narrow"/>
      <w:b/>
      <w:sz w:val="20"/>
    </w:rPr>
  </w:style>
  <w:style w:type="character" w:customStyle="1" w:styleId="Style3Char">
    <w:name w:val="Style3 Char"/>
    <w:basedOn w:val="DefaultParagraphFont"/>
    <w:link w:val="Style3"/>
    <w:rsid w:val="004809C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809C3"/>
    <w:rPr>
      <w:rFonts w:eastAsia="Times New Roman"/>
      <w:sz w:val="20"/>
      <w:u w:val="single"/>
    </w:rPr>
  </w:style>
  <w:style w:type="character" w:customStyle="1" w:styleId="StyleStyle411ptChar">
    <w:name w:val="Style Style4 + 11 pt Char"/>
    <w:link w:val="StyleStyle411pt"/>
    <w:rsid w:val="004809C3"/>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809C3"/>
    <w:rPr>
      <w:b/>
      <w:bCs/>
      <w:sz w:val="20"/>
      <w:u w:val="single"/>
    </w:rPr>
  </w:style>
  <w:style w:type="character" w:customStyle="1" w:styleId="StyleStyle411ptBoldChar">
    <w:name w:val="Style Style4 + 11 pt Bold Char"/>
    <w:link w:val="StyleStyle411ptBold"/>
    <w:rsid w:val="004809C3"/>
    <w:rPr>
      <w:rFonts w:ascii="Times New Roman" w:hAnsi="Times New Roman" w:cs="Times New Roman"/>
      <w:b/>
      <w:bCs/>
      <w:sz w:val="20"/>
      <w:u w:val="single"/>
    </w:rPr>
  </w:style>
  <w:style w:type="paragraph" w:customStyle="1" w:styleId="Underlining">
    <w:name w:val="Underlining"/>
    <w:basedOn w:val="Normal"/>
    <w:link w:val="UnderliningChar"/>
    <w:qFormat/>
    <w:rsid w:val="004809C3"/>
    <w:rPr>
      <w:rFonts w:eastAsia="Times New Roman"/>
      <w:sz w:val="20"/>
      <w:u w:val="single"/>
    </w:rPr>
  </w:style>
  <w:style w:type="character" w:customStyle="1" w:styleId="UnderliningChar">
    <w:name w:val="Underlining Char"/>
    <w:basedOn w:val="DefaultParagraphFont"/>
    <w:link w:val="Underlining"/>
    <w:rsid w:val="004809C3"/>
    <w:rPr>
      <w:rFonts w:ascii="Times New Roman" w:eastAsia="Times New Roman" w:hAnsi="Times New Roman" w:cs="Times New Roman"/>
      <w:sz w:val="20"/>
      <w:u w:val="single"/>
    </w:rPr>
  </w:style>
  <w:style w:type="character" w:customStyle="1" w:styleId="StyleTimesNewRoman12ptBold">
    <w:name w:val="Style Times New Roman 12 pt Bold"/>
    <w:rsid w:val="004809C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809C3"/>
    <w:rPr>
      <w:rFonts w:ascii="Century Gothic" w:hAnsi="Century Gothic"/>
      <w:sz w:val="24"/>
      <w:u w:val="thick"/>
    </w:rPr>
  </w:style>
  <w:style w:type="paragraph" w:customStyle="1" w:styleId="Cardstyle">
    <w:name w:val="Cardstyle"/>
    <w:basedOn w:val="Normal"/>
    <w:next w:val="Normal"/>
    <w:qFormat/>
    <w:rsid w:val="004809C3"/>
    <w:rPr>
      <w:rFonts w:eastAsia="Times New Roman"/>
      <w:sz w:val="20"/>
    </w:rPr>
  </w:style>
  <w:style w:type="character" w:customStyle="1" w:styleId="Style8pt1">
    <w:name w:val="Style 8 pt1"/>
    <w:basedOn w:val="DefaultParagraphFont"/>
    <w:rsid w:val="004809C3"/>
    <w:rPr>
      <w:rFonts w:ascii="Georgia" w:hAnsi="Georgia"/>
      <w:sz w:val="16"/>
    </w:rPr>
  </w:style>
  <w:style w:type="character" w:customStyle="1" w:styleId="Style8pt">
    <w:name w:val="Style 8 pt"/>
    <w:basedOn w:val="DefaultParagraphFont"/>
    <w:rsid w:val="004809C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809C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809C3"/>
    <w:rPr>
      <w:rFonts w:ascii="Times New Roman" w:eastAsia="Times New Roman" w:hAnsi="Times New Roman" w:cs="Times New Roman"/>
      <w:sz w:val="22"/>
      <w:u w:val="single"/>
      <w:bdr w:val="single" w:sz="4" w:space="0" w:color="auto"/>
    </w:rPr>
  </w:style>
  <w:style w:type="character" w:customStyle="1" w:styleId="StyleUnderlineChar11ptChar">
    <w:name w:val="Style Underline Char + 11 pt Char"/>
    <w:rsid w:val="004809C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809C3"/>
    <w:rPr>
      <w:rFonts w:eastAsia="Times New Roman"/>
      <w:b/>
      <w:bCs/>
      <w:sz w:val="20"/>
      <w:u w:val="single"/>
    </w:rPr>
  </w:style>
  <w:style w:type="character" w:customStyle="1" w:styleId="StyleUnderlineChar11ptBoldChar">
    <w:name w:val="Style Underline Char + 11 pt Bold Char"/>
    <w:link w:val="StyleUnderlineChar11ptBold"/>
    <w:rsid w:val="004809C3"/>
    <w:rPr>
      <w:rFonts w:ascii="Times New Roman" w:eastAsia="Times New Roman" w:hAnsi="Times New Roman" w:cs="Times New Roman"/>
      <w:b/>
      <w:bCs/>
      <w:sz w:val="20"/>
      <w:u w:val="single"/>
    </w:rPr>
  </w:style>
  <w:style w:type="character" w:customStyle="1" w:styleId="NormalTextChar">
    <w:name w:val="Normal Text Char"/>
    <w:link w:val="NormalText"/>
    <w:rsid w:val="004809C3"/>
    <w:rPr>
      <w:rFonts w:ascii="Times New Roman" w:hAnsi="Times New Roman" w:cs="Times New Roman"/>
      <w:sz w:val="20"/>
      <w:szCs w:val="26"/>
    </w:rPr>
  </w:style>
  <w:style w:type="character" w:customStyle="1" w:styleId="ShrinkChar">
    <w:name w:val="Shrink Char"/>
    <w:link w:val="Shrink"/>
    <w:rsid w:val="004809C3"/>
    <w:rPr>
      <w:rFonts w:ascii="Garamond" w:hAnsi="Garamond"/>
      <w:sz w:val="12"/>
    </w:rPr>
  </w:style>
  <w:style w:type="paragraph" w:customStyle="1" w:styleId="Shrink">
    <w:name w:val="Shrink"/>
    <w:link w:val="ShrinkChar"/>
    <w:qFormat/>
    <w:rsid w:val="004809C3"/>
    <w:pPr>
      <w:ind w:left="288" w:right="288"/>
    </w:pPr>
    <w:rPr>
      <w:rFonts w:ascii="Garamond" w:hAnsi="Garamond"/>
      <w:sz w:val="12"/>
    </w:rPr>
  </w:style>
  <w:style w:type="paragraph" w:customStyle="1" w:styleId="cites0">
    <w:name w:val="cites"/>
    <w:link w:val="citesChar0"/>
    <w:autoRedefine/>
    <w:qFormat/>
    <w:rsid w:val="004809C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809C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809C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09C3"/>
    <w:rPr>
      <w:rFonts w:eastAsia="Times New Roman"/>
      <w:strike/>
      <w:sz w:val="20"/>
    </w:rPr>
  </w:style>
  <w:style w:type="character" w:customStyle="1" w:styleId="CardsHighlight">
    <w:name w:val="Cards Highlight"/>
    <w:basedOn w:val="DefaultParagraphFont"/>
    <w:uiPriority w:val="1"/>
    <w:rsid w:val="004809C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809C3"/>
  </w:style>
  <w:style w:type="character" w:customStyle="1" w:styleId="CardsChar1">
    <w:name w:val="Cards Char1"/>
    <w:rsid w:val="004809C3"/>
    <w:rPr>
      <w:rFonts w:ascii="Times New Roman" w:hAnsi="Times New Roman" w:cs="Times New Roman"/>
      <w:sz w:val="20"/>
      <w:szCs w:val="20"/>
    </w:rPr>
  </w:style>
  <w:style w:type="character" w:customStyle="1" w:styleId="AuthorYear">
    <w:name w:val="AuthorYear"/>
    <w:uiPriority w:val="1"/>
    <w:qFormat/>
    <w:rsid w:val="004809C3"/>
    <w:rPr>
      <w:rFonts w:ascii="Georgia" w:hAnsi="Georgia"/>
      <w:b/>
      <w:sz w:val="24"/>
    </w:rPr>
  </w:style>
  <w:style w:type="paragraph" w:customStyle="1" w:styleId="Shrink8">
    <w:name w:val="Shrink8"/>
    <w:basedOn w:val="Normal"/>
    <w:qFormat/>
    <w:rsid w:val="004809C3"/>
    <w:rPr>
      <w:sz w:val="16"/>
    </w:rPr>
  </w:style>
  <w:style w:type="paragraph" w:customStyle="1" w:styleId="Normal1">
    <w:name w:val="Normal1"/>
    <w:qFormat/>
    <w:rsid w:val="004809C3"/>
    <w:rPr>
      <w:rFonts w:ascii="Calibri" w:eastAsia="Calibri" w:hAnsi="Calibri" w:cs="Calibri"/>
      <w:color w:val="000000"/>
      <w:sz w:val="22"/>
      <w:szCs w:val="20"/>
      <w:lang w:val="es-US" w:eastAsia="es-US"/>
    </w:rPr>
  </w:style>
  <w:style w:type="character" w:customStyle="1" w:styleId="highlight2">
    <w:name w:val="highlight2"/>
    <w:rsid w:val="004809C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809C3"/>
    <w:pPr>
      <w:spacing w:after="0" w:line="240" w:lineRule="auto"/>
    </w:pPr>
    <w:rPr>
      <w:rFonts w:eastAsia="SimSun" w:cs="Times New Roman"/>
      <w:color w:val="00000A"/>
      <w:sz w:val="20"/>
      <w:lang w:eastAsia="zh-CN"/>
    </w:rPr>
  </w:style>
  <w:style w:type="character" w:customStyle="1" w:styleId="Stylecard11ptChar">
    <w:name w:val="Style card + 11 pt Char"/>
    <w:basedOn w:val="cardChar"/>
    <w:link w:val="Stylecard11pt"/>
    <w:rsid w:val="004809C3"/>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809C3"/>
    <w:pPr>
      <w:spacing w:after="0" w:line="240" w:lineRule="auto"/>
    </w:pPr>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809C3"/>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809C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809C3"/>
    <w:rPr>
      <w:rFonts w:cs="Arial"/>
      <w:b/>
      <w:bCs/>
      <w:kern w:val="32"/>
      <w:sz w:val="32"/>
      <w:szCs w:val="32"/>
      <w:u w:val="single"/>
      <w:lang w:val="en-US" w:eastAsia="en-US" w:bidi="ar-SA"/>
    </w:rPr>
  </w:style>
  <w:style w:type="character" w:customStyle="1" w:styleId="UNDERLINECharChar0">
    <w:name w:val="UNDERLINE Char Char"/>
    <w:basedOn w:val="DefaultParagraphFont"/>
    <w:rsid w:val="004809C3"/>
    <w:rPr>
      <w:bCs/>
      <w:kern w:val="28"/>
      <w:szCs w:val="32"/>
      <w:u w:val="single"/>
    </w:rPr>
  </w:style>
  <w:style w:type="character" w:customStyle="1" w:styleId="term">
    <w:name w:val="term"/>
    <w:basedOn w:val="DefaultParagraphFont"/>
    <w:rsid w:val="004809C3"/>
  </w:style>
  <w:style w:type="character" w:customStyle="1" w:styleId="SmallFontCharCharCharChar">
    <w:name w:val="Small Font Char Char Char Char"/>
    <w:basedOn w:val="DefaultParagraphFont"/>
    <w:rsid w:val="004809C3"/>
    <w:rPr>
      <w:rFonts w:ascii="Arial" w:hAnsi="Arial"/>
      <w:sz w:val="12"/>
      <w:szCs w:val="24"/>
    </w:rPr>
  </w:style>
  <w:style w:type="character" w:customStyle="1" w:styleId="vitstoryheadline">
    <w:name w:val="vitstoryheadline"/>
    <w:basedOn w:val="DefaultParagraphFont"/>
    <w:rsid w:val="004809C3"/>
  </w:style>
  <w:style w:type="character" w:customStyle="1" w:styleId="regtext">
    <w:name w:val="regtext"/>
    <w:basedOn w:val="DefaultParagraphFont"/>
    <w:rsid w:val="004809C3"/>
  </w:style>
  <w:style w:type="character" w:customStyle="1" w:styleId="bps-topic-ident">
    <w:name w:val="bps-topic-ident"/>
    <w:basedOn w:val="DefaultParagraphFont"/>
    <w:rsid w:val="004809C3"/>
  </w:style>
  <w:style w:type="character" w:customStyle="1" w:styleId="CharChar4">
    <w:name w:val="Char Char4"/>
    <w:basedOn w:val="DefaultParagraphFont"/>
    <w:rsid w:val="004809C3"/>
    <w:rPr>
      <w:b/>
      <w:bCs/>
      <w:sz w:val="28"/>
      <w:szCs w:val="28"/>
    </w:rPr>
  </w:style>
  <w:style w:type="character" w:customStyle="1" w:styleId="CharChar5">
    <w:name w:val="Char Char5"/>
    <w:basedOn w:val="DefaultParagraphFont"/>
    <w:rsid w:val="004809C3"/>
    <w:rPr>
      <w:rFonts w:ascii="Arial" w:hAnsi="Arial" w:cs="Arial"/>
      <w:b/>
      <w:bCs/>
      <w:sz w:val="26"/>
      <w:szCs w:val="26"/>
    </w:rPr>
  </w:style>
  <w:style w:type="paragraph" w:customStyle="1" w:styleId="tagcite0">
    <w:name w:val="tagcite"/>
    <w:basedOn w:val="Normal"/>
    <w:qFormat/>
    <w:rsid w:val="004809C3"/>
    <w:rPr>
      <w:rFonts w:eastAsia="Times New Roman"/>
      <w:b/>
    </w:rPr>
  </w:style>
  <w:style w:type="paragraph" w:customStyle="1" w:styleId="Regular">
    <w:name w:val="Regular"/>
    <w:link w:val="RegularChar"/>
    <w:rsid w:val="004809C3"/>
    <w:rPr>
      <w:rFonts w:ascii="Garamond" w:eastAsia="Times New Roman" w:hAnsi="Garamond" w:cs="Arial"/>
      <w:bCs/>
      <w:kern w:val="20"/>
      <w:sz w:val="20"/>
      <w:szCs w:val="32"/>
    </w:rPr>
  </w:style>
  <w:style w:type="paragraph" w:customStyle="1" w:styleId="Boldunderline0">
    <w:name w:val="Bold underline"/>
    <w:basedOn w:val="Normal"/>
    <w:rsid w:val="004809C3"/>
    <w:rPr>
      <w:rFonts w:eastAsia="Times New Roman"/>
      <w:b/>
      <w:bCs/>
      <w:kern w:val="20"/>
      <w:sz w:val="20"/>
      <w:szCs w:val="32"/>
      <w:u w:val="single"/>
    </w:rPr>
  </w:style>
  <w:style w:type="character" w:customStyle="1" w:styleId="BoldunderlineChar0">
    <w:name w:val="Bold underline Char"/>
    <w:basedOn w:val="DefaultParagraphFont"/>
    <w:rsid w:val="004809C3"/>
    <w:rPr>
      <w:rFonts w:ascii="Garamond" w:hAnsi="Garamond" w:cs="Arial"/>
      <w:b/>
      <w:bCs/>
      <w:kern w:val="20"/>
      <w:szCs w:val="32"/>
      <w:u w:val="single"/>
      <w:lang w:val="en-US" w:eastAsia="en-US" w:bidi="ar-SA"/>
    </w:rPr>
  </w:style>
  <w:style w:type="paragraph" w:customStyle="1" w:styleId="tag1">
    <w:name w:val="tag1"/>
    <w:basedOn w:val="Normal"/>
    <w:qFormat/>
    <w:rsid w:val="004809C3"/>
    <w:rPr>
      <w:rFonts w:eastAsia="Times New Roman"/>
      <w:b/>
      <w:szCs w:val="20"/>
    </w:rPr>
  </w:style>
  <w:style w:type="character" w:customStyle="1" w:styleId="byline">
    <w:name w:val="byline"/>
    <w:basedOn w:val="DefaultParagraphFont"/>
    <w:rsid w:val="004809C3"/>
  </w:style>
  <w:style w:type="character" w:customStyle="1" w:styleId="7TimesNewRoman">
    <w:name w:val="7 Times New Roman"/>
    <w:rsid w:val="004809C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809C3"/>
    <w:rPr>
      <w:rFonts w:ascii="Cambria" w:eastAsia="Times New Roman" w:hAnsi="Cambria"/>
      <w:sz w:val="18"/>
      <w:szCs w:val="20"/>
    </w:rPr>
  </w:style>
  <w:style w:type="character" w:customStyle="1" w:styleId="Boxed">
    <w:name w:val="Boxed"/>
    <w:qFormat/>
    <w:rsid w:val="004809C3"/>
    <w:rPr>
      <w:rFonts w:ascii="Garamond" w:hAnsi="Garamond"/>
      <w:sz w:val="20"/>
      <w:bdr w:val="single" w:sz="6" w:space="0" w:color="auto"/>
    </w:rPr>
  </w:style>
  <w:style w:type="character" w:customStyle="1" w:styleId="CardtextChar0">
    <w:name w:val="Card text Char"/>
    <w:basedOn w:val="DefaultParagraphFont"/>
    <w:link w:val="Cardtext0"/>
    <w:rsid w:val="004809C3"/>
    <w:rPr>
      <w:rFonts w:ascii="Garamond" w:hAnsi="Garamond"/>
      <w:u w:val="single"/>
    </w:rPr>
  </w:style>
  <w:style w:type="paragraph" w:styleId="Date">
    <w:name w:val="Date"/>
    <w:aliases w:val="date"/>
    <w:basedOn w:val="Normal"/>
    <w:next w:val="Normal"/>
    <w:link w:val="DateChar"/>
    <w:uiPriority w:val="99"/>
    <w:rsid w:val="004809C3"/>
    <w:rPr>
      <w:rFonts w:eastAsia="Times New Roman"/>
      <w:sz w:val="16"/>
    </w:rPr>
  </w:style>
  <w:style w:type="character" w:customStyle="1" w:styleId="DateChar">
    <w:name w:val="Date Char"/>
    <w:aliases w:val="date Char"/>
    <w:basedOn w:val="DefaultParagraphFont"/>
    <w:link w:val="Date"/>
    <w:uiPriority w:val="99"/>
    <w:rsid w:val="004809C3"/>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809C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809C3"/>
    <w:rPr>
      <w:rFonts w:ascii="Times New Roman" w:eastAsia="Times New Roman" w:hAnsi="Times New Roman" w:cs="Times New Roman"/>
      <w:sz w:val="16"/>
      <w:szCs w:val="16"/>
      <w:lang w:val="x-none" w:eastAsia="x-none"/>
    </w:rPr>
  </w:style>
  <w:style w:type="character" w:customStyle="1" w:styleId="reduce2">
    <w:name w:val="reduce2"/>
    <w:rsid w:val="004809C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809C3"/>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809C3"/>
    <w:rPr>
      <w:rFonts w:ascii="Times New Roman" w:eastAsia="Times New Roman" w:hAnsi="Times New Roman" w:cs="Times New Roman"/>
      <w:sz w:val="20"/>
      <w:szCs w:val="20"/>
      <w:u w:val="single"/>
      <w:lang w:val="x-none" w:eastAsia="x-none"/>
    </w:rPr>
  </w:style>
  <w:style w:type="character" w:customStyle="1" w:styleId="asset-metabar-time">
    <w:name w:val="asset-metabar-time"/>
    <w:basedOn w:val="DefaultParagraphFont"/>
    <w:rsid w:val="004809C3"/>
  </w:style>
  <w:style w:type="character" w:customStyle="1" w:styleId="Style1CharChar">
    <w:name w:val="Style1 Char Char"/>
    <w:basedOn w:val="DefaultParagraphFont"/>
    <w:rsid w:val="004809C3"/>
    <w:rPr>
      <w:sz w:val="16"/>
      <w:szCs w:val="16"/>
      <w:lang w:val="en-US" w:eastAsia="en-US" w:bidi="ar-SA"/>
    </w:rPr>
  </w:style>
  <w:style w:type="character" w:customStyle="1" w:styleId="Style2CharChar">
    <w:name w:val="Style2 Char Char"/>
    <w:basedOn w:val="DefaultParagraphFont"/>
    <w:rsid w:val="004809C3"/>
    <w:rPr>
      <w:u w:val="thick"/>
      <w:lang w:val="en-US" w:eastAsia="en-US" w:bidi="ar-SA"/>
    </w:rPr>
  </w:style>
  <w:style w:type="character" w:customStyle="1" w:styleId="dateline">
    <w:name w:val="dateline"/>
    <w:basedOn w:val="DefaultParagraphFont"/>
    <w:rsid w:val="004809C3"/>
  </w:style>
  <w:style w:type="character" w:customStyle="1" w:styleId="date-display-single">
    <w:name w:val="date-display-single"/>
    <w:basedOn w:val="DefaultParagraphFont"/>
    <w:rsid w:val="004809C3"/>
  </w:style>
  <w:style w:type="character" w:customStyle="1" w:styleId="wikigeneratedlinkcontent">
    <w:name w:val="wikigeneratedlinkcontent"/>
    <w:basedOn w:val="DefaultParagraphFont"/>
    <w:rsid w:val="004809C3"/>
  </w:style>
  <w:style w:type="character" w:customStyle="1" w:styleId="Heading3CharCharChar3">
    <w:name w:val="Heading 3 Char Char Char3"/>
    <w:aliases w:val=" Char Char Char3,Char Char Char3,Heading 3 Char Char Char2, Char Char Char2,Char Char Char2"/>
    <w:basedOn w:val="DefaultParagraphFont"/>
    <w:rsid w:val="004809C3"/>
    <w:rPr>
      <w:rFonts w:cs="Arial"/>
      <w:bCs/>
      <w:szCs w:val="26"/>
      <w:u w:val="single"/>
      <w:lang w:val="en-US" w:eastAsia="en-US" w:bidi="ar-SA"/>
    </w:rPr>
  </w:style>
  <w:style w:type="character" w:customStyle="1" w:styleId="aqj">
    <w:name w:val="aqj"/>
    <w:rsid w:val="004809C3"/>
  </w:style>
  <w:style w:type="character" w:customStyle="1" w:styleId="CardTextChar1">
    <w:name w:val="CardText Char"/>
    <w:basedOn w:val="DefaultParagraphFont"/>
    <w:link w:val="CardText1"/>
    <w:locked/>
    <w:rsid w:val="004809C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809C3"/>
    <w:pPr>
      <w:ind w:left="288" w:right="288"/>
    </w:pPr>
    <w:rPr>
      <w:rFonts w:eastAsia="Times New Roman"/>
      <w:sz w:val="16"/>
    </w:rPr>
  </w:style>
  <w:style w:type="character" w:customStyle="1" w:styleId="ilad">
    <w:name w:val="il_ad"/>
    <w:rsid w:val="004809C3"/>
  </w:style>
  <w:style w:type="character" w:customStyle="1" w:styleId="CardsUnderlined">
    <w:name w:val="Cards Underlined"/>
    <w:qFormat/>
    <w:rsid w:val="004809C3"/>
    <w:rPr>
      <w:rFonts w:ascii="Helvetica" w:hAnsi="Helvetica"/>
      <w:sz w:val="22"/>
      <w:szCs w:val="24"/>
      <w:u w:val="thick"/>
    </w:rPr>
  </w:style>
  <w:style w:type="paragraph" w:customStyle="1" w:styleId="BBCite">
    <w:name w:val="BB Cite"/>
    <w:basedOn w:val="Normal"/>
    <w:autoRedefine/>
    <w:rsid w:val="004809C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809C3"/>
  </w:style>
  <w:style w:type="character" w:customStyle="1" w:styleId="StyleStyleUnderline411pt">
    <w:name w:val="Style Style Underline4 + 11 pt"/>
    <w:basedOn w:val="DefaultParagraphFont"/>
    <w:rsid w:val="004809C3"/>
    <w:rPr>
      <w:sz w:val="20"/>
      <w:u w:val="single"/>
    </w:rPr>
  </w:style>
  <w:style w:type="character" w:customStyle="1" w:styleId="StyleStyleUnderline411ptBold">
    <w:name w:val="Style Style Underline4 + 11 pt Bold"/>
    <w:basedOn w:val="DefaultParagraphFont"/>
    <w:rsid w:val="004809C3"/>
    <w:rPr>
      <w:b/>
      <w:bCs/>
      <w:sz w:val="20"/>
      <w:u w:val="single"/>
    </w:rPr>
  </w:style>
  <w:style w:type="character" w:customStyle="1" w:styleId="StyleStyleUnderline311pt">
    <w:name w:val="Style Style Underline3 + 11 pt"/>
    <w:basedOn w:val="DefaultParagraphFont"/>
    <w:rsid w:val="004809C3"/>
    <w:rPr>
      <w:sz w:val="20"/>
      <w:u w:val="single"/>
    </w:rPr>
  </w:style>
  <w:style w:type="character" w:customStyle="1" w:styleId="StyleStyleUnderline311ptBold">
    <w:name w:val="Style Style Underline3 + 11 pt Bold"/>
    <w:basedOn w:val="DefaultParagraphFont"/>
    <w:rsid w:val="004809C3"/>
    <w:rPr>
      <w:b/>
      <w:bCs/>
      <w:sz w:val="20"/>
      <w:u w:val="single"/>
    </w:rPr>
  </w:style>
  <w:style w:type="character" w:customStyle="1" w:styleId="red-subtitle">
    <w:name w:val="red-subtitle"/>
    <w:basedOn w:val="DefaultParagraphFont"/>
    <w:rsid w:val="004809C3"/>
  </w:style>
  <w:style w:type="character" w:styleId="PageNumber">
    <w:name w:val="page number"/>
    <w:aliases w:val="card ununderlined"/>
    <w:basedOn w:val="DefaultParagraphFont"/>
    <w:uiPriority w:val="99"/>
    <w:unhideWhenUsed/>
    <w:rsid w:val="004809C3"/>
  </w:style>
  <w:style w:type="character" w:customStyle="1" w:styleId="ft1">
    <w:name w:val="ft1"/>
    <w:basedOn w:val="DefaultParagraphFont"/>
    <w:rsid w:val="004809C3"/>
  </w:style>
  <w:style w:type="character" w:customStyle="1" w:styleId="dropcap">
    <w:name w:val="dropcap"/>
    <w:basedOn w:val="DefaultParagraphFont"/>
    <w:rsid w:val="004809C3"/>
  </w:style>
  <w:style w:type="paragraph" w:customStyle="1" w:styleId="TagText">
    <w:name w:val="TagText"/>
    <w:basedOn w:val="Normal"/>
    <w:uiPriority w:val="99"/>
    <w:qFormat/>
    <w:rsid w:val="004809C3"/>
    <w:pPr>
      <w:spacing w:before="200"/>
    </w:pPr>
    <w:rPr>
      <w:rFonts w:eastAsia="Calibri"/>
      <w:b/>
      <w:sz w:val="24"/>
    </w:rPr>
  </w:style>
  <w:style w:type="paragraph" w:customStyle="1" w:styleId="BreakTag">
    <w:name w:val="Break Tag"/>
    <w:basedOn w:val="Normal"/>
    <w:autoRedefine/>
    <w:uiPriority w:val="4"/>
    <w:qFormat/>
    <w:rsid w:val="004809C3"/>
    <w:pPr>
      <w:spacing w:before="240"/>
    </w:pPr>
    <w:rPr>
      <w:b/>
      <w:sz w:val="26"/>
    </w:rPr>
  </w:style>
  <w:style w:type="paragraph" w:customStyle="1" w:styleId="BreakBlock">
    <w:name w:val="Break Block"/>
    <w:basedOn w:val="Normal"/>
    <w:link w:val="BreakBlockChar"/>
    <w:autoRedefine/>
    <w:qFormat/>
    <w:rsid w:val="004809C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809C3"/>
    <w:rPr>
      <w:rFonts w:ascii="Arial Bold" w:hAnsi="Arial Bold" w:cs="Times New Roman"/>
      <w:b/>
      <w:caps/>
      <w:sz w:val="32"/>
      <w:u w:val="single"/>
    </w:rPr>
  </w:style>
  <w:style w:type="character" w:customStyle="1" w:styleId="m4841727538114946087gmail-styleunderline">
    <w:name w:val="m_4841727538114946087gmail-styleunderline"/>
    <w:basedOn w:val="DefaultParagraphFont"/>
    <w:rsid w:val="004809C3"/>
  </w:style>
  <w:style w:type="character" w:customStyle="1" w:styleId="Mention1">
    <w:name w:val="Mention1"/>
    <w:basedOn w:val="DefaultParagraphFont"/>
    <w:uiPriority w:val="99"/>
    <w:semiHidden/>
    <w:unhideWhenUsed/>
    <w:rsid w:val="004809C3"/>
    <w:rPr>
      <w:color w:val="2B579A"/>
      <w:shd w:val="clear" w:color="auto" w:fill="E6E6E6"/>
    </w:rPr>
  </w:style>
  <w:style w:type="character" w:customStyle="1" w:styleId="Styleunderline11pt">
    <w:name w:val="Style underline + 11 pt"/>
    <w:rsid w:val="004809C3"/>
    <w:rPr>
      <w:rFonts w:ascii="Times New Roman" w:hAnsi="Times New Roman"/>
      <w:sz w:val="20"/>
      <w:u w:val="single"/>
    </w:rPr>
  </w:style>
  <w:style w:type="paragraph" w:customStyle="1" w:styleId="Minimize">
    <w:name w:val="Minimize"/>
    <w:basedOn w:val="card"/>
    <w:next w:val="Normal"/>
    <w:link w:val="MinimizeChar"/>
    <w:qFormat/>
    <w:rsid w:val="004809C3"/>
    <w:pPr>
      <w:widowControl w:val="0"/>
      <w:autoSpaceDE w:val="0"/>
      <w:autoSpaceDN w:val="0"/>
      <w:adjustRightInd w:val="0"/>
      <w:spacing w:after="200" w:line="276" w:lineRule="auto"/>
    </w:pPr>
    <w:rPr>
      <w:rFonts w:ascii="Georgia" w:hAnsi="Georgia" w:cs="Times New Roman"/>
      <w:bCs/>
      <w:color w:val="000000"/>
      <w:sz w:val="12"/>
      <w:szCs w:val="20"/>
    </w:rPr>
  </w:style>
  <w:style w:type="character" w:customStyle="1" w:styleId="MinimizeChar">
    <w:name w:val="Minimize Char"/>
    <w:link w:val="Minimize"/>
    <w:rsid w:val="004809C3"/>
    <w:rPr>
      <w:rFonts w:ascii="Georgia" w:hAnsi="Georgia" w:cs="Times New Roman"/>
      <w:bCs/>
      <w:color w:val="000000"/>
      <w:sz w:val="12"/>
      <w:szCs w:val="20"/>
    </w:rPr>
  </w:style>
  <w:style w:type="character" w:customStyle="1" w:styleId="hilite1">
    <w:name w:val="hilite1"/>
    <w:basedOn w:val="DefaultParagraphFont"/>
    <w:rsid w:val="004809C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809C3"/>
    <w:rPr>
      <w:rFonts w:eastAsia="Times New Roman"/>
      <w:b/>
      <w:szCs w:val="20"/>
    </w:rPr>
  </w:style>
  <w:style w:type="character" w:customStyle="1" w:styleId="NormaltagChar">
    <w:name w:val="Normal tag Char"/>
    <w:basedOn w:val="DefaultParagraphFont"/>
    <w:link w:val="Normaltag"/>
    <w:uiPriority w:val="99"/>
    <w:locked/>
    <w:rsid w:val="004809C3"/>
    <w:rPr>
      <w:rFonts w:ascii="Times New Roman" w:eastAsia="Times New Roman" w:hAnsi="Times New Roman" w:cs="Times New Roman"/>
      <w:b/>
      <w:sz w:val="22"/>
      <w:szCs w:val="20"/>
    </w:rPr>
  </w:style>
  <w:style w:type="character" w:customStyle="1" w:styleId="CitesChar2">
    <w:name w:val="Cites Char2"/>
    <w:link w:val="Cites"/>
    <w:rsid w:val="004809C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809C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809C3"/>
    <w:pPr>
      <w:spacing w:before="120" w:after="120"/>
    </w:pPr>
    <w:rPr>
      <w:rFonts w:eastAsia="Times New Roman"/>
      <w:b/>
      <w:u w:val="single"/>
      <w:lang w:bidi="en-US"/>
    </w:rPr>
  </w:style>
  <w:style w:type="paragraph" w:styleId="TOC9">
    <w:name w:val="toc 9"/>
    <w:basedOn w:val="Normal"/>
    <w:next w:val="Normal"/>
    <w:autoRedefine/>
    <w:rsid w:val="004809C3"/>
    <w:pPr>
      <w:ind w:left="1600"/>
    </w:pPr>
    <w:rPr>
      <w:rFonts w:eastAsia="Times New Roman"/>
      <w:sz w:val="20"/>
      <w:lang w:bidi="en-US"/>
    </w:rPr>
  </w:style>
  <w:style w:type="paragraph" w:customStyle="1" w:styleId="TxBrp1">
    <w:name w:val="TxBr_p1"/>
    <w:basedOn w:val="Normal"/>
    <w:qFormat/>
    <w:rsid w:val="004809C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809C3"/>
    <w:pPr>
      <w:spacing w:before="100" w:beforeAutospacing="1" w:after="100" w:afterAutospacing="1"/>
    </w:pPr>
    <w:rPr>
      <w:rFonts w:eastAsia="Times New Roman"/>
      <w:lang w:bidi="en-US"/>
    </w:rPr>
  </w:style>
  <w:style w:type="character" w:customStyle="1" w:styleId="standardcontent">
    <w:name w:val="standardcontent"/>
    <w:basedOn w:val="DefaultParagraphFont"/>
    <w:rsid w:val="004809C3"/>
  </w:style>
  <w:style w:type="paragraph" w:customStyle="1" w:styleId="hat">
    <w:name w:val="hat"/>
    <w:basedOn w:val="Normal"/>
    <w:next w:val="Normal"/>
    <w:link w:val="hatChar"/>
    <w:qFormat/>
    <w:rsid w:val="004809C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809C3"/>
  </w:style>
  <w:style w:type="paragraph" w:customStyle="1" w:styleId="HotRouteChar">
    <w:name w:val="Hot Route! Char"/>
    <w:basedOn w:val="Normal"/>
    <w:qFormat/>
    <w:rsid w:val="004809C3"/>
    <w:pPr>
      <w:ind w:left="144"/>
    </w:pPr>
    <w:rPr>
      <w:rFonts w:eastAsia="Times New Roman"/>
      <w:sz w:val="20"/>
      <w:lang w:bidi="en-US"/>
    </w:rPr>
  </w:style>
  <w:style w:type="paragraph" w:customStyle="1" w:styleId="Default">
    <w:name w:val="Default"/>
    <w:qFormat/>
    <w:rsid w:val="004809C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809C3"/>
    <w:rPr>
      <w:rFonts w:ascii="Cambria" w:hAnsi="Cambria" w:cs="Times New Roman"/>
      <w:b/>
      <w:bCs/>
      <w:sz w:val="26"/>
      <w:szCs w:val="26"/>
    </w:rPr>
  </w:style>
  <w:style w:type="character" w:customStyle="1" w:styleId="CardCharChar1">
    <w:name w:val="Card Char Char1"/>
    <w:basedOn w:val="DefaultParagraphFont"/>
    <w:rsid w:val="004809C3"/>
    <w:rPr>
      <w:rFonts w:cs="Times New Roman"/>
      <w:b/>
      <w:bCs/>
      <w:sz w:val="28"/>
      <w:szCs w:val="28"/>
    </w:rPr>
  </w:style>
  <w:style w:type="paragraph" w:customStyle="1" w:styleId="SmallFont">
    <w:name w:val="Small Font"/>
    <w:basedOn w:val="Normal"/>
    <w:link w:val="SmallFontChar"/>
    <w:qFormat/>
    <w:rsid w:val="004809C3"/>
    <w:pPr>
      <w:spacing w:after="200"/>
      <w:jc w:val="both"/>
    </w:pPr>
    <w:rPr>
      <w:rFonts w:eastAsia="Calibri"/>
      <w:szCs w:val="18"/>
    </w:rPr>
  </w:style>
  <w:style w:type="character" w:customStyle="1" w:styleId="SmallFontChar">
    <w:name w:val="Small Font Char"/>
    <w:basedOn w:val="DefaultParagraphFont"/>
    <w:link w:val="SmallFont"/>
    <w:locked/>
    <w:rsid w:val="004809C3"/>
    <w:rPr>
      <w:rFonts w:ascii="Times New Roman" w:eastAsia="Calibri" w:hAnsi="Times New Roman" w:cs="Times New Roman"/>
      <w:sz w:val="22"/>
      <w:szCs w:val="18"/>
    </w:rPr>
  </w:style>
  <w:style w:type="character" w:customStyle="1" w:styleId="CircleChar1">
    <w:name w:val="Circle Char1"/>
    <w:basedOn w:val="DefaultParagraphFont"/>
    <w:rsid w:val="004809C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809C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809C3"/>
    <w:rPr>
      <w:rFonts w:ascii="Times New Roman" w:eastAsia="Times New Roman" w:hAnsi="Times New Roman" w:cs="Times New Roman"/>
      <w:b/>
      <w:sz w:val="20"/>
      <w:szCs w:val="20"/>
    </w:rPr>
  </w:style>
  <w:style w:type="character" w:customStyle="1" w:styleId="hit1">
    <w:name w:val="hit1"/>
    <w:basedOn w:val="DefaultParagraphFont"/>
    <w:rsid w:val="004809C3"/>
    <w:rPr>
      <w:b/>
      <w:bCs/>
      <w:color w:val="CC0033"/>
    </w:rPr>
  </w:style>
  <w:style w:type="character" w:customStyle="1" w:styleId="upper">
    <w:name w:val="upper"/>
    <w:basedOn w:val="DefaultParagraphFont"/>
    <w:rsid w:val="004809C3"/>
  </w:style>
  <w:style w:type="character" w:customStyle="1" w:styleId="SmallFont7pt">
    <w:name w:val="Small Font (7 pt)"/>
    <w:basedOn w:val="DefaultParagraphFont"/>
    <w:qFormat/>
    <w:rsid w:val="004809C3"/>
    <w:rPr>
      <w:sz w:val="14"/>
    </w:rPr>
  </w:style>
  <w:style w:type="paragraph" w:customStyle="1" w:styleId="UnderlinedText">
    <w:name w:val="Underlined Text"/>
    <w:basedOn w:val="Normal"/>
    <w:qFormat/>
    <w:rsid w:val="004809C3"/>
    <w:rPr>
      <w:rFonts w:eastAsia="Times New Roman"/>
      <w:b/>
      <w:szCs w:val="20"/>
    </w:rPr>
  </w:style>
  <w:style w:type="character" w:customStyle="1" w:styleId="SmallText-New">
    <w:name w:val="Small Text - New"/>
    <w:basedOn w:val="DefaultParagraphFont"/>
    <w:rsid w:val="004809C3"/>
    <w:rPr>
      <w:rFonts w:ascii="Arial Narrow" w:hAnsi="Arial Narrow"/>
      <w:sz w:val="14"/>
    </w:rPr>
  </w:style>
  <w:style w:type="character" w:customStyle="1" w:styleId="Underlined-New">
    <w:name w:val="Underlined - New"/>
    <w:basedOn w:val="DefaultParagraphFont"/>
    <w:rsid w:val="004809C3"/>
    <w:rPr>
      <w:rFonts w:ascii="Arial Narrow" w:hAnsi="Arial Narrow"/>
      <w:sz w:val="16"/>
      <w:u w:val="single"/>
    </w:rPr>
  </w:style>
  <w:style w:type="paragraph" w:styleId="TOC2">
    <w:name w:val="toc 2"/>
    <w:basedOn w:val="Normal"/>
    <w:next w:val="Normal"/>
    <w:autoRedefine/>
    <w:uiPriority w:val="39"/>
    <w:qFormat/>
    <w:rsid w:val="004809C3"/>
    <w:pPr>
      <w:ind w:left="200"/>
    </w:pPr>
    <w:rPr>
      <w:rFonts w:eastAsia="Times New Roman"/>
      <w:sz w:val="20"/>
      <w:lang w:bidi="en-US"/>
    </w:rPr>
  </w:style>
  <w:style w:type="paragraph" w:styleId="TOCHeading">
    <w:name w:val="TOC Heading"/>
    <w:basedOn w:val="Heading1"/>
    <w:next w:val="Normal"/>
    <w:uiPriority w:val="39"/>
    <w:qFormat/>
    <w:rsid w:val="004809C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809C3"/>
    <w:rPr>
      <w:rFonts w:ascii="Arial Narrow" w:hAnsi="Arial Narrow"/>
      <w:dstrike w:val="0"/>
      <w:sz w:val="20"/>
      <w:bdr w:val="single" w:sz="2" w:space="0" w:color="auto"/>
      <w:vertAlign w:val="baseline"/>
    </w:rPr>
  </w:style>
  <w:style w:type="character" w:customStyle="1" w:styleId="style65">
    <w:name w:val="style65"/>
    <w:basedOn w:val="DefaultParagraphFont"/>
    <w:rsid w:val="004809C3"/>
    <w:rPr>
      <w:rFonts w:cs="Times New Roman"/>
    </w:rPr>
  </w:style>
  <w:style w:type="character" w:customStyle="1" w:styleId="qlabel">
    <w:name w:val="q_label"/>
    <w:basedOn w:val="DefaultParagraphFont"/>
    <w:rsid w:val="004809C3"/>
  </w:style>
  <w:style w:type="character" w:customStyle="1" w:styleId="alabel">
    <w:name w:val="a_label"/>
    <w:basedOn w:val="DefaultParagraphFont"/>
    <w:rsid w:val="004809C3"/>
  </w:style>
  <w:style w:type="character" w:customStyle="1" w:styleId="BoldandUnderlineCharChar">
    <w:name w:val="Bold and Underline Char Char"/>
    <w:basedOn w:val="DefaultParagraphFont"/>
    <w:rsid w:val="004809C3"/>
    <w:rPr>
      <w:rFonts w:eastAsia="MS Mincho"/>
      <w:b/>
      <w:u w:val="single"/>
      <w:lang w:val="en-US" w:eastAsia="en-US" w:bidi="ar-SA"/>
    </w:rPr>
  </w:style>
  <w:style w:type="character" w:customStyle="1" w:styleId="CardTextChar2">
    <w:name w:val="Card Text Char"/>
    <w:basedOn w:val="DefaultParagraphFont"/>
    <w:rsid w:val="004809C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809C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809C3"/>
    <w:rPr>
      <w:rFonts w:cs="Arial"/>
      <w:bCs/>
      <w:szCs w:val="26"/>
      <w:u w:val="single"/>
      <w:lang w:val="en-US" w:eastAsia="en-US" w:bidi="ar-SA"/>
    </w:rPr>
  </w:style>
  <w:style w:type="paragraph" w:customStyle="1" w:styleId="evidencetextChar">
    <w:name w:val="evidence text Char"/>
    <w:basedOn w:val="Normal"/>
    <w:qFormat/>
    <w:rsid w:val="004809C3"/>
    <w:pPr>
      <w:ind w:left="1728" w:right="1008"/>
    </w:pPr>
    <w:rPr>
      <w:rFonts w:eastAsia="Times New Roman"/>
      <w:color w:val="000000"/>
      <w:sz w:val="18"/>
    </w:rPr>
  </w:style>
  <w:style w:type="character" w:customStyle="1" w:styleId="underline2">
    <w:name w:val="underline2"/>
    <w:basedOn w:val="DefaultParagraphFont"/>
    <w:rsid w:val="004809C3"/>
    <w:rPr>
      <w:u w:val="single"/>
    </w:rPr>
  </w:style>
  <w:style w:type="character" w:customStyle="1" w:styleId="UnderlineChar4Char">
    <w:name w:val="Underline Char4 Char"/>
    <w:basedOn w:val="DefaultParagraphFont"/>
    <w:link w:val="UnderlineChar4"/>
    <w:rsid w:val="004809C3"/>
    <w:rPr>
      <w:u w:val="single"/>
    </w:rPr>
  </w:style>
  <w:style w:type="paragraph" w:customStyle="1" w:styleId="UnderlineChar4">
    <w:name w:val="Underline Char4"/>
    <w:basedOn w:val="Normal"/>
    <w:link w:val="UnderlineChar4Char"/>
    <w:qFormat/>
    <w:rsid w:val="004809C3"/>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4809C3"/>
    <w:rPr>
      <w:b/>
      <w:u w:val="single"/>
    </w:rPr>
  </w:style>
  <w:style w:type="paragraph" w:customStyle="1" w:styleId="BoldandUnderlineChar3">
    <w:name w:val="Bold and Underline Char3"/>
    <w:basedOn w:val="Normal"/>
    <w:link w:val="BoldandUnderlineChar3Char2"/>
    <w:qFormat/>
    <w:rsid w:val="004809C3"/>
    <w:rPr>
      <w:rFonts w:asciiTheme="minorHAnsi" w:hAnsiTheme="minorHAnsi" w:cstheme="minorBidi"/>
      <w:b/>
      <w:sz w:val="24"/>
      <w:u w:val="single"/>
    </w:rPr>
  </w:style>
  <w:style w:type="character" w:customStyle="1" w:styleId="inside-head">
    <w:name w:val="inside-head"/>
    <w:basedOn w:val="DefaultParagraphFont"/>
    <w:rsid w:val="004809C3"/>
  </w:style>
  <w:style w:type="character" w:customStyle="1" w:styleId="officialstitle-">
    <w:name w:val="official_s_title-"/>
    <w:basedOn w:val="DefaultParagraphFont"/>
    <w:rsid w:val="004809C3"/>
  </w:style>
  <w:style w:type="character" w:customStyle="1" w:styleId="officialsbureau">
    <w:name w:val="official_s_bureau"/>
    <w:basedOn w:val="DefaultParagraphFont"/>
    <w:rsid w:val="004809C3"/>
  </w:style>
  <w:style w:type="paragraph" w:customStyle="1" w:styleId="Stylecard11ptBoldUnderline">
    <w:name w:val="Style card + 11 pt Bold Underline"/>
    <w:basedOn w:val="card"/>
    <w:link w:val="Stylecard11ptBoldUnderlineChar"/>
    <w:qFormat/>
    <w:rsid w:val="004809C3"/>
    <w:pPr>
      <w:spacing w:after="0" w:line="240" w:lineRule="auto"/>
    </w:pPr>
    <w:rPr>
      <w:rFonts w:ascii="Georgia" w:eastAsia="SimSun" w:hAnsi="Georgia" w:cs="Times New Roman"/>
      <w:b/>
      <w:sz w:val="16"/>
      <w:lang w:eastAsia="zh-CN"/>
    </w:rPr>
  </w:style>
  <w:style w:type="character" w:customStyle="1" w:styleId="Stylecard11ptBoldUnderlineChar">
    <w:name w:val="Style card + 11 pt Bold Underline Char"/>
    <w:link w:val="Stylecard11ptBoldUnderline"/>
    <w:rsid w:val="004809C3"/>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809C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809C3"/>
    <w:pPr>
      <w:spacing w:after="0" w:line="240" w:lineRule="auto"/>
    </w:pPr>
    <w:rPr>
      <w:rFonts w:ascii="Georgia" w:eastAsia="SimSun" w:hAnsi="Georgia" w:cs="Times New Roman"/>
      <w:bCs/>
      <w:sz w:val="16"/>
      <w:lang w:eastAsia="zh-CN"/>
    </w:rPr>
  </w:style>
  <w:style w:type="character" w:customStyle="1" w:styleId="StylecardLatinVerdana-BoldUnderlineChar">
    <w:name w:val="Style card + (Latin) Verdana-Bold Underline Char"/>
    <w:basedOn w:val="cardChar"/>
    <w:link w:val="StylecardLatinVerdana-BoldUnderline"/>
    <w:rsid w:val="004809C3"/>
    <w:rPr>
      <w:rFonts w:ascii="Georgia" w:eastAsia="SimSun" w:hAnsi="Georgia" w:cs="Times New Roman"/>
      <w:bCs/>
      <w:sz w:val="16"/>
      <w:lang w:eastAsia="zh-CN"/>
    </w:rPr>
  </w:style>
  <w:style w:type="paragraph" w:styleId="HTMLPreformatted">
    <w:name w:val="HTML Preformatted"/>
    <w:basedOn w:val="Normal"/>
    <w:link w:val="HTMLPreformattedChar"/>
    <w:rsid w:val="00480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09C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809C3"/>
    <w:rPr>
      <w:u w:val="single"/>
    </w:rPr>
  </w:style>
  <w:style w:type="character" w:customStyle="1" w:styleId="StyleUnderlining11ptChar">
    <w:name w:val="Style Underlining + 11 pt Char"/>
    <w:basedOn w:val="DefaultParagraphFont"/>
    <w:link w:val="StyleUnderlining11pt"/>
    <w:rsid w:val="004809C3"/>
    <w:rPr>
      <w:rFonts w:ascii="Times New Roman" w:hAnsi="Times New Roman" w:cs="Times New Roman"/>
      <w:sz w:val="22"/>
      <w:u w:val="single"/>
    </w:rPr>
  </w:style>
  <w:style w:type="paragraph" w:customStyle="1" w:styleId="StyleCardText9pt">
    <w:name w:val="Style Card Text + 9 pt"/>
    <w:basedOn w:val="Normal"/>
    <w:link w:val="StyleCardText9ptChar"/>
    <w:qFormat/>
    <w:rsid w:val="004809C3"/>
    <w:pPr>
      <w:spacing w:after="200"/>
      <w:contextualSpacing/>
    </w:pPr>
    <w:rPr>
      <w:rFonts w:eastAsia="Calibri"/>
    </w:rPr>
  </w:style>
  <w:style w:type="character" w:customStyle="1" w:styleId="StyleCardText9ptChar">
    <w:name w:val="Style Card Text + 9 pt Char"/>
    <w:basedOn w:val="DefaultParagraphFont"/>
    <w:link w:val="StyleCardText9pt"/>
    <w:rsid w:val="004809C3"/>
    <w:rPr>
      <w:rFonts w:ascii="Times New Roman" w:eastAsia="Calibri" w:hAnsi="Times New Roman" w:cs="Times New Roman"/>
      <w:sz w:val="22"/>
    </w:rPr>
  </w:style>
  <w:style w:type="paragraph" w:styleId="Quote">
    <w:name w:val="Quote"/>
    <w:basedOn w:val="Normal"/>
    <w:next w:val="Normal"/>
    <w:link w:val="QuoteChar"/>
    <w:uiPriority w:val="29"/>
    <w:qFormat/>
    <w:rsid w:val="004809C3"/>
    <w:pPr>
      <w:widowControl w:val="0"/>
    </w:pPr>
    <w:rPr>
      <w:rFonts w:eastAsia="Times New Roman"/>
      <w:iCs/>
      <w:color w:val="000000"/>
      <w:lang w:bidi="en-US"/>
    </w:rPr>
  </w:style>
  <w:style w:type="character" w:customStyle="1" w:styleId="QuoteChar">
    <w:name w:val="Quote Char"/>
    <w:basedOn w:val="DefaultParagraphFont"/>
    <w:link w:val="Quote"/>
    <w:uiPriority w:val="29"/>
    <w:rsid w:val="004809C3"/>
    <w:rPr>
      <w:rFonts w:ascii="Times New Roman" w:eastAsia="Times New Roman" w:hAnsi="Times New Roman" w:cs="Times New Roman"/>
      <w:iCs/>
      <w:color w:val="000000"/>
      <w:sz w:val="22"/>
      <w:lang w:bidi="en-US"/>
    </w:rPr>
  </w:style>
  <w:style w:type="character" w:customStyle="1" w:styleId="underlineChar">
    <w:name w:val="underline Char"/>
    <w:basedOn w:val="DefaultParagraphFont"/>
    <w:rsid w:val="004809C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809C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09C3"/>
    <w:rPr>
      <w:sz w:val="20"/>
      <w:u w:val="single"/>
    </w:rPr>
  </w:style>
  <w:style w:type="paragraph" w:styleId="BodyTextIndent2">
    <w:name w:val="Body Text Indent 2"/>
    <w:basedOn w:val="Normal"/>
    <w:link w:val="BodyTextIndent2Char"/>
    <w:unhideWhenUsed/>
    <w:rsid w:val="004809C3"/>
    <w:pPr>
      <w:spacing w:after="120" w:line="480" w:lineRule="auto"/>
      <w:ind w:left="360"/>
    </w:pPr>
  </w:style>
  <w:style w:type="character" w:customStyle="1" w:styleId="BodyTextIndent2Char">
    <w:name w:val="Body Text Indent 2 Char"/>
    <w:basedOn w:val="DefaultParagraphFont"/>
    <w:link w:val="BodyTextIndent2"/>
    <w:rsid w:val="004809C3"/>
    <w:rPr>
      <w:rFonts w:ascii="Times New Roman" w:hAnsi="Times New Roman" w:cs="Times New Roman"/>
      <w:sz w:val="22"/>
    </w:rPr>
  </w:style>
  <w:style w:type="paragraph" w:styleId="BodyTextIndent3">
    <w:name w:val="Body Text Indent 3"/>
    <w:basedOn w:val="Normal"/>
    <w:link w:val="BodyTextIndent3Char"/>
    <w:uiPriority w:val="99"/>
    <w:unhideWhenUsed/>
    <w:rsid w:val="004809C3"/>
    <w:pPr>
      <w:spacing w:after="120"/>
      <w:ind w:left="360"/>
    </w:pPr>
    <w:rPr>
      <w:szCs w:val="16"/>
    </w:rPr>
  </w:style>
  <w:style w:type="character" w:customStyle="1" w:styleId="BodyTextIndent3Char">
    <w:name w:val="Body Text Indent 3 Char"/>
    <w:basedOn w:val="DefaultParagraphFont"/>
    <w:link w:val="BodyTextIndent3"/>
    <w:uiPriority w:val="99"/>
    <w:rsid w:val="004809C3"/>
    <w:rPr>
      <w:rFonts w:ascii="Times New Roman" w:hAnsi="Times New Roman" w:cs="Times New Roman"/>
      <w:sz w:val="22"/>
      <w:szCs w:val="16"/>
    </w:rPr>
  </w:style>
  <w:style w:type="paragraph" w:styleId="BodyText2">
    <w:name w:val="Body Text 2"/>
    <w:basedOn w:val="Normal"/>
    <w:link w:val="BodyText2Char"/>
    <w:unhideWhenUsed/>
    <w:rsid w:val="004809C3"/>
    <w:pPr>
      <w:spacing w:after="120" w:line="480" w:lineRule="auto"/>
    </w:pPr>
  </w:style>
  <w:style w:type="character" w:customStyle="1" w:styleId="BodyText2Char">
    <w:name w:val="Body Text 2 Char"/>
    <w:basedOn w:val="DefaultParagraphFont"/>
    <w:link w:val="BodyText2"/>
    <w:rsid w:val="004809C3"/>
    <w:rPr>
      <w:rFonts w:ascii="Times New Roman" w:hAnsi="Times New Roman" w:cs="Times New Roman"/>
      <w:sz w:val="22"/>
    </w:rPr>
  </w:style>
  <w:style w:type="paragraph" w:styleId="BodyTextIndent">
    <w:name w:val="Body Text Indent"/>
    <w:basedOn w:val="Normal"/>
    <w:link w:val="BodyTextIndentChar"/>
    <w:uiPriority w:val="99"/>
    <w:unhideWhenUsed/>
    <w:rsid w:val="004809C3"/>
    <w:pPr>
      <w:spacing w:after="120"/>
      <w:ind w:left="360"/>
    </w:pPr>
  </w:style>
  <w:style w:type="character" w:customStyle="1" w:styleId="BodyTextIndentChar">
    <w:name w:val="Body Text Indent Char"/>
    <w:basedOn w:val="DefaultParagraphFont"/>
    <w:link w:val="BodyTextIndent"/>
    <w:uiPriority w:val="99"/>
    <w:rsid w:val="004809C3"/>
    <w:rPr>
      <w:rFonts w:ascii="Times New Roman" w:hAnsi="Times New Roman" w:cs="Times New Roman"/>
      <w:sz w:val="22"/>
    </w:rPr>
  </w:style>
  <w:style w:type="paragraph" w:styleId="BodyText3">
    <w:name w:val="Body Text 3"/>
    <w:basedOn w:val="Normal"/>
    <w:link w:val="BodyText3Char"/>
    <w:unhideWhenUsed/>
    <w:rsid w:val="004809C3"/>
    <w:pPr>
      <w:spacing w:after="120"/>
    </w:pPr>
    <w:rPr>
      <w:szCs w:val="16"/>
    </w:rPr>
  </w:style>
  <w:style w:type="character" w:customStyle="1" w:styleId="BodyText3Char">
    <w:name w:val="Body Text 3 Char"/>
    <w:basedOn w:val="DefaultParagraphFont"/>
    <w:link w:val="BodyText3"/>
    <w:rsid w:val="004809C3"/>
    <w:rPr>
      <w:rFonts w:ascii="Times New Roman" w:hAnsi="Times New Roman" w:cs="Times New Roman"/>
      <w:sz w:val="22"/>
      <w:szCs w:val="16"/>
    </w:rPr>
  </w:style>
  <w:style w:type="character" w:customStyle="1" w:styleId="StyleBold">
    <w:name w:val="Style Bold"/>
    <w:basedOn w:val="DefaultParagraphFont"/>
    <w:uiPriority w:val="9"/>
    <w:semiHidden/>
    <w:rsid w:val="004809C3"/>
    <w:rPr>
      <w:b/>
      <w:bCs/>
    </w:rPr>
  </w:style>
  <w:style w:type="character" w:customStyle="1" w:styleId="body-text">
    <w:name w:val="body-text"/>
    <w:basedOn w:val="DefaultParagraphFont"/>
    <w:rsid w:val="004809C3"/>
  </w:style>
  <w:style w:type="paragraph" w:customStyle="1" w:styleId="StyleStyle411ptBoldBorderSinglesolidlineAuto0">
    <w:name w:val="Style Style4 + 11 pt Bold Border: : (Single solid line Auto  0...."/>
    <w:basedOn w:val="Normal"/>
    <w:link w:val="StyleStyle411ptBoldBorderSinglesolidlineAuto0Char"/>
    <w:qFormat/>
    <w:rsid w:val="004809C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09C3"/>
    <w:rPr>
      <w:rFonts w:ascii="Times New Roman" w:eastAsia="Times New Roman" w:hAnsi="Times New Roman" w:cs="Times New Roman"/>
      <w:b/>
      <w:bCs/>
      <w:sz w:val="22"/>
      <w:u w:val="single"/>
      <w:bdr w:val="single" w:sz="4" w:space="0" w:color="auto"/>
    </w:rPr>
  </w:style>
  <w:style w:type="character" w:customStyle="1" w:styleId="globalcontentbody">
    <w:name w:val="globalcontentbody"/>
    <w:basedOn w:val="DefaultParagraphFont"/>
    <w:rsid w:val="004809C3"/>
  </w:style>
  <w:style w:type="paragraph" w:customStyle="1" w:styleId="StyleStyle112pt">
    <w:name w:val="Style Style1 + 12 pt"/>
    <w:basedOn w:val="Normal"/>
    <w:link w:val="StyleStyle112ptChar"/>
    <w:qFormat/>
    <w:rsid w:val="004809C3"/>
    <w:rPr>
      <w:rFonts w:eastAsia="SimSun"/>
      <w:u w:val="single"/>
      <w:lang w:eastAsia="zh-CN"/>
    </w:rPr>
  </w:style>
  <w:style w:type="character" w:customStyle="1" w:styleId="StyleStyle112ptChar">
    <w:name w:val="Style Style1 + 12 pt Char"/>
    <w:basedOn w:val="DefaultParagraphFont"/>
    <w:link w:val="StyleStyle112pt"/>
    <w:rsid w:val="004809C3"/>
    <w:rPr>
      <w:rFonts w:ascii="Times New Roman" w:eastAsia="SimSun" w:hAnsi="Times New Roman" w:cs="Times New Roman"/>
      <w:sz w:val="22"/>
      <w:u w:val="single"/>
      <w:lang w:eastAsia="zh-CN"/>
    </w:rPr>
  </w:style>
  <w:style w:type="paragraph" w:customStyle="1" w:styleId="MinimizedText">
    <w:name w:val="Minimized Text"/>
    <w:basedOn w:val="Normal"/>
    <w:link w:val="MinimizedTextChar"/>
    <w:qFormat/>
    <w:rsid w:val="004809C3"/>
    <w:rPr>
      <w:rFonts w:eastAsia="Times New Roman"/>
    </w:rPr>
  </w:style>
  <w:style w:type="character" w:customStyle="1" w:styleId="MinimizedTextChar">
    <w:name w:val="Minimized Text Char"/>
    <w:basedOn w:val="DefaultParagraphFont"/>
    <w:link w:val="MinimizedText"/>
    <w:rsid w:val="004809C3"/>
    <w:rPr>
      <w:rFonts w:ascii="Times New Roman" w:eastAsia="Times New Roman" w:hAnsi="Times New Roman" w:cs="Times New Roman"/>
      <w:sz w:val="22"/>
    </w:rPr>
  </w:style>
  <w:style w:type="character" w:customStyle="1" w:styleId="term1">
    <w:name w:val="term1"/>
    <w:basedOn w:val="DefaultParagraphFont"/>
    <w:rsid w:val="004809C3"/>
    <w:rPr>
      <w:b/>
      <w:bCs/>
    </w:rPr>
  </w:style>
  <w:style w:type="character" w:customStyle="1" w:styleId="Styleterm111ptUnderline">
    <w:name w:val="Style term1 + 11 pt Underline"/>
    <w:basedOn w:val="term1"/>
    <w:rsid w:val="004809C3"/>
    <w:rPr>
      <w:b/>
      <w:bCs/>
      <w:sz w:val="20"/>
      <w:u w:val="single"/>
    </w:rPr>
  </w:style>
  <w:style w:type="paragraph" w:customStyle="1" w:styleId="StyleMinimizedTextArialNarrow10pt">
    <w:name w:val="Style Minimized Text + Arial Narrow 10 pt"/>
    <w:basedOn w:val="MinimizedText"/>
    <w:link w:val="StyleMinimizedTextArialNarrow10ptChar"/>
    <w:qFormat/>
    <w:rsid w:val="004809C3"/>
    <w:rPr>
      <w:sz w:val="20"/>
    </w:rPr>
  </w:style>
  <w:style w:type="character" w:customStyle="1" w:styleId="StyleMinimizedTextArialNarrow10ptChar">
    <w:name w:val="Style Minimized Text + Arial Narrow 10 pt Char"/>
    <w:basedOn w:val="MinimizedTextChar"/>
    <w:link w:val="StyleMinimizedTextArialNarrow10pt"/>
    <w:rsid w:val="004809C3"/>
    <w:rPr>
      <w:rFonts w:ascii="Times New Roman" w:eastAsia="Times New Roman" w:hAnsi="Times New Roman" w:cs="Times New Roman"/>
      <w:sz w:val="20"/>
    </w:rPr>
  </w:style>
  <w:style w:type="character" w:customStyle="1" w:styleId="Styleunderline11ptBold">
    <w:name w:val="Style underline + 11 pt Bold"/>
    <w:basedOn w:val="underline"/>
    <w:rsid w:val="004809C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809C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09C3"/>
    <w:rPr>
      <w:rFonts w:ascii="Times New Roman" w:eastAsia="Times New Roman" w:hAnsi="Times New Roman" w:cs="Times New Roman"/>
      <w:sz w:val="22"/>
      <w:u w:val="single"/>
      <w:bdr w:val="single" w:sz="4" w:space="0" w:color="auto"/>
    </w:rPr>
  </w:style>
  <w:style w:type="character" w:customStyle="1" w:styleId="Style9pt">
    <w:name w:val="Style 9 pt"/>
    <w:basedOn w:val="DefaultParagraphFont"/>
    <w:rsid w:val="004809C3"/>
    <w:rPr>
      <w:rFonts w:ascii="Times New Roman" w:hAnsi="Times New Roman"/>
      <w:sz w:val="20"/>
    </w:rPr>
  </w:style>
  <w:style w:type="paragraph" w:customStyle="1" w:styleId="StyleStyle49pt3">
    <w:name w:val="Style Style4 + 9 pt3"/>
    <w:basedOn w:val="Style4"/>
    <w:link w:val="StyleStyle49pt3Char"/>
    <w:qFormat/>
    <w:rsid w:val="004809C3"/>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809C3"/>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809C3"/>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809C3"/>
    <w:rPr>
      <w:rFonts w:ascii="Calibri" w:eastAsia="Times New Roman" w:hAnsi="Calibri" w:cs="Times New Roman"/>
      <w:b/>
      <w:bCs/>
      <w:u w:val="single"/>
      <w:lang w:val="x-none"/>
    </w:rPr>
  </w:style>
  <w:style w:type="character" w:customStyle="1" w:styleId="authorbio">
    <w:name w:val="authorbio"/>
    <w:basedOn w:val="DefaultParagraphFont"/>
    <w:rsid w:val="004809C3"/>
  </w:style>
  <w:style w:type="character" w:customStyle="1" w:styleId="a">
    <w:name w:val="a"/>
    <w:basedOn w:val="DefaultParagraphFont"/>
    <w:rsid w:val="004809C3"/>
  </w:style>
  <w:style w:type="character" w:customStyle="1" w:styleId="StyleUnderline3">
    <w:name w:val="Style Underline3"/>
    <w:basedOn w:val="DefaultParagraphFont"/>
    <w:rsid w:val="004809C3"/>
    <w:rPr>
      <w:u w:val="single"/>
    </w:rPr>
  </w:style>
  <w:style w:type="paragraph" w:customStyle="1" w:styleId="StyleStyle111ptBorderSinglesolidlineAuto05ptL">
    <w:name w:val="Style Style1 + 11 pt Border: : (Single solid line Auto  0.5 pt L..."/>
    <w:link w:val="StyleStyle111ptBorderSinglesolidlineAuto05ptLChar"/>
    <w:qFormat/>
    <w:rsid w:val="004809C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09C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809C3"/>
    <w:rPr>
      <w:u w:val="single"/>
    </w:rPr>
  </w:style>
  <w:style w:type="paragraph" w:customStyle="1" w:styleId="Circled">
    <w:name w:val="Circled"/>
    <w:link w:val="CircledChar"/>
    <w:qFormat/>
    <w:rsid w:val="004809C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809C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809C3"/>
  </w:style>
  <w:style w:type="character" w:customStyle="1" w:styleId="part-of-speech">
    <w:name w:val="part-of-speech"/>
    <w:basedOn w:val="DefaultParagraphFont"/>
    <w:rsid w:val="004809C3"/>
  </w:style>
  <w:style w:type="character" w:customStyle="1" w:styleId="sep">
    <w:name w:val="sep"/>
    <w:basedOn w:val="DefaultParagraphFont"/>
    <w:rsid w:val="004809C3"/>
  </w:style>
  <w:style w:type="character" w:customStyle="1" w:styleId="pron">
    <w:name w:val="pron"/>
    <w:basedOn w:val="DefaultParagraphFont"/>
    <w:rsid w:val="004809C3"/>
  </w:style>
  <w:style w:type="paragraph" w:customStyle="1" w:styleId="StyleStyle4LatinTimesNewRomanAsianSimSun">
    <w:name w:val="Style Style4 + (Latin) Times New Roman (Asian) SimSun"/>
    <w:basedOn w:val="Normal"/>
    <w:link w:val="StyleStyle4LatinTimesNewRomanAsianSimSunChar"/>
    <w:qFormat/>
    <w:rsid w:val="004809C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809C3"/>
    <w:rPr>
      <w:rFonts w:ascii="Times New Roman" w:eastAsia="SimSun" w:hAnsi="Times New Roman" w:cs="Times New Roman"/>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09C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09C3"/>
    <w:rPr>
      <w:rFonts w:ascii="Times New Roman" w:eastAsia="SimSun" w:hAnsi="Times New Roman" w:cs="Times New Roman"/>
      <w:b/>
      <w:bCs/>
      <w:sz w:val="22"/>
      <w:u w:val="single"/>
    </w:rPr>
  </w:style>
  <w:style w:type="character" w:customStyle="1" w:styleId="CharChar3">
    <w:name w:val="Char Char3"/>
    <w:basedOn w:val="DefaultParagraphFont"/>
    <w:rsid w:val="004809C3"/>
    <w:rPr>
      <w:rFonts w:cs="Arial"/>
      <w:b/>
      <w:bCs/>
      <w:iCs/>
      <w:lang w:val="en-US" w:eastAsia="en-US" w:bidi="ar-SA"/>
    </w:rPr>
  </w:style>
  <w:style w:type="character" w:customStyle="1" w:styleId="SubtitleChar1">
    <w:name w:val="Subtitle Char1"/>
    <w:aliases w:val="Underlined card text Char1"/>
    <w:basedOn w:val="DefaultParagraphFont"/>
    <w:rsid w:val="004809C3"/>
    <w:rPr>
      <w:color w:val="5A5A5A" w:themeColor="text1" w:themeTint="A5"/>
      <w:spacing w:val="15"/>
      <w:sz w:val="22"/>
      <w:szCs w:val="22"/>
    </w:rPr>
  </w:style>
  <w:style w:type="paragraph" w:customStyle="1" w:styleId="StyleStyle411pt1">
    <w:name w:val="Style Style4 + 11 pt1"/>
    <w:basedOn w:val="Style4"/>
    <w:link w:val="StyleStyle411pt1Char"/>
    <w:qFormat/>
    <w:rsid w:val="004809C3"/>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809C3"/>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809C3"/>
    <w:rPr>
      <w:b/>
      <w:u w:val="single"/>
      <w:lang w:val="en-US" w:eastAsia="en-US" w:bidi="ar-SA"/>
    </w:rPr>
  </w:style>
  <w:style w:type="character" w:customStyle="1" w:styleId="StyleUnderlineCharChar111pt">
    <w:name w:val="Style Underline Char Char1 + 11 pt"/>
    <w:basedOn w:val="DefaultParagraphFont"/>
    <w:rsid w:val="004809C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809C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809C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809C3"/>
    <w:rPr>
      <w:sz w:val="22"/>
      <w:u w:val="single"/>
    </w:rPr>
  </w:style>
  <w:style w:type="paragraph" w:customStyle="1" w:styleId="StyleMinimizedTextArialNarrow9pt">
    <w:name w:val="Style Minimized Text + Arial Narrow 9 pt"/>
    <w:basedOn w:val="Normal"/>
    <w:link w:val="StyleMinimizedTextArialNarrow9ptChar"/>
    <w:qFormat/>
    <w:rsid w:val="004809C3"/>
    <w:rPr>
      <w:rFonts w:eastAsia="Times New Roman"/>
    </w:rPr>
  </w:style>
  <w:style w:type="character" w:customStyle="1" w:styleId="StyleMinimizedTextArialNarrow9ptChar">
    <w:name w:val="Style Minimized Text + Arial Narrow 9 pt Char"/>
    <w:basedOn w:val="DefaultParagraphFont"/>
    <w:link w:val="StyleMinimizedTextArialNarrow9pt"/>
    <w:rsid w:val="004809C3"/>
    <w:rPr>
      <w:rFonts w:ascii="Times New Roman" w:eastAsia="Times New Roman" w:hAnsi="Times New Roman" w:cs="Times New Roman"/>
      <w:sz w:val="22"/>
    </w:rPr>
  </w:style>
  <w:style w:type="paragraph" w:customStyle="1" w:styleId="StyleBoldandUnderlineChar11ptNotBold">
    <w:name w:val="Style Bold and Underline Char + 11 pt Not Bold"/>
    <w:link w:val="StyleBoldandUnderlineChar11ptNotBoldChar"/>
    <w:qFormat/>
    <w:rsid w:val="004809C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09C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809C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809C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809C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809C3"/>
    <w:rPr>
      <w:b w:val="0"/>
      <w:bCs/>
      <w:sz w:val="20"/>
      <w:u w:val="single"/>
      <w:lang w:val="en-US" w:eastAsia="en-US" w:bidi="ar-SA"/>
    </w:rPr>
  </w:style>
  <w:style w:type="character" w:customStyle="1" w:styleId="Styleunderline9pt">
    <w:name w:val="Style underline + 9 pt"/>
    <w:basedOn w:val="underline"/>
    <w:rsid w:val="004809C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809C3"/>
    <w:rPr>
      <w:rFonts w:ascii="Times New Roman" w:hAnsi="Times New Roman"/>
      <w:sz w:val="20"/>
    </w:rPr>
  </w:style>
  <w:style w:type="character" w:customStyle="1" w:styleId="Styleunderline9pt1">
    <w:name w:val="Style underline + 9 pt1"/>
    <w:basedOn w:val="underline"/>
    <w:rsid w:val="004809C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809C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809C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809C3"/>
    <w:rPr>
      <w:b/>
      <w:bCs/>
      <w:noProof w:val="0"/>
      <w:sz w:val="20"/>
      <w:u w:val="single"/>
      <w:lang w:val="en-US" w:eastAsia="en-US" w:bidi="ar-SA"/>
    </w:rPr>
  </w:style>
  <w:style w:type="character" w:customStyle="1" w:styleId="Hyperlink23">
    <w:name w:val="Hyperlink23"/>
    <w:basedOn w:val="DefaultParagraphFont"/>
    <w:rsid w:val="004809C3"/>
    <w:rPr>
      <w:color w:val="3300CC"/>
      <w:u w:val="single"/>
    </w:rPr>
  </w:style>
  <w:style w:type="paragraph" w:customStyle="1" w:styleId="cardCharChar">
    <w:name w:val="card Char Char"/>
    <w:basedOn w:val="Normal"/>
    <w:link w:val="cardCharCharChar"/>
    <w:qFormat/>
    <w:rsid w:val="004809C3"/>
    <w:pPr>
      <w:ind w:left="288" w:right="288"/>
    </w:pPr>
    <w:rPr>
      <w:rFonts w:eastAsia="Times New Roman"/>
      <w:szCs w:val="20"/>
    </w:rPr>
  </w:style>
  <w:style w:type="character" w:customStyle="1" w:styleId="cardCharCharChar">
    <w:name w:val="card Char Char Char"/>
    <w:basedOn w:val="DefaultParagraphFont"/>
    <w:link w:val="cardCharChar"/>
    <w:rsid w:val="004809C3"/>
    <w:rPr>
      <w:rFonts w:ascii="Times New Roman" w:eastAsia="Times New Roman" w:hAnsi="Times New Roman" w:cs="Times New Roman"/>
      <w:sz w:val="22"/>
      <w:szCs w:val="20"/>
    </w:rPr>
  </w:style>
  <w:style w:type="character" w:customStyle="1" w:styleId="StyleunderlineArialNarrow9ptBold">
    <w:name w:val="Style underline + Arial Narrow 9 pt Bold"/>
    <w:basedOn w:val="underline"/>
    <w:rsid w:val="004809C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809C3"/>
  </w:style>
  <w:style w:type="character" w:customStyle="1" w:styleId="StylecardCharCharArialNarrow9ptChar">
    <w:name w:val="Style card Char Char + Arial Narrow 9 pt Char"/>
    <w:basedOn w:val="cardCharCharChar"/>
    <w:link w:val="StylecardCharCharArialNarrow9pt"/>
    <w:rsid w:val="004809C3"/>
    <w:rPr>
      <w:rFonts w:ascii="Times New Roman" w:eastAsia="Times New Roman" w:hAnsi="Times New Roman" w:cs="Times New Roman"/>
      <w:sz w:val="22"/>
      <w:szCs w:val="20"/>
    </w:rPr>
  </w:style>
  <w:style w:type="character" w:customStyle="1" w:styleId="CardTextChar10">
    <w:name w:val="Card Text Char1"/>
    <w:basedOn w:val="DefaultParagraphFont"/>
    <w:rsid w:val="004809C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809C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809C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809C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809C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809C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809C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809C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809C3"/>
    <w:rPr>
      <w:rFonts w:eastAsia="Times New Roman"/>
    </w:rPr>
  </w:style>
  <w:style w:type="character" w:customStyle="1" w:styleId="TextsmallChar">
    <w:name w:val="Textsmall Char"/>
    <w:basedOn w:val="DefaultParagraphFont"/>
    <w:link w:val="Textsmall"/>
    <w:rsid w:val="004809C3"/>
    <w:rPr>
      <w:rFonts w:ascii="Times New Roman" w:eastAsia="Times New Roman" w:hAnsi="Times New Roman" w:cs="Times New Roman"/>
      <w:sz w:val="22"/>
    </w:rPr>
  </w:style>
  <w:style w:type="character" w:customStyle="1" w:styleId="CharChar111">
    <w:name w:val="Char Char111"/>
    <w:basedOn w:val="DefaultParagraphFont"/>
    <w:rsid w:val="004809C3"/>
    <w:rPr>
      <w:rFonts w:cs="Arial"/>
      <w:bCs/>
      <w:szCs w:val="26"/>
      <w:u w:val="single"/>
      <w:lang w:val="en-US" w:eastAsia="en-US" w:bidi="ar-SA"/>
    </w:rPr>
  </w:style>
  <w:style w:type="paragraph" w:customStyle="1" w:styleId="cardtextsmall">
    <w:name w:val="card text small"/>
    <w:basedOn w:val="Normal"/>
    <w:qFormat/>
    <w:rsid w:val="004809C3"/>
    <w:rPr>
      <w:rFonts w:ascii="Arial Narrow" w:eastAsia="Times New Roman" w:hAnsi="Arial Narrow"/>
    </w:rPr>
  </w:style>
  <w:style w:type="character" w:customStyle="1" w:styleId="AUnterdline">
    <w:name w:val="AUnterdline"/>
    <w:qFormat/>
    <w:rsid w:val="004809C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809C3"/>
    <w:rPr>
      <w:rFonts w:ascii="Times New Roman" w:hAnsi="Times New Roman"/>
      <w:b/>
      <w:bCs/>
      <w:sz w:val="20"/>
      <w:u w:val="single"/>
      <w:bdr w:val="single" w:sz="4" w:space="0" w:color="auto"/>
    </w:rPr>
  </w:style>
  <w:style w:type="character" w:customStyle="1" w:styleId="highlightedsearchterm">
    <w:name w:val="highlightedsearchterm"/>
    <w:rsid w:val="004809C3"/>
  </w:style>
  <w:style w:type="character" w:customStyle="1" w:styleId="StyleUnderline1">
    <w:name w:val="Style Underline1"/>
    <w:basedOn w:val="DefaultParagraphFont"/>
    <w:rsid w:val="004809C3"/>
    <w:rPr>
      <w:rFonts w:ascii="Times New Roman" w:hAnsi="Times New Roman"/>
      <w:sz w:val="20"/>
      <w:u w:val="single"/>
    </w:rPr>
  </w:style>
  <w:style w:type="paragraph" w:customStyle="1" w:styleId="StyleStyle49pt10">
    <w:name w:val="Style Style4 + 9 pt10"/>
    <w:basedOn w:val="Style4"/>
    <w:link w:val="StyleStyle49pt10Char"/>
    <w:qFormat/>
    <w:rsid w:val="004809C3"/>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809C3"/>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809C3"/>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809C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809C3"/>
    <w:pPr>
      <w:ind w:left="288"/>
    </w:pPr>
    <w:rPr>
      <w:rFonts w:eastAsia="Times New Roman"/>
      <w:u w:val="single"/>
    </w:rPr>
  </w:style>
  <w:style w:type="character" w:customStyle="1" w:styleId="NormalUnderlineChar">
    <w:name w:val="Normal Underline Char"/>
    <w:link w:val="NormalUnderline"/>
    <w:rsid w:val="004809C3"/>
    <w:rPr>
      <w:rFonts w:ascii="Times New Roman" w:eastAsia="Times New Roman" w:hAnsi="Times New Roman" w:cs="Times New Roman"/>
      <w:sz w:val="22"/>
      <w:u w:val="single"/>
    </w:rPr>
  </w:style>
  <w:style w:type="character" w:customStyle="1" w:styleId="DontRead">
    <w:name w:val="Don't Read"/>
    <w:qFormat/>
    <w:rsid w:val="004809C3"/>
    <w:rPr>
      <w:rFonts w:ascii="Times New Roman" w:hAnsi="Times New Roman"/>
      <w:sz w:val="16"/>
    </w:rPr>
  </w:style>
  <w:style w:type="paragraph" w:customStyle="1" w:styleId="Underlinestyle">
    <w:name w:val="Underline style"/>
    <w:basedOn w:val="Normal"/>
    <w:qFormat/>
    <w:rsid w:val="004809C3"/>
    <w:rPr>
      <w:rFonts w:eastAsia="Times New Roman"/>
      <w:u w:val="single"/>
    </w:rPr>
  </w:style>
  <w:style w:type="character" w:customStyle="1" w:styleId="Style11ptUnderline3">
    <w:name w:val="Style 11 pt Underline3"/>
    <w:rsid w:val="004809C3"/>
    <w:rPr>
      <w:sz w:val="20"/>
      <w:u w:val="single"/>
    </w:rPr>
  </w:style>
  <w:style w:type="character" w:customStyle="1" w:styleId="27">
    <w:name w:val="27"/>
    <w:rsid w:val="004809C3"/>
    <w:rPr>
      <w:rFonts w:cs="Arial"/>
      <w:bCs/>
      <w:sz w:val="20"/>
      <w:u w:val="single"/>
      <w:lang w:val="en-US" w:eastAsia="en-US" w:bidi="ar-SA"/>
    </w:rPr>
  </w:style>
  <w:style w:type="character" w:customStyle="1" w:styleId="2">
    <w:name w:val="2"/>
    <w:rsid w:val="004809C3"/>
    <w:rPr>
      <w:rFonts w:cs="Arial"/>
      <w:bCs/>
      <w:sz w:val="20"/>
      <w:u w:val="single"/>
      <w:lang w:val="en-US" w:eastAsia="en-US" w:bidi="ar-SA"/>
    </w:rPr>
  </w:style>
  <w:style w:type="character" w:customStyle="1" w:styleId="Style9ptUnderline11">
    <w:name w:val="Style 9 pt Underline11"/>
    <w:basedOn w:val="DefaultParagraphFont"/>
    <w:rsid w:val="004809C3"/>
    <w:rPr>
      <w:sz w:val="20"/>
      <w:u w:val="single"/>
    </w:rPr>
  </w:style>
  <w:style w:type="character" w:customStyle="1" w:styleId="Style9ptBoldUnderline5">
    <w:name w:val="Style 9 pt Bold Underline5"/>
    <w:basedOn w:val="DefaultParagraphFont"/>
    <w:rsid w:val="004809C3"/>
    <w:rPr>
      <w:b/>
      <w:bCs/>
      <w:sz w:val="20"/>
      <w:u w:val="single"/>
    </w:rPr>
  </w:style>
  <w:style w:type="character" w:customStyle="1" w:styleId="CharChar114">
    <w:name w:val="Char Char114"/>
    <w:basedOn w:val="DefaultParagraphFont"/>
    <w:rsid w:val="004809C3"/>
    <w:rPr>
      <w:rFonts w:cs="Arial"/>
      <w:bCs/>
      <w:szCs w:val="26"/>
      <w:u w:val="single"/>
      <w:lang w:val="en-US" w:eastAsia="en-US" w:bidi="ar-SA"/>
    </w:rPr>
  </w:style>
  <w:style w:type="character" w:customStyle="1" w:styleId="CharChar113">
    <w:name w:val="Char Char113"/>
    <w:basedOn w:val="DefaultParagraphFont"/>
    <w:rsid w:val="004809C3"/>
    <w:rPr>
      <w:rFonts w:cs="Arial"/>
      <w:bCs/>
      <w:szCs w:val="26"/>
      <w:u w:val="single"/>
      <w:lang w:val="en-US" w:eastAsia="en-US" w:bidi="ar-SA"/>
    </w:rPr>
  </w:style>
  <w:style w:type="character" w:customStyle="1" w:styleId="CharChar112">
    <w:name w:val="Char Char112"/>
    <w:basedOn w:val="DefaultParagraphFont"/>
    <w:rsid w:val="004809C3"/>
    <w:rPr>
      <w:rFonts w:cs="Arial"/>
      <w:bCs/>
      <w:szCs w:val="26"/>
      <w:u w:val="single"/>
      <w:lang w:val="en-US" w:eastAsia="en-US" w:bidi="ar-SA"/>
    </w:rPr>
  </w:style>
  <w:style w:type="character" w:customStyle="1" w:styleId="ssl0">
    <w:name w:val="ss_l0"/>
    <w:basedOn w:val="DefaultParagraphFont"/>
    <w:rsid w:val="004809C3"/>
  </w:style>
  <w:style w:type="paragraph" w:customStyle="1" w:styleId="WW-Default1">
    <w:name w:val="WW-Default1"/>
    <w:basedOn w:val="Normal"/>
    <w:qFormat/>
    <w:rsid w:val="004809C3"/>
    <w:pPr>
      <w:suppressAutoHyphens/>
    </w:pPr>
    <w:rPr>
      <w:rFonts w:eastAsia="Times New Roman"/>
      <w:b/>
      <w:bCs/>
      <w:szCs w:val="20"/>
      <w:lang w:eastAsia="ar-SA"/>
    </w:rPr>
  </w:style>
  <w:style w:type="character" w:customStyle="1" w:styleId="zoomme">
    <w:name w:val="zoomme"/>
    <w:basedOn w:val="DefaultParagraphFont"/>
    <w:rsid w:val="004809C3"/>
  </w:style>
  <w:style w:type="character" w:customStyle="1" w:styleId="Date1">
    <w:name w:val="Date1"/>
    <w:basedOn w:val="DefaultParagraphFont"/>
    <w:rsid w:val="004809C3"/>
  </w:style>
  <w:style w:type="character" w:customStyle="1" w:styleId="classauthor">
    <w:name w:val="class=&quot;author&quot;"/>
    <w:basedOn w:val="DefaultParagraphFont"/>
    <w:rsid w:val="004809C3"/>
  </w:style>
  <w:style w:type="paragraph" w:customStyle="1" w:styleId="CardStyle0">
    <w:name w:val="Card Style"/>
    <w:basedOn w:val="Normal"/>
    <w:link w:val="CardStyleChar"/>
    <w:qFormat/>
    <w:rsid w:val="004809C3"/>
    <w:rPr>
      <w:rFonts w:eastAsia="Times New Roman"/>
    </w:rPr>
  </w:style>
  <w:style w:type="character" w:customStyle="1" w:styleId="CharCharChar">
    <w:name w:val="Char Char Char"/>
    <w:basedOn w:val="DefaultParagraphFont"/>
    <w:rsid w:val="004809C3"/>
    <w:rPr>
      <w:rFonts w:cs="Arial"/>
      <w:bCs/>
      <w:szCs w:val="26"/>
      <w:u w:val="single"/>
      <w:lang w:val="en-US" w:eastAsia="en-US" w:bidi="ar-SA"/>
    </w:rPr>
  </w:style>
  <w:style w:type="character" w:customStyle="1" w:styleId="texto1">
    <w:name w:val="texto1"/>
    <w:rsid w:val="004809C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09C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09C3"/>
    <w:rPr>
      <w:rFonts w:ascii="Times New Roman" w:eastAsia="Times New Roman" w:hAnsi="Times New Roman" w:cs="Arial"/>
      <w:b/>
      <w:szCs w:val="28"/>
    </w:rPr>
  </w:style>
  <w:style w:type="paragraph" w:customStyle="1" w:styleId="Style23">
    <w:name w:val="Style23"/>
    <w:basedOn w:val="Normal"/>
    <w:uiPriority w:val="99"/>
    <w:qFormat/>
    <w:rsid w:val="004809C3"/>
    <w:pPr>
      <w:widowControl w:val="0"/>
      <w:autoSpaceDE w:val="0"/>
      <w:autoSpaceDN w:val="0"/>
      <w:adjustRightInd w:val="0"/>
      <w:spacing w:line="209" w:lineRule="exact"/>
    </w:pPr>
    <w:rPr>
      <w:rFonts w:eastAsia="SimSun"/>
    </w:rPr>
  </w:style>
  <w:style w:type="character" w:customStyle="1" w:styleId="gray">
    <w:name w:val="gray"/>
    <w:basedOn w:val="DefaultParagraphFont"/>
    <w:rsid w:val="004809C3"/>
  </w:style>
  <w:style w:type="paragraph" w:customStyle="1" w:styleId="Tagtemplate">
    <w:name w:val="Tagtemplate"/>
    <w:basedOn w:val="Normal"/>
    <w:link w:val="TagtemplateChar"/>
    <w:autoRedefine/>
    <w:qFormat/>
    <w:rsid w:val="004809C3"/>
    <w:pPr>
      <w:keepNext/>
      <w:keepLines/>
    </w:pPr>
    <w:rPr>
      <w:rFonts w:eastAsia="Calibri"/>
      <w:b/>
    </w:rPr>
  </w:style>
  <w:style w:type="character" w:customStyle="1" w:styleId="TagtemplateChar">
    <w:name w:val="Tagtemplate Char"/>
    <w:basedOn w:val="DefaultParagraphFont"/>
    <w:link w:val="Tagtemplate"/>
    <w:rsid w:val="004809C3"/>
    <w:rPr>
      <w:rFonts w:ascii="Times New Roman" w:eastAsia="Calibri" w:hAnsi="Times New Roman" w:cs="Times New Roman"/>
      <w:b/>
      <w:sz w:val="22"/>
    </w:rPr>
  </w:style>
  <w:style w:type="character" w:customStyle="1" w:styleId="Styleunderline11ptBorderSinglesolidlineAuto05p">
    <w:name w:val="Style underline + 11 pt Border: : (Single solid line Auto  0.5 p..."/>
    <w:rsid w:val="004809C3"/>
    <w:rPr>
      <w:sz w:val="20"/>
      <w:u w:val="single"/>
      <w:bdr w:val="single" w:sz="4" w:space="0" w:color="auto"/>
    </w:rPr>
  </w:style>
  <w:style w:type="paragraph" w:customStyle="1" w:styleId="Citation-FirstLine">
    <w:name w:val="Citation - First Line"/>
    <w:basedOn w:val="Normal"/>
    <w:next w:val="Normal"/>
    <w:autoRedefine/>
    <w:qFormat/>
    <w:rsid w:val="004809C3"/>
    <w:pPr>
      <w:spacing w:line="240" w:lineRule="atLeast"/>
      <w:jc w:val="both"/>
    </w:pPr>
    <w:rPr>
      <w:rFonts w:ascii="Book Antiqua" w:eastAsia="Times New Roman" w:hAnsi="Book Antiqua"/>
    </w:rPr>
  </w:style>
  <w:style w:type="character" w:customStyle="1" w:styleId="CardText-Underlined">
    <w:name w:val="Card Text - Underlined"/>
    <w:rsid w:val="004809C3"/>
    <w:rPr>
      <w:b/>
      <w:sz w:val="20"/>
      <w:u w:val="single"/>
    </w:rPr>
  </w:style>
  <w:style w:type="paragraph" w:customStyle="1" w:styleId="Citation-Complete">
    <w:name w:val="Citation - Complete"/>
    <w:basedOn w:val="Normal"/>
    <w:next w:val="Normal"/>
    <w:link w:val="Citation-CompleteChar"/>
    <w:autoRedefine/>
    <w:qFormat/>
    <w:rsid w:val="004809C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809C3"/>
    <w:rPr>
      <w:rFonts w:ascii="Book Antiqua" w:eastAsia="Times New Roman" w:hAnsi="Book Antiqua" w:cs="Times New Roman"/>
      <w:sz w:val="22"/>
    </w:rPr>
  </w:style>
  <w:style w:type="character" w:customStyle="1" w:styleId="MicroTextChar">
    <w:name w:val="MicroText Char"/>
    <w:link w:val="MicroText"/>
    <w:rsid w:val="004809C3"/>
    <w:rPr>
      <w:rFonts w:ascii="Arial Narrow" w:hAnsi="Arial Narrow"/>
      <w:sz w:val="12"/>
    </w:rPr>
  </w:style>
  <w:style w:type="character" w:customStyle="1" w:styleId="Style11ptItalic">
    <w:name w:val="Style 11 pt Italic"/>
    <w:basedOn w:val="DefaultParagraphFont"/>
    <w:rsid w:val="004809C3"/>
    <w:rPr>
      <w:rFonts w:ascii="Times New Roman" w:hAnsi="Times New Roman"/>
      <w:i/>
      <w:iCs/>
      <w:sz w:val="20"/>
    </w:rPr>
  </w:style>
  <w:style w:type="character" w:customStyle="1" w:styleId="BoldandUnderlineChar">
    <w:name w:val="Bold and Underline Char"/>
    <w:basedOn w:val="DefaultParagraphFont"/>
    <w:link w:val="BoldandUnderline"/>
    <w:locked/>
    <w:rsid w:val="004809C3"/>
    <w:rPr>
      <w:b/>
      <w:u w:val="single"/>
    </w:rPr>
  </w:style>
  <w:style w:type="paragraph" w:customStyle="1" w:styleId="BoldandUnderline">
    <w:name w:val="Bold and Underline"/>
    <w:basedOn w:val="Normal"/>
    <w:link w:val="BoldandUnderlineChar"/>
    <w:qFormat/>
    <w:rsid w:val="004809C3"/>
    <w:rPr>
      <w:rFonts w:asciiTheme="minorHAnsi" w:hAnsiTheme="minorHAnsi" w:cstheme="minorBidi"/>
      <w:b/>
      <w:sz w:val="24"/>
      <w:u w:val="single"/>
    </w:rPr>
  </w:style>
  <w:style w:type="character" w:customStyle="1" w:styleId="hdr">
    <w:name w:val="hdr"/>
    <w:basedOn w:val="DefaultParagraphFont"/>
    <w:rsid w:val="004809C3"/>
  </w:style>
  <w:style w:type="paragraph" w:customStyle="1" w:styleId="StyleStyle49ptBold3">
    <w:name w:val="Style Style4 + 9 pt Bold3"/>
    <w:basedOn w:val="Style4"/>
    <w:link w:val="StyleStyle49ptBold3Char"/>
    <w:qFormat/>
    <w:rsid w:val="004809C3"/>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809C3"/>
    <w:rPr>
      <w:rFonts w:ascii="Calibri" w:eastAsia="Times New Roman" w:hAnsi="Calibri" w:cs="Times New Roman"/>
      <w:b/>
      <w:bCs/>
      <w:u w:val="single"/>
      <w:lang w:val="x-none"/>
    </w:rPr>
  </w:style>
  <w:style w:type="character" w:customStyle="1" w:styleId="Style9ptUnderline6">
    <w:name w:val="Style 9 pt Underline6"/>
    <w:basedOn w:val="DefaultParagraphFont"/>
    <w:rsid w:val="004809C3"/>
    <w:rPr>
      <w:sz w:val="20"/>
      <w:u w:val="single"/>
    </w:rPr>
  </w:style>
  <w:style w:type="character" w:customStyle="1" w:styleId="ct-with-fmlt">
    <w:name w:val="ct-with-fmlt"/>
    <w:basedOn w:val="DefaultParagraphFont"/>
    <w:rsid w:val="004809C3"/>
  </w:style>
  <w:style w:type="paragraph" w:customStyle="1" w:styleId="StyleStyle49pt">
    <w:name w:val="Style Style4 + 9 pt"/>
    <w:basedOn w:val="Normal"/>
    <w:link w:val="StyleStyle49ptChar"/>
    <w:qFormat/>
    <w:rsid w:val="004809C3"/>
    <w:rPr>
      <w:rFonts w:eastAsia="Times New Roman"/>
      <w:u w:val="single"/>
    </w:rPr>
  </w:style>
  <w:style w:type="character" w:customStyle="1" w:styleId="StyleStyle49ptChar">
    <w:name w:val="Style Style4 + 9 pt Char"/>
    <w:basedOn w:val="DefaultParagraphFont"/>
    <w:link w:val="StyleStyle49pt"/>
    <w:rsid w:val="004809C3"/>
    <w:rPr>
      <w:rFonts w:ascii="Times New Roman" w:eastAsia="Times New Roman" w:hAnsi="Times New Roman" w:cs="Times New Roman"/>
      <w:sz w:val="22"/>
      <w:u w:val="single"/>
    </w:rPr>
  </w:style>
  <w:style w:type="paragraph" w:customStyle="1" w:styleId="StyleStyle49ptBold">
    <w:name w:val="Style Style4 + 9 pt Bold"/>
    <w:basedOn w:val="Normal"/>
    <w:link w:val="StyleStyle49ptBoldChar"/>
    <w:qFormat/>
    <w:rsid w:val="004809C3"/>
    <w:rPr>
      <w:rFonts w:eastAsia="Times New Roman"/>
      <w:b/>
      <w:bCs/>
      <w:u w:val="single"/>
    </w:rPr>
  </w:style>
  <w:style w:type="character" w:customStyle="1" w:styleId="StyleStyle49ptBoldChar">
    <w:name w:val="Style Style4 + 9 pt Bold Char"/>
    <w:basedOn w:val="DefaultParagraphFont"/>
    <w:link w:val="StyleStyle49ptBold"/>
    <w:rsid w:val="004809C3"/>
    <w:rPr>
      <w:rFonts w:ascii="Times New Roman" w:eastAsia="Times New Roman" w:hAnsi="Times New Roman" w:cs="Times New Roman"/>
      <w:b/>
      <w:bCs/>
      <w:sz w:val="22"/>
      <w:u w:val="single"/>
    </w:rPr>
  </w:style>
  <w:style w:type="paragraph" w:customStyle="1" w:styleId="StyleStyle49ptBoldItalic">
    <w:name w:val="Style Style4 + 9 pt Bold Italic"/>
    <w:basedOn w:val="Normal"/>
    <w:link w:val="StyleStyle49ptBoldItalicChar"/>
    <w:qFormat/>
    <w:rsid w:val="004809C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809C3"/>
    <w:rPr>
      <w:rFonts w:ascii="Times New Roman" w:eastAsia="Times New Roman" w:hAnsi="Times New Roman" w:cs="Times New Roman"/>
      <w:b/>
      <w:bCs/>
      <w:i/>
      <w:iCs/>
      <w:sz w:val="22"/>
      <w:u w:val="single"/>
    </w:rPr>
  </w:style>
  <w:style w:type="paragraph" w:customStyle="1" w:styleId="StyleUnderlined11ptBold">
    <w:name w:val="Style Underlined + 11 pt Bold"/>
    <w:link w:val="StyleUnderlined11ptBoldChar"/>
    <w:qFormat/>
    <w:rsid w:val="004809C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809C3"/>
    <w:rPr>
      <w:rFonts w:ascii="Arial" w:eastAsia="Times New Roman" w:hAnsi="Arial" w:cs="Arial"/>
      <w:b/>
      <w:bCs/>
      <w:sz w:val="22"/>
      <w:u w:val="single"/>
    </w:rPr>
  </w:style>
  <w:style w:type="paragraph" w:customStyle="1" w:styleId="StyleUnderlined11pt">
    <w:name w:val="Style Underlined + 11 pt"/>
    <w:link w:val="StyleUnderlined11ptChar"/>
    <w:qFormat/>
    <w:rsid w:val="004809C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809C3"/>
    <w:rPr>
      <w:rFonts w:ascii="Arial" w:eastAsia="Times New Roman" w:hAnsi="Arial" w:cs="Arial"/>
      <w:sz w:val="22"/>
      <w:u w:val="single"/>
    </w:rPr>
  </w:style>
  <w:style w:type="character" w:customStyle="1" w:styleId="newscontent">
    <w:name w:val="newscontent"/>
    <w:rsid w:val="004809C3"/>
  </w:style>
  <w:style w:type="character" w:customStyle="1" w:styleId="StyleUnderlinePatternClearYellow">
    <w:name w:val="Style Underline Pattern: Clear (Yellow)"/>
    <w:basedOn w:val="DefaultParagraphFont"/>
    <w:rsid w:val="004809C3"/>
    <w:rPr>
      <w:u w:val="single"/>
      <w:shd w:val="clear" w:color="auto" w:fill="00FF00"/>
    </w:rPr>
  </w:style>
  <w:style w:type="paragraph" w:customStyle="1" w:styleId="StyleUnderlineChar11pt3">
    <w:name w:val="Style Underline Char + 11 pt3"/>
    <w:link w:val="StyleUnderlineChar11pt3Char"/>
    <w:qFormat/>
    <w:rsid w:val="004809C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809C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809C3"/>
    <w:rPr>
      <w:b w:val="0"/>
      <w:bCs/>
      <w:u w:val="single"/>
    </w:rPr>
  </w:style>
  <w:style w:type="paragraph" w:customStyle="1" w:styleId="Cite2">
    <w:name w:val="Cite 2"/>
    <w:basedOn w:val="Normal"/>
    <w:qFormat/>
    <w:rsid w:val="004809C3"/>
    <w:rPr>
      <w:rFonts w:eastAsia="MS Mincho"/>
      <w:b/>
      <w:u w:val="single"/>
    </w:rPr>
  </w:style>
  <w:style w:type="character" w:customStyle="1" w:styleId="StyleunderlineBold">
    <w:name w:val="Style underline + Bold"/>
    <w:basedOn w:val="underline"/>
    <w:rsid w:val="004809C3"/>
    <w:rPr>
      <w:rFonts w:ascii="Times New Roman" w:hAnsi="Times New Roman" w:cs="Times New Roman" w:hint="default"/>
      <w:b w:val="0"/>
      <w:bCs/>
      <w:sz w:val="20"/>
      <w:u w:val="single"/>
    </w:rPr>
  </w:style>
  <w:style w:type="paragraph" w:customStyle="1" w:styleId="cards0">
    <w:name w:val="cards"/>
    <w:basedOn w:val="Cites"/>
    <w:qFormat/>
    <w:rsid w:val="004809C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809C3"/>
    <w:rPr>
      <w:sz w:val="20"/>
      <w:u w:val="single"/>
    </w:rPr>
  </w:style>
  <w:style w:type="character" w:customStyle="1" w:styleId="slug-pub-date">
    <w:name w:val="slug-pub-date"/>
    <w:basedOn w:val="DefaultParagraphFont"/>
    <w:rsid w:val="004809C3"/>
  </w:style>
  <w:style w:type="character" w:customStyle="1" w:styleId="slug-vol">
    <w:name w:val="slug-vol"/>
    <w:basedOn w:val="DefaultParagraphFont"/>
    <w:rsid w:val="004809C3"/>
  </w:style>
  <w:style w:type="character" w:customStyle="1" w:styleId="slug-issue">
    <w:name w:val="slug-issue"/>
    <w:basedOn w:val="DefaultParagraphFont"/>
    <w:rsid w:val="004809C3"/>
  </w:style>
  <w:style w:type="character" w:customStyle="1" w:styleId="slug-pages">
    <w:name w:val="slug-pages"/>
    <w:basedOn w:val="DefaultParagraphFont"/>
    <w:rsid w:val="004809C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809C3"/>
    <w:rPr>
      <w:b/>
      <w:bCs/>
      <w:strike w:val="0"/>
      <w:dstrike w:val="0"/>
      <w:sz w:val="24"/>
      <w:u w:val="none"/>
      <w:effect w:val="none"/>
    </w:rPr>
  </w:style>
  <w:style w:type="character" w:customStyle="1" w:styleId="tagchar">
    <w:name w:val="tagchar"/>
    <w:basedOn w:val="DefaultParagraphFont"/>
    <w:rsid w:val="004809C3"/>
  </w:style>
  <w:style w:type="character" w:customStyle="1" w:styleId="pmterms11">
    <w:name w:val="pmterms11"/>
    <w:basedOn w:val="DefaultParagraphFont"/>
    <w:rsid w:val="004809C3"/>
    <w:rPr>
      <w:b/>
      <w:bCs/>
      <w:i w:val="0"/>
      <w:iCs w:val="0"/>
      <w:color w:val="000000"/>
    </w:rPr>
  </w:style>
  <w:style w:type="character" w:customStyle="1" w:styleId="StyleUnderlineChar9ptBold">
    <w:name w:val="Style Underline Char + 9 pt Bold"/>
    <w:basedOn w:val="DefaultParagraphFont"/>
    <w:rsid w:val="004809C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809C3"/>
    <w:rPr>
      <w:szCs w:val="24"/>
      <w:u w:val="single"/>
      <w:lang w:val="en-US" w:eastAsia="en-US" w:bidi="ar-SA"/>
    </w:rPr>
  </w:style>
  <w:style w:type="character" w:customStyle="1" w:styleId="BoldandUnderlineChar2Char1">
    <w:name w:val="Bold and Underline Char2 Char1"/>
    <w:basedOn w:val="DefaultParagraphFont"/>
    <w:rsid w:val="004809C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09C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09C3"/>
    <w:rPr>
      <w:szCs w:val="24"/>
      <w:u w:val="single"/>
      <w:lang w:val="en-US" w:eastAsia="en-US" w:bidi="ar-SA"/>
    </w:rPr>
  </w:style>
  <w:style w:type="paragraph" w:customStyle="1" w:styleId="Language">
    <w:name w:val="Language"/>
    <w:basedOn w:val="Normal"/>
    <w:link w:val="LanguageChar"/>
    <w:qFormat/>
    <w:rsid w:val="004809C3"/>
    <w:rPr>
      <w:rFonts w:eastAsia="Times New Roman"/>
      <w:strike/>
      <w:szCs w:val="20"/>
    </w:rPr>
  </w:style>
  <w:style w:type="character" w:customStyle="1" w:styleId="LanguageChar">
    <w:name w:val="Language Char"/>
    <w:basedOn w:val="DefaultParagraphFont"/>
    <w:link w:val="Language"/>
    <w:rsid w:val="004809C3"/>
    <w:rPr>
      <w:rFonts w:ascii="Times New Roman" w:eastAsia="Times New Roman" w:hAnsi="Times New Roman" w:cs="Times New Roman"/>
      <w:strike/>
      <w:sz w:val="22"/>
      <w:szCs w:val="20"/>
    </w:rPr>
  </w:style>
  <w:style w:type="paragraph" w:customStyle="1" w:styleId="UnderlineChar3">
    <w:name w:val="Underline Char3"/>
    <w:basedOn w:val="Normal"/>
    <w:link w:val="UnderlineChar3Char"/>
    <w:qFormat/>
    <w:rsid w:val="004809C3"/>
    <w:rPr>
      <w:rFonts w:eastAsia="Times New Roman"/>
      <w:u w:val="single"/>
    </w:rPr>
  </w:style>
  <w:style w:type="character" w:customStyle="1" w:styleId="UnderlineChar3Char">
    <w:name w:val="Underline Char3 Char"/>
    <w:basedOn w:val="DefaultParagraphFont"/>
    <w:link w:val="UnderlineChar3"/>
    <w:rsid w:val="004809C3"/>
    <w:rPr>
      <w:rFonts w:ascii="Times New Roman" w:eastAsia="Times New Roman" w:hAnsi="Times New Roman" w:cs="Times New Roman"/>
      <w:sz w:val="22"/>
      <w:u w:val="single"/>
    </w:rPr>
  </w:style>
  <w:style w:type="paragraph" w:customStyle="1" w:styleId="BoldandUnderlineChar3Char">
    <w:name w:val="Bold and Underline Char3 Char"/>
    <w:basedOn w:val="Normal"/>
    <w:link w:val="BoldandUnderlineChar3CharChar"/>
    <w:qFormat/>
    <w:rsid w:val="004809C3"/>
    <w:rPr>
      <w:rFonts w:eastAsia="Times New Roman"/>
      <w:b/>
      <w:u w:val="single"/>
    </w:rPr>
  </w:style>
  <w:style w:type="character" w:customStyle="1" w:styleId="BoldandUnderlineChar3CharChar">
    <w:name w:val="Bold and Underline Char3 Char Char"/>
    <w:basedOn w:val="DefaultParagraphFont"/>
    <w:link w:val="BoldandUnderlineChar3Char"/>
    <w:rsid w:val="004809C3"/>
    <w:rPr>
      <w:rFonts w:ascii="Times New Roman" w:eastAsia="Times New Roman" w:hAnsi="Times New Roman" w:cs="Times New Roman"/>
      <w:b/>
      <w:sz w:val="22"/>
      <w:u w:val="single"/>
    </w:rPr>
  </w:style>
  <w:style w:type="character" w:customStyle="1" w:styleId="UnderlineChar1">
    <w:name w:val="Underline Char1"/>
    <w:basedOn w:val="DefaultParagraphFont"/>
    <w:rsid w:val="004809C3"/>
    <w:rPr>
      <w:szCs w:val="24"/>
      <w:u w:val="single"/>
      <w:lang w:val="en-US" w:eastAsia="en-US" w:bidi="ar-SA"/>
    </w:rPr>
  </w:style>
  <w:style w:type="character" w:customStyle="1" w:styleId="BoldandUnderlineChar1Char2Char">
    <w:name w:val="Bold and Underline Char1 Char2 Char"/>
    <w:basedOn w:val="DefaultParagraphFont"/>
    <w:rsid w:val="004809C3"/>
    <w:rPr>
      <w:b/>
      <w:szCs w:val="24"/>
      <w:u w:val="single"/>
      <w:lang w:val="en-US" w:eastAsia="en-US" w:bidi="ar-SA"/>
    </w:rPr>
  </w:style>
  <w:style w:type="paragraph" w:customStyle="1" w:styleId="HotRoute">
    <w:name w:val="Hot Route"/>
    <w:basedOn w:val="Normal"/>
    <w:link w:val="HotRouteChar0"/>
    <w:qFormat/>
    <w:rsid w:val="004809C3"/>
    <w:pPr>
      <w:ind w:left="144"/>
    </w:pPr>
    <w:rPr>
      <w:rFonts w:eastAsia="Times New Roman"/>
    </w:rPr>
  </w:style>
  <w:style w:type="character" w:customStyle="1" w:styleId="Style12ptBoldUnderline1">
    <w:name w:val="Style 12 pt Bold Underline1"/>
    <w:basedOn w:val="DefaultParagraphFont"/>
    <w:rsid w:val="004809C3"/>
    <w:rPr>
      <w:b/>
      <w:bCs/>
      <w:sz w:val="24"/>
      <w:u w:val="single"/>
    </w:rPr>
  </w:style>
  <w:style w:type="character" w:customStyle="1" w:styleId="StyleEmphasisArial12ptBoldNotItalic">
    <w:name w:val="Style Emphasis + Arial 12 pt Bold Not Italic"/>
    <w:basedOn w:val="Emphasis"/>
    <w:rsid w:val="004809C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809C3"/>
    <w:rPr>
      <w:rFonts w:ascii="SimSun" w:eastAsia="SimSun" w:hAnsi="SimSun"/>
      <w:sz w:val="15"/>
      <w:lang w:eastAsia="zh-CN"/>
    </w:rPr>
  </w:style>
  <w:style w:type="paragraph" w:customStyle="1" w:styleId="UnreadText">
    <w:name w:val="Unread Text"/>
    <w:basedOn w:val="Normal"/>
    <w:next w:val="Normal"/>
    <w:link w:val="UnreadTextChar"/>
    <w:autoRedefine/>
    <w:qFormat/>
    <w:rsid w:val="004809C3"/>
    <w:pPr>
      <w:ind w:left="360"/>
    </w:pPr>
    <w:rPr>
      <w:rFonts w:ascii="SimSun" w:eastAsia="SimSun" w:hAnsi="SimSun" w:cstheme="minorBidi"/>
      <w:sz w:val="15"/>
      <w:lang w:eastAsia="zh-CN"/>
    </w:rPr>
  </w:style>
  <w:style w:type="character" w:customStyle="1" w:styleId="smallChar">
    <w:name w:val="small Char"/>
    <w:rsid w:val="004809C3"/>
    <w:rPr>
      <w:rFonts w:ascii="Calibri" w:eastAsia="Calibri" w:hAnsi="Calibri" w:cs="Calibri"/>
      <w:sz w:val="16"/>
      <w:szCs w:val="20"/>
      <w:lang w:val="x-none" w:eastAsia="x-none"/>
    </w:rPr>
  </w:style>
  <w:style w:type="paragraph" w:customStyle="1" w:styleId="HotRoute0">
    <w:name w:val="Hot Route!"/>
    <w:basedOn w:val="Normal"/>
    <w:qFormat/>
    <w:rsid w:val="004809C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809C3"/>
    <w:rPr>
      <w:rFonts w:ascii="Times New Roman" w:hAnsi="Times New Roman" w:cs="Times New Roman"/>
      <w:sz w:val="16"/>
      <w:szCs w:val="16"/>
    </w:rPr>
  </w:style>
  <w:style w:type="character" w:customStyle="1" w:styleId="BodyText2Char1">
    <w:name w:val="Body Text 2 Char1"/>
    <w:basedOn w:val="DefaultParagraphFont"/>
    <w:semiHidden/>
    <w:rsid w:val="004809C3"/>
    <w:rPr>
      <w:rFonts w:ascii="Times New Roman" w:hAnsi="Times New Roman" w:cs="Times New Roman"/>
      <w:sz w:val="20"/>
    </w:rPr>
  </w:style>
  <w:style w:type="character" w:customStyle="1" w:styleId="Heading2Char1CharCharCharCharCharC">
    <w:name w:val="Heading 2 Char1 Char Char Char Char Char C"/>
    <w:rsid w:val="004809C3"/>
    <w:rPr>
      <w:rFonts w:cs="Arial"/>
      <w:b/>
      <w:bCs/>
      <w:iCs/>
      <w:sz w:val="24"/>
      <w:szCs w:val="28"/>
      <w:lang w:val="en-US" w:eastAsia="en-US" w:bidi="ar-SA"/>
    </w:rPr>
  </w:style>
  <w:style w:type="character" w:customStyle="1" w:styleId="underline1">
    <w:name w:val="underline1"/>
    <w:basedOn w:val="DefaultParagraphFont"/>
    <w:rsid w:val="004809C3"/>
    <w:rPr>
      <w:u w:val="single"/>
    </w:rPr>
  </w:style>
  <w:style w:type="character" w:customStyle="1" w:styleId="author">
    <w:name w:val="author"/>
    <w:basedOn w:val="DefaultParagraphFont"/>
    <w:rsid w:val="004809C3"/>
    <w:rPr>
      <w:rFonts w:ascii="Times New Roman" w:hAnsi="Times New Roman"/>
      <w:b/>
      <w:sz w:val="24"/>
    </w:rPr>
  </w:style>
  <w:style w:type="character" w:customStyle="1" w:styleId="FontStyle291">
    <w:name w:val="Font Style291"/>
    <w:basedOn w:val="DefaultParagraphFont"/>
    <w:uiPriority w:val="99"/>
    <w:rsid w:val="004809C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09C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809C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809C3"/>
    <w:rPr>
      <w:rFonts w:ascii="Times New Roman" w:eastAsia="Times New Roman" w:hAnsi="Times New Roman" w:cs="Times New Roman"/>
      <w:sz w:val="22"/>
    </w:rPr>
  </w:style>
  <w:style w:type="paragraph" w:customStyle="1" w:styleId="Cards1">
    <w:name w:val="Cards1"/>
    <w:basedOn w:val="Normal"/>
    <w:link w:val="Cards1Char"/>
    <w:qFormat/>
    <w:rsid w:val="004809C3"/>
    <w:pPr>
      <w:ind w:left="288"/>
    </w:pPr>
    <w:rPr>
      <w:rFonts w:eastAsia="Times New Roman"/>
      <w:u w:val="single"/>
    </w:rPr>
  </w:style>
  <w:style w:type="character" w:customStyle="1" w:styleId="Cards1Char">
    <w:name w:val="Cards1 Char"/>
    <w:basedOn w:val="DefaultParagraphFont"/>
    <w:link w:val="Cards1"/>
    <w:rsid w:val="004809C3"/>
    <w:rPr>
      <w:rFonts w:ascii="Times New Roman" w:eastAsia="Times New Roman" w:hAnsi="Times New Roman" w:cs="Times New Roman"/>
      <w:sz w:val="22"/>
      <w:u w:val="single"/>
    </w:rPr>
  </w:style>
  <w:style w:type="paragraph" w:customStyle="1" w:styleId="StyleCardTextTimesNewRoman11ptUnderline">
    <w:name w:val="Style Card Text + Times New Roman 11 pt Underline"/>
    <w:link w:val="StyleCardTextTimesNewRoman11ptUnderlineChar"/>
    <w:qFormat/>
    <w:rsid w:val="004809C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809C3"/>
    <w:rPr>
      <w:rFonts w:ascii="Arial" w:eastAsia="Calibri" w:hAnsi="Arial" w:cs="Arial"/>
      <w:sz w:val="22"/>
      <w:szCs w:val="22"/>
      <w:u w:val="single"/>
    </w:rPr>
  </w:style>
  <w:style w:type="character" w:customStyle="1" w:styleId="EmphasizeThis">
    <w:name w:val="EmphasizeThis"/>
    <w:rsid w:val="004809C3"/>
    <w:rPr>
      <w:rFonts w:ascii="Georgia" w:hAnsi="Georgia"/>
      <w:b/>
      <w:iCs/>
      <w:sz w:val="24"/>
      <w:u w:val="thick"/>
    </w:rPr>
  </w:style>
  <w:style w:type="paragraph" w:customStyle="1" w:styleId="Stylecard8pt">
    <w:name w:val="Style card + 8 pt"/>
    <w:basedOn w:val="card"/>
    <w:link w:val="Stylecard8ptChar"/>
    <w:qFormat/>
    <w:rsid w:val="004809C3"/>
    <w:pPr>
      <w:spacing w:after="0" w:line="240" w:lineRule="auto"/>
    </w:pPr>
    <w:rPr>
      <w:rFonts w:ascii="Georgia" w:hAnsi="Georgia" w:cs="Times New Roman"/>
      <w:bCs/>
      <w:color w:val="000000"/>
      <w:sz w:val="16"/>
      <w:lang w:eastAsia="ar-SA"/>
    </w:rPr>
  </w:style>
  <w:style w:type="character" w:customStyle="1" w:styleId="Stylecard8ptChar">
    <w:name w:val="Style card + 8 pt Char"/>
    <w:basedOn w:val="cardChar"/>
    <w:link w:val="Stylecard8pt"/>
    <w:rsid w:val="004809C3"/>
    <w:rPr>
      <w:rFonts w:ascii="Georgia" w:hAnsi="Georgia" w:cs="Times New Roman"/>
      <w:bCs/>
      <w:color w:val="000000"/>
      <w:sz w:val="16"/>
      <w:lang w:eastAsia="ar-SA"/>
    </w:rPr>
  </w:style>
  <w:style w:type="character" w:customStyle="1" w:styleId="bhl">
    <w:name w:val="bhl"/>
    <w:basedOn w:val="DefaultParagraphFont"/>
    <w:rsid w:val="004809C3"/>
  </w:style>
  <w:style w:type="paragraph" w:customStyle="1" w:styleId="TagGA11">
    <w:name w:val="Tag GA 11"/>
    <w:basedOn w:val="TOC1"/>
    <w:qFormat/>
    <w:rsid w:val="004809C3"/>
    <w:pPr>
      <w:spacing w:before="0" w:after="160"/>
    </w:pPr>
    <w:rPr>
      <w:rFonts w:ascii="Georgia" w:eastAsia="Calibri" w:hAnsi="Georgia"/>
      <w:u w:val="none"/>
      <w:lang w:bidi="ar-SA"/>
    </w:rPr>
  </w:style>
  <w:style w:type="paragraph" w:customStyle="1" w:styleId="CiteCard">
    <w:name w:val="Cite/Card"/>
    <w:basedOn w:val="TOC2"/>
    <w:qFormat/>
    <w:rsid w:val="004809C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809C3"/>
    <w:rPr>
      <w:rFonts w:ascii="Georgia" w:eastAsia="Times New Roman" w:hAnsi="Georgia" w:hint="default"/>
      <w:sz w:val="22"/>
      <w:u w:val="single"/>
      <w:lang w:eastAsia="zh-CN"/>
    </w:rPr>
  </w:style>
  <w:style w:type="character" w:customStyle="1" w:styleId="addmd">
    <w:name w:val="addmd"/>
    <w:basedOn w:val="DefaultParagraphFont"/>
    <w:rsid w:val="004809C3"/>
  </w:style>
  <w:style w:type="character" w:customStyle="1" w:styleId="UnderlinedTextCharChar">
    <w:name w:val="Underlined Text Char Char"/>
    <w:basedOn w:val="DefaultParagraphFont"/>
    <w:rsid w:val="004809C3"/>
    <w:rPr>
      <w:rFonts w:cs="Arial"/>
      <w:bCs/>
      <w:noProof w:val="0"/>
      <w:szCs w:val="26"/>
      <w:u w:val="single"/>
      <w:lang w:val="en-US" w:eastAsia="en-US" w:bidi="ar-SA"/>
    </w:rPr>
  </w:style>
  <w:style w:type="character" w:customStyle="1" w:styleId="CardText1Char">
    <w:name w:val="Card Text 1 Char"/>
    <w:rsid w:val="004809C3"/>
    <w:rPr>
      <w:rFonts w:ascii="Georgia" w:hAnsi="Georgia"/>
      <w:color w:val="000000"/>
      <w:sz w:val="22"/>
      <w:szCs w:val="22"/>
      <w:u w:val="single"/>
    </w:rPr>
  </w:style>
  <w:style w:type="character" w:customStyle="1" w:styleId="BoldUnderlining">
    <w:name w:val="Bold Underlining"/>
    <w:rsid w:val="004809C3"/>
    <w:rPr>
      <w:u w:val="single"/>
    </w:rPr>
  </w:style>
  <w:style w:type="character" w:customStyle="1" w:styleId="Intemphasis">
    <w:name w:val="Intemphasis"/>
    <w:uiPriority w:val="1"/>
    <w:qFormat/>
    <w:rsid w:val="004809C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809C3"/>
    <w:pPr>
      <w:ind w:left="288" w:right="288"/>
    </w:pPr>
    <w:rPr>
      <w:szCs w:val="16"/>
    </w:rPr>
  </w:style>
  <w:style w:type="character" w:customStyle="1" w:styleId="cardtextChar3">
    <w:name w:val="cardtext Char"/>
    <w:basedOn w:val="DefaultParagraphFont"/>
    <w:link w:val="cardtext2"/>
    <w:rsid w:val="004809C3"/>
    <w:rPr>
      <w:rFonts w:ascii="Times New Roman" w:hAnsi="Times New Roman" w:cs="Times New Roman"/>
      <w:sz w:val="22"/>
      <w:szCs w:val="16"/>
    </w:rPr>
  </w:style>
  <w:style w:type="character" w:customStyle="1" w:styleId="BoldUnderlineChar10">
    <w:name w:val="BoldUnderline Char1"/>
    <w:rsid w:val="004809C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809C3"/>
    <w:pPr>
      <w:spacing w:after="200"/>
      <w:contextualSpacing/>
    </w:pPr>
    <w:rPr>
      <w:rFonts w:eastAsia="Calibri"/>
      <w:u w:val="single"/>
    </w:rPr>
  </w:style>
  <w:style w:type="character" w:customStyle="1" w:styleId="UnderlinedCardTextChar">
    <w:name w:val="Underlined Card Text Char"/>
    <w:link w:val="UnderlinedCardText"/>
    <w:rsid w:val="004809C3"/>
    <w:rPr>
      <w:rFonts w:ascii="Times New Roman" w:eastAsia="Calibri" w:hAnsi="Times New Roman" w:cs="Times New Roman"/>
      <w:sz w:val="22"/>
      <w:u w:val="single"/>
    </w:rPr>
  </w:style>
  <w:style w:type="character" w:customStyle="1" w:styleId="Hyperlink6">
    <w:name w:val="Hyperlink6"/>
    <w:basedOn w:val="DefaultParagraphFont"/>
    <w:rsid w:val="004809C3"/>
    <w:rPr>
      <w:color w:val="3300CC"/>
      <w:u w:val="single"/>
    </w:rPr>
  </w:style>
  <w:style w:type="paragraph" w:customStyle="1" w:styleId="Tag12">
    <w:name w:val="Tag12"/>
    <w:basedOn w:val="Normal"/>
    <w:qFormat/>
    <w:rsid w:val="004809C3"/>
    <w:pPr>
      <w:contextualSpacing/>
    </w:pPr>
    <w:rPr>
      <w:rFonts w:eastAsia="Cambria"/>
      <w:b/>
    </w:rPr>
  </w:style>
  <w:style w:type="character" w:customStyle="1" w:styleId="citation">
    <w:name w:val="citation"/>
    <w:basedOn w:val="DefaultParagraphFont"/>
    <w:rsid w:val="004809C3"/>
  </w:style>
  <w:style w:type="paragraph" w:customStyle="1" w:styleId="UnderlineText">
    <w:name w:val="Underline Text"/>
    <w:basedOn w:val="Normal"/>
    <w:link w:val="UnderlineTextChar"/>
    <w:qFormat/>
    <w:rsid w:val="004809C3"/>
    <w:pPr>
      <w:ind w:left="288"/>
    </w:pPr>
    <w:rPr>
      <w:rFonts w:eastAsia="Times New Roman"/>
      <w:u w:val="single"/>
    </w:rPr>
  </w:style>
  <w:style w:type="character" w:customStyle="1" w:styleId="UnderlineTextChar">
    <w:name w:val="Underline Text Char"/>
    <w:basedOn w:val="DefaultParagraphFont"/>
    <w:link w:val="UnderlineText"/>
    <w:rsid w:val="004809C3"/>
    <w:rPr>
      <w:rFonts w:ascii="Times New Roman" w:eastAsia="Times New Roman" w:hAnsi="Times New Roman" w:cs="Times New Roman"/>
      <w:sz w:val="22"/>
      <w:u w:val="single"/>
    </w:rPr>
  </w:style>
  <w:style w:type="character" w:customStyle="1" w:styleId="il">
    <w:name w:val="il"/>
    <w:basedOn w:val="DefaultParagraphFont"/>
    <w:rsid w:val="004809C3"/>
  </w:style>
  <w:style w:type="character" w:customStyle="1" w:styleId="commentstext">
    <w:name w:val="comments_text"/>
    <w:uiPriority w:val="99"/>
    <w:rsid w:val="004809C3"/>
    <w:rPr>
      <w:rFonts w:cs="Times New Roman"/>
    </w:rPr>
  </w:style>
  <w:style w:type="paragraph" w:customStyle="1" w:styleId="Heading42">
    <w:name w:val="Heading 42"/>
    <w:basedOn w:val="Normal"/>
    <w:qFormat/>
    <w:rsid w:val="004809C3"/>
    <w:rPr>
      <w:rFonts w:eastAsia="Times New Roman"/>
    </w:rPr>
  </w:style>
  <w:style w:type="paragraph" w:customStyle="1" w:styleId="DebateNormal">
    <w:name w:val="DebateNormal"/>
    <w:basedOn w:val="Normal"/>
    <w:link w:val="DebateNormalChar"/>
    <w:qFormat/>
    <w:rsid w:val="004809C3"/>
    <w:pPr>
      <w:spacing w:line="276" w:lineRule="auto"/>
    </w:pPr>
    <w:rPr>
      <w:rFonts w:eastAsia="Calibri"/>
      <w:szCs w:val="20"/>
    </w:rPr>
  </w:style>
  <w:style w:type="character" w:customStyle="1" w:styleId="DebateNormalChar">
    <w:name w:val="DebateNormal Char"/>
    <w:basedOn w:val="DefaultParagraphFont"/>
    <w:link w:val="DebateNormal"/>
    <w:rsid w:val="004809C3"/>
    <w:rPr>
      <w:rFonts w:ascii="Times New Roman" w:eastAsia="Calibri" w:hAnsi="Times New Roman" w:cs="Times New Roman"/>
      <w:sz w:val="22"/>
      <w:szCs w:val="20"/>
    </w:rPr>
  </w:style>
  <w:style w:type="paragraph" w:customStyle="1" w:styleId="DebateEmphasis">
    <w:name w:val="DebateEmphasis"/>
    <w:basedOn w:val="Normal"/>
    <w:link w:val="DebateEmphasisChar"/>
    <w:qFormat/>
    <w:rsid w:val="004809C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809C3"/>
    <w:rPr>
      <w:rFonts w:ascii="Times New Roman" w:eastAsia="Calibri" w:hAnsi="Times New Roman" w:cs="Times New Roman"/>
      <w:b/>
      <w:sz w:val="22"/>
      <w:szCs w:val="20"/>
      <w:u w:val="single"/>
    </w:rPr>
  </w:style>
  <w:style w:type="paragraph" w:customStyle="1" w:styleId="NormalCite">
    <w:name w:val="NormalCite"/>
    <w:link w:val="NormalCiteChar"/>
    <w:qFormat/>
    <w:rsid w:val="004809C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809C3"/>
    <w:rPr>
      <w:rFonts w:ascii="Times New Roman" w:eastAsiaTheme="minorHAnsi" w:hAnsi="Times New Roman" w:cs="Times New Roman"/>
      <w:sz w:val="18"/>
      <w:szCs w:val="22"/>
    </w:rPr>
  </w:style>
  <w:style w:type="character" w:customStyle="1" w:styleId="articletext">
    <w:name w:val="articletext"/>
    <w:basedOn w:val="DefaultParagraphFont"/>
    <w:rsid w:val="004809C3"/>
  </w:style>
  <w:style w:type="character" w:customStyle="1" w:styleId="grey10">
    <w:name w:val="grey10"/>
    <w:basedOn w:val="DefaultParagraphFont"/>
    <w:rsid w:val="004809C3"/>
  </w:style>
  <w:style w:type="character" w:customStyle="1" w:styleId="navy13bd">
    <w:name w:val="navy13bd"/>
    <w:basedOn w:val="DefaultParagraphFont"/>
    <w:rsid w:val="004809C3"/>
  </w:style>
  <w:style w:type="character" w:customStyle="1" w:styleId="Style9ptUnderline2">
    <w:name w:val="Style 9 pt Underline2"/>
    <w:basedOn w:val="DefaultParagraphFont"/>
    <w:rsid w:val="004809C3"/>
    <w:rPr>
      <w:sz w:val="20"/>
      <w:u w:val="single"/>
    </w:rPr>
  </w:style>
  <w:style w:type="character" w:customStyle="1" w:styleId="Style9ptBoldUnderline1">
    <w:name w:val="Style 9 pt Bold Underline1"/>
    <w:basedOn w:val="DefaultParagraphFont"/>
    <w:rsid w:val="004809C3"/>
    <w:rPr>
      <w:b/>
      <w:bCs/>
      <w:sz w:val="20"/>
      <w:u w:val="single"/>
    </w:rPr>
  </w:style>
  <w:style w:type="character" w:customStyle="1" w:styleId="TagsCharChar">
    <w:name w:val="Tags Char Char"/>
    <w:basedOn w:val="DefaultParagraphFont"/>
    <w:rsid w:val="004809C3"/>
    <w:rPr>
      <w:rFonts w:eastAsia="SimSun"/>
      <w:b/>
      <w:sz w:val="24"/>
      <w:lang w:val="en-US" w:eastAsia="zh-CN" w:bidi="ar-SA"/>
    </w:rPr>
  </w:style>
  <w:style w:type="paragraph" w:customStyle="1" w:styleId="cardCharCharCharChar">
    <w:name w:val="card Char Char Char Char"/>
    <w:basedOn w:val="Normal"/>
    <w:qFormat/>
    <w:rsid w:val="004809C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809C3"/>
    <w:rPr>
      <w:rFonts w:eastAsia="Times New Roman"/>
      <w:u w:val="single"/>
    </w:rPr>
  </w:style>
  <w:style w:type="character" w:customStyle="1" w:styleId="CARDChar0">
    <w:name w:val="CARD Char"/>
    <w:basedOn w:val="DefaultParagraphFont"/>
    <w:link w:val="CARD0"/>
    <w:rsid w:val="004809C3"/>
    <w:rPr>
      <w:rFonts w:ascii="Times New Roman" w:eastAsia="Times New Roman" w:hAnsi="Times New Roman" w:cs="Times New Roman"/>
      <w:sz w:val="22"/>
      <w:u w:val="single"/>
    </w:rPr>
  </w:style>
  <w:style w:type="paragraph" w:customStyle="1" w:styleId="Normal2">
    <w:name w:val="Normal2"/>
    <w:basedOn w:val="Normal"/>
    <w:qFormat/>
    <w:rsid w:val="004809C3"/>
    <w:rPr>
      <w:rFonts w:eastAsia="Times New Roman"/>
    </w:rPr>
  </w:style>
  <w:style w:type="character" w:customStyle="1" w:styleId="Style11ptThickunderline">
    <w:name w:val="Style 11 pt Thick underline"/>
    <w:rsid w:val="004809C3"/>
    <w:rPr>
      <w:rFonts w:ascii="Times New Roman" w:hAnsi="Times New Roman"/>
      <w:sz w:val="20"/>
      <w:u w:val="single"/>
    </w:rPr>
  </w:style>
  <w:style w:type="character" w:customStyle="1" w:styleId="Style11ptBoldThickunderline">
    <w:name w:val="Style 11 pt Bold Thick underline"/>
    <w:rsid w:val="004809C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809C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809C3"/>
    <w:rPr>
      <w:rFonts w:ascii="Times New Roman" w:eastAsia="Times New Roman" w:hAnsi="Times New Roman" w:cs="Times New Roman"/>
      <w:sz w:val="22"/>
      <w:szCs w:val="20"/>
      <w:u w:val="thick"/>
    </w:rPr>
  </w:style>
  <w:style w:type="paragraph" w:customStyle="1" w:styleId="StyleUnderlineBoldIndent11pt">
    <w:name w:val="Style Underline + Bold Indent + 11 pt"/>
    <w:basedOn w:val="UnderlineBoldIndent"/>
    <w:link w:val="StyleUnderlineBoldIndent11ptChar"/>
    <w:qFormat/>
    <w:rsid w:val="004809C3"/>
    <w:rPr>
      <w:u w:val="single"/>
    </w:rPr>
  </w:style>
  <w:style w:type="character" w:customStyle="1" w:styleId="StyleUnderlineBoldIndent11ptChar">
    <w:name w:val="Style Underline + Bold Indent + 11 pt Char"/>
    <w:link w:val="StyleUnderlineBoldIndent11pt"/>
    <w:rsid w:val="004809C3"/>
    <w:rPr>
      <w:rFonts w:ascii="Times New Roman" w:eastAsia="Times New Roman" w:hAnsi="Times New Roman" w:cs="Times New Roman"/>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809C3"/>
    <w:rPr>
      <w:b/>
      <w:bCs/>
      <w:u w:val="single"/>
    </w:rPr>
  </w:style>
  <w:style w:type="character" w:customStyle="1" w:styleId="StyleUnderlineBoldIndent11ptBoldChar">
    <w:name w:val="Style Underline + Bold Indent + 11 pt Bold Char"/>
    <w:link w:val="StyleUnderlineBoldIndent11ptBold"/>
    <w:rsid w:val="004809C3"/>
    <w:rPr>
      <w:rFonts w:ascii="Times New Roman" w:eastAsia="Times New Roman" w:hAnsi="Times New Roman" w:cs="Times New Roman"/>
      <w:b/>
      <w:bCs/>
      <w:sz w:val="22"/>
      <w:szCs w:val="20"/>
      <w:u w:val="single"/>
    </w:rPr>
  </w:style>
  <w:style w:type="paragraph" w:customStyle="1" w:styleId="Normal20pt">
    <w:name w:val="Normal  + 20 pt"/>
    <w:basedOn w:val="Normal"/>
    <w:uiPriority w:val="6"/>
    <w:qFormat/>
    <w:rsid w:val="004809C3"/>
    <w:rPr>
      <w:bCs/>
      <w:u w:val="single"/>
    </w:rPr>
  </w:style>
  <w:style w:type="paragraph" w:customStyle="1" w:styleId="author-name">
    <w:name w:val="author-name"/>
    <w:basedOn w:val="Normal"/>
    <w:qFormat/>
    <w:rsid w:val="004809C3"/>
    <w:pPr>
      <w:spacing w:before="100" w:beforeAutospacing="1" w:after="100" w:afterAutospacing="1"/>
    </w:pPr>
    <w:rPr>
      <w:rFonts w:eastAsia="Times New Roman"/>
    </w:rPr>
  </w:style>
  <w:style w:type="paragraph" w:customStyle="1" w:styleId="author-credentials">
    <w:name w:val="author-credentials"/>
    <w:basedOn w:val="Normal"/>
    <w:qFormat/>
    <w:rsid w:val="004809C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809C3"/>
    <w:rPr>
      <w:rFonts w:ascii="Consolas" w:hAnsi="Consolas" w:cs="Consolas"/>
      <w:sz w:val="20"/>
      <w:szCs w:val="20"/>
    </w:rPr>
  </w:style>
  <w:style w:type="character" w:customStyle="1" w:styleId="headline">
    <w:name w:val="headline"/>
    <w:basedOn w:val="DefaultParagraphFont"/>
    <w:rsid w:val="004809C3"/>
  </w:style>
  <w:style w:type="character" w:customStyle="1" w:styleId="yshortcuts">
    <w:name w:val="yshortcuts"/>
    <w:basedOn w:val="DefaultParagraphFont"/>
    <w:rsid w:val="004809C3"/>
  </w:style>
  <w:style w:type="character" w:customStyle="1" w:styleId="HotRouteChar0">
    <w:name w:val="Hot Route Char"/>
    <w:link w:val="HotRoute"/>
    <w:rsid w:val="004809C3"/>
    <w:rPr>
      <w:rFonts w:ascii="Times New Roman" w:eastAsia="Times New Roman" w:hAnsi="Times New Roman" w:cs="Times New Roman"/>
      <w:sz w:val="22"/>
    </w:rPr>
  </w:style>
  <w:style w:type="paragraph" w:styleId="PlainText">
    <w:name w:val="Plain Text"/>
    <w:basedOn w:val="Normal"/>
    <w:link w:val="PlainTextChar"/>
    <w:rsid w:val="004809C3"/>
    <w:rPr>
      <w:rFonts w:ascii="Courier New" w:eastAsia="Times New Roman" w:hAnsi="Courier New" w:cs="Courier New"/>
      <w:szCs w:val="20"/>
    </w:rPr>
  </w:style>
  <w:style w:type="character" w:customStyle="1" w:styleId="PlainTextChar">
    <w:name w:val="Plain Text Char"/>
    <w:basedOn w:val="DefaultParagraphFont"/>
    <w:link w:val="PlainText"/>
    <w:rsid w:val="004809C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809C3"/>
    <w:rPr>
      <w:sz w:val="12"/>
    </w:rPr>
  </w:style>
  <w:style w:type="character" w:customStyle="1" w:styleId="MicrotextChar0">
    <w:name w:val="Microtext Char"/>
    <w:link w:val="Microtext0"/>
    <w:rsid w:val="004809C3"/>
    <w:rPr>
      <w:rFonts w:ascii="Times New Roman" w:hAnsi="Times New Roman" w:cs="Times New Roman"/>
      <w:sz w:val="12"/>
    </w:rPr>
  </w:style>
  <w:style w:type="paragraph" w:customStyle="1" w:styleId="Style6">
    <w:name w:val="Style6"/>
    <w:basedOn w:val="Normal"/>
    <w:link w:val="Style6Char"/>
    <w:autoRedefine/>
    <w:qFormat/>
    <w:rsid w:val="004809C3"/>
    <w:rPr>
      <w:b/>
    </w:rPr>
  </w:style>
  <w:style w:type="character" w:customStyle="1" w:styleId="Style6Char">
    <w:name w:val="Style6 Char"/>
    <w:basedOn w:val="DefaultParagraphFont"/>
    <w:link w:val="Style6"/>
    <w:rsid w:val="004809C3"/>
    <w:rPr>
      <w:rFonts w:ascii="Times New Roman" w:hAnsi="Times New Roman" w:cs="Times New Roman"/>
      <w:b/>
      <w:sz w:val="22"/>
    </w:rPr>
  </w:style>
  <w:style w:type="paragraph" w:customStyle="1" w:styleId="Style11">
    <w:name w:val="Style11"/>
    <w:basedOn w:val="Normal"/>
    <w:link w:val="Style11Char"/>
    <w:qFormat/>
    <w:rsid w:val="004809C3"/>
    <w:rPr>
      <w:rFonts w:eastAsia="Times New Roman"/>
      <w:b/>
      <w:szCs w:val="20"/>
      <w:u w:val="thick"/>
    </w:rPr>
  </w:style>
  <w:style w:type="paragraph" w:customStyle="1" w:styleId="Style12">
    <w:name w:val="Style12"/>
    <w:basedOn w:val="Normal"/>
    <w:link w:val="Style12Char"/>
    <w:qFormat/>
    <w:rsid w:val="004809C3"/>
    <w:rPr>
      <w:rFonts w:eastAsia="Times New Roman"/>
      <w:b/>
      <w:u w:val="thick"/>
    </w:rPr>
  </w:style>
  <w:style w:type="character" w:customStyle="1" w:styleId="Style11Char">
    <w:name w:val="Style11 Char"/>
    <w:basedOn w:val="DefaultParagraphFont"/>
    <w:link w:val="Style11"/>
    <w:rsid w:val="004809C3"/>
    <w:rPr>
      <w:rFonts w:ascii="Times New Roman" w:eastAsia="Times New Roman" w:hAnsi="Times New Roman" w:cs="Times New Roman"/>
      <w:b/>
      <w:sz w:val="22"/>
      <w:szCs w:val="20"/>
      <w:u w:val="thick"/>
    </w:rPr>
  </w:style>
  <w:style w:type="character" w:customStyle="1" w:styleId="Style12Char">
    <w:name w:val="Style12 Char"/>
    <w:basedOn w:val="DefaultParagraphFont"/>
    <w:link w:val="Style12"/>
    <w:rsid w:val="004809C3"/>
    <w:rPr>
      <w:rFonts w:ascii="Times New Roman" w:eastAsia="Times New Roman" w:hAnsi="Times New Roman" w:cs="Times New Roman"/>
      <w:b/>
      <w:sz w:val="22"/>
      <w:u w:val="thick"/>
    </w:rPr>
  </w:style>
  <w:style w:type="character" w:customStyle="1" w:styleId="caps-label">
    <w:name w:val="caps-label"/>
    <w:basedOn w:val="DefaultParagraphFont"/>
    <w:rsid w:val="004809C3"/>
  </w:style>
  <w:style w:type="character" w:customStyle="1" w:styleId="wikiexternallink">
    <w:name w:val="wikiexternallink"/>
    <w:basedOn w:val="DefaultParagraphFont"/>
    <w:rsid w:val="004809C3"/>
  </w:style>
  <w:style w:type="character" w:customStyle="1" w:styleId="StyleStyleBoldUnderlineIntenseEmphasisUnderlineapple-style-s">
    <w:name w:val="Style Style Bold UnderlineIntense EmphasisUnderlineapple-style-s..."/>
    <w:basedOn w:val="DefaultParagraphFont"/>
    <w:rsid w:val="004809C3"/>
    <w:rPr>
      <w:b w:val="0"/>
      <w:bCs w:val="0"/>
      <w:sz w:val="22"/>
      <w:u w:val="single"/>
      <w:bdr w:val="none" w:sz="0" w:space="0" w:color="auto"/>
    </w:rPr>
  </w:style>
  <w:style w:type="paragraph" w:customStyle="1" w:styleId="blocktitle0">
    <w:name w:val="block title"/>
    <w:basedOn w:val="Normal"/>
    <w:link w:val="blocktitleChar0"/>
    <w:autoRedefine/>
    <w:qFormat/>
    <w:rsid w:val="004809C3"/>
    <w:pPr>
      <w:spacing w:after="240"/>
      <w:jc w:val="center"/>
      <w:outlineLvl w:val="0"/>
    </w:pPr>
    <w:rPr>
      <w:rFonts w:eastAsia="Calibri"/>
      <w:b/>
      <w:caps/>
      <w:sz w:val="28"/>
      <w:szCs w:val="28"/>
      <w:lang w:val="es-ES"/>
    </w:rPr>
  </w:style>
  <w:style w:type="character" w:customStyle="1" w:styleId="UnderlineCard">
    <w:name w:val="Underline Card"/>
    <w:uiPriority w:val="6"/>
    <w:qFormat/>
    <w:rsid w:val="004809C3"/>
    <w:rPr>
      <w:rFonts w:ascii="Arial" w:hAnsi="Arial"/>
      <w:b w:val="0"/>
      <w:bCs/>
      <w:sz w:val="20"/>
      <w:u w:val="single"/>
    </w:rPr>
  </w:style>
  <w:style w:type="character" w:customStyle="1" w:styleId="story-author">
    <w:name w:val="story-author"/>
    <w:basedOn w:val="DefaultParagraphFont"/>
    <w:rsid w:val="004809C3"/>
  </w:style>
  <w:style w:type="paragraph" w:customStyle="1" w:styleId="type">
    <w:name w:val="type"/>
    <w:basedOn w:val="Normal"/>
    <w:qFormat/>
    <w:rsid w:val="004809C3"/>
    <w:pPr>
      <w:spacing w:before="100" w:beforeAutospacing="1" w:after="100" w:afterAutospacing="1"/>
    </w:pPr>
    <w:rPr>
      <w:rFonts w:eastAsia="Times New Roman"/>
    </w:rPr>
  </w:style>
  <w:style w:type="character" w:customStyle="1" w:styleId="institution">
    <w:name w:val="institution"/>
    <w:basedOn w:val="DefaultParagraphFont"/>
    <w:rsid w:val="004809C3"/>
  </w:style>
  <w:style w:type="character" w:customStyle="1" w:styleId="abodyblack3">
    <w:name w:val="abodyblack3"/>
    <w:basedOn w:val="DefaultParagraphFont"/>
    <w:rsid w:val="004809C3"/>
  </w:style>
  <w:style w:type="paragraph" w:customStyle="1" w:styleId="UnderlineChar2CharChar">
    <w:name w:val="Underline Char2 Char Char"/>
    <w:basedOn w:val="Normal"/>
    <w:link w:val="UnderlineChar2CharCharChar"/>
    <w:qFormat/>
    <w:rsid w:val="004809C3"/>
    <w:rPr>
      <w:rFonts w:eastAsia="MS Mincho"/>
      <w:szCs w:val="20"/>
      <w:u w:val="single"/>
    </w:rPr>
  </w:style>
  <w:style w:type="character" w:customStyle="1" w:styleId="UnderlineChar2CharCharChar">
    <w:name w:val="Underline Char2 Char Char Char"/>
    <w:link w:val="UnderlineChar2CharChar"/>
    <w:rsid w:val="004809C3"/>
    <w:rPr>
      <w:rFonts w:ascii="Times New Roman" w:eastAsia="MS Mincho" w:hAnsi="Times New Roman" w:cs="Times New Roman"/>
      <w:sz w:val="22"/>
      <w:szCs w:val="20"/>
      <w:u w:val="single"/>
    </w:rPr>
  </w:style>
  <w:style w:type="character" w:customStyle="1" w:styleId="CharacterStyle1">
    <w:name w:val="Character Style 1"/>
    <w:rsid w:val="004809C3"/>
    <w:rPr>
      <w:sz w:val="20"/>
      <w:szCs w:val="20"/>
    </w:rPr>
  </w:style>
  <w:style w:type="character" w:customStyle="1" w:styleId="FontStyle177">
    <w:name w:val="Font Style177"/>
    <w:basedOn w:val="DefaultParagraphFont"/>
    <w:uiPriority w:val="99"/>
    <w:rsid w:val="004809C3"/>
    <w:rPr>
      <w:rFonts w:ascii="Times New Roman" w:hAnsi="Times New Roman" w:cs="Times New Roman"/>
      <w:sz w:val="20"/>
      <w:szCs w:val="20"/>
    </w:rPr>
  </w:style>
  <w:style w:type="character" w:customStyle="1" w:styleId="FontStyle173">
    <w:name w:val="Font Style173"/>
    <w:basedOn w:val="DefaultParagraphFont"/>
    <w:uiPriority w:val="99"/>
    <w:rsid w:val="004809C3"/>
    <w:rPr>
      <w:rFonts w:ascii="Times New Roman" w:hAnsi="Times New Roman" w:cs="Times New Roman"/>
      <w:sz w:val="14"/>
      <w:szCs w:val="14"/>
    </w:rPr>
  </w:style>
  <w:style w:type="character" w:customStyle="1" w:styleId="FontStyle151">
    <w:name w:val="Font Style151"/>
    <w:basedOn w:val="DefaultParagraphFont"/>
    <w:uiPriority w:val="99"/>
    <w:rsid w:val="004809C3"/>
    <w:rPr>
      <w:rFonts w:ascii="Arial Narrow" w:hAnsi="Arial Narrow" w:cs="Arial Narrow"/>
      <w:b/>
      <w:bCs/>
      <w:sz w:val="12"/>
      <w:szCs w:val="12"/>
    </w:rPr>
  </w:style>
  <w:style w:type="character" w:customStyle="1" w:styleId="FontStyle156">
    <w:name w:val="Font Style156"/>
    <w:basedOn w:val="DefaultParagraphFont"/>
    <w:uiPriority w:val="99"/>
    <w:rsid w:val="004809C3"/>
    <w:rPr>
      <w:rFonts w:ascii="Arial Narrow" w:hAnsi="Arial Narrow" w:cs="Arial Narrow"/>
      <w:sz w:val="8"/>
      <w:szCs w:val="8"/>
    </w:rPr>
  </w:style>
  <w:style w:type="character" w:customStyle="1" w:styleId="FontStyle160">
    <w:name w:val="Font Style160"/>
    <w:basedOn w:val="DefaultParagraphFont"/>
    <w:uiPriority w:val="99"/>
    <w:rsid w:val="004809C3"/>
    <w:rPr>
      <w:rFonts w:ascii="Times New Roman" w:hAnsi="Times New Roman" w:cs="Times New Roman"/>
      <w:b/>
      <w:bCs/>
      <w:sz w:val="20"/>
      <w:szCs w:val="20"/>
    </w:rPr>
  </w:style>
  <w:style w:type="character" w:customStyle="1" w:styleId="FontStyle178">
    <w:name w:val="Font Style178"/>
    <w:basedOn w:val="DefaultParagraphFont"/>
    <w:uiPriority w:val="99"/>
    <w:rsid w:val="004809C3"/>
    <w:rPr>
      <w:rFonts w:ascii="Times New Roman" w:hAnsi="Times New Roman" w:cs="Times New Roman"/>
      <w:sz w:val="18"/>
      <w:szCs w:val="18"/>
    </w:rPr>
  </w:style>
  <w:style w:type="paragraph" w:customStyle="1" w:styleId="Style14">
    <w:name w:val="Style14"/>
    <w:basedOn w:val="Normal"/>
    <w:uiPriority w:val="99"/>
    <w:qFormat/>
    <w:rsid w:val="004809C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809C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809C3"/>
    <w:rPr>
      <w:rFonts w:ascii="Times New Roman" w:hAnsi="Times New Roman" w:cs="Times New Roman"/>
      <w:sz w:val="12"/>
      <w:szCs w:val="12"/>
    </w:rPr>
  </w:style>
  <w:style w:type="paragraph" w:customStyle="1" w:styleId="Style9">
    <w:name w:val="Style9"/>
    <w:basedOn w:val="Normal"/>
    <w:uiPriority w:val="99"/>
    <w:qFormat/>
    <w:rsid w:val="004809C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809C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809C3"/>
    <w:rPr>
      <w:rFonts w:ascii="Times New Roman" w:hAnsi="Times New Roman" w:cs="Times New Roman"/>
      <w:sz w:val="16"/>
      <w:szCs w:val="16"/>
    </w:rPr>
  </w:style>
  <w:style w:type="character" w:customStyle="1" w:styleId="f">
    <w:name w:val="f"/>
    <w:basedOn w:val="DefaultParagraphFont"/>
    <w:rsid w:val="004809C3"/>
  </w:style>
  <w:style w:type="character" w:customStyle="1" w:styleId="TagsChar2">
    <w:name w:val="Tags Char2"/>
    <w:rsid w:val="004809C3"/>
    <w:rPr>
      <w:b/>
      <w:sz w:val="24"/>
    </w:rPr>
  </w:style>
  <w:style w:type="paragraph" w:customStyle="1" w:styleId="CardsFont6ptChar">
    <w:name w:val="Cards + Font: 6 pt Char"/>
    <w:basedOn w:val="Normal"/>
    <w:link w:val="CardsFont6ptCharChar"/>
    <w:qFormat/>
    <w:rsid w:val="004809C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809C3"/>
    <w:rPr>
      <w:rFonts w:ascii="Times New Roman" w:eastAsia="Times New Roman" w:hAnsi="Times New Roman" w:cs="Times New Roman"/>
      <w:sz w:val="12"/>
    </w:rPr>
  </w:style>
  <w:style w:type="character" w:customStyle="1" w:styleId="FontStyle172">
    <w:name w:val="Font Style172"/>
    <w:basedOn w:val="DefaultParagraphFont"/>
    <w:uiPriority w:val="99"/>
    <w:rsid w:val="004809C3"/>
    <w:rPr>
      <w:rFonts w:ascii="Times New Roman" w:hAnsi="Times New Roman" w:cs="Times New Roman"/>
      <w:b/>
      <w:bCs/>
      <w:sz w:val="16"/>
      <w:szCs w:val="16"/>
    </w:rPr>
  </w:style>
  <w:style w:type="paragraph" w:customStyle="1" w:styleId="Style18">
    <w:name w:val="Style18"/>
    <w:basedOn w:val="Normal"/>
    <w:uiPriority w:val="99"/>
    <w:qFormat/>
    <w:rsid w:val="004809C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809C3"/>
    <w:rPr>
      <w:rFonts w:ascii="Times New Roman" w:hAnsi="Times New Roman" w:cs="Times New Roman"/>
      <w:i/>
      <w:iCs/>
      <w:sz w:val="16"/>
      <w:szCs w:val="16"/>
    </w:rPr>
  </w:style>
  <w:style w:type="character" w:customStyle="1" w:styleId="FontStyle162">
    <w:name w:val="Font Style162"/>
    <w:basedOn w:val="DefaultParagraphFont"/>
    <w:uiPriority w:val="99"/>
    <w:rsid w:val="004809C3"/>
    <w:rPr>
      <w:rFonts w:ascii="Times New Roman" w:hAnsi="Times New Roman" w:cs="Times New Roman"/>
      <w:b/>
      <w:bCs/>
      <w:sz w:val="18"/>
      <w:szCs w:val="18"/>
    </w:rPr>
  </w:style>
  <w:style w:type="character" w:customStyle="1" w:styleId="FontStyle167">
    <w:name w:val="Font Style167"/>
    <w:basedOn w:val="DefaultParagraphFont"/>
    <w:uiPriority w:val="99"/>
    <w:rsid w:val="004809C3"/>
    <w:rPr>
      <w:rFonts w:ascii="Times New Roman" w:hAnsi="Times New Roman" w:cs="Times New Roman"/>
      <w:sz w:val="10"/>
      <w:szCs w:val="10"/>
    </w:rPr>
  </w:style>
  <w:style w:type="character" w:customStyle="1" w:styleId="FontStyle174">
    <w:name w:val="Font Style174"/>
    <w:basedOn w:val="DefaultParagraphFont"/>
    <w:uiPriority w:val="99"/>
    <w:rsid w:val="004809C3"/>
    <w:rPr>
      <w:rFonts w:ascii="Arial Narrow" w:hAnsi="Arial Narrow" w:cs="Arial Narrow"/>
      <w:b/>
      <w:bCs/>
      <w:sz w:val="18"/>
      <w:szCs w:val="18"/>
    </w:rPr>
  </w:style>
  <w:style w:type="paragraph" w:customStyle="1" w:styleId="Style47">
    <w:name w:val="Style47"/>
    <w:basedOn w:val="Normal"/>
    <w:uiPriority w:val="99"/>
    <w:qFormat/>
    <w:rsid w:val="004809C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809C3"/>
    <w:rPr>
      <w:rFonts w:ascii="Times New Roman" w:hAnsi="Times New Roman" w:cs="Times New Roman"/>
      <w:sz w:val="12"/>
      <w:szCs w:val="12"/>
    </w:rPr>
  </w:style>
  <w:style w:type="paragraph" w:customStyle="1" w:styleId="Style24">
    <w:name w:val="Style24"/>
    <w:basedOn w:val="Normal"/>
    <w:uiPriority w:val="99"/>
    <w:qFormat/>
    <w:rsid w:val="004809C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809C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809C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809C3"/>
    <w:rPr>
      <w:rFonts w:ascii="Times New Roman" w:hAnsi="Times New Roman" w:cs="Times New Roman"/>
      <w:b/>
      <w:bCs/>
      <w:sz w:val="18"/>
      <w:szCs w:val="18"/>
    </w:rPr>
  </w:style>
  <w:style w:type="paragraph" w:customStyle="1" w:styleId="Style21">
    <w:name w:val="Style21"/>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809C3"/>
    <w:pPr>
      <w:widowControl w:val="0"/>
      <w:autoSpaceDE w:val="0"/>
      <w:autoSpaceDN w:val="0"/>
      <w:adjustRightInd w:val="0"/>
      <w:spacing w:line="198" w:lineRule="exact"/>
    </w:pPr>
    <w:rPr>
      <w:rFonts w:eastAsia="Times New Roman"/>
    </w:rPr>
  </w:style>
  <w:style w:type="paragraph" w:customStyle="1" w:styleId="Standard">
    <w:name w:val="Standard"/>
    <w:qFormat/>
    <w:rsid w:val="004809C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809C3"/>
    <w:rPr>
      <w:color w:val="000000"/>
      <w:sz w:val="32"/>
      <w:szCs w:val="32"/>
    </w:rPr>
  </w:style>
  <w:style w:type="paragraph" w:customStyle="1" w:styleId="Cardnon-underlined">
    <w:name w:val="Card non-underlined"/>
    <w:basedOn w:val="Normal"/>
    <w:link w:val="Cardnon-underlinedChar"/>
    <w:autoRedefine/>
    <w:uiPriority w:val="99"/>
    <w:qFormat/>
    <w:rsid w:val="004809C3"/>
    <w:rPr>
      <w:rFonts w:eastAsia="Times New Roman"/>
      <w:szCs w:val="20"/>
    </w:rPr>
  </w:style>
  <w:style w:type="character" w:customStyle="1" w:styleId="Cardnon-underlinedChar">
    <w:name w:val="Card non-underlined Char"/>
    <w:basedOn w:val="DefaultParagraphFont"/>
    <w:link w:val="Cardnon-underlined"/>
    <w:uiPriority w:val="99"/>
    <w:rsid w:val="004809C3"/>
    <w:rPr>
      <w:rFonts w:ascii="Times New Roman" w:eastAsia="Times New Roman" w:hAnsi="Times New Roman" w:cs="Times New Roman"/>
      <w:sz w:val="22"/>
      <w:szCs w:val="20"/>
    </w:rPr>
  </w:style>
  <w:style w:type="character" w:customStyle="1" w:styleId="TitleChar2">
    <w:name w:val="Title Char2"/>
    <w:basedOn w:val="DefaultParagraphFont"/>
    <w:uiPriority w:val="10"/>
    <w:qFormat/>
    <w:locked/>
    <w:rsid w:val="004809C3"/>
    <w:rPr>
      <w:b/>
      <w:bCs/>
      <w:u w:val="single"/>
    </w:rPr>
  </w:style>
  <w:style w:type="paragraph" w:styleId="TOC3">
    <w:name w:val="toc 3"/>
    <w:basedOn w:val="Normal"/>
    <w:next w:val="Normal"/>
    <w:autoRedefine/>
    <w:qFormat/>
    <w:rsid w:val="004809C3"/>
    <w:pPr>
      <w:ind w:left="400"/>
    </w:pPr>
    <w:rPr>
      <w:rFonts w:eastAsia="Times New Roman"/>
      <w:szCs w:val="20"/>
    </w:rPr>
  </w:style>
  <w:style w:type="paragraph" w:styleId="TOC4">
    <w:name w:val="toc 4"/>
    <w:basedOn w:val="Normal"/>
    <w:next w:val="Normal"/>
    <w:autoRedefine/>
    <w:rsid w:val="004809C3"/>
    <w:pPr>
      <w:ind w:left="600"/>
    </w:pPr>
    <w:rPr>
      <w:rFonts w:eastAsia="Times New Roman"/>
      <w:szCs w:val="20"/>
    </w:rPr>
  </w:style>
  <w:style w:type="paragraph" w:styleId="TOC5">
    <w:name w:val="toc 5"/>
    <w:basedOn w:val="Normal"/>
    <w:next w:val="Normal"/>
    <w:autoRedefine/>
    <w:rsid w:val="004809C3"/>
    <w:pPr>
      <w:ind w:left="800"/>
    </w:pPr>
    <w:rPr>
      <w:rFonts w:eastAsia="Times New Roman"/>
      <w:szCs w:val="20"/>
    </w:rPr>
  </w:style>
  <w:style w:type="paragraph" w:styleId="TOC6">
    <w:name w:val="toc 6"/>
    <w:basedOn w:val="Normal"/>
    <w:next w:val="Normal"/>
    <w:autoRedefine/>
    <w:rsid w:val="004809C3"/>
    <w:pPr>
      <w:ind w:left="1000"/>
    </w:pPr>
    <w:rPr>
      <w:rFonts w:eastAsia="Times New Roman"/>
      <w:szCs w:val="20"/>
    </w:rPr>
  </w:style>
  <w:style w:type="paragraph" w:styleId="TOC7">
    <w:name w:val="toc 7"/>
    <w:basedOn w:val="Normal"/>
    <w:next w:val="Normal"/>
    <w:autoRedefine/>
    <w:rsid w:val="004809C3"/>
    <w:pPr>
      <w:ind w:left="1200"/>
    </w:pPr>
    <w:rPr>
      <w:rFonts w:eastAsia="Times New Roman"/>
      <w:szCs w:val="20"/>
    </w:rPr>
  </w:style>
  <w:style w:type="paragraph" w:styleId="TOC8">
    <w:name w:val="toc 8"/>
    <w:basedOn w:val="Normal"/>
    <w:next w:val="Normal"/>
    <w:autoRedefine/>
    <w:rsid w:val="004809C3"/>
    <w:pPr>
      <w:ind w:left="1400"/>
    </w:pPr>
    <w:rPr>
      <w:rFonts w:eastAsia="Times New Roman"/>
      <w:szCs w:val="20"/>
    </w:rPr>
  </w:style>
  <w:style w:type="character" w:customStyle="1" w:styleId="allocatoragentsleft">
    <w:name w:val="al_locatoragentsleft"/>
    <w:basedOn w:val="DefaultParagraphFont"/>
    <w:rsid w:val="004809C3"/>
  </w:style>
  <w:style w:type="character" w:styleId="HTMLTypewriter">
    <w:name w:val="HTML Typewriter"/>
    <w:basedOn w:val="DefaultParagraphFont"/>
    <w:unhideWhenUsed/>
    <w:rsid w:val="004809C3"/>
    <w:rPr>
      <w:rFonts w:ascii="Courier New" w:eastAsia="Times New Roman" w:hAnsi="Courier New" w:cs="Courier New"/>
      <w:sz w:val="20"/>
      <w:szCs w:val="20"/>
    </w:rPr>
  </w:style>
  <w:style w:type="paragraph" w:customStyle="1" w:styleId="Carding">
    <w:name w:val="Carding"/>
    <w:basedOn w:val="Normal"/>
    <w:uiPriority w:val="99"/>
    <w:qFormat/>
    <w:rsid w:val="004809C3"/>
    <w:rPr>
      <w:rFonts w:eastAsia="Times New Roman"/>
      <w:sz w:val="18"/>
    </w:rPr>
  </w:style>
  <w:style w:type="character" w:customStyle="1" w:styleId="TagsChar1">
    <w:name w:val="Tags Char1"/>
    <w:basedOn w:val="DefaultParagraphFont"/>
    <w:rsid w:val="004809C3"/>
    <w:rPr>
      <w:rFonts w:ascii="Arial Narrow" w:hAnsi="Arial Narrow"/>
      <w:b/>
      <w:noProof w:val="0"/>
      <w:sz w:val="22"/>
      <w:szCs w:val="60"/>
      <w:lang w:val="en-US" w:eastAsia="en-US" w:bidi="ar-SA"/>
    </w:rPr>
  </w:style>
  <w:style w:type="character" w:customStyle="1" w:styleId="aunderline">
    <w:name w:val="aunderline"/>
    <w:basedOn w:val="DefaultParagraphFont"/>
    <w:qFormat/>
    <w:rsid w:val="004809C3"/>
    <w:rPr>
      <w:rFonts w:ascii="Times New Roman" w:hAnsi="Times New Roman"/>
      <w:sz w:val="20"/>
      <w:szCs w:val="24"/>
      <w:u w:val="thick"/>
    </w:rPr>
  </w:style>
  <w:style w:type="character" w:customStyle="1" w:styleId="tagChar1">
    <w:name w:val="tag Char1"/>
    <w:aliases w:val="Heading 2 Char1 Char Char Char Char"/>
    <w:basedOn w:val="DefaultParagraphFont"/>
    <w:rsid w:val="004809C3"/>
    <w:rPr>
      <w:b/>
      <w:noProof w:val="0"/>
      <w:sz w:val="24"/>
      <w:lang w:val="en-US" w:eastAsia="en-US" w:bidi="ar-SA"/>
    </w:rPr>
  </w:style>
  <w:style w:type="character" w:customStyle="1" w:styleId="tagChar2">
    <w:name w:val="tag Char2"/>
    <w:basedOn w:val="DefaultParagraphFont"/>
    <w:qFormat/>
    <w:rsid w:val="004809C3"/>
    <w:rPr>
      <w:b/>
      <w:noProof w:val="0"/>
      <w:sz w:val="24"/>
      <w:lang w:val="en-US" w:eastAsia="en-US" w:bidi="ar-SA"/>
    </w:rPr>
  </w:style>
  <w:style w:type="character" w:customStyle="1" w:styleId="Taggin-New">
    <w:name w:val="Taggin - New"/>
    <w:basedOn w:val="DefaultParagraphFont"/>
    <w:rsid w:val="004809C3"/>
    <w:rPr>
      <w:rFonts w:ascii="Arial Narrow" w:hAnsi="Arial Narrow"/>
      <w:b/>
      <w:sz w:val="22"/>
    </w:rPr>
  </w:style>
  <w:style w:type="character" w:customStyle="1" w:styleId="Boxing-New">
    <w:name w:val="Boxing - New"/>
    <w:basedOn w:val="DefaultParagraphFont"/>
    <w:rsid w:val="004809C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809C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809C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809C3"/>
    <w:rPr>
      <w:rFonts w:ascii="Garamond" w:hAnsi="Garamond"/>
      <w:sz w:val="22"/>
      <w:szCs w:val="24"/>
      <w:u w:val="single"/>
      <w:lang w:val="en-US" w:eastAsia="en-US" w:bidi="ar-SA"/>
    </w:rPr>
  </w:style>
  <w:style w:type="paragraph" w:customStyle="1" w:styleId="Style2">
    <w:name w:val="Style2"/>
    <w:basedOn w:val="Heading4"/>
    <w:qFormat/>
    <w:rsid w:val="004809C3"/>
    <w:rPr>
      <w:rFonts w:eastAsia="Times New Roman" w:cs="Times New Roman"/>
      <w:iCs/>
      <w:caps/>
      <w:szCs w:val="20"/>
    </w:rPr>
  </w:style>
  <w:style w:type="character" w:customStyle="1" w:styleId="pagetitle">
    <w:name w:val="pagetitle"/>
    <w:basedOn w:val="DefaultParagraphFont"/>
    <w:rsid w:val="004809C3"/>
  </w:style>
  <w:style w:type="paragraph" w:customStyle="1" w:styleId="text">
    <w:name w:val="text"/>
    <w:basedOn w:val="Normal"/>
    <w:uiPriority w:val="99"/>
    <w:qFormat/>
    <w:rsid w:val="004809C3"/>
    <w:pPr>
      <w:spacing w:before="100" w:beforeAutospacing="1" w:after="100" w:afterAutospacing="1"/>
    </w:pPr>
    <w:rPr>
      <w:rFonts w:eastAsia="Times New Roman"/>
    </w:rPr>
  </w:style>
  <w:style w:type="character" w:customStyle="1" w:styleId="StyleUnderlineCharChar9ptBold1">
    <w:name w:val="Style Underline Char Char + 9 pt Bold1"/>
    <w:rsid w:val="004809C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809C3"/>
    <w:rPr>
      <w:rFonts w:ascii="Times New Roman" w:hAnsi="Times New Roman"/>
      <w:sz w:val="20"/>
      <w:szCs w:val="24"/>
      <w:u w:val="single"/>
      <w:lang w:val="en-US" w:eastAsia="en-US" w:bidi="ar-SA"/>
    </w:rPr>
  </w:style>
  <w:style w:type="character" w:customStyle="1" w:styleId="Style9ptBoldUnderline">
    <w:name w:val="Style 9 pt Bold Underline"/>
    <w:rsid w:val="004809C3"/>
    <w:rPr>
      <w:b/>
      <w:bCs/>
      <w:sz w:val="20"/>
      <w:u w:val="single"/>
    </w:rPr>
  </w:style>
  <w:style w:type="paragraph" w:customStyle="1" w:styleId="StyleUnderline9pt0">
    <w:name w:val="Style Underline + 9 pt"/>
    <w:link w:val="StyleUnderline9ptChar"/>
    <w:qFormat/>
    <w:rsid w:val="004809C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809C3"/>
    <w:rPr>
      <w:rFonts w:ascii="Arial" w:eastAsia="Times New Roman" w:hAnsi="Arial" w:cs="Times New Roman"/>
      <w:sz w:val="22"/>
      <w:szCs w:val="20"/>
      <w:u w:val="single"/>
    </w:rPr>
  </w:style>
  <w:style w:type="character" w:customStyle="1" w:styleId="StyleUnderlineChar1Bold">
    <w:name w:val="Style Underline Char1 + Bold"/>
    <w:rsid w:val="004809C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809C3"/>
    <w:pPr>
      <w:widowControl w:val="0"/>
      <w:spacing w:after="0" w:line="240" w:lineRule="auto"/>
    </w:pPr>
    <w:rPr>
      <w:rFonts w:cs="Times New Roman"/>
      <w:bCs/>
      <w:kern w:val="32"/>
      <w:sz w:val="16"/>
      <w:szCs w:val="20"/>
      <w:lang w:eastAsia="ar-SA"/>
    </w:rPr>
  </w:style>
  <w:style w:type="character" w:customStyle="1" w:styleId="Stylecard9ptChar">
    <w:name w:val="Style card + 9 pt Char"/>
    <w:basedOn w:val="cardChar"/>
    <w:link w:val="Stylecard9pt"/>
    <w:rsid w:val="004809C3"/>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809C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809C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809C3"/>
    <w:rPr>
      <w:rFonts w:ascii="Times" w:hAnsi="Times"/>
      <w:b w:val="0"/>
      <w:bCs/>
      <w:sz w:val="20"/>
      <w:u w:val="single"/>
    </w:rPr>
  </w:style>
  <w:style w:type="character" w:customStyle="1" w:styleId="blubigktbiz">
    <w:name w:val="blubigktbiz"/>
    <w:rsid w:val="004809C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09C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809C3"/>
    <w:rPr>
      <w:rFonts w:ascii="Calibri" w:hAnsi="Calibri"/>
      <w:color w:val="000000"/>
      <w:sz w:val="22"/>
      <w:lang w:val="x-none" w:eastAsia="x-none"/>
    </w:rPr>
  </w:style>
  <w:style w:type="character" w:customStyle="1" w:styleId="Style4CharChar">
    <w:name w:val="Style4 Char Char"/>
    <w:basedOn w:val="DefaultParagraphFont"/>
    <w:rsid w:val="004809C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809C3"/>
    <w:rPr>
      <w:rFonts w:ascii="Times New Roman" w:hAnsi="Times New Roman" w:cs="Times New Roman"/>
      <w:sz w:val="16"/>
      <w:szCs w:val="16"/>
    </w:rPr>
  </w:style>
  <w:style w:type="character" w:customStyle="1" w:styleId="StyleEmphasisArial12ptBold">
    <w:name w:val="Style Emphasis + Arial 12 pt Bold"/>
    <w:rsid w:val="004809C3"/>
    <w:rPr>
      <w:rFonts w:ascii="Arial" w:hAnsi="Arial"/>
      <w:b/>
      <w:bCs/>
      <w:i/>
      <w:iCs/>
      <w:sz w:val="24"/>
    </w:rPr>
  </w:style>
  <w:style w:type="character" w:customStyle="1" w:styleId="super">
    <w:name w:val="super"/>
    <w:rsid w:val="004809C3"/>
  </w:style>
  <w:style w:type="character" w:customStyle="1" w:styleId="text30">
    <w:name w:val="text30"/>
    <w:rsid w:val="004809C3"/>
  </w:style>
  <w:style w:type="character" w:customStyle="1" w:styleId="uppercase">
    <w:name w:val="uppercase"/>
    <w:rsid w:val="004809C3"/>
  </w:style>
  <w:style w:type="character" w:customStyle="1" w:styleId="bodytext0">
    <w:name w:val="bodytext"/>
    <w:rsid w:val="004809C3"/>
  </w:style>
  <w:style w:type="character" w:customStyle="1" w:styleId="entry-title">
    <w:name w:val="entry-title"/>
    <w:rsid w:val="004809C3"/>
  </w:style>
  <w:style w:type="character" w:customStyle="1" w:styleId="BodyTextIndentChar1">
    <w:name w:val="Body Text Indent Char1"/>
    <w:basedOn w:val="DefaultParagraphFont"/>
    <w:uiPriority w:val="99"/>
    <w:semiHidden/>
    <w:rsid w:val="004809C3"/>
    <w:rPr>
      <w:rFonts w:ascii="Times New Roman" w:hAnsi="Times New Roman" w:cs="Times New Roman"/>
      <w:sz w:val="20"/>
    </w:rPr>
  </w:style>
  <w:style w:type="character" w:customStyle="1" w:styleId="Style6pt">
    <w:name w:val="Style 6 pt"/>
    <w:basedOn w:val="DefaultParagraphFont"/>
    <w:qFormat/>
    <w:rsid w:val="004809C3"/>
    <w:rPr>
      <w:sz w:val="12"/>
    </w:rPr>
  </w:style>
  <w:style w:type="character" w:customStyle="1" w:styleId="CiteCharCharCharCharCharChar">
    <w:name w:val="Cite Char Char Char Char Char Char"/>
    <w:basedOn w:val="DefaultParagraphFont"/>
    <w:rsid w:val="004809C3"/>
    <w:rPr>
      <w:b/>
      <w:noProof w:val="0"/>
      <w:sz w:val="22"/>
      <w:szCs w:val="24"/>
      <w:u w:val="single"/>
      <w:lang w:val="en-US" w:eastAsia="en-US" w:bidi="ar-SA"/>
    </w:rPr>
  </w:style>
  <w:style w:type="character" w:customStyle="1" w:styleId="mainbody1">
    <w:name w:val="mainbody1"/>
    <w:basedOn w:val="DefaultParagraphFont"/>
    <w:rsid w:val="004809C3"/>
    <w:rPr>
      <w:rFonts w:ascii="Verdana" w:hAnsi="Verdana" w:hint="default"/>
      <w:color w:val="000000"/>
      <w:sz w:val="22"/>
      <w:szCs w:val="22"/>
    </w:rPr>
  </w:style>
  <w:style w:type="character" w:customStyle="1" w:styleId="ssl4">
    <w:name w:val="ss_l4"/>
    <w:basedOn w:val="DefaultParagraphFont"/>
    <w:rsid w:val="004809C3"/>
  </w:style>
  <w:style w:type="paragraph" w:customStyle="1" w:styleId="StyleNormalWeb11ptUnderline">
    <w:name w:val="Style Normal (Web) + 11 pt Underline"/>
    <w:basedOn w:val="NormalWeb"/>
    <w:link w:val="StyleNormalWeb11ptUnderlineChar"/>
    <w:qFormat/>
    <w:rsid w:val="004809C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809C3"/>
    <w:rPr>
      <w:rFonts w:ascii="Calibri" w:eastAsia="Calibri" w:hAnsi="Calibri" w:cs="Calibri"/>
      <w:sz w:val="22"/>
      <w:szCs w:val="22"/>
      <w:u w:val="single"/>
    </w:rPr>
  </w:style>
  <w:style w:type="character" w:customStyle="1" w:styleId="cit-first-element">
    <w:name w:val="cit-first-element"/>
    <w:basedOn w:val="DefaultParagraphFont"/>
    <w:rsid w:val="004809C3"/>
  </w:style>
  <w:style w:type="character" w:customStyle="1" w:styleId="title1">
    <w:name w:val="title1"/>
    <w:basedOn w:val="DefaultParagraphFont"/>
    <w:rsid w:val="004809C3"/>
  </w:style>
  <w:style w:type="character" w:customStyle="1" w:styleId="StyleThickunderline1">
    <w:name w:val="Style Thick underline1"/>
    <w:basedOn w:val="DefaultParagraphFont"/>
    <w:rsid w:val="004809C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809C3"/>
    <w:rPr>
      <w:rFonts w:ascii="Georgia" w:hAnsi="Georgia"/>
    </w:rPr>
  </w:style>
  <w:style w:type="character" w:customStyle="1" w:styleId="FooterChar1">
    <w:name w:val="Footer Char1"/>
    <w:basedOn w:val="DefaultParagraphFont"/>
    <w:uiPriority w:val="99"/>
    <w:semiHidden/>
    <w:rsid w:val="004809C3"/>
    <w:rPr>
      <w:rFonts w:ascii="Georgia" w:hAnsi="Georgia"/>
    </w:rPr>
  </w:style>
  <w:style w:type="paragraph" w:customStyle="1" w:styleId="Underline20">
    <w:name w:val="Underline2"/>
    <w:basedOn w:val="Normal"/>
    <w:link w:val="Underline2Char"/>
    <w:autoRedefine/>
    <w:uiPriority w:val="4"/>
    <w:qFormat/>
    <w:rsid w:val="004809C3"/>
    <w:rPr>
      <w:b/>
      <w:u w:val="single"/>
    </w:rPr>
  </w:style>
  <w:style w:type="character" w:customStyle="1" w:styleId="Underline2Char">
    <w:name w:val="Underline2 Char"/>
    <w:basedOn w:val="DefaultParagraphFont"/>
    <w:link w:val="Underline20"/>
    <w:uiPriority w:val="4"/>
    <w:qFormat/>
    <w:rsid w:val="004809C3"/>
    <w:rPr>
      <w:rFonts w:ascii="Times New Roman" w:hAnsi="Times New Roman" w:cs="Times New Roman"/>
      <w:b/>
      <w:sz w:val="22"/>
      <w:u w:val="single"/>
    </w:rPr>
  </w:style>
  <w:style w:type="paragraph" w:customStyle="1" w:styleId="TableParagraph">
    <w:name w:val="Table Paragraph"/>
    <w:basedOn w:val="Normal"/>
    <w:uiPriority w:val="1"/>
    <w:qFormat/>
    <w:rsid w:val="004809C3"/>
    <w:pPr>
      <w:widowControl w:val="0"/>
    </w:pPr>
  </w:style>
  <w:style w:type="character" w:customStyle="1" w:styleId="UnderlineChar0">
    <w:name w:val="UnderlineChar"/>
    <w:rsid w:val="004809C3"/>
    <w:rPr>
      <w:sz w:val="24"/>
      <w:u w:val="single"/>
      <w:shd w:val="clear" w:color="auto" w:fill="auto"/>
    </w:rPr>
  </w:style>
  <w:style w:type="character" w:customStyle="1" w:styleId="foreground">
    <w:name w:val="foreground"/>
    <w:basedOn w:val="DefaultParagraphFont"/>
    <w:rsid w:val="004809C3"/>
  </w:style>
  <w:style w:type="paragraph" w:customStyle="1" w:styleId="StyleCircled11pt">
    <w:name w:val="Style Circled + 11 pt"/>
    <w:basedOn w:val="Normal"/>
    <w:link w:val="StyleCircled11ptChar"/>
    <w:qFormat/>
    <w:rsid w:val="004809C3"/>
    <w:rPr>
      <w:rFonts w:eastAsia="Times New Roman"/>
      <w:b/>
      <w:bCs/>
      <w:sz w:val="20"/>
      <w:u w:val="single"/>
    </w:rPr>
  </w:style>
  <w:style w:type="character" w:customStyle="1" w:styleId="StyleCircled11ptChar">
    <w:name w:val="Style Circled + 11 pt Char"/>
    <w:link w:val="StyleCircled11pt"/>
    <w:rsid w:val="004809C3"/>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809C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809C3"/>
    <w:rPr>
      <w:rFonts w:ascii="Times" w:eastAsia="Times New Roman" w:hAnsi="Times" w:cs="Times New Roman"/>
      <w:sz w:val="20"/>
      <w:szCs w:val="28"/>
      <w:u w:val="single"/>
    </w:rPr>
  </w:style>
  <w:style w:type="paragraph" w:customStyle="1" w:styleId="cite20">
    <w:name w:val="cite2"/>
    <w:basedOn w:val="Normal"/>
    <w:uiPriority w:val="99"/>
    <w:qFormat/>
    <w:rsid w:val="004809C3"/>
    <w:rPr>
      <w:rFonts w:eastAsia="Times New Roman"/>
      <w:color w:val="000000"/>
      <w:sz w:val="20"/>
      <w:szCs w:val="20"/>
    </w:rPr>
  </w:style>
  <w:style w:type="character" w:customStyle="1" w:styleId="postby">
    <w:name w:val="post_by"/>
    <w:basedOn w:val="DefaultParagraphFont"/>
    <w:rsid w:val="004809C3"/>
  </w:style>
  <w:style w:type="character" w:customStyle="1" w:styleId="Style11ptBorderSinglesolidlineAuto05ptLinewidth">
    <w:name w:val="Style 11 pt Border: : (Single solid line Auto  0.5 pt Line width)"/>
    <w:rsid w:val="004809C3"/>
    <w:rPr>
      <w:sz w:val="20"/>
      <w:bdr w:val="single" w:sz="4" w:space="0" w:color="auto" w:frame="1"/>
    </w:rPr>
  </w:style>
  <w:style w:type="character" w:customStyle="1" w:styleId="StyleUnderlineChar9ptBorderSinglesolidlineAuto0">
    <w:name w:val="Style Underline Char + 9 pt Border: : (Single solid line Auto  0..."/>
    <w:rsid w:val="004809C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09C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09C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09C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09C3"/>
    <w:rPr>
      <w:sz w:val="20"/>
      <w:szCs w:val="24"/>
      <w:u w:val="single"/>
      <w:bdr w:val="single" w:sz="4" w:space="0" w:color="auto"/>
      <w:lang w:val="en-US" w:eastAsia="en-US" w:bidi="ar-SA"/>
    </w:rPr>
  </w:style>
  <w:style w:type="character" w:customStyle="1" w:styleId="StyleLatinGaramondUnderline">
    <w:name w:val="Style (Latin) Garamond Underline"/>
    <w:rsid w:val="004809C3"/>
    <w:rPr>
      <w:rFonts w:ascii="Times New Roman" w:hAnsi="Times New Roman"/>
      <w:sz w:val="20"/>
      <w:u w:val="single"/>
    </w:rPr>
  </w:style>
  <w:style w:type="character" w:customStyle="1" w:styleId="StyleLatinGaramond">
    <w:name w:val="Style (Latin) Garamond"/>
    <w:rsid w:val="004809C3"/>
    <w:rPr>
      <w:rFonts w:ascii="Times New Roman" w:hAnsi="Times New Roman"/>
      <w:sz w:val="20"/>
    </w:rPr>
  </w:style>
  <w:style w:type="character" w:customStyle="1" w:styleId="styletimesnewroman12ptbold0">
    <w:name w:val="styletimesnewroman12ptbold"/>
    <w:basedOn w:val="DefaultParagraphFont"/>
    <w:rsid w:val="004809C3"/>
  </w:style>
  <w:style w:type="character" w:customStyle="1" w:styleId="mainheading">
    <w:name w:val="mainheading"/>
    <w:basedOn w:val="DefaultParagraphFont"/>
    <w:rsid w:val="004809C3"/>
  </w:style>
  <w:style w:type="paragraph" w:customStyle="1" w:styleId="BoldandUnderlineChar2CharChar">
    <w:name w:val="Bold and Underline Char2 Char Char"/>
    <w:basedOn w:val="Normal"/>
    <w:link w:val="BoldandUnderlineChar2CharCharChar"/>
    <w:qFormat/>
    <w:rsid w:val="004809C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809C3"/>
    <w:rPr>
      <w:rFonts w:ascii="Times New Roman" w:eastAsia="Times New Roman" w:hAnsi="Times New Roman" w:cs="Times New Roman"/>
      <w:b/>
      <w:sz w:val="22"/>
      <w:u w:val="single"/>
    </w:rPr>
  </w:style>
  <w:style w:type="character" w:customStyle="1" w:styleId="StyleUnderlineChar9ptChar">
    <w:name w:val="Style Underline Char + 9 pt Char"/>
    <w:basedOn w:val="UnderlineCharChar"/>
    <w:rsid w:val="004809C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809C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809C3"/>
    <w:rPr>
      <w:sz w:val="16"/>
    </w:rPr>
  </w:style>
  <w:style w:type="paragraph" w:customStyle="1" w:styleId="Reduce8pt">
    <w:name w:val="Reduce 8pt"/>
    <w:basedOn w:val="Normal"/>
    <w:link w:val="Reduce8ptCharChar"/>
    <w:qFormat/>
    <w:rsid w:val="004809C3"/>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4809C3"/>
    <w:rPr>
      <w:rFonts w:ascii="Times New Roman" w:hAnsi="Times New Roman" w:cs="Times New Roman"/>
      <w:sz w:val="22"/>
    </w:rPr>
  </w:style>
  <w:style w:type="character" w:customStyle="1" w:styleId="boldciteChar4">
    <w:name w:val="bold cite Char4"/>
    <w:link w:val="boldcite"/>
    <w:locked/>
    <w:rsid w:val="004809C3"/>
    <w:rPr>
      <w:rFonts w:eastAsia="Times New Roman" w:cs="Times New Roman"/>
      <w:b/>
      <w:color w:val="000000"/>
      <w:sz w:val="20"/>
      <w:u w:val="thick" w:color="000000"/>
    </w:rPr>
  </w:style>
  <w:style w:type="paragraph" w:customStyle="1" w:styleId="boldcite">
    <w:name w:val="bold cite"/>
    <w:basedOn w:val="Normal"/>
    <w:link w:val="boldciteChar4"/>
    <w:qFormat/>
    <w:rsid w:val="004809C3"/>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809C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809C3"/>
    <w:rPr>
      <w:rFonts w:eastAsia="Calibri"/>
      <w:b/>
    </w:rPr>
  </w:style>
  <w:style w:type="character" w:customStyle="1" w:styleId="HeadingsBaseChar">
    <w:name w:val="Headings Base Char"/>
    <w:basedOn w:val="DefaultParagraphFont"/>
    <w:link w:val="HeadingsBase"/>
    <w:locked/>
    <w:rsid w:val="004809C3"/>
    <w:rPr>
      <w:rFonts w:ascii="Times New Roman" w:hAnsi="Times New Roman" w:cs="Times New Roman"/>
      <w:b/>
      <w:sz w:val="32"/>
    </w:rPr>
  </w:style>
  <w:style w:type="paragraph" w:customStyle="1" w:styleId="HeadingsBase">
    <w:name w:val="Headings Base"/>
    <w:basedOn w:val="Normal"/>
    <w:link w:val="HeadingsBaseChar"/>
    <w:qFormat/>
    <w:rsid w:val="004809C3"/>
    <w:pPr>
      <w:keepNext/>
      <w:keepLines/>
      <w:suppressAutoHyphens/>
      <w:spacing w:before="20" w:after="120"/>
      <w:jc w:val="center"/>
    </w:pPr>
    <w:rPr>
      <w:b/>
      <w:sz w:val="32"/>
    </w:rPr>
  </w:style>
  <w:style w:type="paragraph" w:customStyle="1" w:styleId="HeadingFake">
    <w:name w:val="Heading Fake"/>
    <w:basedOn w:val="Heading3"/>
    <w:qFormat/>
    <w:rsid w:val="004809C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809C3"/>
    <w:pPr>
      <w:spacing w:line="480" w:lineRule="auto"/>
      <w:ind w:firstLine="720"/>
    </w:pPr>
    <w:rPr>
      <w:rFonts w:eastAsia="Calibri"/>
    </w:rPr>
  </w:style>
  <w:style w:type="paragraph" w:customStyle="1" w:styleId="SchoolBlockQuote">
    <w:name w:val="School Block Quote"/>
    <w:basedOn w:val="SchoolPaper"/>
    <w:qFormat/>
    <w:rsid w:val="004809C3"/>
  </w:style>
  <w:style w:type="paragraph" w:customStyle="1" w:styleId="SchoolWorksCited">
    <w:name w:val="School Works Cited"/>
    <w:basedOn w:val="SchoolPaper"/>
    <w:qFormat/>
    <w:rsid w:val="004809C3"/>
  </w:style>
  <w:style w:type="paragraph" w:customStyle="1" w:styleId="BlockQuote">
    <w:name w:val="Block Quote"/>
    <w:basedOn w:val="Normal"/>
    <w:qFormat/>
    <w:rsid w:val="004809C3"/>
    <w:pPr>
      <w:ind w:left="720" w:right="720"/>
    </w:pPr>
    <w:rPr>
      <w:rFonts w:eastAsia="Calibri"/>
    </w:rPr>
  </w:style>
  <w:style w:type="paragraph" w:customStyle="1" w:styleId="PaperBody">
    <w:name w:val="Paper Body"/>
    <w:basedOn w:val="Normal"/>
    <w:qFormat/>
    <w:rsid w:val="004809C3"/>
    <w:pPr>
      <w:spacing w:line="480" w:lineRule="auto"/>
      <w:ind w:firstLine="720"/>
    </w:pPr>
    <w:rPr>
      <w:rFonts w:eastAsia="Calibri"/>
    </w:rPr>
  </w:style>
  <w:style w:type="paragraph" w:customStyle="1" w:styleId="PaperCitation">
    <w:name w:val="Paper Citation"/>
    <w:basedOn w:val="Normal"/>
    <w:qFormat/>
    <w:rsid w:val="004809C3"/>
    <w:pPr>
      <w:spacing w:line="480" w:lineRule="auto"/>
      <w:ind w:left="720" w:hanging="720"/>
    </w:pPr>
    <w:rPr>
      <w:rFonts w:eastAsia="Calibri"/>
    </w:rPr>
  </w:style>
  <w:style w:type="character" w:customStyle="1" w:styleId="hatChar">
    <w:name w:val="hat Char"/>
    <w:basedOn w:val="DefaultParagraphFont"/>
    <w:link w:val="hat"/>
    <w:locked/>
    <w:rsid w:val="004809C3"/>
    <w:rPr>
      <w:rFonts w:ascii="Times New Roman" w:eastAsia="Times New Roman" w:hAnsi="Times New Roman" w:cs="Times New Roman"/>
      <w:b/>
      <w:bCs/>
      <w:sz w:val="32"/>
      <w:u w:val="single"/>
      <w:lang w:bidi="en-US"/>
    </w:rPr>
  </w:style>
  <w:style w:type="paragraph" w:customStyle="1" w:styleId="WW-Default">
    <w:name w:val="WW-Default"/>
    <w:qFormat/>
    <w:rsid w:val="004809C3"/>
    <w:pPr>
      <w:suppressAutoHyphens/>
    </w:pPr>
    <w:rPr>
      <w:rFonts w:ascii="Georgia" w:eastAsia="Calibri" w:hAnsi="Georgia" w:cs="Calibri"/>
      <w:sz w:val="22"/>
      <w:szCs w:val="22"/>
      <w:lang w:eastAsia="ar-SA"/>
    </w:rPr>
  </w:style>
  <w:style w:type="paragraph" w:customStyle="1" w:styleId="B-TagCite">
    <w:name w:val="B-TagCite"/>
    <w:qFormat/>
    <w:rsid w:val="004809C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809C3"/>
    <w:rPr>
      <w:rFonts w:ascii="Times New Roman" w:hAnsi="Times New Roman" w:cs="Times New Roman"/>
      <w:b/>
      <w:sz w:val="20"/>
    </w:rPr>
  </w:style>
  <w:style w:type="paragraph" w:customStyle="1" w:styleId="MicroText">
    <w:name w:val="MicroText"/>
    <w:basedOn w:val="Normal"/>
    <w:next w:val="Normal"/>
    <w:link w:val="MicroTextChar"/>
    <w:qFormat/>
    <w:rsid w:val="004809C3"/>
    <w:rPr>
      <w:rFonts w:ascii="Arial Narrow" w:hAnsi="Arial Narrow" w:cstheme="minorBidi"/>
      <w:sz w:val="12"/>
    </w:rPr>
  </w:style>
  <w:style w:type="paragraph" w:customStyle="1" w:styleId="indent">
    <w:name w:val="indent"/>
    <w:basedOn w:val="Normal"/>
    <w:qFormat/>
    <w:rsid w:val="004809C3"/>
    <w:pPr>
      <w:spacing w:before="100" w:beforeAutospacing="1" w:after="100" w:afterAutospacing="1"/>
    </w:pPr>
    <w:rPr>
      <w:rFonts w:eastAsia="Times New Roman"/>
    </w:rPr>
  </w:style>
  <w:style w:type="paragraph" w:customStyle="1" w:styleId="PageHeaderLine1">
    <w:name w:val="PageHeaderLine1"/>
    <w:basedOn w:val="Normal"/>
    <w:qFormat/>
    <w:rsid w:val="004809C3"/>
    <w:pPr>
      <w:tabs>
        <w:tab w:val="right" w:pos="10800"/>
      </w:tabs>
    </w:pPr>
    <w:rPr>
      <w:rFonts w:eastAsia="Calibri"/>
      <w:b/>
    </w:rPr>
  </w:style>
  <w:style w:type="paragraph" w:customStyle="1" w:styleId="PageHeaderLine2">
    <w:name w:val="PageHeaderLine2"/>
    <w:basedOn w:val="Normal"/>
    <w:next w:val="Normal"/>
    <w:link w:val="PageHeaderLine2Char"/>
    <w:qFormat/>
    <w:rsid w:val="004809C3"/>
    <w:pPr>
      <w:tabs>
        <w:tab w:val="right" w:pos="10800"/>
      </w:tabs>
      <w:spacing w:line="480" w:lineRule="auto"/>
    </w:pPr>
    <w:rPr>
      <w:rFonts w:eastAsia="Calibri"/>
      <w:b/>
    </w:rPr>
  </w:style>
  <w:style w:type="character" w:customStyle="1" w:styleId="styleboldunderline">
    <w:name w:val="styleboldunderline"/>
    <w:basedOn w:val="DefaultParagraphFont"/>
    <w:rsid w:val="004809C3"/>
  </w:style>
  <w:style w:type="character" w:customStyle="1" w:styleId="box">
    <w:name w:val="box"/>
    <w:basedOn w:val="DefaultParagraphFont"/>
    <w:rsid w:val="004809C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809C3"/>
    <w:rPr>
      <w:rFonts w:ascii="Arial Narrow" w:hAnsi="Arial Narrow" w:cs="Arial Narrow" w:hint="default"/>
      <w:sz w:val="18"/>
      <w:szCs w:val="18"/>
    </w:rPr>
  </w:style>
  <w:style w:type="character" w:customStyle="1" w:styleId="FontStyle14">
    <w:name w:val="Font Style14"/>
    <w:basedOn w:val="DefaultParagraphFont"/>
    <w:uiPriority w:val="99"/>
    <w:rsid w:val="004809C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09C3"/>
    <w:rPr>
      <w:rFonts w:ascii="Arial Narrow" w:hAnsi="Arial Narrow" w:cs="Arial Narrow" w:hint="default"/>
      <w:b/>
      <w:bCs/>
      <w:sz w:val="10"/>
      <w:szCs w:val="10"/>
    </w:rPr>
  </w:style>
  <w:style w:type="character" w:customStyle="1" w:styleId="CardTagandCiteChar">
    <w:name w:val="Card Tag and Cite Char"/>
    <w:basedOn w:val="DefaultParagraphFont"/>
    <w:rsid w:val="004809C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809C3"/>
    <w:rPr>
      <w:rFonts w:ascii="Arial Narrow" w:hAnsi="Arial Narrow"/>
      <w:b/>
      <w:color w:val="000000"/>
      <w:sz w:val="22"/>
      <w:szCs w:val="22"/>
      <w:u w:val="single"/>
    </w:rPr>
  </w:style>
  <w:style w:type="character" w:customStyle="1" w:styleId="SmallText0">
    <w:name w:val="SmallText"/>
    <w:rsid w:val="004809C3"/>
    <w:rPr>
      <w:color w:val="000000"/>
    </w:rPr>
  </w:style>
  <w:style w:type="character" w:customStyle="1" w:styleId="CitesChar1">
    <w:name w:val="Cites Char1"/>
    <w:basedOn w:val="DefaultParagraphFont"/>
    <w:rsid w:val="004809C3"/>
    <w:rPr>
      <w:b/>
      <w:bCs w:val="0"/>
      <w:szCs w:val="24"/>
      <w:u w:val="single"/>
      <w:lang w:val="en-US" w:eastAsia="en-US" w:bidi="ar-SA"/>
    </w:rPr>
  </w:style>
  <w:style w:type="character" w:customStyle="1" w:styleId="CardUnderlinedChar">
    <w:name w:val="Card Underlined Char"/>
    <w:basedOn w:val="DefaultParagraphFont"/>
    <w:rsid w:val="004809C3"/>
    <w:rPr>
      <w:rFonts w:ascii="Arial Narrow" w:hAnsi="Arial Narrow" w:hint="default"/>
      <w:sz w:val="22"/>
      <w:szCs w:val="24"/>
      <w:u w:val="single"/>
      <w:lang w:val="en-US" w:eastAsia="en-US" w:bidi="ar-SA"/>
    </w:rPr>
  </w:style>
  <w:style w:type="character" w:customStyle="1" w:styleId="underline3">
    <w:name w:val="underline3"/>
    <w:basedOn w:val="underline2"/>
    <w:rsid w:val="004809C3"/>
    <w:rPr>
      <w:rFonts w:ascii="Arial" w:hAnsi="Arial"/>
      <w:sz w:val="18"/>
      <w:u w:val="single"/>
      <w:bdr w:val="none" w:sz="0" w:space="0" w:color="auto" w:frame="1"/>
      <w:shd w:val="clear" w:color="auto" w:fill="FFFF00"/>
    </w:rPr>
  </w:style>
  <w:style w:type="character" w:customStyle="1" w:styleId="menu">
    <w:name w:val="menu"/>
    <w:basedOn w:val="DefaultParagraphFont"/>
    <w:rsid w:val="004809C3"/>
  </w:style>
  <w:style w:type="character" w:customStyle="1" w:styleId="itxtrst">
    <w:name w:val="itxtrst"/>
    <w:rsid w:val="004809C3"/>
  </w:style>
  <w:style w:type="character" w:customStyle="1" w:styleId="A-Underlining">
    <w:name w:val="A-Underlining"/>
    <w:basedOn w:val="DefaultParagraphFont"/>
    <w:rsid w:val="004809C3"/>
    <w:rPr>
      <w:rFonts w:ascii="Garamond" w:hAnsi="Garamond" w:hint="default"/>
      <w:color w:val="auto"/>
      <w:sz w:val="24"/>
      <w:u w:val="single"/>
    </w:rPr>
  </w:style>
  <w:style w:type="character" w:customStyle="1" w:styleId="StyleUnderlineBold0">
    <w:name w:val="Style Underline + Bold"/>
    <w:rsid w:val="004809C3"/>
    <w:rPr>
      <w:b/>
      <w:bCs/>
      <w:u w:val="single"/>
    </w:rPr>
  </w:style>
  <w:style w:type="character" w:customStyle="1" w:styleId="Underline-Highlighted">
    <w:name w:val="Underline-Highlighted"/>
    <w:uiPriority w:val="1"/>
    <w:qFormat/>
    <w:rsid w:val="004809C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09C3"/>
  </w:style>
  <w:style w:type="character" w:customStyle="1" w:styleId="newsmain">
    <w:name w:val="news_main"/>
    <w:basedOn w:val="DefaultParagraphFont"/>
    <w:rsid w:val="004809C3"/>
  </w:style>
  <w:style w:type="character" w:customStyle="1" w:styleId="AuthorDate0">
    <w:name w:val="Author Date"/>
    <w:rsid w:val="004809C3"/>
    <w:rPr>
      <w:b/>
      <w:bCs w:val="0"/>
      <w:sz w:val="24"/>
      <w:u w:val="thick"/>
    </w:rPr>
  </w:style>
  <w:style w:type="character" w:customStyle="1" w:styleId="red">
    <w:name w:val="red"/>
    <w:basedOn w:val="DefaultParagraphFont"/>
    <w:rsid w:val="004809C3"/>
  </w:style>
  <w:style w:type="character" w:customStyle="1" w:styleId="at">
    <w:name w:val="at"/>
    <w:rsid w:val="004809C3"/>
  </w:style>
  <w:style w:type="character" w:customStyle="1" w:styleId="org">
    <w:name w:val="org"/>
    <w:rsid w:val="004809C3"/>
  </w:style>
  <w:style w:type="character" w:customStyle="1" w:styleId="pnumber">
    <w:name w:val="pnumber"/>
    <w:rsid w:val="004809C3"/>
  </w:style>
  <w:style w:type="character" w:customStyle="1" w:styleId="ital">
    <w:name w:val="ital"/>
    <w:rsid w:val="004809C3"/>
  </w:style>
  <w:style w:type="character" w:customStyle="1" w:styleId="orgdiv">
    <w:name w:val="orgdiv"/>
    <w:rsid w:val="004809C3"/>
  </w:style>
  <w:style w:type="character" w:customStyle="1" w:styleId="orgname">
    <w:name w:val="orgname"/>
    <w:rsid w:val="004809C3"/>
  </w:style>
  <w:style w:type="character" w:customStyle="1" w:styleId="city">
    <w:name w:val="city"/>
    <w:rsid w:val="004809C3"/>
  </w:style>
  <w:style w:type="character" w:customStyle="1" w:styleId="state">
    <w:name w:val="state"/>
    <w:rsid w:val="004809C3"/>
  </w:style>
  <w:style w:type="character" w:customStyle="1" w:styleId="country">
    <w:name w:val="country"/>
    <w:rsid w:val="004809C3"/>
  </w:style>
  <w:style w:type="character" w:customStyle="1" w:styleId="articletitle">
    <w:name w:val="articletitle"/>
    <w:rsid w:val="004809C3"/>
    <w:rPr>
      <w:rFonts w:ascii="Times New Roman" w:hAnsi="Times New Roman" w:cs="Times New Roman" w:hint="default"/>
    </w:rPr>
  </w:style>
  <w:style w:type="character" w:customStyle="1" w:styleId="6pointChar">
    <w:name w:val="6 point Char"/>
    <w:rsid w:val="004809C3"/>
    <w:rPr>
      <w:rFonts w:ascii="Times New Roman" w:hAnsi="Times New Roman" w:cs="Times New Roman" w:hint="default"/>
      <w:sz w:val="12"/>
      <w:lang w:val="en-US" w:eastAsia="en-US"/>
    </w:rPr>
  </w:style>
  <w:style w:type="character" w:customStyle="1" w:styleId="StyleThickunderline">
    <w:name w:val="Style Thick underline"/>
    <w:qFormat/>
    <w:rsid w:val="004809C3"/>
    <w:rPr>
      <w:u w:val="thick"/>
    </w:rPr>
  </w:style>
  <w:style w:type="character" w:customStyle="1" w:styleId="Box0">
    <w:name w:val="Box!"/>
    <w:rsid w:val="004809C3"/>
    <w:rPr>
      <w:rFonts w:ascii="Garamond" w:hAnsi="Garamond" w:hint="default"/>
      <w:sz w:val="24"/>
      <w:u w:val="single"/>
      <w:bdr w:val="single" w:sz="4" w:space="0" w:color="auto" w:frame="1"/>
    </w:rPr>
  </w:style>
  <w:style w:type="character" w:customStyle="1" w:styleId="citechar1">
    <w:name w:val="citechar"/>
    <w:basedOn w:val="DefaultParagraphFont"/>
    <w:rsid w:val="004809C3"/>
  </w:style>
  <w:style w:type="character" w:customStyle="1" w:styleId="underlinechar2">
    <w:name w:val="underlinechar"/>
    <w:basedOn w:val="DefaultParagraphFont"/>
    <w:rsid w:val="004809C3"/>
  </w:style>
  <w:style w:type="character" w:customStyle="1" w:styleId="CardUnderlineChar">
    <w:name w:val="Card Underline Char"/>
    <w:rsid w:val="004809C3"/>
    <w:rPr>
      <w:szCs w:val="24"/>
      <w:u w:val="single"/>
      <w:lang w:val="en-US" w:eastAsia="en-US" w:bidi="ar-SA"/>
    </w:rPr>
  </w:style>
  <w:style w:type="character" w:customStyle="1" w:styleId="tagciteChar">
    <w:name w:val="tag/cite Char"/>
    <w:basedOn w:val="DefaultParagraphFont"/>
    <w:rsid w:val="004809C3"/>
    <w:rPr>
      <w:b/>
      <w:bCs w:val="0"/>
      <w:sz w:val="24"/>
      <w:lang w:val="en-US" w:eastAsia="en-US" w:bidi="ar-SA"/>
    </w:rPr>
  </w:style>
  <w:style w:type="character" w:customStyle="1" w:styleId="8pointChar">
    <w:name w:val="8 point Char"/>
    <w:basedOn w:val="DefaultParagraphFont"/>
    <w:rsid w:val="004809C3"/>
    <w:rPr>
      <w:sz w:val="16"/>
      <w:lang w:val="en-US" w:eastAsia="en-US" w:bidi="ar-SA"/>
    </w:rPr>
  </w:style>
  <w:style w:type="character" w:customStyle="1" w:styleId="BoldText12pt">
    <w:name w:val="Bold Text 12 pt"/>
    <w:rsid w:val="004809C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09C3"/>
  </w:style>
  <w:style w:type="table" w:styleId="TableGrid">
    <w:name w:val="Table Grid"/>
    <w:basedOn w:val="TableNormal"/>
    <w:rsid w:val="004809C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809C3"/>
    <w:rPr>
      <w:b/>
      <w:bCs w:val="0"/>
      <w:sz w:val="24"/>
      <w:lang w:val="en-US" w:eastAsia="en-US" w:bidi="ar-SA"/>
    </w:rPr>
  </w:style>
  <w:style w:type="character" w:customStyle="1" w:styleId="Mention11">
    <w:name w:val="Mention11"/>
    <w:basedOn w:val="DefaultParagraphFont"/>
    <w:uiPriority w:val="99"/>
    <w:semiHidden/>
    <w:unhideWhenUsed/>
    <w:rsid w:val="004809C3"/>
    <w:rPr>
      <w:color w:val="2B579A"/>
      <w:shd w:val="clear" w:color="auto" w:fill="E6E6E6"/>
    </w:rPr>
  </w:style>
  <w:style w:type="character" w:customStyle="1" w:styleId="Emph">
    <w:name w:val="Emph"/>
    <w:basedOn w:val="DefaultParagraphFont"/>
    <w:uiPriority w:val="1"/>
    <w:qFormat/>
    <w:rsid w:val="004809C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809C3"/>
  </w:style>
  <w:style w:type="character" w:customStyle="1" w:styleId="Mention2">
    <w:name w:val="Mention2"/>
    <w:basedOn w:val="DefaultParagraphFont"/>
    <w:uiPriority w:val="99"/>
    <w:semiHidden/>
    <w:unhideWhenUsed/>
    <w:rsid w:val="004809C3"/>
    <w:rPr>
      <w:color w:val="2B579A"/>
      <w:shd w:val="clear" w:color="auto" w:fill="E6E6E6"/>
    </w:rPr>
  </w:style>
  <w:style w:type="paragraph" w:customStyle="1" w:styleId="FlashTag">
    <w:name w:val="FlashTag"/>
    <w:basedOn w:val="Normal"/>
    <w:link w:val="FlashTagChar"/>
    <w:autoRedefine/>
    <w:uiPriority w:val="4"/>
    <w:qFormat/>
    <w:rsid w:val="004809C3"/>
    <w:rPr>
      <w:rFonts w:asciiTheme="majorHAnsi" w:hAnsiTheme="majorHAnsi"/>
      <w:b/>
      <w:sz w:val="28"/>
    </w:rPr>
  </w:style>
  <w:style w:type="character" w:customStyle="1" w:styleId="FlashTagChar">
    <w:name w:val="FlashTag Char"/>
    <w:basedOn w:val="DefaultParagraphFont"/>
    <w:link w:val="FlashTag"/>
    <w:uiPriority w:val="4"/>
    <w:rsid w:val="004809C3"/>
    <w:rPr>
      <w:rFonts w:asciiTheme="majorHAnsi" w:hAnsiTheme="majorHAnsi" w:cs="Times New Roman"/>
      <w:b/>
      <w:sz w:val="28"/>
    </w:rPr>
  </w:style>
  <w:style w:type="paragraph" w:customStyle="1" w:styleId="Warrant">
    <w:name w:val="Warrant"/>
    <w:autoRedefine/>
    <w:uiPriority w:val="4"/>
    <w:qFormat/>
    <w:rsid w:val="004809C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809C3"/>
  </w:style>
  <w:style w:type="character" w:customStyle="1" w:styleId="m-8793234324905335251gmail-style13ptbold">
    <w:name w:val="m_-8793234324905335251gmail-style13ptbold"/>
    <w:basedOn w:val="DefaultParagraphFont"/>
    <w:rsid w:val="004809C3"/>
  </w:style>
  <w:style w:type="character" w:customStyle="1" w:styleId="EndnoteTextChar">
    <w:name w:val="Endnote Text Char"/>
    <w:basedOn w:val="DefaultParagraphFont"/>
    <w:link w:val="EndnoteText"/>
    <w:locked/>
    <w:rsid w:val="004809C3"/>
    <w:rPr>
      <w:rFonts w:ascii="Georgia" w:eastAsia="Times New Roman" w:hAnsi="Georgia"/>
      <w:szCs w:val="20"/>
    </w:rPr>
  </w:style>
  <w:style w:type="paragraph" w:styleId="EndnoteText">
    <w:name w:val="endnote text"/>
    <w:basedOn w:val="Normal"/>
    <w:link w:val="EndnoteTextChar"/>
    <w:unhideWhenUsed/>
    <w:rsid w:val="004809C3"/>
    <w:rPr>
      <w:rFonts w:ascii="Georgia" w:eastAsia="Times New Roman" w:hAnsi="Georgia" w:cstheme="minorBidi"/>
      <w:sz w:val="24"/>
      <w:szCs w:val="20"/>
    </w:rPr>
  </w:style>
  <w:style w:type="character" w:customStyle="1" w:styleId="EndnoteTextChar1">
    <w:name w:val="Endnote Text Char1"/>
    <w:basedOn w:val="DefaultParagraphFont"/>
    <w:semiHidden/>
    <w:rsid w:val="004809C3"/>
    <w:rPr>
      <w:rFonts w:ascii="Times New Roman" w:hAnsi="Times New Roman" w:cs="Times New Roman"/>
      <w:sz w:val="20"/>
      <w:szCs w:val="20"/>
    </w:rPr>
  </w:style>
  <w:style w:type="character" w:customStyle="1" w:styleId="DateChar1">
    <w:name w:val="Date Char1"/>
    <w:basedOn w:val="DefaultParagraphFont"/>
    <w:uiPriority w:val="99"/>
    <w:rsid w:val="004809C3"/>
    <w:rPr>
      <w:rFonts w:ascii="Calibri" w:hAnsi="Calibri"/>
      <w:sz w:val="22"/>
    </w:rPr>
  </w:style>
  <w:style w:type="character" w:customStyle="1" w:styleId="BodyTextFirstIndentChar">
    <w:name w:val="Body Text First Indent Char"/>
    <w:basedOn w:val="BodyTextChar"/>
    <w:link w:val="BodyTextFirstIndent"/>
    <w:locked/>
    <w:rsid w:val="004809C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809C3"/>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809C3"/>
    <w:rPr>
      <w:rFonts w:ascii="Times New Roman" w:hAnsi="Times New Roman" w:cs="Times New Roman"/>
      <w:sz w:val="22"/>
    </w:rPr>
  </w:style>
  <w:style w:type="character" w:customStyle="1" w:styleId="BodyTextIndent2Char1">
    <w:name w:val="Body Text Indent 2 Char1"/>
    <w:basedOn w:val="DefaultParagraphFont"/>
    <w:semiHidden/>
    <w:rsid w:val="004809C3"/>
    <w:rPr>
      <w:rFonts w:ascii="Calibri" w:hAnsi="Calibri" w:cs="Calibri"/>
    </w:rPr>
  </w:style>
  <w:style w:type="character" w:customStyle="1" w:styleId="PlainTextChar1">
    <w:name w:val="Plain Text Char1"/>
    <w:basedOn w:val="DefaultParagraphFont"/>
    <w:semiHidden/>
    <w:rsid w:val="004809C3"/>
    <w:rPr>
      <w:rFonts w:ascii="Consolas" w:hAnsi="Consolas" w:cs="Calibri"/>
      <w:sz w:val="21"/>
      <w:szCs w:val="21"/>
    </w:rPr>
  </w:style>
  <w:style w:type="paragraph" w:customStyle="1" w:styleId="msolistparagraphcxspfirst">
    <w:name w:val="msolistparagraphcxspfirst"/>
    <w:basedOn w:val="Normal"/>
    <w:uiPriority w:val="99"/>
    <w:qFormat/>
    <w:rsid w:val="004809C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09C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809C3"/>
    <w:rPr>
      <w:rFonts w:ascii="Calibri" w:hAnsi="Calibri" w:cs="Calibri"/>
      <w:i/>
      <w:iCs/>
      <w:color w:val="000000" w:themeColor="text1"/>
    </w:rPr>
  </w:style>
  <w:style w:type="paragraph" w:customStyle="1" w:styleId="Heading2-NotBold">
    <w:name w:val="Heading 2 - Not Bold"/>
    <w:basedOn w:val="Heading2"/>
    <w:autoRedefine/>
    <w:uiPriority w:val="99"/>
    <w:qFormat/>
    <w:rsid w:val="004809C3"/>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809C3"/>
    <w:rPr>
      <w:rFonts w:ascii="Times New Roman" w:eastAsia="Calibri" w:hAnsi="Times New Roman" w:cs="Times New Roman"/>
      <w:b/>
      <w:sz w:val="22"/>
    </w:rPr>
  </w:style>
  <w:style w:type="paragraph" w:customStyle="1" w:styleId="Heading2-Bold">
    <w:name w:val="Heading 2 - Bold"/>
    <w:basedOn w:val="Normal"/>
    <w:autoRedefine/>
    <w:uiPriority w:val="99"/>
    <w:qFormat/>
    <w:rsid w:val="004809C3"/>
    <w:rPr>
      <w:rFonts w:eastAsia="Calibri"/>
      <w:b/>
    </w:rPr>
  </w:style>
  <w:style w:type="paragraph" w:customStyle="1" w:styleId="tag">
    <w:name w:val="%tag"/>
    <w:basedOn w:val="Normal"/>
    <w:next w:val="Normal"/>
    <w:uiPriority w:val="99"/>
    <w:qFormat/>
    <w:rsid w:val="004809C3"/>
    <w:rPr>
      <w:rFonts w:eastAsia="Calibri"/>
      <w:bCs/>
      <w:sz w:val="18"/>
    </w:rPr>
  </w:style>
  <w:style w:type="character" w:customStyle="1" w:styleId="Style2Char">
    <w:name w:val="Style 2 Char"/>
    <w:link w:val="Style20"/>
    <w:uiPriority w:val="99"/>
    <w:locked/>
    <w:rsid w:val="004809C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809C3"/>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4809C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09C3"/>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4809C3"/>
    <w:rPr>
      <w:rFonts w:ascii="Georgia" w:eastAsia="Times New Roman" w:hAnsi="Georgia"/>
      <w:sz w:val="18"/>
      <w:szCs w:val="20"/>
      <w:lang w:val="x-none" w:eastAsia="x-none"/>
    </w:rPr>
  </w:style>
  <w:style w:type="paragraph" w:customStyle="1" w:styleId="textsmall0">
    <w:name w:val="textsmall"/>
    <w:basedOn w:val="Normal"/>
    <w:link w:val="textsmallChar0"/>
    <w:qFormat/>
    <w:rsid w:val="004809C3"/>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809C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809C3"/>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809C3"/>
    <w:rPr>
      <w:rFonts w:ascii="Arial" w:eastAsia="Times New Roman" w:hAnsi="Arial" w:cs="Arial"/>
      <w:sz w:val="12"/>
    </w:rPr>
  </w:style>
  <w:style w:type="paragraph" w:customStyle="1" w:styleId="Micro">
    <w:name w:val="Micro"/>
    <w:basedOn w:val="Normal"/>
    <w:next w:val="Normal"/>
    <w:link w:val="MicroChar"/>
    <w:qFormat/>
    <w:rsid w:val="004809C3"/>
    <w:rPr>
      <w:rFonts w:ascii="Arial" w:eastAsia="Times New Roman" w:hAnsi="Arial" w:cs="Arial"/>
      <w:sz w:val="12"/>
    </w:rPr>
  </w:style>
  <w:style w:type="character" w:customStyle="1" w:styleId="CardNotUnderlinedChar1">
    <w:name w:val="Card Not Underlined Char1"/>
    <w:link w:val="CardNotUnderlined"/>
    <w:locked/>
    <w:rsid w:val="004809C3"/>
    <w:rPr>
      <w:rFonts w:ascii="Cambria" w:eastAsia="Times New Roman" w:hAnsi="Cambria" w:cs="Times New Roman"/>
      <w:sz w:val="18"/>
      <w:szCs w:val="20"/>
    </w:rPr>
  </w:style>
  <w:style w:type="paragraph" w:customStyle="1" w:styleId="h-lead">
    <w:name w:val="h-lead"/>
    <w:basedOn w:val="Normal"/>
    <w:uiPriority w:val="99"/>
    <w:qFormat/>
    <w:rsid w:val="004809C3"/>
    <w:pPr>
      <w:spacing w:before="100" w:beforeAutospacing="1" w:after="100" w:afterAutospacing="1"/>
    </w:pPr>
    <w:rPr>
      <w:rFonts w:eastAsia="Times New Roman"/>
      <w:sz w:val="24"/>
    </w:rPr>
  </w:style>
  <w:style w:type="paragraph" w:customStyle="1" w:styleId="intro">
    <w:name w:val="intro"/>
    <w:basedOn w:val="Normal"/>
    <w:uiPriority w:val="99"/>
    <w:qFormat/>
    <w:rsid w:val="004809C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809C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809C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09C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809C3"/>
    <w:rPr>
      <w:rFonts w:eastAsia="Calibri"/>
    </w:rPr>
  </w:style>
  <w:style w:type="paragraph" w:customStyle="1" w:styleId="F3-TagAuthor">
    <w:name w:val="F3 - Tag/Author"/>
    <w:basedOn w:val="Normal"/>
    <w:uiPriority w:val="99"/>
    <w:qFormat/>
    <w:rsid w:val="004809C3"/>
    <w:rPr>
      <w:rFonts w:eastAsia="Times New Roman"/>
      <w:b/>
    </w:rPr>
  </w:style>
  <w:style w:type="paragraph" w:customStyle="1" w:styleId="F5-UnderlineNormal">
    <w:name w:val="F5 - Underline Normal"/>
    <w:basedOn w:val="Normal"/>
    <w:uiPriority w:val="99"/>
    <w:qFormat/>
    <w:rsid w:val="004809C3"/>
    <w:rPr>
      <w:rFonts w:eastAsia="Calibri"/>
      <w:u w:val="single"/>
    </w:rPr>
  </w:style>
  <w:style w:type="paragraph" w:customStyle="1" w:styleId="Brief-PrimarySource">
    <w:name w:val="Brief - Primary Source"/>
    <w:basedOn w:val="Normal"/>
    <w:uiPriority w:val="99"/>
    <w:qFormat/>
    <w:rsid w:val="004809C3"/>
    <w:rPr>
      <w:rFonts w:eastAsia="Times New Roman"/>
      <w:b/>
      <w:sz w:val="24"/>
      <w:u w:val="single"/>
    </w:rPr>
  </w:style>
  <w:style w:type="paragraph" w:customStyle="1" w:styleId="Brief-Underline">
    <w:name w:val="Brief - Underline"/>
    <w:basedOn w:val="Normal"/>
    <w:uiPriority w:val="99"/>
    <w:qFormat/>
    <w:rsid w:val="004809C3"/>
    <w:rPr>
      <w:rFonts w:eastAsia="Times New Roman"/>
      <w:u w:val="single"/>
    </w:rPr>
  </w:style>
  <w:style w:type="paragraph" w:customStyle="1" w:styleId="Brief">
    <w:name w:val="Brief"/>
    <w:basedOn w:val="Brief-PrimarySource"/>
    <w:uiPriority w:val="99"/>
    <w:qFormat/>
    <w:rsid w:val="004809C3"/>
    <w:rPr>
      <w:b w:val="0"/>
    </w:rPr>
  </w:style>
  <w:style w:type="paragraph" w:customStyle="1" w:styleId="CM2">
    <w:name w:val="CM2"/>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809C3"/>
    <w:pPr>
      <w:widowControl w:val="0"/>
      <w:spacing w:line="276" w:lineRule="atLeast"/>
    </w:pPr>
    <w:rPr>
      <w:color w:val="auto"/>
    </w:rPr>
  </w:style>
  <w:style w:type="paragraph" w:customStyle="1" w:styleId="CM34">
    <w:name w:val="CM34"/>
    <w:basedOn w:val="Default"/>
    <w:next w:val="Default"/>
    <w:uiPriority w:val="99"/>
    <w:qFormat/>
    <w:rsid w:val="004809C3"/>
    <w:pPr>
      <w:widowControl w:val="0"/>
    </w:pPr>
    <w:rPr>
      <w:color w:val="auto"/>
    </w:rPr>
  </w:style>
  <w:style w:type="paragraph" w:customStyle="1" w:styleId="CM56">
    <w:name w:val="CM56"/>
    <w:basedOn w:val="Default"/>
    <w:next w:val="Default"/>
    <w:uiPriority w:val="99"/>
    <w:qFormat/>
    <w:rsid w:val="004809C3"/>
    <w:pPr>
      <w:widowControl w:val="0"/>
    </w:pPr>
    <w:rPr>
      <w:rFonts w:eastAsia="Calibri"/>
      <w:color w:val="auto"/>
    </w:rPr>
  </w:style>
  <w:style w:type="paragraph" w:customStyle="1" w:styleId="CM58">
    <w:name w:val="CM58"/>
    <w:basedOn w:val="Default"/>
    <w:next w:val="Default"/>
    <w:uiPriority w:val="99"/>
    <w:qFormat/>
    <w:rsid w:val="004809C3"/>
    <w:pPr>
      <w:widowControl w:val="0"/>
    </w:pPr>
    <w:rPr>
      <w:rFonts w:eastAsia="Calibri"/>
      <w:color w:val="auto"/>
    </w:rPr>
  </w:style>
  <w:style w:type="paragraph" w:customStyle="1" w:styleId="CM57">
    <w:name w:val="CM57"/>
    <w:basedOn w:val="Default"/>
    <w:next w:val="Default"/>
    <w:uiPriority w:val="99"/>
    <w:qFormat/>
    <w:rsid w:val="004809C3"/>
    <w:pPr>
      <w:widowControl w:val="0"/>
    </w:pPr>
    <w:rPr>
      <w:rFonts w:eastAsia="Calibri"/>
      <w:color w:val="auto"/>
    </w:rPr>
  </w:style>
  <w:style w:type="paragraph" w:customStyle="1" w:styleId="CM1">
    <w:name w:val="CM1"/>
    <w:basedOn w:val="Default"/>
    <w:next w:val="Default"/>
    <w:uiPriority w:val="99"/>
    <w:qFormat/>
    <w:rsid w:val="004809C3"/>
    <w:pPr>
      <w:widowControl w:val="0"/>
    </w:pPr>
    <w:rPr>
      <w:rFonts w:eastAsia="Calibri"/>
      <w:color w:val="auto"/>
    </w:rPr>
  </w:style>
  <w:style w:type="paragraph" w:customStyle="1" w:styleId="CM49">
    <w:name w:val="CM49"/>
    <w:basedOn w:val="Default"/>
    <w:next w:val="Default"/>
    <w:uiPriority w:val="99"/>
    <w:qFormat/>
    <w:rsid w:val="004809C3"/>
    <w:pPr>
      <w:widowControl w:val="0"/>
    </w:pPr>
    <w:rPr>
      <w:rFonts w:eastAsia="Calibri"/>
      <w:color w:val="auto"/>
    </w:rPr>
  </w:style>
  <w:style w:type="paragraph" w:customStyle="1" w:styleId="CM41">
    <w:name w:val="CM41"/>
    <w:basedOn w:val="Default"/>
    <w:next w:val="Default"/>
    <w:uiPriority w:val="99"/>
    <w:qFormat/>
    <w:rsid w:val="004809C3"/>
    <w:pPr>
      <w:widowControl w:val="0"/>
    </w:pPr>
    <w:rPr>
      <w:rFonts w:eastAsia="Calibri"/>
      <w:color w:val="auto"/>
    </w:rPr>
  </w:style>
  <w:style w:type="paragraph" w:customStyle="1" w:styleId="3rdOrderPara">
    <w:name w:val="3rd Order Para"/>
    <w:basedOn w:val="Default"/>
    <w:next w:val="Default"/>
    <w:qFormat/>
    <w:rsid w:val="004809C3"/>
    <w:pPr>
      <w:widowControl w:val="0"/>
    </w:pPr>
    <w:rPr>
      <w:rFonts w:eastAsia="Calibri"/>
      <w:color w:val="auto"/>
    </w:rPr>
  </w:style>
  <w:style w:type="paragraph" w:customStyle="1" w:styleId="2ndOrderPara">
    <w:name w:val="2nd Order Para"/>
    <w:basedOn w:val="Default"/>
    <w:next w:val="Default"/>
    <w:qFormat/>
    <w:rsid w:val="004809C3"/>
    <w:pPr>
      <w:widowControl w:val="0"/>
    </w:pPr>
    <w:rPr>
      <w:rFonts w:eastAsia="Calibri"/>
      <w:color w:val="auto"/>
    </w:rPr>
  </w:style>
  <w:style w:type="paragraph" w:customStyle="1" w:styleId="Normal-SIGN2">
    <w:name w:val="Normal-SIGN2"/>
    <w:basedOn w:val="Default"/>
    <w:next w:val="Default"/>
    <w:qFormat/>
    <w:rsid w:val="004809C3"/>
    <w:pPr>
      <w:widowControl w:val="0"/>
    </w:pPr>
    <w:rPr>
      <w:rFonts w:eastAsia="Calibri"/>
      <w:color w:val="auto"/>
    </w:rPr>
  </w:style>
  <w:style w:type="paragraph" w:customStyle="1" w:styleId="Normal-SIGN1">
    <w:name w:val="Normal-SIGN1"/>
    <w:basedOn w:val="Default"/>
    <w:next w:val="Default"/>
    <w:uiPriority w:val="99"/>
    <w:qFormat/>
    <w:rsid w:val="004809C3"/>
    <w:pPr>
      <w:widowControl w:val="0"/>
    </w:pPr>
    <w:rPr>
      <w:rFonts w:eastAsia="Calibri"/>
      <w:color w:val="auto"/>
    </w:rPr>
  </w:style>
  <w:style w:type="paragraph" w:customStyle="1" w:styleId="CM3">
    <w:name w:val="CM3"/>
    <w:basedOn w:val="Default"/>
    <w:next w:val="Default"/>
    <w:uiPriority w:val="99"/>
    <w:qFormat/>
    <w:rsid w:val="004809C3"/>
    <w:pPr>
      <w:widowControl w:val="0"/>
      <w:spacing w:line="553" w:lineRule="atLeast"/>
    </w:pPr>
    <w:rPr>
      <w:rFonts w:eastAsia="Calibri"/>
      <w:color w:val="auto"/>
    </w:rPr>
  </w:style>
  <w:style w:type="paragraph" w:customStyle="1" w:styleId="CM33">
    <w:name w:val="CM33"/>
    <w:basedOn w:val="Default"/>
    <w:next w:val="Default"/>
    <w:uiPriority w:val="99"/>
    <w:qFormat/>
    <w:rsid w:val="004809C3"/>
    <w:pPr>
      <w:widowControl w:val="0"/>
    </w:pPr>
    <w:rPr>
      <w:rFonts w:eastAsia="Calibri"/>
      <w:color w:val="auto"/>
    </w:rPr>
  </w:style>
  <w:style w:type="paragraph" w:customStyle="1" w:styleId="CM37">
    <w:name w:val="CM37"/>
    <w:basedOn w:val="Default"/>
    <w:next w:val="Default"/>
    <w:uiPriority w:val="99"/>
    <w:qFormat/>
    <w:rsid w:val="004809C3"/>
    <w:pPr>
      <w:widowControl w:val="0"/>
    </w:pPr>
    <w:rPr>
      <w:rFonts w:eastAsia="Calibri"/>
      <w:color w:val="auto"/>
    </w:rPr>
  </w:style>
  <w:style w:type="paragraph" w:customStyle="1" w:styleId="CM7">
    <w:name w:val="CM7"/>
    <w:basedOn w:val="Default"/>
    <w:next w:val="Default"/>
    <w:uiPriority w:val="99"/>
    <w:qFormat/>
    <w:rsid w:val="004809C3"/>
    <w:pPr>
      <w:widowControl w:val="0"/>
      <w:spacing w:line="553" w:lineRule="atLeast"/>
    </w:pPr>
    <w:rPr>
      <w:rFonts w:eastAsia="Calibri"/>
      <w:color w:val="auto"/>
    </w:rPr>
  </w:style>
  <w:style w:type="paragraph" w:customStyle="1" w:styleId="Brief-SecondarySource">
    <w:name w:val="Brief - Secondary Source"/>
    <w:basedOn w:val="Normal"/>
    <w:qFormat/>
    <w:rsid w:val="004809C3"/>
    <w:rPr>
      <w:rFonts w:eastAsia="Times New Roman"/>
      <w:sz w:val="14"/>
      <w:szCs w:val="20"/>
    </w:rPr>
  </w:style>
  <w:style w:type="paragraph" w:customStyle="1" w:styleId="Brief-Card">
    <w:name w:val="Brief - Card"/>
    <w:basedOn w:val="Normal"/>
    <w:uiPriority w:val="99"/>
    <w:qFormat/>
    <w:rsid w:val="004809C3"/>
    <w:rPr>
      <w:rFonts w:eastAsia="Times New Roman"/>
    </w:rPr>
  </w:style>
  <w:style w:type="paragraph" w:customStyle="1" w:styleId="Pa2">
    <w:name w:val="Pa2"/>
    <w:basedOn w:val="Default"/>
    <w:next w:val="Default"/>
    <w:uiPriority w:val="99"/>
    <w:qFormat/>
    <w:rsid w:val="004809C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809C3"/>
    <w:pPr>
      <w:widowControl w:val="0"/>
    </w:pPr>
    <w:rPr>
      <w:rFonts w:ascii="Arial Black" w:hAnsi="Arial Black"/>
      <w:color w:val="auto"/>
    </w:rPr>
  </w:style>
  <w:style w:type="paragraph" w:customStyle="1" w:styleId="Cover1">
    <w:name w:val="Cover 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809C3"/>
    <w:pPr>
      <w:widowControl w:val="0"/>
    </w:pPr>
    <w:rPr>
      <w:color w:val="auto"/>
    </w:rPr>
  </w:style>
  <w:style w:type="paragraph" w:customStyle="1" w:styleId="Pa11">
    <w:name w:val="Pa11"/>
    <w:basedOn w:val="Normal"/>
    <w:next w:val="Normal"/>
    <w:uiPriority w:val="99"/>
    <w:qFormat/>
    <w:rsid w:val="004809C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809C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809C3"/>
    <w:pPr>
      <w:widowControl w:val="0"/>
    </w:pPr>
    <w:rPr>
      <w:rFonts w:eastAsia="Calibri"/>
      <w:color w:val="auto"/>
    </w:rPr>
  </w:style>
  <w:style w:type="paragraph" w:customStyle="1" w:styleId="CM5">
    <w:name w:val="CM5"/>
    <w:basedOn w:val="Default"/>
    <w:next w:val="Default"/>
    <w:qFormat/>
    <w:rsid w:val="004809C3"/>
    <w:pPr>
      <w:widowControl w:val="0"/>
      <w:spacing w:line="553" w:lineRule="atLeast"/>
    </w:pPr>
    <w:rPr>
      <w:rFonts w:eastAsia="Calibri"/>
      <w:color w:val="auto"/>
    </w:rPr>
  </w:style>
  <w:style w:type="paragraph" w:customStyle="1" w:styleId="CM28">
    <w:name w:val="CM28"/>
    <w:basedOn w:val="Default"/>
    <w:next w:val="Default"/>
    <w:uiPriority w:val="99"/>
    <w:qFormat/>
    <w:rsid w:val="004809C3"/>
    <w:pPr>
      <w:widowControl w:val="0"/>
    </w:pPr>
    <w:rPr>
      <w:rFonts w:eastAsia="Calibri"/>
      <w:color w:val="auto"/>
    </w:rPr>
  </w:style>
  <w:style w:type="paragraph" w:customStyle="1" w:styleId="CM8">
    <w:name w:val="CM8"/>
    <w:basedOn w:val="Default"/>
    <w:next w:val="Default"/>
    <w:uiPriority w:val="99"/>
    <w:qFormat/>
    <w:rsid w:val="004809C3"/>
    <w:pPr>
      <w:widowControl w:val="0"/>
    </w:pPr>
    <w:rPr>
      <w:rFonts w:eastAsia="Calibri"/>
      <w:color w:val="auto"/>
    </w:rPr>
  </w:style>
  <w:style w:type="paragraph" w:customStyle="1" w:styleId="CM6">
    <w:name w:val="CM6"/>
    <w:basedOn w:val="Default"/>
    <w:next w:val="Default"/>
    <w:uiPriority w:val="99"/>
    <w:qFormat/>
    <w:rsid w:val="004809C3"/>
    <w:pPr>
      <w:widowControl w:val="0"/>
      <w:spacing w:line="553" w:lineRule="atLeast"/>
    </w:pPr>
    <w:rPr>
      <w:rFonts w:eastAsia="Calibri"/>
      <w:color w:val="auto"/>
    </w:rPr>
  </w:style>
  <w:style w:type="paragraph" w:customStyle="1" w:styleId="CM22">
    <w:name w:val="CM22"/>
    <w:basedOn w:val="Default"/>
    <w:next w:val="Default"/>
    <w:uiPriority w:val="99"/>
    <w:qFormat/>
    <w:rsid w:val="004809C3"/>
    <w:pPr>
      <w:widowControl w:val="0"/>
    </w:pPr>
    <w:rPr>
      <w:rFonts w:eastAsia="Calibri"/>
      <w:color w:val="auto"/>
    </w:rPr>
  </w:style>
  <w:style w:type="paragraph" w:customStyle="1" w:styleId="DoubleUnderlined">
    <w:name w:val="Double Underlined"/>
    <w:basedOn w:val="Heading2"/>
    <w:autoRedefine/>
    <w:uiPriority w:val="99"/>
    <w:qFormat/>
    <w:rsid w:val="004809C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4809C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809C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809C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09C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09C3"/>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4809C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09C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809C3"/>
  </w:style>
  <w:style w:type="paragraph" w:customStyle="1" w:styleId="StyleUnderliningTimesNewRomanBoldNounderlineKernat16">
    <w:name w:val="Style Underlining + Times New Roman Bold No underline Kern at 16..."/>
    <w:basedOn w:val="Normal"/>
    <w:uiPriority w:val="99"/>
    <w:qFormat/>
    <w:rsid w:val="004809C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09C3"/>
    <w:rPr>
      <w:rFonts w:eastAsia="Times New Roman"/>
      <w:b/>
      <w:bCs/>
      <w:kern w:val="32"/>
      <w:sz w:val="32"/>
      <w:szCs w:val="32"/>
    </w:rPr>
  </w:style>
  <w:style w:type="paragraph" w:customStyle="1" w:styleId="StyleBoldUnderliningKernat16pt">
    <w:name w:val="Style Bold Underlining + Kern at 16 pt"/>
    <w:uiPriority w:val="99"/>
    <w:qFormat/>
    <w:rsid w:val="004809C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09C3"/>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809C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09C3"/>
    <w:pPr>
      <w:ind w:left="400"/>
    </w:pPr>
    <w:rPr>
      <w:rFonts w:eastAsia="Times New Roman"/>
      <w:szCs w:val="20"/>
    </w:rPr>
  </w:style>
  <w:style w:type="paragraph" w:customStyle="1" w:styleId="Paste">
    <w:name w:val="Paste"/>
    <w:basedOn w:val="card"/>
    <w:qFormat/>
    <w:rsid w:val="004809C3"/>
    <w:pPr>
      <w:spacing w:after="0" w:line="240" w:lineRule="auto"/>
      <w:ind w:left="0" w:right="0"/>
    </w:pPr>
    <w:rPr>
      <w:rFonts w:ascii="Arial Narrow" w:eastAsia="Times New Roman" w:hAnsi="Arial Narrow" w:cs="Times New Roman"/>
      <w:bCs/>
      <w:sz w:val="16"/>
      <w:szCs w:val="20"/>
      <w:lang w:val="x-none" w:eastAsia="x-none"/>
    </w:rPr>
  </w:style>
  <w:style w:type="character" w:customStyle="1" w:styleId="UnderlineStyleChar">
    <w:name w:val="Underline Style Char"/>
    <w:link w:val="UnderlineStyle0"/>
    <w:locked/>
    <w:rsid w:val="004809C3"/>
    <w:rPr>
      <w:rFonts w:ascii="Georgia" w:eastAsia="Times New Roman" w:hAnsi="Georgia"/>
      <w:b/>
      <w:u w:val="single"/>
    </w:rPr>
  </w:style>
  <w:style w:type="paragraph" w:customStyle="1" w:styleId="UnderlineStyle0">
    <w:name w:val="Underline Style"/>
    <w:basedOn w:val="Normal"/>
    <w:link w:val="UnderlineStyleChar"/>
    <w:qFormat/>
    <w:rsid w:val="004809C3"/>
    <w:rPr>
      <w:rFonts w:ascii="Georgia" w:eastAsia="Times New Roman" w:hAnsi="Georgia" w:cstheme="minorBidi"/>
      <w:b/>
      <w:sz w:val="24"/>
      <w:u w:val="single"/>
    </w:rPr>
  </w:style>
  <w:style w:type="paragraph" w:customStyle="1" w:styleId="Normalization">
    <w:name w:val="Normalization"/>
    <w:basedOn w:val="Normal"/>
    <w:uiPriority w:val="99"/>
    <w:qFormat/>
    <w:rsid w:val="004809C3"/>
    <w:rPr>
      <w:rFonts w:eastAsia="Times New Roman"/>
      <w:sz w:val="18"/>
    </w:rPr>
  </w:style>
  <w:style w:type="paragraph" w:customStyle="1" w:styleId="BreifTitle">
    <w:name w:val="Breif Title"/>
    <w:basedOn w:val="Normal"/>
    <w:autoRedefine/>
    <w:uiPriority w:val="99"/>
    <w:qFormat/>
    <w:rsid w:val="004809C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809C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809C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809C3"/>
    <w:rPr>
      <w:rFonts w:eastAsia="Times New Roman"/>
      <w:color w:val="333333"/>
    </w:rPr>
  </w:style>
  <w:style w:type="paragraph" w:customStyle="1" w:styleId="StyleTagandCiteFranklinGothicDemi">
    <w:name w:val="Style Tag and Cite + Franklin Gothic Demi"/>
    <w:basedOn w:val="Normal"/>
    <w:autoRedefine/>
    <w:uiPriority w:val="99"/>
    <w:qFormat/>
    <w:rsid w:val="004809C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809C3"/>
    <w:rPr>
      <w:bCs/>
    </w:rPr>
  </w:style>
  <w:style w:type="paragraph" w:customStyle="1" w:styleId="tagCharCharCharCharCharCharChar">
    <w:name w:val="tag Char Char Char Char Char Char Char"/>
    <w:basedOn w:val="Normal"/>
    <w:uiPriority w:val="99"/>
    <w:qFormat/>
    <w:rsid w:val="004809C3"/>
    <w:rPr>
      <w:rFonts w:eastAsia="Times New Roman"/>
      <w:b/>
      <w:sz w:val="24"/>
      <w:szCs w:val="20"/>
    </w:rPr>
  </w:style>
  <w:style w:type="paragraph" w:customStyle="1" w:styleId="title-bold-medium">
    <w:name w:val="title-bold-medium"/>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809C3"/>
    <w:rPr>
      <w:rFonts w:ascii="Arial Narrow" w:eastAsia="Times New Roman" w:hAnsi="Arial Narrow"/>
      <w:b/>
      <w:sz w:val="24"/>
    </w:rPr>
  </w:style>
  <w:style w:type="paragraph" w:customStyle="1" w:styleId="BLOCKTITLE1">
    <w:name w:val="BLOCK TITLE"/>
    <w:basedOn w:val="Heading1"/>
    <w:uiPriority w:val="99"/>
    <w:qFormat/>
    <w:rsid w:val="004809C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809C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809C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09C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09C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809C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809C3"/>
    <w:pPr>
      <w:spacing w:before="100" w:beforeAutospacing="1" w:after="100" w:afterAutospacing="1"/>
    </w:pPr>
    <w:rPr>
      <w:rFonts w:eastAsia="Times New Roman"/>
    </w:rPr>
  </w:style>
  <w:style w:type="paragraph" w:customStyle="1" w:styleId="ToRead">
    <w:name w:val="To Read"/>
    <w:basedOn w:val="Normal"/>
    <w:uiPriority w:val="99"/>
    <w:qFormat/>
    <w:rsid w:val="004809C3"/>
    <w:pPr>
      <w:ind w:left="720"/>
    </w:pPr>
    <w:rPr>
      <w:rFonts w:ascii="Verdana" w:eastAsia="Times New Roman" w:hAnsi="Verdana"/>
      <w:b/>
      <w:u w:val="single"/>
    </w:rPr>
  </w:style>
  <w:style w:type="paragraph" w:customStyle="1" w:styleId="Style1">
    <w:name w:val="Style 1"/>
    <w:basedOn w:val="Normal"/>
    <w:uiPriority w:val="99"/>
    <w:qFormat/>
    <w:rsid w:val="004809C3"/>
    <w:pPr>
      <w:widowControl w:val="0"/>
      <w:ind w:firstLine="216"/>
    </w:pPr>
    <w:rPr>
      <w:rFonts w:eastAsia="Times New Roman"/>
      <w:noProof/>
      <w:color w:val="000000"/>
      <w:szCs w:val="20"/>
    </w:rPr>
  </w:style>
  <w:style w:type="paragraph" w:customStyle="1" w:styleId="Style41">
    <w:name w:val="Style 4"/>
    <w:basedOn w:val="Normal"/>
    <w:uiPriority w:val="99"/>
    <w:qFormat/>
    <w:rsid w:val="004809C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809C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09C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09C3"/>
    <w:pPr>
      <w:ind w:left="1660"/>
    </w:pPr>
  </w:style>
  <w:style w:type="paragraph" w:customStyle="1" w:styleId="PageNumber1">
    <w:name w:val="Page Number1"/>
    <w:basedOn w:val="Normal"/>
    <w:next w:val="Normal"/>
    <w:uiPriority w:val="99"/>
    <w:qFormat/>
    <w:rsid w:val="004809C3"/>
    <w:rPr>
      <w:rFonts w:eastAsia="Times New Roman"/>
    </w:rPr>
  </w:style>
  <w:style w:type="paragraph" w:customStyle="1" w:styleId="Card1">
    <w:name w:val="Card1"/>
    <w:uiPriority w:val="99"/>
    <w:qFormat/>
    <w:rsid w:val="004809C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09C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809C3"/>
    <w:pPr>
      <w:ind w:left="288" w:right="288"/>
    </w:pPr>
    <w:rPr>
      <w:rFonts w:eastAsia="Times New Roman"/>
    </w:rPr>
  </w:style>
  <w:style w:type="paragraph" w:customStyle="1" w:styleId="CaseListNormal">
    <w:name w:val="Case List Normal"/>
    <w:basedOn w:val="Normal"/>
    <w:uiPriority w:val="99"/>
    <w:qFormat/>
    <w:rsid w:val="004809C3"/>
    <w:rPr>
      <w:rFonts w:ascii="Times" w:eastAsia="Times New Roman" w:hAnsi="Times"/>
      <w:szCs w:val="26"/>
    </w:rPr>
  </w:style>
  <w:style w:type="paragraph" w:customStyle="1" w:styleId="Body">
    <w:name w:val="Body"/>
    <w:basedOn w:val="Normal"/>
    <w:uiPriority w:val="99"/>
    <w:qFormat/>
    <w:rsid w:val="004809C3"/>
    <w:pPr>
      <w:outlineLvl w:val="3"/>
    </w:pPr>
    <w:rPr>
      <w:rFonts w:eastAsia="Times New Roman"/>
      <w:szCs w:val="20"/>
    </w:rPr>
  </w:style>
  <w:style w:type="paragraph" w:customStyle="1" w:styleId="3text">
    <w:name w:val="3text"/>
    <w:basedOn w:val="Normal"/>
    <w:uiPriority w:val="99"/>
    <w:qFormat/>
    <w:rsid w:val="004809C3"/>
    <w:pPr>
      <w:spacing w:before="100" w:beforeAutospacing="1" w:after="100" w:afterAutospacing="1"/>
    </w:pPr>
    <w:rPr>
      <w:rFonts w:eastAsia="Times New Roman"/>
      <w:sz w:val="24"/>
    </w:rPr>
  </w:style>
  <w:style w:type="paragraph" w:customStyle="1" w:styleId="TimesNewRoman12">
    <w:name w:val="TimesNewRoman12"/>
    <w:uiPriority w:val="99"/>
    <w:qFormat/>
    <w:rsid w:val="004809C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809C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809C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809C3"/>
    <w:rPr>
      <w:rFonts w:eastAsia="Times New Roman"/>
      <w:color w:val="000000"/>
      <w:sz w:val="18"/>
    </w:rPr>
  </w:style>
  <w:style w:type="paragraph" w:customStyle="1" w:styleId="text1">
    <w:name w:val="text1"/>
    <w:basedOn w:val="Normal"/>
    <w:autoRedefine/>
    <w:uiPriority w:val="99"/>
    <w:qFormat/>
    <w:rsid w:val="004809C3"/>
    <w:rPr>
      <w:rFonts w:eastAsia="Times New Roman"/>
      <w:szCs w:val="20"/>
    </w:rPr>
  </w:style>
  <w:style w:type="paragraph" w:customStyle="1" w:styleId="RepeatBlockHeading">
    <w:name w:val="Repeat Block Heading"/>
    <w:basedOn w:val="Normal"/>
    <w:autoRedefine/>
    <w:uiPriority w:val="99"/>
    <w:qFormat/>
    <w:rsid w:val="004809C3"/>
    <w:pPr>
      <w:jc w:val="center"/>
    </w:pPr>
    <w:rPr>
      <w:rFonts w:eastAsia="Times New Roman"/>
      <w:b/>
      <w:smallCaps/>
      <w:color w:val="000000"/>
      <w:sz w:val="24"/>
      <w:u w:val="thick"/>
    </w:rPr>
  </w:style>
  <w:style w:type="paragraph" w:customStyle="1" w:styleId="story-headline">
    <w:name w:val="story-headline"/>
    <w:basedOn w:val="Normal"/>
    <w:uiPriority w:val="99"/>
    <w:qFormat/>
    <w:rsid w:val="004809C3"/>
    <w:pPr>
      <w:spacing w:before="72" w:after="72"/>
    </w:pPr>
    <w:rPr>
      <w:rFonts w:eastAsia="Times New Roman"/>
      <w:b/>
      <w:bCs/>
      <w:sz w:val="26"/>
      <w:szCs w:val="26"/>
    </w:rPr>
  </w:style>
  <w:style w:type="paragraph" w:customStyle="1" w:styleId="story-body">
    <w:name w:val="story-body"/>
    <w:basedOn w:val="Normal"/>
    <w:uiPriority w:val="99"/>
    <w:qFormat/>
    <w:rsid w:val="004809C3"/>
    <w:pPr>
      <w:spacing w:before="100" w:beforeAutospacing="1" w:after="100" w:afterAutospacing="1"/>
    </w:pPr>
    <w:rPr>
      <w:rFonts w:eastAsia="Times New Roman"/>
    </w:rPr>
  </w:style>
  <w:style w:type="paragraph" w:customStyle="1" w:styleId="story-dateline">
    <w:name w:val="story-dateline"/>
    <w:basedOn w:val="Normal"/>
    <w:uiPriority w:val="99"/>
    <w:qFormat/>
    <w:rsid w:val="004809C3"/>
    <w:rPr>
      <w:rFonts w:eastAsia="Times New Roman"/>
      <w:b/>
      <w:bCs/>
    </w:rPr>
  </w:style>
  <w:style w:type="paragraph" w:customStyle="1" w:styleId="TextofCards">
    <w:name w:val="Text of Cards"/>
    <w:basedOn w:val="Normal"/>
    <w:uiPriority w:val="99"/>
    <w:qFormat/>
    <w:rsid w:val="004809C3"/>
    <w:rPr>
      <w:rFonts w:eastAsia="Times New Roman"/>
      <w:color w:val="000000"/>
      <w:spacing w:val="6"/>
      <w:szCs w:val="23"/>
    </w:rPr>
  </w:style>
  <w:style w:type="paragraph" w:customStyle="1" w:styleId="Corpotesto">
    <w:name w:val="Corpo testo"/>
    <w:basedOn w:val="Normal"/>
    <w:uiPriority w:val="99"/>
    <w:qFormat/>
    <w:rsid w:val="004809C3"/>
    <w:pPr>
      <w:widowControl w:val="0"/>
      <w:adjustRightInd w:val="0"/>
      <w:spacing w:after="283"/>
    </w:pPr>
    <w:rPr>
      <w:rFonts w:ascii="Times" w:eastAsia="Times New Roman" w:hAnsi="Times"/>
    </w:rPr>
  </w:style>
  <w:style w:type="paragraph" w:customStyle="1" w:styleId="tagCharChar1Char">
    <w:name w:val="tag Char Char1 Char"/>
    <w:uiPriority w:val="99"/>
    <w:qFormat/>
    <w:rsid w:val="004809C3"/>
    <w:rPr>
      <w:rFonts w:eastAsia="Times New Roman" w:cs="Calibri"/>
      <w:b/>
      <w:bCs/>
    </w:rPr>
  </w:style>
  <w:style w:type="paragraph" w:customStyle="1" w:styleId="inside-copy">
    <w:name w:val="inside-copy"/>
    <w:basedOn w:val="Normal"/>
    <w:uiPriority w:val="99"/>
    <w:qFormat/>
    <w:rsid w:val="004809C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809C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809C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809C3"/>
    <w:rPr>
      <w:rFonts w:ascii="Arial" w:hAnsi="Arial"/>
      <w:b w:val="0"/>
      <w:caps w:val="0"/>
      <w:sz w:val="20"/>
    </w:rPr>
  </w:style>
  <w:style w:type="paragraph" w:customStyle="1" w:styleId="ProjectTitleLine">
    <w:name w:val="Project Title Line"/>
    <w:basedOn w:val="Normal"/>
    <w:next w:val="Normal"/>
    <w:autoRedefine/>
    <w:uiPriority w:val="99"/>
    <w:qFormat/>
    <w:rsid w:val="004809C3"/>
    <w:pPr>
      <w:jc w:val="center"/>
    </w:pPr>
    <w:rPr>
      <w:rFonts w:eastAsia="Times New Roman"/>
      <w:caps/>
      <w:szCs w:val="20"/>
    </w:rPr>
  </w:style>
  <w:style w:type="paragraph" w:customStyle="1" w:styleId="LanguageStrike">
    <w:name w:val="Language Strike"/>
    <w:basedOn w:val="Normal"/>
    <w:next w:val="Normal"/>
    <w:uiPriority w:val="99"/>
    <w:qFormat/>
    <w:rsid w:val="004809C3"/>
    <w:rPr>
      <w:rFonts w:ascii="Arial Narrow" w:eastAsia="Times New Roman" w:hAnsi="Arial Narrow"/>
      <w:strike/>
    </w:rPr>
  </w:style>
  <w:style w:type="paragraph" w:customStyle="1" w:styleId="NormalVerdana">
    <w:name w:val="Normal + Verdana"/>
    <w:aliases w:val="10 pt,White,Normal + Arial"/>
    <w:basedOn w:val="Normal"/>
    <w:uiPriority w:val="99"/>
    <w:qFormat/>
    <w:rsid w:val="004809C3"/>
    <w:rPr>
      <w:rFonts w:eastAsia="Times New Roman"/>
      <w:szCs w:val="20"/>
      <w:u w:val="single"/>
    </w:rPr>
  </w:style>
  <w:style w:type="paragraph" w:customStyle="1" w:styleId="Normal10pt">
    <w:name w:val="Normal + 10 pt"/>
    <w:basedOn w:val="Normal"/>
    <w:uiPriority w:val="99"/>
    <w:qFormat/>
    <w:rsid w:val="004809C3"/>
    <w:rPr>
      <w:rFonts w:eastAsia="Times New Roman"/>
      <w:szCs w:val="20"/>
    </w:rPr>
  </w:style>
  <w:style w:type="paragraph" w:customStyle="1" w:styleId="cardChar1Char">
    <w:name w:val="card Char1 Char"/>
    <w:basedOn w:val="Normal"/>
    <w:uiPriority w:val="99"/>
    <w:qFormat/>
    <w:rsid w:val="004809C3"/>
    <w:pPr>
      <w:ind w:left="288" w:right="288"/>
    </w:pPr>
    <w:rPr>
      <w:rFonts w:eastAsia="Times New Roman"/>
      <w:szCs w:val="20"/>
    </w:rPr>
  </w:style>
  <w:style w:type="paragraph" w:customStyle="1" w:styleId="CM12">
    <w:name w:val="CM12"/>
    <w:basedOn w:val="Default"/>
    <w:next w:val="Default"/>
    <w:uiPriority w:val="99"/>
    <w:qFormat/>
    <w:rsid w:val="004809C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809C3"/>
    <w:pPr>
      <w:widowControl w:val="0"/>
      <w:spacing w:after="480"/>
    </w:pPr>
    <w:rPr>
      <w:rFonts w:ascii="Granjon LT Std" w:hAnsi="Granjon LT Std"/>
      <w:color w:val="auto"/>
    </w:rPr>
  </w:style>
  <w:style w:type="paragraph" w:customStyle="1" w:styleId="CM10">
    <w:name w:val="CM10"/>
    <w:basedOn w:val="Default"/>
    <w:next w:val="Default"/>
    <w:uiPriority w:val="99"/>
    <w:qFormat/>
    <w:rsid w:val="004809C3"/>
    <w:pPr>
      <w:widowControl w:val="0"/>
      <w:spacing w:line="320" w:lineRule="atLeast"/>
    </w:pPr>
    <w:rPr>
      <w:rFonts w:ascii="Granjon LT Std" w:hAnsi="Granjon LT Std"/>
      <w:color w:val="auto"/>
    </w:rPr>
  </w:style>
  <w:style w:type="paragraph" w:customStyle="1" w:styleId="bold">
    <w:name w:val="bold"/>
    <w:basedOn w:val="Normal"/>
    <w:uiPriority w:val="99"/>
    <w:qFormat/>
    <w:rsid w:val="004809C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809C3"/>
    <w:rPr>
      <w:rFonts w:ascii="Arial Narrow" w:eastAsia="Times New Roman" w:hAnsi="Arial Narrow"/>
      <w:strike/>
      <w:szCs w:val="20"/>
    </w:rPr>
  </w:style>
  <w:style w:type="paragraph" w:customStyle="1" w:styleId="textbodyblack">
    <w:name w:val="textbodyblack"/>
    <w:basedOn w:val="Normal"/>
    <w:uiPriority w:val="99"/>
    <w:qFormat/>
    <w:rsid w:val="004809C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809C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809C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809C3"/>
    <w:rPr>
      <w:rFonts w:ascii="Georgia" w:eastAsia="Times New Roman" w:hAnsi="Georgia"/>
      <w:b/>
      <w:bCs/>
      <w:szCs w:val="16"/>
      <w:u w:val="single"/>
    </w:rPr>
  </w:style>
  <w:style w:type="paragraph" w:customStyle="1" w:styleId="CiteCorrected">
    <w:name w:val="Cite Corrected"/>
    <w:basedOn w:val="Normal"/>
    <w:link w:val="CiteCorrectedChar"/>
    <w:qFormat/>
    <w:rsid w:val="004809C3"/>
    <w:rPr>
      <w:rFonts w:ascii="Georgia" w:eastAsia="Times New Roman" w:hAnsi="Georgia" w:cstheme="minorBidi"/>
      <w:b/>
      <w:bCs/>
      <w:sz w:val="24"/>
      <w:szCs w:val="16"/>
      <w:u w:val="single"/>
    </w:rPr>
  </w:style>
  <w:style w:type="paragraph" w:customStyle="1" w:styleId="CardText20">
    <w:name w:val="Card Text 2"/>
    <w:basedOn w:val="CardText10"/>
    <w:link w:val="CardText2Char"/>
    <w:qFormat/>
    <w:rsid w:val="004809C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4809C3"/>
    <w:pPr>
      <w:ind w:left="288"/>
    </w:pPr>
    <w:rPr>
      <w:rFonts w:eastAsia="SimSun"/>
      <w:szCs w:val="20"/>
      <w:lang w:eastAsia="zh-CN"/>
    </w:rPr>
  </w:style>
  <w:style w:type="paragraph" w:customStyle="1" w:styleId="BriefTitle2">
    <w:name w:val="Brief Title 2"/>
    <w:basedOn w:val="BriefTitle"/>
    <w:uiPriority w:val="99"/>
    <w:qFormat/>
    <w:rsid w:val="004809C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809C3"/>
    <w:rPr>
      <w:u w:val="single"/>
    </w:rPr>
  </w:style>
  <w:style w:type="paragraph" w:customStyle="1" w:styleId="StyleCardText11ptUnderline">
    <w:name w:val="Style Card Text + 11 pt Underline"/>
    <w:link w:val="StyleCardText11ptUnderlineChar"/>
    <w:qFormat/>
    <w:rsid w:val="004809C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809C3"/>
    <w:rPr>
      <w:rFonts w:ascii="Georgia" w:hAnsi="Georgia"/>
      <w:sz w:val="16"/>
    </w:rPr>
  </w:style>
  <w:style w:type="paragraph" w:customStyle="1" w:styleId="StyleMinimizedText11pt">
    <w:name w:val="Style Minimized Text + 11 pt"/>
    <w:basedOn w:val="Normal"/>
    <w:link w:val="StyleMinimizedText11ptChar"/>
    <w:qFormat/>
    <w:rsid w:val="004809C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809C3"/>
    <w:rPr>
      <w:rFonts w:ascii="Georgia" w:hAnsi="Georgia"/>
      <w:sz w:val="16"/>
    </w:rPr>
  </w:style>
  <w:style w:type="paragraph" w:customStyle="1" w:styleId="StyleMinimizedText11pt1">
    <w:name w:val="Style Minimized Text + 11 pt1"/>
    <w:basedOn w:val="Normal"/>
    <w:link w:val="StyleMinimizedText11pt1Char"/>
    <w:qFormat/>
    <w:rsid w:val="004809C3"/>
    <w:rPr>
      <w:rFonts w:ascii="Georgia" w:hAnsi="Georgia" w:cstheme="minorBidi"/>
      <w:sz w:val="16"/>
    </w:rPr>
  </w:style>
  <w:style w:type="character" w:customStyle="1" w:styleId="Debate-CardSmalltextF2Char">
    <w:name w:val="Debate- Card Small text F2 Char"/>
    <w:link w:val="Debate-CardSmalltextF2"/>
    <w:locked/>
    <w:rsid w:val="004809C3"/>
    <w:rPr>
      <w:rFonts w:ascii="Arial Narrow" w:hAnsi="Arial Narrow"/>
      <w:sz w:val="16"/>
    </w:rPr>
  </w:style>
  <w:style w:type="paragraph" w:customStyle="1" w:styleId="Debate-CardSmalltextF2">
    <w:name w:val="Debate- Card Small text F2"/>
    <w:basedOn w:val="Normal"/>
    <w:next w:val="Normal"/>
    <w:link w:val="Debate-CardSmalltextF2Char"/>
    <w:qFormat/>
    <w:rsid w:val="004809C3"/>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809C3"/>
    <w:rPr>
      <w:rFonts w:ascii="Arial Narrow" w:hAnsi="Arial Narrow"/>
      <w:b/>
      <w:sz w:val="18"/>
      <w:u w:val="single"/>
    </w:rPr>
  </w:style>
  <w:style w:type="paragraph" w:customStyle="1" w:styleId="Debate-EmphasizedText-F5">
    <w:name w:val="Debate- Emphasized Text- F5"/>
    <w:basedOn w:val="Normal"/>
    <w:link w:val="Debate-EmphasizedText-F5Char"/>
    <w:qFormat/>
    <w:rsid w:val="004809C3"/>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809C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09C3"/>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809C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09C3"/>
    <w:rPr>
      <w:rFonts w:eastAsia="Times New Roman" w:cs="Calibri"/>
      <w:sz w:val="16"/>
    </w:rPr>
  </w:style>
  <w:style w:type="character" w:customStyle="1" w:styleId="CardStyleChar">
    <w:name w:val="Card Style Char"/>
    <w:link w:val="CardStyle0"/>
    <w:locked/>
    <w:rsid w:val="004809C3"/>
    <w:rPr>
      <w:rFonts w:ascii="Times New Roman" w:eastAsia="Times New Roman" w:hAnsi="Times New Roman" w:cs="Times New Roman"/>
      <w:sz w:val="22"/>
    </w:rPr>
  </w:style>
  <w:style w:type="paragraph" w:customStyle="1" w:styleId="emactive">
    <w:name w:val="emactive"/>
    <w:basedOn w:val="Normal"/>
    <w:uiPriority w:val="99"/>
    <w:qFormat/>
    <w:rsid w:val="004809C3"/>
    <w:pPr>
      <w:spacing w:before="100" w:beforeAutospacing="1" w:after="100" w:afterAutospacing="1"/>
    </w:pPr>
    <w:rPr>
      <w:rFonts w:eastAsia="Times New Roman"/>
      <w:sz w:val="24"/>
    </w:rPr>
  </w:style>
  <w:style w:type="paragraph" w:customStyle="1" w:styleId="emready">
    <w:name w:val="emready"/>
    <w:basedOn w:val="Normal"/>
    <w:uiPriority w:val="99"/>
    <w:qFormat/>
    <w:rsid w:val="004809C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809C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809C3"/>
    <w:rPr>
      <w:rFonts w:ascii="Georgia" w:eastAsia="Times New Roman" w:hAnsi="Georgia"/>
      <w:b/>
      <w:sz w:val="24"/>
      <w:u w:val="single"/>
    </w:rPr>
  </w:style>
  <w:style w:type="character" w:customStyle="1" w:styleId="CardHighlightChar">
    <w:name w:val="Card Highlight Char"/>
    <w:link w:val="CardHighlight"/>
    <w:locked/>
    <w:rsid w:val="004809C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09C3"/>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4809C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09C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809C3"/>
    <w:pPr>
      <w:spacing w:before="100" w:beforeAutospacing="1" w:after="100" w:afterAutospacing="1"/>
    </w:pPr>
    <w:rPr>
      <w:rFonts w:eastAsia="Times New Roman"/>
      <w:sz w:val="24"/>
    </w:rPr>
  </w:style>
  <w:style w:type="paragraph" w:customStyle="1" w:styleId="norma">
    <w:name w:val="norma"/>
    <w:basedOn w:val="Heading3"/>
    <w:uiPriority w:val="99"/>
    <w:qFormat/>
    <w:rsid w:val="004809C3"/>
    <w:rPr>
      <w:rFonts w:eastAsia="MS Gothic" w:cs="Arial"/>
      <w:bCs w:val="0"/>
      <w:sz w:val="24"/>
      <w:szCs w:val="24"/>
    </w:rPr>
  </w:style>
  <w:style w:type="paragraph" w:customStyle="1" w:styleId="nromal">
    <w:name w:val="nromal"/>
    <w:basedOn w:val="Normal"/>
    <w:uiPriority w:val="99"/>
    <w:qFormat/>
    <w:rsid w:val="004809C3"/>
    <w:pPr>
      <w:keepNext/>
      <w:keepLines/>
      <w:spacing w:before="200"/>
      <w:outlineLvl w:val="3"/>
    </w:pPr>
    <w:rPr>
      <w:rFonts w:eastAsia="Times New Roman" w:cs="Cambria"/>
      <w:b/>
      <w:iCs/>
    </w:rPr>
  </w:style>
  <w:style w:type="paragraph" w:customStyle="1" w:styleId="natural">
    <w:name w:val="natural"/>
    <w:basedOn w:val="Normal"/>
    <w:uiPriority w:val="99"/>
    <w:qFormat/>
    <w:rsid w:val="004809C3"/>
    <w:pPr>
      <w:keepNext/>
      <w:keepLines/>
      <w:spacing w:before="200"/>
      <w:outlineLvl w:val="3"/>
    </w:pPr>
    <w:rPr>
      <w:rFonts w:eastAsia="Times New Roman"/>
      <w:b/>
      <w:iCs/>
    </w:rPr>
  </w:style>
  <w:style w:type="paragraph" w:customStyle="1" w:styleId="nroaml">
    <w:name w:val="nroaml"/>
    <w:basedOn w:val="Normal"/>
    <w:uiPriority w:val="99"/>
    <w:qFormat/>
    <w:rsid w:val="004809C3"/>
    <w:pPr>
      <w:keepNext/>
      <w:keepLines/>
      <w:spacing w:before="200"/>
      <w:outlineLvl w:val="3"/>
    </w:pPr>
    <w:rPr>
      <w:rFonts w:eastAsia="Times New Roman"/>
      <w:b/>
      <w:iCs/>
    </w:rPr>
  </w:style>
  <w:style w:type="paragraph" w:customStyle="1" w:styleId="noraml">
    <w:name w:val="noraml"/>
    <w:basedOn w:val="Normal"/>
    <w:uiPriority w:val="99"/>
    <w:qFormat/>
    <w:rsid w:val="004809C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809C3"/>
    <w:rPr>
      <w:rFonts w:ascii="Georgia" w:eastAsia="Calibri" w:hAnsi="Georgia"/>
      <w:sz w:val="16"/>
      <w:szCs w:val="16"/>
    </w:rPr>
  </w:style>
  <w:style w:type="paragraph" w:customStyle="1" w:styleId="SmallSizeParagraph">
    <w:name w:val="Small Size Paragraph"/>
    <w:basedOn w:val="Normal"/>
    <w:link w:val="SmallSizeParagraphChar"/>
    <w:qFormat/>
    <w:rsid w:val="004809C3"/>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809C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09C3"/>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4809C3"/>
    <w:rPr>
      <w:rFonts w:ascii="Arial" w:eastAsia="Calibri" w:hAnsi="Arial" w:cs="Arial"/>
      <w:kern w:val="2"/>
      <w:sz w:val="14"/>
      <w:szCs w:val="14"/>
      <w:lang w:eastAsia="zh-TW"/>
    </w:rPr>
  </w:style>
  <w:style w:type="paragraph" w:customStyle="1" w:styleId="CardT1">
    <w:name w:val="CardT1"/>
    <w:basedOn w:val="Normal"/>
    <w:link w:val="CardT1Char"/>
    <w:qFormat/>
    <w:rsid w:val="004809C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809C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809C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809C3"/>
    <w:pPr>
      <w:spacing w:before="100" w:beforeAutospacing="1" w:after="100" w:afterAutospacing="1"/>
    </w:pPr>
    <w:rPr>
      <w:rFonts w:eastAsia="Times New Roman"/>
      <w:sz w:val="24"/>
    </w:rPr>
  </w:style>
  <w:style w:type="paragraph" w:customStyle="1" w:styleId="CiteReal">
    <w:name w:val="Cite Real"/>
    <w:basedOn w:val="Normal"/>
    <w:next w:val="Normal"/>
    <w:qFormat/>
    <w:rsid w:val="004809C3"/>
    <w:rPr>
      <w:rFonts w:eastAsia="MS Mincho"/>
      <w:b/>
      <w:sz w:val="24"/>
      <w:u w:val="single"/>
    </w:rPr>
  </w:style>
  <w:style w:type="paragraph" w:customStyle="1" w:styleId="2909F619802848F09E01365C32F34654">
    <w:name w:val="2909F619802848F09E01365C32F34654"/>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809C3"/>
    <w:rPr>
      <w:rFonts w:ascii="Georgia" w:eastAsia="Calibri" w:hAnsi="Georgia"/>
      <w:u w:val="single"/>
      <w:lang w:val="x-none" w:eastAsia="zh-CN"/>
    </w:rPr>
  </w:style>
  <w:style w:type="paragraph" w:customStyle="1" w:styleId="UnderlineS">
    <w:name w:val="Underline S"/>
    <w:basedOn w:val="Normal"/>
    <w:link w:val="UnderlineSChar"/>
    <w:qFormat/>
    <w:rsid w:val="004809C3"/>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4809C3"/>
    <w:rPr>
      <w:rFonts w:ascii="Georgia" w:eastAsia="SimSun" w:hAnsi="Georgia"/>
      <w:sz w:val="12"/>
    </w:rPr>
  </w:style>
  <w:style w:type="paragraph" w:customStyle="1" w:styleId="Ununderlined">
    <w:name w:val="Ununderlined"/>
    <w:basedOn w:val="Normal"/>
    <w:link w:val="UnunderlinedChar"/>
    <w:qFormat/>
    <w:rsid w:val="004809C3"/>
    <w:rPr>
      <w:rFonts w:ascii="Georgia" w:eastAsia="SimSun" w:hAnsi="Georgia" w:cstheme="minorBidi"/>
      <w:sz w:val="12"/>
    </w:rPr>
  </w:style>
  <w:style w:type="character" w:customStyle="1" w:styleId="HighlightingChar">
    <w:name w:val="Highlighting Char"/>
    <w:link w:val="Highlighting"/>
    <w:locked/>
    <w:rsid w:val="004809C3"/>
    <w:rPr>
      <w:rFonts w:ascii="Georgia" w:eastAsia="SimSun" w:hAnsi="Georgia"/>
      <w:u w:val="thick"/>
    </w:rPr>
  </w:style>
  <w:style w:type="paragraph" w:customStyle="1" w:styleId="Highlighting">
    <w:name w:val="Highlighting"/>
    <w:basedOn w:val="Normal"/>
    <w:link w:val="HighlightingChar"/>
    <w:autoRedefine/>
    <w:qFormat/>
    <w:rsid w:val="004809C3"/>
    <w:rPr>
      <w:rFonts w:ascii="Georgia" w:eastAsia="SimSun" w:hAnsi="Georgia" w:cstheme="minorBidi"/>
      <w:sz w:val="24"/>
      <w:u w:val="thick"/>
    </w:rPr>
  </w:style>
  <w:style w:type="character" w:customStyle="1" w:styleId="CITEChar">
    <w:name w:val="CITE Char"/>
    <w:link w:val="CITE"/>
    <w:locked/>
    <w:rsid w:val="004809C3"/>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809C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809C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09C3"/>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809C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09C3"/>
    <w:rPr>
      <w:b/>
      <w:sz w:val="28"/>
    </w:rPr>
  </w:style>
  <w:style w:type="character" w:customStyle="1" w:styleId="SourcenameChar">
    <w:name w:val="Source name Char"/>
    <w:link w:val="Sourcename"/>
    <w:locked/>
    <w:rsid w:val="004809C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09C3"/>
    <w:rPr>
      <w:b/>
      <w:bCs/>
      <w:sz w:val="20"/>
    </w:rPr>
  </w:style>
  <w:style w:type="character" w:customStyle="1" w:styleId="underlinedcardChar">
    <w:name w:val="underlined card Char"/>
    <w:link w:val="underlinedcard0"/>
    <w:locked/>
    <w:rsid w:val="004809C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809C3"/>
    <w:rPr>
      <w:sz w:val="24"/>
      <w:u w:val="single"/>
    </w:rPr>
  </w:style>
  <w:style w:type="paragraph" w:customStyle="1" w:styleId="FullText">
    <w:name w:val="Full Text"/>
    <w:basedOn w:val="Normal"/>
    <w:uiPriority w:val="99"/>
    <w:qFormat/>
    <w:rsid w:val="004809C3"/>
    <w:rPr>
      <w:rFonts w:eastAsia="Times New Roman"/>
      <w:sz w:val="16"/>
    </w:rPr>
  </w:style>
  <w:style w:type="character" w:customStyle="1" w:styleId="TextUnderlineChar">
    <w:name w:val="Text Underline Char"/>
    <w:link w:val="TextUnderline"/>
    <w:locked/>
    <w:rsid w:val="004809C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09C3"/>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4809C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09C3"/>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809C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09C3"/>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4809C3"/>
    <w:pPr>
      <w:spacing w:before="240"/>
      <w:outlineLvl w:val="2"/>
    </w:pPr>
    <w:rPr>
      <w:rFonts w:eastAsia="Times New Roman"/>
      <w:b/>
    </w:rPr>
  </w:style>
  <w:style w:type="character" w:customStyle="1" w:styleId="CiteCardChar">
    <w:name w:val="Cite_Card Char"/>
    <w:link w:val="CiteCard0"/>
    <w:locked/>
    <w:rsid w:val="004809C3"/>
    <w:rPr>
      <w:rFonts w:ascii="Times New Roman" w:eastAsia="Times New Roman" w:hAnsi="Times New Roman" w:cs="Arial"/>
      <w:bCs/>
      <w:sz w:val="20"/>
      <w:szCs w:val="20"/>
    </w:rPr>
  </w:style>
  <w:style w:type="paragraph" w:customStyle="1" w:styleId="CiteCard0">
    <w:name w:val="Cite_Card"/>
    <w:link w:val="CiteCardChar"/>
    <w:qFormat/>
    <w:rsid w:val="004809C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809C3"/>
    <w:pPr>
      <w:widowControl w:val="0"/>
    </w:pPr>
    <w:rPr>
      <w:rFonts w:eastAsia="MS Mincho"/>
      <w:color w:val="auto"/>
    </w:rPr>
  </w:style>
  <w:style w:type="character" w:customStyle="1" w:styleId="StyleStyle49pt6Char">
    <w:name w:val="Style Style4 + 9 pt6 Char"/>
    <w:basedOn w:val="Style4Char"/>
    <w:link w:val="StyleStyle49pt6"/>
    <w:locked/>
    <w:rsid w:val="004809C3"/>
    <w:rPr>
      <w:rFonts w:ascii="Georgia" w:eastAsia="Times New Roman" w:hAnsi="Georgia" w:cs="Times New Roman"/>
      <w:u w:val="single"/>
      <w:lang w:val="x-none"/>
    </w:rPr>
  </w:style>
  <w:style w:type="paragraph" w:customStyle="1" w:styleId="StyleStyle49pt6">
    <w:name w:val="Style Style4 + 9 pt6"/>
    <w:basedOn w:val="Style4"/>
    <w:link w:val="StyleStyle49pt6Char"/>
    <w:qFormat/>
    <w:rsid w:val="004809C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809C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809C3"/>
    <w:rPr>
      <w:rFonts w:ascii="Georgia" w:eastAsia="Times New Roman" w:hAnsi="Georgia"/>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809C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809C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09C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809C3"/>
    <w:rPr>
      <w:rFonts w:ascii="Georgia" w:hAnsi="Georgia" w:cs="Calibri"/>
      <w:b/>
      <w:bCs/>
      <w:sz w:val="24"/>
      <w:u w:val="single"/>
    </w:rPr>
  </w:style>
  <w:style w:type="character" w:customStyle="1" w:styleId="DebatenoramlChar">
    <w:name w:val="Debatenoraml Char"/>
    <w:link w:val="Debatenoraml"/>
    <w:locked/>
    <w:rsid w:val="004809C3"/>
    <w:rPr>
      <w:rFonts w:ascii="Times New Roman" w:hAnsi="Times New Roman" w:cs="Times New Roman"/>
    </w:rPr>
  </w:style>
  <w:style w:type="paragraph" w:customStyle="1" w:styleId="Debatenoraml">
    <w:name w:val="Debatenoraml"/>
    <w:basedOn w:val="NoSpacing"/>
    <w:link w:val="DebatenoramlChar"/>
    <w:qFormat/>
    <w:rsid w:val="004809C3"/>
    <w:pPr>
      <w:spacing w:before="0" w:line="240" w:lineRule="auto"/>
    </w:pPr>
    <w:rPr>
      <w:rFonts w:ascii="Times New Roman" w:hAnsi="Times New Roman" w:cs="Times New Roman"/>
    </w:rPr>
  </w:style>
  <w:style w:type="paragraph" w:customStyle="1" w:styleId="SynergyTag">
    <w:name w:val="SynergyTag"/>
    <w:basedOn w:val="Normal"/>
    <w:uiPriority w:val="99"/>
    <w:qFormat/>
    <w:rsid w:val="004809C3"/>
    <w:rPr>
      <w:rFonts w:eastAsia="Calibri"/>
      <w:b/>
    </w:rPr>
  </w:style>
  <w:style w:type="character" w:customStyle="1" w:styleId="QualsChar">
    <w:name w:val="Quals Char"/>
    <w:link w:val="Quals"/>
    <w:locked/>
    <w:rsid w:val="004809C3"/>
    <w:rPr>
      <w:rFonts w:ascii="Georgia" w:eastAsia="Calibri" w:hAnsi="Georgia"/>
      <w:sz w:val="18"/>
    </w:rPr>
  </w:style>
  <w:style w:type="paragraph" w:customStyle="1" w:styleId="Quals">
    <w:name w:val="Quals"/>
    <w:basedOn w:val="Normal"/>
    <w:link w:val="QualsChar"/>
    <w:qFormat/>
    <w:rsid w:val="004809C3"/>
    <w:rPr>
      <w:rFonts w:ascii="Georgia" w:eastAsia="Calibri" w:hAnsi="Georgia" w:cstheme="minorBidi"/>
      <w:sz w:val="18"/>
    </w:rPr>
  </w:style>
  <w:style w:type="paragraph" w:customStyle="1" w:styleId="times">
    <w:name w:val="times"/>
    <w:basedOn w:val="Normal"/>
    <w:qFormat/>
    <w:rsid w:val="004809C3"/>
    <w:pPr>
      <w:spacing w:before="100" w:beforeAutospacing="1" w:after="100" w:afterAutospacing="1"/>
    </w:pPr>
    <w:rPr>
      <w:rFonts w:eastAsia="Times New Roman"/>
      <w:sz w:val="24"/>
    </w:rPr>
  </w:style>
  <w:style w:type="paragraph" w:customStyle="1" w:styleId="BodyA">
    <w:name w:val="Body A"/>
    <w:uiPriority w:val="99"/>
    <w:qFormat/>
    <w:rsid w:val="004809C3"/>
    <w:rPr>
      <w:rFonts w:ascii="Helvetica" w:eastAsia="ヒラギノ角ゴ Pro W3" w:hAnsi="Helvetica" w:cs="Times New Roman"/>
      <w:color w:val="000000"/>
      <w:szCs w:val="20"/>
    </w:rPr>
  </w:style>
  <w:style w:type="character" w:customStyle="1" w:styleId="StarredChar">
    <w:name w:val="Starred Char"/>
    <w:link w:val="Starred"/>
    <w:locked/>
    <w:rsid w:val="004809C3"/>
    <w:rPr>
      <w:rFonts w:ascii="Georgia" w:eastAsia="Times New Roman" w:hAnsi="Georgia"/>
      <w:b/>
      <w:caps/>
      <w:szCs w:val="28"/>
      <w:u w:val="single"/>
    </w:rPr>
  </w:style>
  <w:style w:type="paragraph" w:customStyle="1" w:styleId="Starred">
    <w:name w:val="Starred"/>
    <w:basedOn w:val="Normal"/>
    <w:link w:val="StarredChar"/>
    <w:qFormat/>
    <w:rsid w:val="004809C3"/>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4809C3"/>
    <w:rPr>
      <w:rFonts w:ascii="Georgia" w:eastAsia="Times New Roman" w:hAnsi="Georgia"/>
      <w:b/>
      <w:caps/>
      <w:szCs w:val="28"/>
      <w:u w:val="single"/>
    </w:rPr>
  </w:style>
  <w:style w:type="paragraph" w:customStyle="1" w:styleId="NotStarred">
    <w:name w:val="NotStarred"/>
    <w:basedOn w:val="Normal"/>
    <w:link w:val="NotStarredChar"/>
    <w:qFormat/>
    <w:rsid w:val="004809C3"/>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4809C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809C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dr w:val="single" w:sz="4" w:space="0" w:color="auto" w:frame="1"/>
      <w:lang w:val="en-US"/>
    </w:rPr>
  </w:style>
  <w:style w:type="character" w:customStyle="1" w:styleId="H4TagChar1">
    <w:name w:val="H4 (Tag) Char1"/>
    <w:link w:val="H4Tag"/>
    <w:locked/>
    <w:rsid w:val="004809C3"/>
    <w:rPr>
      <w:rFonts w:ascii="Georgia" w:eastAsia="Calibri" w:hAnsi="Georgia"/>
      <w:b/>
    </w:rPr>
  </w:style>
  <w:style w:type="paragraph" w:customStyle="1" w:styleId="H4Tag">
    <w:name w:val="H4 (Tag)"/>
    <w:basedOn w:val="Normal"/>
    <w:link w:val="H4TagChar1"/>
    <w:qFormat/>
    <w:rsid w:val="004809C3"/>
    <w:rPr>
      <w:rFonts w:ascii="Georgia" w:eastAsia="Calibri" w:hAnsi="Georgia" w:cstheme="minorBidi"/>
      <w:b/>
      <w:sz w:val="24"/>
    </w:rPr>
  </w:style>
  <w:style w:type="paragraph" w:customStyle="1" w:styleId="CM25">
    <w:name w:val="CM25"/>
    <w:basedOn w:val="Default"/>
    <w:next w:val="Default"/>
    <w:qFormat/>
    <w:rsid w:val="004809C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809C3"/>
    <w:rPr>
      <w:rFonts w:ascii="Georgia" w:hAnsi="Georgia"/>
      <w:b/>
    </w:rPr>
  </w:style>
  <w:style w:type="paragraph" w:customStyle="1" w:styleId="Debate-CardTagandCite-F6">
    <w:name w:val="Debate- Card Tag and Cite- F6"/>
    <w:basedOn w:val="Normal"/>
    <w:link w:val="Debate-CardTagandCite-F6Char"/>
    <w:qFormat/>
    <w:rsid w:val="004809C3"/>
    <w:pPr>
      <w:contextualSpacing/>
    </w:pPr>
    <w:rPr>
      <w:rFonts w:ascii="Georgia" w:hAnsi="Georgia" w:cstheme="minorBidi"/>
      <w:b/>
      <w:sz w:val="24"/>
    </w:rPr>
  </w:style>
  <w:style w:type="paragraph" w:customStyle="1" w:styleId="Cardtext0">
    <w:name w:val="Card text"/>
    <w:link w:val="CardtextChar0"/>
    <w:qFormat/>
    <w:rsid w:val="004809C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809C3"/>
    <w:rPr>
      <w:rFonts w:ascii="Georgia" w:eastAsia="Times New Roman" w:hAnsi="Georgia"/>
      <w:b/>
      <w:szCs w:val="28"/>
      <w:u w:val="single"/>
    </w:rPr>
  </w:style>
  <w:style w:type="paragraph" w:customStyle="1" w:styleId="NewHeading2">
    <w:name w:val="NewHeading2"/>
    <w:basedOn w:val="Normal"/>
    <w:link w:val="NewHeading2Char"/>
    <w:qFormat/>
    <w:rsid w:val="004809C3"/>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4809C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09C3"/>
    <w:rPr>
      <w:rFonts w:eastAsia="Calibri"/>
    </w:rPr>
  </w:style>
  <w:style w:type="paragraph" w:customStyle="1" w:styleId="Card6pt">
    <w:name w:val="Card 6pt"/>
    <w:basedOn w:val="card"/>
    <w:uiPriority w:val="99"/>
    <w:qFormat/>
    <w:rsid w:val="004809C3"/>
    <w:pPr>
      <w:spacing w:after="0" w:line="240" w:lineRule="auto"/>
    </w:pPr>
    <w:rPr>
      <w:rFonts w:ascii="Georgia" w:eastAsia="Calibri" w:hAnsi="Georgia" w:cs="Times New Roman"/>
      <w:bCs/>
      <w:color w:val="000000"/>
      <w:sz w:val="12"/>
      <w:szCs w:val="20"/>
    </w:rPr>
  </w:style>
  <w:style w:type="character" w:customStyle="1" w:styleId="FullCiteChar">
    <w:name w:val="Full Cite Char"/>
    <w:link w:val="FullCite"/>
    <w:locked/>
    <w:rsid w:val="004809C3"/>
    <w:rPr>
      <w:rFonts w:ascii="Garamond" w:eastAsia="Calibri" w:hAnsi="Garamond"/>
    </w:rPr>
  </w:style>
  <w:style w:type="paragraph" w:customStyle="1" w:styleId="FullCite">
    <w:name w:val="Full Cite"/>
    <w:basedOn w:val="Normal"/>
    <w:next w:val="Normal"/>
    <w:link w:val="FullCiteChar"/>
    <w:qFormat/>
    <w:rsid w:val="004809C3"/>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4809C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09C3"/>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4809C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809C3"/>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809C3"/>
    <w:pPr>
      <w:spacing w:after="0" w:line="240" w:lineRule="auto"/>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809C3"/>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809C3"/>
    <w:pPr>
      <w:spacing w:after="0" w:line="240" w:lineRule="auto"/>
    </w:pPr>
    <w:rPr>
      <w:rFonts w:ascii="Georgia" w:eastAsia="SimSun" w:hAnsi="Georgia"/>
      <w:b/>
      <w:bCs/>
      <w:sz w:val="24"/>
      <w:u w:val="single"/>
      <w:lang w:eastAsia="zh-CN"/>
    </w:rPr>
  </w:style>
  <w:style w:type="paragraph" w:customStyle="1" w:styleId="CM27">
    <w:name w:val="CM27"/>
    <w:basedOn w:val="Default"/>
    <w:next w:val="Default"/>
    <w:qFormat/>
    <w:rsid w:val="004809C3"/>
    <w:pPr>
      <w:spacing w:after="200" w:line="276" w:lineRule="auto"/>
    </w:pPr>
    <w:rPr>
      <w:rFonts w:eastAsia="Calibri"/>
      <w:color w:val="auto"/>
      <w:sz w:val="22"/>
    </w:rPr>
  </w:style>
  <w:style w:type="paragraph" w:customStyle="1" w:styleId="font-null">
    <w:name w:val="font-null"/>
    <w:basedOn w:val="Normal"/>
    <w:uiPriority w:val="99"/>
    <w:qFormat/>
    <w:rsid w:val="004809C3"/>
    <w:pPr>
      <w:spacing w:before="100" w:beforeAutospacing="1" w:after="100" w:afterAutospacing="1"/>
    </w:pPr>
    <w:rPr>
      <w:rFonts w:eastAsia="Times New Roman"/>
      <w:sz w:val="24"/>
    </w:rPr>
  </w:style>
  <w:style w:type="paragraph" w:customStyle="1" w:styleId="rteindent1">
    <w:name w:val="rteindent1"/>
    <w:basedOn w:val="Normal"/>
    <w:uiPriority w:val="99"/>
    <w:qFormat/>
    <w:rsid w:val="004809C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809C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809C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809C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809C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809C3"/>
    <w:pPr>
      <w:spacing w:before="100" w:beforeAutospacing="1" w:after="100" w:afterAutospacing="1"/>
    </w:pPr>
    <w:rPr>
      <w:rFonts w:eastAsia="Times New Roman"/>
      <w:sz w:val="24"/>
    </w:rPr>
  </w:style>
  <w:style w:type="paragraph" w:customStyle="1" w:styleId="class">
    <w:name w:val="class"/>
    <w:basedOn w:val="Normal"/>
    <w:uiPriority w:val="99"/>
    <w:qFormat/>
    <w:rsid w:val="004809C3"/>
    <w:pPr>
      <w:spacing w:before="100" w:beforeAutospacing="1" w:after="100" w:afterAutospacing="1"/>
    </w:pPr>
    <w:rPr>
      <w:rFonts w:eastAsia="Times New Roman"/>
      <w:sz w:val="24"/>
    </w:rPr>
  </w:style>
  <w:style w:type="character" w:customStyle="1" w:styleId="blocktitleChar0">
    <w:name w:val="block title Char"/>
    <w:link w:val="blocktitle0"/>
    <w:locked/>
    <w:rsid w:val="004809C3"/>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809C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809C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809C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809C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809C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809C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809C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09C3"/>
    <w:pPr>
      <w:spacing w:after="160" w:line="259" w:lineRule="auto"/>
    </w:pPr>
    <w:rPr>
      <w:rFonts w:ascii="Georgia" w:eastAsia="SimSun" w:hAnsi="Georgia" w:cstheme="minorBidi"/>
      <w:b/>
      <w:bCs/>
      <w:lang w:val="en-US"/>
    </w:rPr>
  </w:style>
  <w:style w:type="paragraph" w:customStyle="1" w:styleId="summary">
    <w:name w:val="summary"/>
    <w:basedOn w:val="Normal"/>
    <w:uiPriority w:val="99"/>
    <w:qFormat/>
    <w:rsid w:val="004809C3"/>
    <w:pPr>
      <w:spacing w:before="100" w:beforeAutospacing="1" w:after="100" w:afterAutospacing="1"/>
    </w:pPr>
    <w:rPr>
      <w:rFonts w:eastAsia="Times New Roman"/>
      <w:sz w:val="24"/>
    </w:rPr>
  </w:style>
  <w:style w:type="paragraph" w:customStyle="1" w:styleId="Caption2">
    <w:name w:val="Caption2"/>
    <w:basedOn w:val="Normal"/>
    <w:uiPriority w:val="99"/>
    <w:qFormat/>
    <w:rsid w:val="004809C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809C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09C3"/>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4809C3"/>
    <w:pPr>
      <w:jc w:val="center"/>
    </w:pPr>
    <w:rPr>
      <w:rFonts w:ascii="Book Antiqua" w:eastAsia="Times New Roman" w:hAnsi="Book Antiqua"/>
      <w:b/>
      <w:sz w:val="28"/>
    </w:rPr>
  </w:style>
  <w:style w:type="paragraph" w:customStyle="1" w:styleId="Little">
    <w:name w:val="Little"/>
    <w:basedOn w:val="Normal"/>
    <w:next w:val="Normal"/>
    <w:link w:val="LittleChar"/>
    <w:qFormat/>
    <w:rsid w:val="004809C3"/>
    <w:pPr>
      <w:ind w:left="288"/>
    </w:pPr>
    <w:rPr>
      <w:rFonts w:eastAsia="Times New Roman"/>
      <w:sz w:val="16"/>
    </w:rPr>
  </w:style>
  <w:style w:type="paragraph" w:customStyle="1" w:styleId="AAAcard">
    <w:name w:val="AAAcard"/>
    <w:basedOn w:val="Normal"/>
    <w:uiPriority w:val="99"/>
    <w:qFormat/>
    <w:rsid w:val="004809C3"/>
    <w:pPr>
      <w:ind w:left="288" w:right="288"/>
    </w:pPr>
    <w:rPr>
      <w:rFonts w:eastAsia="Times New Roman"/>
    </w:rPr>
  </w:style>
  <w:style w:type="paragraph" w:customStyle="1" w:styleId="Caption3">
    <w:name w:val="Caption3"/>
    <w:basedOn w:val="Normal"/>
    <w:uiPriority w:val="99"/>
    <w:qFormat/>
    <w:rsid w:val="004809C3"/>
    <w:pPr>
      <w:spacing w:before="100" w:beforeAutospacing="1" w:after="100" w:afterAutospacing="1"/>
    </w:pPr>
    <w:rPr>
      <w:rFonts w:eastAsia="Times New Roman"/>
      <w:sz w:val="24"/>
    </w:rPr>
  </w:style>
  <w:style w:type="paragraph" w:customStyle="1" w:styleId="body-12-5">
    <w:name w:val="body-12-5"/>
    <w:basedOn w:val="Normal"/>
    <w:uiPriority w:val="99"/>
    <w:qFormat/>
    <w:rsid w:val="004809C3"/>
    <w:pPr>
      <w:spacing w:before="100" w:beforeAutospacing="1" w:after="100" w:afterAutospacing="1"/>
    </w:pPr>
    <w:rPr>
      <w:rFonts w:eastAsia="Times New Roman"/>
      <w:sz w:val="24"/>
    </w:rPr>
  </w:style>
  <w:style w:type="paragraph" w:customStyle="1" w:styleId="infuse">
    <w:name w:val="infuse"/>
    <w:basedOn w:val="Normal"/>
    <w:uiPriority w:val="99"/>
    <w:qFormat/>
    <w:rsid w:val="004809C3"/>
    <w:pPr>
      <w:spacing w:before="100" w:beforeAutospacing="1" w:after="100" w:afterAutospacing="1"/>
    </w:pPr>
    <w:rPr>
      <w:rFonts w:eastAsia="Times New Roman"/>
      <w:sz w:val="24"/>
    </w:rPr>
  </w:style>
  <w:style w:type="paragraph" w:customStyle="1" w:styleId="fontreg">
    <w:name w:val="font_reg"/>
    <w:basedOn w:val="Normal"/>
    <w:uiPriority w:val="99"/>
    <w:qFormat/>
    <w:rsid w:val="004809C3"/>
    <w:pPr>
      <w:spacing w:before="100" w:beforeAutospacing="1" w:after="100" w:afterAutospacing="1"/>
    </w:pPr>
    <w:rPr>
      <w:rFonts w:eastAsia="Times New Roman"/>
      <w:sz w:val="24"/>
    </w:rPr>
  </w:style>
  <w:style w:type="paragraph" w:customStyle="1" w:styleId="CITEF3">
    <w:name w:val="CITE F3"/>
    <w:uiPriority w:val="99"/>
    <w:qFormat/>
    <w:rsid w:val="004809C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809C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09C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09C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09C3"/>
    <w:pPr>
      <w:spacing w:after="200"/>
    </w:pPr>
    <w:rPr>
      <w:rFonts w:ascii="Calibri" w:eastAsia="Calibri" w:hAnsi="Calibri" w:cs="Times New Roman"/>
      <w:sz w:val="20"/>
      <w:szCs w:val="20"/>
      <w:u w:val="single"/>
    </w:rPr>
  </w:style>
  <w:style w:type="paragraph" w:customStyle="1" w:styleId="hotroute1">
    <w:name w:val="hot route!"/>
    <w:basedOn w:val="Normal"/>
    <w:qFormat/>
    <w:rsid w:val="004809C3"/>
    <w:pPr>
      <w:ind w:left="144"/>
    </w:pPr>
    <w:rPr>
      <w:rFonts w:ascii="Cambria" w:eastAsia="Calibri" w:hAnsi="Cambria"/>
      <w:sz w:val="24"/>
    </w:rPr>
  </w:style>
  <w:style w:type="paragraph" w:customStyle="1" w:styleId="FreeFormA">
    <w:name w:val="Free Form A"/>
    <w:autoRedefine/>
    <w:uiPriority w:val="99"/>
    <w:qFormat/>
    <w:rsid w:val="004809C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809C3"/>
    <w:pPr>
      <w:spacing w:before="100" w:beforeAutospacing="1" w:after="100" w:afterAutospacing="1"/>
    </w:pPr>
    <w:rPr>
      <w:rFonts w:eastAsia="Times New Roman"/>
      <w:sz w:val="24"/>
    </w:rPr>
  </w:style>
  <w:style w:type="paragraph" w:customStyle="1" w:styleId="subheader">
    <w:name w:val="subheader"/>
    <w:basedOn w:val="Normal"/>
    <w:uiPriority w:val="99"/>
    <w:qFormat/>
    <w:rsid w:val="004809C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809C3"/>
    <w:pPr>
      <w:spacing w:before="100" w:beforeAutospacing="1" w:after="100" w:afterAutospacing="1"/>
    </w:pPr>
    <w:rPr>
      <w:rFonts w:eastAsia="Times New Roman"/>
      <w:sz w:val="24"/>
    </w:rPr>
  </w:style>
  <w:style w:type="paragraph" w:customStyle="1" w:styleId="more">
    <w:name w:val="more"/>
    <w:basedOn w:val="Normal"/>
    <w:uiPriority w:val="99"/>
    <w:qFormat/>
    <w:rsid w:val="004809C3"/>
    <w:pPr>
      <w:spacing w:before="100" w:beforeAutospacing="1" w:after="100" w:afterAutospacing="1"/>
    </w:pPr>
    <w:rPr>
      <w:rFonts w:eastAsia="Times New Roman"/>
      <w:sz w:val="24"/>
    </w:rPr>
  </w:style>
  <w:style w:type="paragraph" w:customStyle="1" w:styleId="story">
    <w:name w:val="story"/>
    <w:basedOn w:val="Normal"/>
    <w:uiPriority w:val="99"/>
    <w:qFormat/>
    <w:rsid w:val="004809C3"/>
    <w:pPr>
      <w:spacing w:before="100" w:beforeAutospacing="1" w:after="100" w:afterAutospacing="1"/>
    </w:pPr>
    <w:rPr>
      <w:rFonts w:eastAsia="Times New Roman"/>
      <w:sz w:val="24"/>
    </w:rPr>
  </w:style>
  <w:style w:type="paragraph" w:customStyle="1" w:styleId="H1numbered">
    <w:name w:val="H1 numbered"/>
    <w:basedOn w:val="Normal"/>
    <w:uiPriority w:val="99"/>
    <w:qFormat/>
    <w:rsid w:val="004809C3"/>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4809C3"/>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809C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809C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809C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809C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809C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809C3"/>
    <w:pPr>
      <w:widowControl w:val="0"/>
      <w:spacing w:after="63"/>
    </w:pPr>
    <w:rPr>
      <w:rFonts w:ascii="Arial" w:hAnsi="Arial"/>
      <w:color w:val="auto"/>
    </w:rPr>
  </w:style>
  <w:style w:type="paragraph" w:customStyle="1" w:styleId="CM35">
    <w:name w:val="CM35"/>
    <w:basedOn w:val="Default"/>
    <w:next w:val="Default"/>
    <w:uiPriority w:val="99"/>
    <w:qFormat/>
    <w:rsid w:val="004809C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809C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809C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09C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09C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809C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809C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09C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09C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09C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809C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09C3"/>
    <w:rPr>
      <w:rFonts w:ascii="Georgia" w:hAnsi="Georgia" w:cstheme="minorBidi"/>
      <w:sz w:val="24"/>
      <w:lang w:val="x-none" w:eastAsia="x-none"/>
    </w:rPr>
  </w:style>
  <w:style w:type="character" w:customStyle="1" w:styleId="NormalFontChar">
    <w:name w:val="Normal Font Char"/>
    <w:link w:val="NormalFont"/>
    <w:locked/>
    <w:rsid w:val="004809C3"/>
    <w:rPr>
      <w:rFonts w:ascii="Times New Roman" w:eastAsia="Times New Roman" w:hAnsi="Times New Roman" w:cs="Times New Roman"/>
      <w:sz w:val="20"/>
      <w:szCs w:val="20"/>
    </w:rPr>
  </w:style>
  <w:style w:type="paragraph" w:customStyle="1" w:styleId="NormalFont">
    <w:name w:val="Normal Font"/>
    <w:link w:val="NormalFontChar"/>
    <w:qFormat/>
    <w:rsid w:val="004809C3"/>
    <w:rPr>
      <w:rFonts w:ascii="Times New Roman" w:eastAsia="Times New Roman" w:hAnsi="Times New Roman" w:cs="Times New Roman"/>
      <w:sz w:val="20"/>
      <w:szCs w:val="20"/>
    </w:rPr>
  </w:style>
  <w:style w:type="paragraph" w:customStyle="1" w:styleId="StyleSmall11pt">
    <w:name w:val="Style Small + 11 pt"/>
    <w:uiPriority w:val="99"/>
    <w:qFormat/>
    <w:rsid w:val="004809C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809C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09C3"/>
    <w:rPr>
      <w:u w:val="single"/>
      <w:lang w:val="x-none" w:eastAsia="x-none"/>
    </w:rPr>
  </w:style>
  <w:style w:type="character" w:customStyle="1" w:styleId="StyleNormalFont11ptBoldUnderlineChar">
    <w:name w:val="Style Normal Font + 11 pt Bold Underline Char"/>
    <w:link w:val="StyleNormalFont11ptBoldUnderline"/>
    <w:locked/>
    <w:rsid w:val="004809C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09C3"/>
    <w:rPr>
      <w:b/>
      <w:bCs/>
      <w:u w:val="single"/>
      <w:lang w:val="x-none" w:eastAsia="x-none"/>
    </w:rPr>
  </w:style>
  <w:style w:type="paragraph" w:customStyle="1" w:styleId="Smallfont0">
    <w:name w:val="Smallfont"/>
    <w:basedOn w:val="Normal"/>
    <w:uiPriority w:val="99"/>
    <w:qFormat/>
    <w:rsid w:val="004809C3"/>
    <w:rPr>
      <w:rFonts w:eastAsia="Times New Roman"/>
      <w:sz w:val="15"/>
    </w:rPr>
  </w:style>
  <w:style w:type="paragraph" w:customStyle="1" w:styleId="formatvorlage2">
    <w:name w:val="formatvorlage2"/>
    <w:basedOn w:val="Normal"/>
    <w:uiPriority w:val="99"/>
    <w:qFormat/>
    <w:rsid w:val="004809C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809C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09C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809C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09C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809C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09C3"/>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4809C3"/>
    <w:pPr>
      <w:spacing w:before="100" w:beforeAutospacing="1" w:after="100" w:afterAutospacing="1"/>
    </w:pPr>
    <w:rPr>
      <w:rFonts w:eastAsia="Times New Roman"/>
      <w:sz w:val="24"/>
    </w:rPr>
  </w:style>
  <w:style w:type="paragraph" w:customStyle="1" w:styleId="i1">
    <w:name w:val="i1"/>
    <w:basedOn w:val="Normal"/>
    <w:uiPriority w:val="99"/>
    <w:qFormat/>
    <w:rsid w:val="004809C3"/>
    <w:pPr>
      <w:spacing w:before="100" w:beforeAutospacing="1" w:after="100" w:afterAutospacing="1"/>
    </w:pPr>
    <w:rPr>
      <w:rFonts w:eastAsia="Times New Roman"/>
      <w:sz w:val="24"/>
    </w:rPr>
  </w:style>
  <w:style w:type="paragraph" w:customStyle="1" w:styleId="question">
    <w:name w:val="question"/>
    <w:basedOn w:val="Normal"/>
    <w:uiPriority w:val="99"/>
    <w:qFormat/>
    <w:rsid w:val="004809C3"/>
    <w:pPr>
      <w:spacing w:before="100" w:beforeAutospacing="1" w:after="100" w:afterAutospacing="1"/>
    </w:pPr>
    <w:rPr>
      <w:rFonts w:eastAsia="Times New Roman"/>
      <w:sz w:val="24"/>
    </w:rPr>
  </w:style>
  <w:style w:type="paragraph" w:customStyle="1" w:styleId="bodycopy">
    <w:name w:val="bodycopy"/>
    <w:basedOn w:val="Normal"/>
    <w:uiPriority w:val="99"/>
    <w:qFormat/>
    <w:rsid w:val="004809C3"/>
    <w:pPr>
      <w:spacing w:before="100" w:beforeAutospacing="1" w:after="100" w:afterAutospacing="1"/>
    </w:pPr>
    <w:rPr>
      <w:rFonts w:eastAsia="Times New Roman"/>
      <w:sz w:val="24"/>
    </w:rPr>
  </w:style>
  <w:style w:type="paragraph" w:customStyle="1" w:styleId="Fifth">
    <w:name w:val="Fifth"/>
    <w:basedOn w:val="Normal"/>
    <w:link w:val="FifthChar"/>
    <w:qFormat/>
    <w:rsid w:val="004809C3"/>
    <w:rPr>
      <w:rFonts w:eastAsia="Calibri"/>
    </w:rPr>
  </w:style>
  <w:style w:type="paragraph" w:customStyle="1" w:styleId="NoteLevel22">
    <w:name w:val="Note Level 22"/>
    <w:basedOn w:val="card"/>
    <w:next w:val="Normal"/>
    <w:uiPriority w:val="99"/>
    <w:qFormat/>
    <w:rsid w:val="004809C3"/>
    <w:pPr>
      <w:keepNext/>
      <w:spacing w:after="0" w:line="240" w:lineRule="auto"/>
    </w:pPr>
    <w:rPr>
      <w:rFonts w:ascii="Georgia" w:eastAsia="MS Gothic" w:hAnsi="Georgia" w:cs="Times New Roman"/>
      <w:bCs/>
      <w:sz w:val="16"/>
      <w:szCs w:val="20"/>
    </w:rPr>
  </w:style>
  <w:style w:type="paragraph" w:customStyle="1" w:styleId="wp-caption-text">
    <w:name w:val="wp-caption-text"/>
    <w:basedOn w:val="Normal"/>
    <w:qFormat/>
    <w:rsid w:val="004809C3"/>
    <w:pPr>
      <w:spacing w:before="100" w:beforeAutospacing="1" w:after="100" w:afterAutospacing="1"/>
    </w:pPr>
    <w:rPr>
      <w:rFonts w:eastAsia="Times New Roman"/>
      <w:sz w:val="24"/>
    </w:rPr>
  </w:style>
  <w:style w:type="paragraph" w:customStyle="1" w:styleId="svarticle">
    <w:name w:val="svarticle"/>
    <w:basedOn w:val="Normal"/>
    <w:uiPriority w:val="99"/>
    <w:qFormat/>
    <w:rsid w:val="004809C3"/>
    <w:pPr>
      <w:spacing w:before="100" w:beforeAutospacing="1" w:after="100" w:afterAutospacing="1"/>
    </w:pPr>
    <w:rPr>
      <w:rFonts w:eastAsia="Times New Roman"/>
      <w:sz w:val="24"/>
    </w:rPr>
  </w:style>
  <w:style w:type="paragraph" w:customStyle="1" w:styleId="canvas-atom">
    <w:name w:val="canvas-atom"/>
    <w:basedOn w:val="Normal"/>
    <w:uiPriority w:val="99"/>
    <w:qFormat/>
    <w:rsid w:val="004809C3"/>
    <w:pPr>
      <w:spacing w:before="100" w:beforeAutospacing="1" w:after="100" w:afterAutospacing="1"/>
    </w:pPr>
    <w:rPr>
      <w:sz w:val="24"/>
    </w:rPr>
  </w:style>
  <w:style w:type="paragraph" w:customStyle="1" w:styleId="tweet-text">
    <w:name w:val="tweet-text"/>
    <w:basedOn w:val="Normal"/>
    <w:uiPriority w:val="99"/>
    <w:qFormat/>
    <w:rsid w:val="004809C3"/>
    <w:pPr>
      <w:spacing w:before="100" w:beforeAutospacing="1" w:after="100" w:afterAutospacing="1"/>
    </w:pPr>
  </w:style>
  <w:style w:type="paragraph" w:customStyle="1" w:styleId="description">
    <w:name w:val="description"/>
    <w:basedOn w:val="Normal"/>
    <w:uiPriority w:val="99"/>
    <w:qFormat/>
    <w:rsid w:val="004809C3"/>
    <w:pPr>
      <w:spacing w:before="100" w:beforeAutospacing="1" w:after="100" w:afterAutospacing="1"/>
    </w:pPr>
  </w:style>
  <w:style w:type="paragraph" w:customStyle="1" w:styleId="graf">
    <w:name w:val="graf"/>
    <w:basedOn w:val="Normal"/>
    <w:uiPriority w:val="99"/>
    <w:qFormat/>
    <w:rsid w:val="004809C3"/>
    <w:pPr>
      <w:spacing w:before="100" w:beforeAutospacing="1" w:after="100" w:afterAutospacing="1"/>
    </w:pPr>
  </w:style>
  <w:style w:type="paragraph" w:customStyle="1" w:styleId="column">
    <w:name w:val="column"/>
    <w:basedOn w:val="Normal"/>
    <w:uiPriority w:val="99"/>
    <w:qFormat/>
    <w:rsid w:val="004809C3"/>
    <w:pPr>
      <w:spacing w:before="100" w:beforeAutospacing="1" w:after="100" w:afterAutospacing="1"/>
    </w:pPr>
  </w:style>
  <w:style w:type="paragraph" w:customStyle="1" w:styleId="recirc-container">
    <w:name w:val="recirc-container"/>
    <w:basedOn w:val="Normal"/>
    <w:uiPriority w:val="99"/>
    <w:qFormat/>
    <w:rsid w:val="004809C3"/>
    <w:pPr>
      <w:spacing w:before="100" w:beforeAutospacing="1" w:after="100" w:afterAutospacing="1"/>
    </w:pPr>
    <w:rPr>
      <w:sz w:val="24"/>
    </w:rPr>
  </w:style>
  <w:style w:type="paragraph" w:customStyle="1" w:styleId="interstitial-link">
    <w:name w:val="interstitial-link"/>
    <w:basedOn w:val="Normal"/>
    <w:uiPriority w:val="99"/>
    <w:qFormat/>
    <w:rsid w:val="004809C3"/>
    <w:pPr>
      <w:spacing w:before="100" w:beforeAutospacing="1" w:after="100" w:afterAutospacing="1"/>
    </w:pPr>
    <w:rPr>
      <w:sz w:val="24"/>
    </w:rPr>
  </w:style>
  <w:style w:type="paragraph" w:customStyle="1" w:styleId="see-also">
    <w:name w:val="see-also"/>
    <w:basedOn w:val="Normal"/>
    <w:uiPriority w:val="99"/>
    <w:qFormat/>
    <w:rsid w:val="004809C3"/>
    <w:pPr>
      <w:spacing w:before="100" w:beforeAutospacing="1" w:after="100" w:afterAutospacing="1"/>
    </w:pPr>
    <w:rPr>
      <w:sz w:val="24"/>
    </w:rPr>
  </w:style>
  <w:style w:type="character" w:styleId="SubtleEmphasis">
    <w:name w:val="Subtle Emphasis"/>
    <w:uiPriority w:val="19"/>
    <w:qFormat/>
    <w:rsid w:val="004809C3"/>
    <w:rPr>
      <w:rFonts w:ascii="Georgia" w:hAnsi="Georgia" w:hint="default"/>
      <w:i/>
      <w:iCs/>
      <w:color w:val="808080"/>
    </w:rPr>
  </w:style>
  <w:style w:type="character" w:customStyle="1" w:styleId="cardchar00">
    <w:name w:val="cardchar0"/>
    <w:basedOn w:val="DefaultParagraphFont"/>
    <w:rsid w:val="004809C3"/>
  </w:style>
  <w:style w:type="character" w:customStyle="1" w:styleId="UnderlineNon-bold">
    <w:name w:val="Underline Non - bold"/>
    <w:rsid w:val="004809C3"/>
    <w:rPr>
      <w:rFonts w:ascii="Times New Roman" w:hAnsi="Times New Roman" w:cs="Times New Roman" w:hint="default"/>
      <w:iCs/>
      <w:sz w:val="22"/>
      <w:u w:val="single"/>
    </w:rPr>
  </w:style>
  <w:style w:type="character" w:customStyle="1" w:styleId="Heading5Char2">
    <w:name w:val="Heading 5 Char2"/>
    <w:rsid w:val="004809C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809C3"/>
    <w:rPr>
      <w:rFonts w:ascii="Arial" w:hAnsi="Arial" w:cs="Arial"/>
      <w:vanish/>
      <w:sz w:val="16"/>
      <w:szCs w:val="16"/>
    </w:rPr>
  </w:style>
  <w:style w:type="paragraph" w:styleId="z-TopofForm">
    <w:name w:val="HTML Top of Form"/>
    <w:basedOn w:val="Normal"/>
    <w:next w:val="Normal"/>
    <w:link w:val="z-TopofFormChar"/>
    <w:hidden/>
    <w:uiPriority w:val="99"/>
    <w:unhideWhenUsed/>
    <w:rsid w:val="004809C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809C3"/>
    <w:rPr>
      <w:rFonts w:ascii="Arial" w:hAnsi="Arial" w:cs="Arial"/>
      <w:vanish/>
      <w:sz w:val="16"/>
      <w:szCs w:val="16"/>
    </w:rPr>
  </w:style>
  <w:style w:type="character" w:customStyle="1" w:styleId="z-BottomofFormChar">
    <w:name w:val="z-Bottom of Form Char"/>
    <w:basedOn w:val="DefaultParagraphFont"/>
    <w:link w:val="z-BottomofForm"/>
    <w:uiPriority w:val="99"/>
    <w:rsid w:val="004809C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09C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809C3"/>
    <w:rPr>
      <w:rFonts w:ascii="Arial" w:hAnsi="Arial" w:cs="Arial"/>
      <w:vanish/>
      <w:sz w:val="16"/>
      <w:szCs w:val="16"/>
    </w:rPr>
  </w:style>
  <w:style w:type="character" w:customStyle="1" w:styleId="authordate1">
    <w:name w:val="authordate"/>
    <w:rsid w:val="004809C3"/>
  </w:style>
  <w:style w:type="character" w:customStyle="1" w:styleId="underline0">
    <w:name w:val="%underline"/>
    <w:qFormat/>
    <w:rsid w:val="004809C3"/>
    <w:rPr>
      <w:rFonts w:ascii="Times New Roman" w:hAnsi="Times New Roman" w:cs="Times New Roman" w:hint="default"/>
      <w:strike w:val="0"/>
      <w:dstrike w:val="0"/>
      <w:sz w:val="16"/>
      <w:u w:val="none"/>
      <w:effect w:val="none"/>
    </w:rPr>
  </w:style>
  <w:style w:type="character" w:customStyle="1" w:styleId="AUNDERLINE0">
    <w:name w:val="AUNDERLINE"/>
    <w:qFormat/>
    <w:rsid w:val="004809C3"/>
    <w:rPr>
      <w:rFonts w:ascii="Times New Roman" w:hAnsi="Times New Roman" w:cs="Times New Roman" w:hint="default"/>
      <w:sz w:val="20"/>
      <w:u w:val="single"/>
    </w:rPr>
  </w:style>
  <w:style w:type="character" w:customStyle="1" w:styleId="UnderlinedCharChar">
    <w:name w:val="Underlined Char Char"/>
    <w:rsid w:val="004809C3"/>
    <w:rPr>
      <w:rFonts w:ascii="Garamond" w:hAnsi="Garamond" w:hint="default"/>
      <w:szCs w:val="28"/>
      <w:u w:val="single"/>
      <w:lang w:val="en-US" w:eastAsia="en-US" w:bidi="ar-SA"/>
    </w:rPr>
  </w:style>
  <w:style w:type="character" w:customStyle="1" w:styleId="slug-doi">
    <w:name w:val="slug-doi"/>
    <w:basedOn w:val="DefaultParagraphFont"/>
    <w:rsid w:val="004809C3"/>
  </w:style>
  <w:style w:type="character" w:customStyle="1" w:styleId="af">
    <w:name w:val="af"/>
    <w:basedOn w:val="DefaultParagraphFont"/>
    <w:rsid w:val="004809C3"/>
  </w:style>
  <w:style w:type="character" w:customStyle="1" w:styleId="ab">
    <w:name w:val="ab"/>
    <w:basedOn w:val="DefaultParagraphFont"/>
    <w:rsid w:val="004809C3"/>
  </w:style>
  <w:style w:type="character" w:customStyle="1" w:styleId="em">
    <w:name w:val="em"/>
    <w:basedOn w:val="DefaultParagraphFont"/>
    <w:rsid w:val="004809C3"/>
  </w:style>
  <w:style w:type="character" w:customStyle="1" w:styleId="au">
    <w:name w:val="au"/>
    <w:basedOn w:val="DefaultParagraphFont"/>
    <w:rsid w:val="004809C3"/>
  </w:style>
  <w:style w:type="character" w:customStyle="1" w:styleId="ti">
    <w:name w:val="ti"/>
    <w:basedOn w:val="DefaultParagraphFont"/>
    <w:rsid w:val="004809C3"/>
  </w:style>
  <w:style w:type="character" w:customStyle="1" w:styleId="subheadblue">
    <w:name w:val="subhead_blue"/>
    <w:basedOn w:val="DefaultParagraphFont"/>
    <w:rsid w:val="004809C3"/>
  </w:style>
  <w:style w:type="character" w:customStyle="1" w:styleId="affiliation">
    <w:name w:val="affiliation"/>
    <w:basedOn w:val="DefaultParagraphFont"/>
    <w:rsid w:val="004809C3"/>
  </w:style>
  <w:style w:type="character" w:customStyle="1" w:styleId="slug-doi-wrapper">
    <w:name w:val="slug-doi-wrapper"/>
    <w:basedOn w:val="DefaultParagraphFont"/>
    <w:rsid w:val="004809C3"/>
  </w:style>
  <w:style w:type="character" w:customStyle="1" w:styleId="slug-metadata-noteahead-of-print">
    <w:name w:val="slug-metadata-note ahead-of-print"/>
    <w:basedOn w:val="DefaultParagraphFont"/>
    <w:rsid w:val="004809C3"/>
  </w:style>
  <w:style w:type="character" w:customStyle="1" w:styleId="slug-ahead-of-print-date">
    <w:name w:val="slug-ahead-of-print-date"/>
    <w:basedOn w:val="DefaultParagraphFont"/>
    <w:rsid w:val="004809C3"/>
  </w:style>
  <w:style w:type="character" w:customStyle="1" w:styleId="medium-bold">
    <w:name w:val="medium-bold"/>
    <w:basedOn w:val="DefaultParagraphFont"/>
    <w:rsid w:val="004809C3"/>
  </w:style>
  <w:style w:type="character" w:customStyle="1" w:styleId="updated-short-citation">
    <w:name w:val="updated-short-citation"/>
    <w:basedOn w:val="DefaultParagraphFont"/>
    <w:rsid w:val="004809C3"/>
  </w:style>
  <w:style w:type="character" w:customStyle="1" w:styleId="goohl0">
    <w:name w:val="goohl0"/>
    <w:basedOn w:val="DefaultParagraphFont"/>
    <w:rsid w:val="004809C3"/>
  </w:style>
  <w:style w:type="character" w:customStyle="1" w:styleId="CharChar6">
    <w:name w:val="Char Char6"/>
    <w:rsid w:val="004809C3"/>
    <w:rPr>
      <w:rFonts w:ascii="Arial" w:hAnsi="Arial" w:cs="Arial" w:hint="default"/>
      <w:bCs/>
      <w:sz w:val="16"/>
      <w:szCs w:val="26"/>
      <w:lang w:val="en-US" w:eastAsia="en-US" w:bidi="ar-SA"/>
    </w:rPr>
  </w:style>
  <w:style w:type="character" w:customStyle="1" w:styleId="TagCharChar1">
    <w:name w:val="Tag Char Char1"/>
    <w:rsid w:val="004809C3"/>
    <w:rPr>
      <w:b/>
      <w:bCs w:val="0"/>
      <w:sz w:val="24"/>
      <w:szCs w:val="24"/>
      <w:lang w:val="en-US" w:eastAsia="en-US" w:bidi="ar-SA"/>
    </w:rPr>
  </w:style>
  <w:style w:type="character" w:customStyle="1" w:styleId="12TimesNewRoman">
    <w:name w:val="12 Times New Roman"/>
    <w:rsid w:val="004809C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09C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809C3"/>
    <w:rPr>
      <w:rFonts w:ascii="Times New Roman" w:hAnsi="Times New Roman" w:cs="Times New Roman" w:hint="default"/>
      <w:strike w:val="0"/>
      <w:dstrike w:val="0"/>
      <w:sz w:val="14"/>
      <w:u w:val="none"/>
      <w:effect w:val="none"/>
    </w:rPr>
  </w:style>
  <w:style w:type="character" w:customStyle="1" w:styleId="F8-UnderlineBold">
    <w:name w:val="F8 - Underline/Bold"/>
    <w:rsid w:val="004809C3"/>
    <w:rPr>
      <w:rFonts w:ascii="Times New Roman" w:hAnsi="Times New Roman" w:cs="Times New Roman" w:hint="default"/>
      <w:b/>
      <w:bCs w:val="0"/>
      <w:sz w:val="20"/>
      <w:u w:val="single"/>
    </w:rPr>
  </w:style>
  <w:style w:type="character" w:customStyle="1" w:styleId="F7-SmallFont">
    <w:name w:val="F7 - Small Font"/>
    <w:rsid w:val="004809C3"/>
    <w:rPr>
      <w:rFonts w:ascii="Times New Roman" w:hAnsi="Times New Roman" w:cs="Times New Roman" w:hint="default"/>
      <w:sz w:val="14"/>
    </w:rPr>
  </w:style>
  <w:style w:type="character" w:customStyle="1" w:styleId="Brief-Bold">
    <w:name w:val="Brief - Bold"/>
    <w:rsid w:val="004809C3"/>
    <w:rPr>
      <w:rFonts w:ascii="Times New Roman" w:hAnsi="Times New Roman" w:cs="Times New Roman" w:hint="default"/>
      <w:b/>
      <w:bCs w:val="0"/>
    </w:rPr>
  </w:style>
  <w:style w:type="character" w:customStyle="1" w:styleId="Card-Underline">
    <w:name w:val="Card - Underline"/>
    <w:rsid w:val="004809C3"/>
    <w:rPr>
      <w:rFonts w:ascii="Times New Roman" w:hAnsi="Times New Roman" w:cs="Times New Roman" w:hint="default"/>
      <w:u w:val="single"/>
    </w:rPr>
  </w:style>
  <w:style w:type="character" w:customStyle="1" w:styleId="beriefunderline">
    <w:name w:val="berief = underline"/>
    <w:rsid w:val="004809C3"/>
    <w:rPr>
      <w:rFonts w:ascii="Times New Roman" w:eastAsia="Times New Roman" w:hAnsi="Times New Roman" w:cs="Times New Roman" w:hint="default"/>
      <w:sz w:val="20"/>
      <w:u w:val="single"/>
    </w:rPr>
  </w:style>
  <w:style w:type="character" w:customStyle="1" w:styleId="BoldText10pt">
    <w:name w:val="Bold Text 10 pt"/>
    <w:rsid w:val="004809C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809C3"/>
  </w:style>
  <w:style w:type="character" w:customStyle="1" w:styleId="SC4208902">
    <w:name w:val="SC.4.208902"/>
    <w:rsid w:val="004809C3"/>
    <w:rPr>
      <w:rFonts w:ascii="Century" w:hAnsi="Century" w:cs="Century" w:hint="default"/>
      <w:color w:val="000000"/>
      <w:sz w:val="22"/>
      <w:szCs w:val="22"/>
    </w:rPr>
  </w:style>
  <w:style w:type="character" w:customStyle="1" w:styleId="SC4208915">
    <w:name w:val="SC.4.208915"/>
    <w:rsid w:val="004809C3"/>
    <w:rPr>
      <w:rFonts w:ascii="Century" w:hAnsi="Century" w:cs="Century" w:hint="default"/>
      <w:color w:val="000000"/>
      <w:sz w:val="13"/>
      <w:szCs w:val="13"/>
    </w:rPr>
  </w:style>
  <w:style w:type="character" w:customStyle="1" w:styleId="SC273764">
    <w:name w:val="SC.2.73764"/>
    <w:rsid w:val="004809C3"/>
    <w:rPr>
      <w:rFonts w:ascii="Century" w:hAnsi="Century" w:cs="Century" w:hint="default"/>
      <w:color w:val="000000"/>
      <w:sz w:val="72"/>
      <w:szCs w:val="72"/>
    </w:rPr>
  </w:style>
  <w:style w:type="character" w:customStyle="1" w:styleId="SC273779">
    <w:name w:val="SC.2.73779"/>
    <w:rsid w:val="004809C3"/>
    <w:rPr>
      <w:rFonts w:ascii="Century" w:hAnsi="Century" w:cs="Century" w:hint="default"/>
      <w:color w:val="000000"/>
      <w:sz w:val="40"/>
      <w:szCs w:val="40"/>
    </w:rPr>
  </w:style>
  <w:style w:type="character" w:customStyle="1" w:styleId="SC273763">
    <w:name w:val="SC.2.73763"/>
    <w:rsid w:val="004809C3"/>
    <w:rPr>
      <w:rFonts w:ascii="Century" w:hAnsi="Century" w:cs="Century" w:hint="default"/>
      <w:b/>
      <w:bCs/>
      <w:color w:val="000000"/>
    </w:rPr>
  </w:style>
  <w:style w:type="character" w:customStyle="1" w:styleId="SC4208910">
    <w:name w:val="SC.4.208910"/>
    <w:rsid w:val="004809C3"/>
    <w:rPr>
      <w:rFonts w:ascii="Century" w:hAnsi="Century" w:cs="Century" w:hint="default"/>
      <w:color w:val="000000"/>
      <w:sz w:val="28"/>
      <w:szCs w:val="28"/>
    </w:rPr>
  </w:style>
  <w:style w:type="character" w:customStyle="1" w:styleId="SC4208911">
    <w:name w:val="SC.4.208911"/>
    <w:rsid w:val="004809C3"/>
    <w:rPr>
      <w:rFonts w:ascii="Century" w:hAnsi="Century" w:cs="Century" w:hint="default"/>
      <w:color w:val="000000"/>
    </w:rPr>
  </w:style>
  <w:style w:type="character" w:customStyle="1" w:styleId="articlesubtitle">
    <w:name w:val="article_sub_title"/>
    <w:basedOn w:val="DefaultParagraphFont"/>
    <w:rsid w:val="004809C3"/>
  </w:style>
  <w:style w:type="character" w:customStyle="1" w:styleId="newsdate2">
    <w:name w:val="news_date2"/>
    <w:basedOn w:val="DefaultParagraphFont"/>
    <w:rsid w:val="004809C3"/>
  </w:style>
  <w:style w:type="character" w:customStyle="1" w:styleId="readarticleheader">
    <w:name w:val="readarticleheader"/>
    <w:basedOn w:val="DefaultParagraphFont"/>
    <w:rsid w:val="004809C3"/>
  </w:style>
  <w:style w:type="character" w:customStyle="1" w:styleId="UnderlineChar20">
    <w:name w:val="Underline Char2"/>
    <w:rsid w:val="004809C3"/>
    <w:rPr>
      <w:rFonts w:ascii="Trebuchet MS" w:hAnsi="Trebuchet MS" w:hint="default"/>
      <w:u w:val="thick"/>
      <w:lang w:val="en-US" w:eastAsia="zh-CN" w:bidi="ar-SA"/>
    </w:rPr>
  </w:style>
  <w:style w:type="character" w:customStyle="1" w:styleId="BoldUnderliningChar">
    <w:name w:val="Bold Underlining Char"/>
    <w:rsid w:val="004809C3"/>
    <w:rPr>
      <w:rFonts w:ascii="Arial Narrow" w:eastAsia="Times New Roman" w:hAnsi="Arial Narrow" w:hint="default"/>
      <w:b/>
      <w:bCs w:val="0"/>
      <w:szCs w:val="24"/>
      <w:u w:val="single"/>
      <w:lang w:val="en-GB" w:eastAsia="en-US" w:bidi="ar-SA"/>
    </w:rPr>
  </w:style>
  <w:style w:type="character" w:customStyle="1" w:styleId="medium-normal1">
    <w:name w:val="medium-normal1"/>
    <w:rsid w:val="004809C3"/>
    <w:rPr>
      <w:rFonts w:ascii="Arial" w:hAnsi="Arial" w:cs="Arial" w:hint="default"/>
      <w:b w:val="0"/>
      <w:bCs w:val="0"/>
      <w:i w:val="0"/>
      <w:iCs w:val="0"/>
      <w:sz w:val="20"/>
      <w:szCs w:val="20"/>
    </w:rPr>
  </w:style>
  <w:style w:type="character" w:customStyle="1" w:styleId="UnderlinedCardChar0">
    <w:name w:val="Underlined Card Char"/>
    <w:rsid w:val="004809C3"/>
    <w:rPr>
      <w:rFonts w:ascii="Palatino Linotype" w:hAnsi="Palatino Linotype" w:hint="default"/>
      <w:u w:val="single"/>
      <w:lang w:val="en-US" w:eastAsia="en-US" w:bidi="ar-SA"/>
    </w:rPr>
  </w:style>
  <w:style w:type="character" w:customStyle="1" w:styleId="char">
    <w:name w:val="char"/>
    <w:basedOn w:val="DefaultParagraphFont"/>
    <w:rsid w:val="004809C3"/>
  </w:style>
  <w:style w:type="character" w:customStyle="1" w:styleId="UnderlineCharCharCharCharCharChar">
    <w:name w:val="Underline Char Char Char Char Char Char"/>
    <w:rsid w:val="004809C3"/>
    <w:rPr>
      <w:rFonts w:ascii="Arial Narrow" w:hAnsi="Arial Narrow" w:hint="default"/>
      <w:szCs w:val="24"/>
      <w:u w:val="single"/>
      <w:lang w:val="en-US" w:eastAsia="en-US" w:bidi="ar-SA"/>
    </w:rPr>
  </w:style>
  <w:style w:type="character" w:customStyle="1" w:styleId="klink">
    <w:name w:val="klink"/>
    <w:basedOn w:val="DefaultParagraphFont"/>
    <w:rsid w:val="004809C3"/>
  </w:style>
  <w:style w:type="character" w:customStyle="1" w:styleId="date10">
    <w:name w:val="date1"/>
    <w:basedOn w:val="DefaultParagraphFont"/>
    <w:rsid w:val="004809C3"/>
  </w:style>
  <w:style w:type="character" w:customStyle="1" w:styleId="bolding1">
    <w:name w:val="bolding1"/>
    <w:rsid w:val="004809C3"/>
    <w:rPr>
      <w:b/>
      <w:bCs/>
    </w:rPr>
  </w:style>
  <w:style w:type="character" w:customStyle="1" w:styleId="bookoptions1">
    <w:name w:val="book_options1"/>
    <w:rsid w:val="004809C3"/>
    <w:rPr>
      <w:b/>
      <w:bCs/>
      <w:color w:val="333366"/>
    </w:rPr>
  </w:style>
  <w:style w:type="character" w:customStyle="1" w:styleId="descriptionblock">
    <w:name w:val="description block"/>
    <w:basedOn w:val="DefaultParagraphFont"/>
    <w:rsid w:val="004809C3"/>
  </w:style>
  <w:style w:type="character" w:customStyle="1" w:styleId="detailsboxblock">
    <w:name w:val="detailsbox block"/>
    <w:basedOn w:val="DefaultParagraphFont"/>
    <w:rsid w:val="004809C3"/>
  </w:style>
  <w:style w:type="character" w:customStyle="1" w:styleId="Char3">
    <w:name w:val="Char3"/>
    <w:rsid w:val="004809C3"/>
    <w:rPr>
      <w:rFonts w:ascii="Arial" w:hAnsi="Arial" w:cs="Arial" w:hint="default"/>
      <w:bCs/>
      <w:u w:val="thick"/>
      <w:lang w:val="en-US" w:eastAsia="en-US" w:bidi="ar-SA"/>
    </w:rPr>
  </w:style>
  <w:style w:type="character" w:customStyle="1" w:styleId="texto11">
    <w:name w:val="texto11"/>
    <w:rsid w:val="004809C3"/>
    <w:rPr>
      <w:rFonts w:ascii="Arial" w:hAnsi="Arial" w:cs="Arial" w:hint="default"/>
      <w:b w:val="0"/>
      <w:bCs w:val="0"/>
      <w:i w:val="0"/>
      <w:iCs w:val="0"/>
      <w:caps w:val="0"/>
      <w:color w:val="000000"/>
      <w:sz w:val="26"/>
      <w:szCs w:val="26"/>
    </w:rPr>
  </w:style>
  <w:style w:type="character" w:customStyle="1" w:styleId="CardTagChar">
    <w:name w:val="Card Tag Char"/>
    <w:rsid w:val="004809C3"/>
    <w:rPr>
      <w:rFonts w:ascii="Arial Narrow" w:hAnsi="Arial Narrow" w:hint="default"/>
      <w:b/>
      <w:bCs w:val="0"/>
      <w:sz w:val="24"/>
      <w:szCs w:val="24"/>
      <w:lang w:val="en-US" w:eastAsia="en-US" w:bidi="ar-SA"/>
    </w:rPr>
  </w:style>
  <w:style w:type="character" w:customStyle="1" w:styleId="DebateCiteCharCharChar">
    <w:name w:val="Debate Cite Char Char Char"/>
    <w:rsid w:val="004809C3"/>
    <w:rPr>
      <w:b/>
      <w:bCs w:val="0"/>
      <w:sz w:val="32"/>
      <w:szCs w:val="32"/>
      <w:lang w:val="en-US" w:eastAsia="en-US" w:bidi="ar-SA"/>
    </w:rPr>
  </w:style>
  <w:style w:type="character" w:customStyle="1" w:styleId="Style10ptBold">
    <w:name w:val="Style 10 pt Bold"/>
    <w:rsid w:val="004809C3"/>
    <w:rPr>
      <w:b/>
      <w:bCs/>
      <w:sz w:val="20"/>
    </w:rPr>
  </w:style>
  <w:style w:type="character" w:customStyle="1" w:styleId="text9">
    <w:name w:val="text9"/>
    <w:basedOn w:val="DefaultParagraphFont"/>
    <w:rsid w:val="004809C3"/>
  </w:style>
  <w:style w:type="character" w:customStyle="1" w:styleId="text21">
    <w:name w:val="text21"/>
    <w:basedOn w:val="DefaultParagraphFont"/>
    <w:rsid w:val="004809C3"/>
  </w:style>
  <w:style w:type="character" w:customStyle="1" w:styleId="text19">
    <w:name w:val="text19"/>
    <w:basedOn w:val="DefaultParagraphFont"/>
    <w:rsid w:val="004809C3"/>
  </w:style>
  <w:style w:type="character" w:customStyle="1" w:styleId="term2">
    <w:name w:val="term2"/>
    <w:rsid w:val="004809C3"/>
    <w:rPr>
      <w:b/>
      <w:bCs/>
    </w:rPr>
  </w:style>
  <w:style w:type="character" w:customStyle="1" w:styleId="pmterms12">
    <w:name w:val="pmterms12"/>
    <w:rsid w:val="004809C3"/>
    <w:rPr>
      <w:b/>
      <w:bCs/>
      <w:i w:val="0"/>
      <w:iCs w:val="0"/>
      <w:color w:val="000000"/>
    </w:rPr>
  </w:style>
  <w:style w:type="character" w:customStyle="1" w:styleId="ToReadChar">
    <w:name w:val="To Read Char"/>
    <w:rsid w:val="004809C3"/>
    <w:rPr>
      <w:rFonts w:ascii="Verdana" w:hAnsi="Verdana" w:hint="default"/>
      <w:b/>
      <w:bCs w:val="0"/>
      <w:szCs w:val="24"/>
      <w:u w:val="single"/>
      <w:lang w:val="en-US" w:eastAsia="en-US" w:bidi="ar-SA"/>
    </w:rPr>
  </w:style>
  <w:style w:type="character" w:customStyle="1" w:styleId="ToReadCharChar">
    <w:name w:val="To Read Char Char"/>
    <w:rsid w:val="004809C3"/>
    <w:rPr>
      <w:rFonts w:ascii="Verdana" w:hAnsi="Verdana" w:hint="default"/>
      <w:b/>
      <w:bCs w:val="0"/>
      <w:szCs w:val="24"/>
      <w:u w:val="single"/>
      <w:lang w:val="en-US" w:eastAsia="en-US" w:bidi="ar-SA"/>
    </w:rPr>
  </w:style>
  <w:style w:type="character" w:customStyle="1" w:styleId="bio">
    <w:name w:val="bio"/>
    <w:basedOn w:val="DefaultParagraphFont"/>
    <w:rsid w:val="004809C3"/>
  </w:style>
  <w:style w:type="character" w:customStyle="1" w:styleId="storytextstyle">
    <w:name w:val="storytextstyle"/>
    <w:basedOn w:val="DefaultParagraphFont"/>
    <w:rsid w:val="004809C3"/>
  </w:style>
  <w:style w:type="character" w:customStyle="1" w:styleId="cardunderlinedCharChar">
    <w:name w:val="card underlined Char Char"/>
    <w:rsid w:val="004809C3"/>
    <w:rPr>
      <w:rFonts w:ascii="Arial" w:hAnsi="Arial" w:cs="Arial" w:hint="default"/>
      <w:sz w:val="22"/>
      <w:szCs w:val="24"/>
      <w:u w:val="single"/>
      <w:lang w:val="en-US" w:eastAsia="en-US" w:bidi="ar-SA"/>
    </w:rPr>
  </w:style>
  <w:style w:type="character" w:customStyle="1" w:styleId="Style2Char0">
    <w:name w:val="Style2 Char"/>
    <w:rsid w:val="004809C3"/>
    <w:rPr>
      <w:rFonts w:ascii="Book Antiqua" w:hAnsi="Book Antiqua" w:hint="default"/>
      <w:u w:val="thick"/>
      <w:lang w:val="en-US" w:eastAsia="en-US" w:bidi="ar-SA"/>
    </w:rPr>
  </w:style>
  <w:style w:type="character" w:customStyle="1" w:styleId="Style2Char1">
    <w:name w:val="Style2 Char1"/>
    <w:rsid w:val="004809C3"/>
    <w:rPr>
      <w:rFonts w:ascii="Book Antiqua" w:hAnsi="Book Antiqua" w:hint="default"/>
      <w:szCs w:val="24"/>
      <w:u w:val="thick"/>
      <w:lang w:val="en-US" w:eastAsia="en-US" w:bidi="ar-SA"/>
    </w:rPr>
  </w:style>
  <w:style w:type="character" w:customStyle="1" w:styleId="articlehead21">
    <w:name w:val="articlehead21"/>
    <w:rsid w:val="004809C3"/>
    <w:rPr>
      <w:rFonts w:ascii="Arial" w:hAnsi="Arial" w:cs="Arial" w:hint="default"/>
      <w:b/>
      <w:bCs/>
      <w:color w:val="660000"/>
      <w:sz w:val="20"/>
      <w:szCs w:val="20"/>
    </w:rPr>
  </w:style>
  <w:style w:type="character" w:customStyle="1" w:styleId="TagCiteChar1">
    <w:name w:val="Tag/Cite Char1"/>
    <w:rsid w:val="004809C3"/>
    <w:rPr>
      <w:b/>
      <w:bCs w:val="0"/>
      <w:lang w:val="en-US" w:eastAsia="en-US" w:bidi="ar-SA"/>
    </w:rPr>
  </w:style>
  <w:style w:type="character" w:customStyle="1" w:styleId="goohl2">
    <w:name w:val="goohl2"/>
    <w:basedOn w:val="DefaultParagraphFont"/>
    <w:rsid w:val="004809C3"/>
  </w:style>
  <w:style w:type="character" w:customStyle="1" w:styleId="CardCharChar0">
    <w:name w:val="Card Char Char"/>
    <w:rsid w:val="004809C3"/>
    <w:rPr>
      <w:lang w:val="en-US" w:eastAsia="en-US" w:bidi="ar-SA"/>
    </w:rPr>
  </w:style>
  <w:style w:type="character" w:customStyle="1" w:styleId="BriefTitle1Char">
    <w:name w:val="Brief Title 1 Char"/>
    <w:rsid w:val="004809C3"/>
    <w:rPr>
      <w:b/>
      <w:bCs w:val="0"/>
      <w:u w:val="single"/>
      <w:lang w:val="en-US" w:eastAsia="en-US" w:bidi="ar-SA"/>
    </w:rPr>
  </w:style>
  <w:style w:type="character" w:customStyle="1" w:styleId="TagCiteCharChar">
    <w:name w:val="Tag/Cite Char Char"/>
    <w:rsid w:val="004809C3"/>
    <w:rPr>
      <w:b/>
      <w:bCs w:val="0"/>
      <w:lang w:val="en-US" w:eastAsia="en-US" w:bidi="ar-SA"/>
    </w:rPr>
  </w:style>
  <w:style w:type="character" w:customStyle="1" w:styleId="btx">
    <w:name w:val="btx"/>
    <w:basedOn w:val="DefaultParagraphFont"/>
    <w:rsid w:val="004809C3"/>
  </w:style>
  <w:style w:type="character" w:customStyle="1" w:styleId="CardChar1">
    <w:name w:val="Card Char1"/>
    <w:rsid w:val="004809C3"/>
    <w:rPr>
      <w:lang w:val="en-US" w:eastAsia="en-US" w:bidi="ar-SA"/>
    </w:rPr>
  </w:style>
  <w:style w:type="character" w:customStyle="1" w:styleId="prodgeneral1">
    <w:name w:val="prodgeneral1"/>
    <w:rsid w:val="004809C3"/>
    <w:rPr>
      <w:rFonts w:ascii="Verdana" w:hAnsi="Verdana" w:hint="default"/>
      <w:b w:val="0"/>
      <w:bCs w:val="0"/>
      <w:caps w:val="0"/>
      <w:color w:val="000000"/>
      <w:spacing w:val="0"/>
      <w:sz w:val="16"/>
      <w:szCs w:val="16"/>
    </w:rPr>
  </w:style>
  <w:style w:type="character" w:customStyle="1" w:styleId="summary1">
    <w:name w:val="summary1"/>
    <w:rsid w:val="004809C3"/>
    <w:rPr>
      <w:rFonts w:ascii="Arial" w:hAnsi="Arial" w:cs="Arial" w:hint="default"/>
      <w:sz w:val="18"/>
      <w:szCs w:val="18"/>
    </w:rPr>
  </w:style>
  <w:style w:type="character" w:customStyle="1" w:styleId="text3">
    <w:name w:val="text3"/>
    <w:basedOn w:val="DefaultParagraphFont"/>
    <w:rsid w:val="004809C3"/>
  </w:style>
  <w:style w:type="character" w:customStyle="1" w:styleId="cardtextsmallChar">
    <w:name w:val="card text small Char"/>
    <w:rsid w:val="004809C3"/>
    <w:rPr>
      <w:rFonts w:ascii="Arial Narrow" w:hAnsi="Arial Narrow" w:hint="default"/>
      <w:sz w:val="16"/>
      <w:szCs w:val="24"/>
      <w:lang w:val="en-US" w:eastAsia="en-US" w:bidi="ar-SA"/>
    </w:rPr>
  </w:style>
  <w:style w:type="character" w:customStyle="1" w:styleId="countrytitle1">
    <w:name w:val="countrytitle1"/>
    <w:rsid w:val="004809C3"/>
    <w:rPr>
      <w:rFonts w:ascii="Verdana" w:hAnsi="Verdana" w:hint="default"/>
      <w:b/>
      <w:bCs/>
      <w:color w:val="293643"/>
      <w:sz w:val="24"/>
      <w:szCs w:val="24"/>
    </w:rPr>
  </w:style>
  <w:style w:type="character" w:customStyle="1" w:styleId="storyheader1">
    <w:name w:val="storyheader1"/>
    <w:rsid w:val="004809C3"/>
    <w:rPr>
      <w:rFonts w:ascii="Verdana" w:hAnsi="Verdana" w:hint="default"/>
      <w:b/>
      <w:bCs/>
      <w:color w:val="000000"/>
      <w:sz w:val="21"/>
      <w:szCs w:val="21"/>
    </w:rPr>
  </w:style>
  <w:style w:type="character" w:customStyle="1" w:styleId="cardunderlinedChar0">
    <w:name w:val="card underlined Char"/>
    <w:rsid w:val="004809C3"/>
    <w:rPr>
      <w:rFonts w:ascii="Arial" w:hAnsi="Arial" w:cs="Arial" w:hint="default"/>
      <w:sz w:val="22"/>
      <w:szCs w:val="24"/>
      <w:u w:val="single"/>
      <w:lang w:val="en-US" w:eastAsia="en-US" w:bidi="ar-SA"/>
    </w:rPr>
  </w:style>
  <w:style w:type="character" w:customStyle="1" w:styleId="article1">
    <w:name w:val="article1"/>
    <w:rsid w:val="004809C3"/>
    <w:rPr>
      <w:rFonts w:ascii="Verdana" w:hAnsi="Verdana" w:hint="default"/>
      <w:color w:val="333333"/>
      <w:sz w:val="16"/>
      <w:szCs w:val="16"/>
    </w:rPr>
  </w:style>
  <w:style w:type="character" w:customStyle="1" w:styleId="story-posted-date1">
    <w:name w:val="story-posted-date1"/>
    <w:rsid w:val="004809C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09C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809C3"/>
  </w:style>
  <w:style w:type="character" w:customStyle="1" w:styleId="textmedium">
    <w:name w:val="textmedium"/>
    <w:basedOn w:val="DefaultParagraphFont"/>
    <w:rsid w:val="004809C3"/>
  </w:style>
  <w:style w:type="character" w:customStyle="1" w:styleId="citation1">
    <w:name w:val="citation1"/>
    <w:rsid w:val="004809C3"/>
    <w:rPr>
      <w:rFonts w:ascii="Verdana" w:hAnsi="Verdana" w:hint="default"/>
      <w:sz w:val="17"/>
      <w:szCs w:val="17"/>
    </w:rPr>
  </w:style>
  <w:style w:type="character" w:customStyle="1" w:styleId="hithighlite">
    <w:name w:val="hithighlite"/>
    <w:basedOn w:val="DefaultParagraphFont"/>
    <w:rsid w:val="004809C3"/>
  </w:style>
  <w:style w:type="character" w:customStyle="1" w:styleId="articlecontent">
    <w:name w:val="articlecontent"/>
    <w:basedOn w:val="DefaultParagraphFont"/>
    <w:rsid w:val="004809C3"/>
  </w:style>
  <w:style w:type="character" w:customStyle="1" w:styleId="fource1">
    <w:name w:val="fource1"/>
    <w:rsid w:val="004809C3"/>
    <w:rPr>
      <w:sz w:val="34"/>
      <w:szCs w:val="34"/>
    </w:rPr>
  </w:style>
  <w:style w:type="character" w:customStyle="1" w:styleId="LanguageStrikeChar">
    <w:name w:val="Language Strike Char"/>
    <w:rsid w:val="004809C3"/>
    <w:rPr>
      <w:rFonts w:ascii="Arial Narrow" w:hAnsi="Arial Narrow" w:hint="default"/>
      <w:strike/>
      <w:szCs w:val="24"/>
      <w:lang w:val="en-US" w:eastAsia="en-US" w:bidi="ar-SA"/>
    </w:rPr>
  </w:style>
  <w:style w:type="character" w:customStyle="1" w:styleId="normal11">
    <w:name w:val="normal1"/>
    <w:basedOn w:val="DefaultParagraphFont"/>
    <w:rsid w:val="004809C3"/>
  </w:style>
  <w:style w:type="character" w:customStyle="1" w:styleId="ds">
    <w:name w:val="ds"/>
    <w:basedOn w:val="DefaultParagraphFont"/>
    <w:rsid w:val="004809C3"/>
  </w:style>
  <w:style w:type="character" w:customStyle="1" w:styleId="UnderliningChar1">
    <w:name w:val="Underlining Char1"/>
    <w:rsid w:val="004809C3"/>
    <w:rPr>
      <w:rFonts w:ascii="Arial Narrow" w:hAnsi="Arial Narrow" w:hint="default"/>
      <w:szCs w:val="24"/>
      <w:u w:val="single"/>
      <w:lang w:val="en-US" w:eastAsia="en-US" w:bidi="ar-SA"/>
    </w:rPr>
  </w:style>
  <w:style w:type="character" w:customStyle="1" w:styleId="UnderliningChar2">
    <w:name w:val="Underlining Char2"/>
    <w:rsid w:val="004809C3"/>
    <w:rPr>
      <w:rFonts w:ascii="Arial Narrow" w:hAnsi="Arial Narrow" w:hint="default"/>
      <w:szCs w:val="24"/>
      <w:u w:val="single"/>
      <w:lang w:val="en-US" w:eastAsia="en-US" w:bidi="ar-SA"/>
    </w:rPr>
  </w:style>
  <w:style w:type="character" w:customStyle="1" w:styleId="MicroTextChar1">
    <w:name w:val="MicroText Char1"/>
    <w:rsid w:val="004809C3"/>
    <w:rPr>
      <w:rFonts w:ascii="Arial Narrow" w:hAnsi="Arial Narrow" w:hint="default"/>
      <w:sz w:val="12"/>
      <w:szCs w:val="24"/>
      <w:lang w:val="en-US" w:eastAsia="en-US" w:bidi="ar-SA"/>
    </w:rPr>
  </w:style>
  <w:style w:type="character" w:customStyle="1" w:styleId="DefaultPara">
    <w:name w:val="Default Para"/>
    <w:rsid w:val="004809C3"/>
    <w:rPr>
      <w:sz w:val="20"/>
    </w:rPr>
  </w:style>
  <w:style w:type="character" w:customStyle="1" w:styleId="SYSHYPERTEXT">
    <w:name w:val="SYS_HYPERTEXT"/>
    <w:rsid w:val="004809C3"/>
    <w:rPr>
      <w:color w:val="0000FF"/>
      <w:u w:val="single"/>
    </w:rPr>
  </w:style>
  <w:style w:type="character" w:customStyle="1" w:styleId="Hyperlink1">
    <w:name w:val="Hyperlink1"/>
    <w:rsid w:val="004809C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09C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09C3"/>
    <w:rPr>
      <w:rFonts w:ascii="Arial Narrow" w:hAnsi="Arial Narrow" w:hint="default"/>
      <w:noProof w:val="0"/>
      <w:szCs w:val="24"/>
      <w:u w:val="single"/>
      <w:lang w:val="en-US" w:eastAsia="en-US" w:bidi="ar-SA"/>
    </w:rPr>
  </w:style>
  <w:style w:type="character" w:customStyle="1" w:styleId="BlockHeading1Char">
    <w:name w:val="Block Heading 1 Char"/>
    <w:rsid w:val="004809C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809C3"/>
    <w:rPr>
      <w:b/>
      <w:bCs w:val="0"/>
      <w:sz w:val="24"/>
      <w:szCs w:val="24"/>
      <w:u w:val="single"/>
      <w:lang w:val="en-US" w:eastAsia="en-US" w:bidi="ar-SA"/>
    </w:rPr>
  </w:style>
  <w:style w:type="character" w:customStyle="1" w:styleId="StyleTagTimesNewRomanChar">
    <w:name w:val="Style Tag + Times New Roman Char"/>
    <w:rsid w:val="004809C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09C3"/>
    <w:rPr>
      <w:rFonts w:ascii="Arial Narrow" w:hAnsi="Arial Narrow" w:cs="Arial" w:hint="default"/>
      <w:b/>
      <w:bCs/>
      <w:iCs/>
      <w:sz w:val="24"/>
      <w:szCs w:val="28"/>
      <w:lang w:val="en-US" w:eastAsia="en-US" w:bidi="ar-SA"/>
    </w:rPr>
  </w:style>
  <w:style w:type="character" w:customStyle="1" w:styleId="UnderliningCharChar">
    <w:name w:val="Underlining Char Char"/>
    <w:rsid w:val="004809C3"/>
    <w:rPr>
      <w:rFonts w:ascii="Arial Narrow" w:hAnsi="Arial Narrow" w:hint="default"/>
      <w:szCs w:val="24"/>
      <w:u w:val="single"/>
      <w:lang w:val="en-US" w:eastAsia="en-US" w:bidi="ar-SA"/>
    </w:rPr>
  </w:style>
  <w:style w:type="character" w:customStyle="1" w:styleId="StyleArialNarrow12ptBold">
    <w:name w:val="Style Arial Narrow 12 pt Bold"/>
    <w:rsid w:val="004809C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809C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809C3"/>
    <w:rPr>
      <w:noProof w:val="0"/>
      <w:u w:val="single"/>
      <w:lang w:val="en-US" w:eastAsia="en-US" w:bidi="ar-SA"/>
    </w:rPr>
  </w:style>
  <w:style w:type="character" w:customStyle="1" w:styleId="UnderlinedCharChar1">
    <w:name w:val="Underlined Char Char1"/>
    <w:rsid w:val="004809C3"/>
    <w:rPr>
      <w:rFonts w:ascii="Bell MT" w:eastAsia="Times New Roman" w:hAnsi="Bell MT" w:hint="default"/>
      <w:bCs/>
      <w:iCs/>
      <w:sz w:val="22"/>
      <w:u w:val="single"/>
    </w:rPr>
  </w:style>
  <w:style w:type="character" w:customStyle="1" w:styleId="Heading2CharChar2">
    <w:name w:val="Heading 2 Char Char2"/>
    <w:rsid w:val="004809C3"/>
    <w:rPr>
      <w:rFonts w:ascii="Arial" w:hAnsi="Arial" w:cs="Arial" w:hint="default"/>
      <w:b/>
      <w:bCs/>
      <w:iCs/>
      <w:sz w:val="22"/>
      <w:szCs w:val="28"/>
      <w:lang w:val="en-US" w:eastAsia="en-US" w:bidi="ar-SA"/>
    </w:rPr>
  </w:style>
  <w:style w:type="character" w:customStyle="1" w:styleId="doctitle">
    <w:name w:val="doctitle"/>
    <w:rsid w:val="004809C3"/>
  </w:style>
  <w:style w:type="character" w:customStyle="1" w:styleId="cardtext-underlined0">
    <w:name w:val="card text- underlined"/>
    <w:rsid w:val="004809C3"/>
    <w:rPr>
      <w:rFonts w:ascii="Garamond" w:hAnsi="Garamond" w:hint="default"/>
      <w:u w:val="single"/>
    </w:rPr>
  </w:style>
  <w:style w:type="character" w:customStyle="1" w:styleId="BodyText1">
    <w:name w:val="Body Text1"/>
    <w:basedOn w:val="DefaultParagraphFont"/>
    <w:rsid w:val="004809C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809C3"/>
  </w:style>
  <w:style w:type="character" w:customStyle="1" w:styleId="BriefTitleChar">
    <w:name w:val="Brief Title Char"/>
    <w:basedOn w:val="DefaultParagraphFont"/>
    <w:rsid w:val="004809C3"/>
    <w:rPr>
      <w:b/>
      <w:bCs w:val="0"/>
      <w:sz w:val="24"/>
      <w:szCs w:val="24"/>
      <w:u w:val="single"/>
      <w:lang w:val="en-US" w:eastAsia="en-US" w:bidi="ar-SA"/>
    </w:rPr>
  </w:style>
  <w:style w:type="character" w:customStyle="1" w:styleId="BriefTitle2Char">
    <w:name w:val="Brief Title 2 Char"/>
    <w:basedOn w:val="BriefTitleChar"/>
    <w:rsid w:val="004809C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09C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809C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09C3"/>
    <w:rPr>
      <w:rFonts w:ascii="AGaramond" w:hAnsi="AGaramond" w:cs="AGaramond" w:hint="default"/>
      <w:color w:val="211D1E"/>
      <w:sz w:val="14"/>
      <w:szCs w:val="14"/>
    </w:rPr>
  </w:style>
  <w:style w:type="character" w:customStyle="1" w:styleId="CharacterStyle2">
    <w:name w:val="Character Style 2"/>
    <w:uiPriority w:val="99"/>
    <w:rsid w:val="004809C3"/>
    <w:rPr>
      <w:sz w:val="20"/>
      <w:szCs w:val="20"/>
    </w:rPr>
  </w:style>
  <w:style w:type="character" w:customStyle="1" w:styleId="cross-head">
    <w:name w:val="cross-head"/>
    <w:rsid w:val="004809C3"/>
  </w:style>
  <w:style w:type="character" w:customStyle="1" w:styleId="Subtitle1">
    <w:name w:val="Subtitle1"/>
    <w:rsid w:val="004809C3"/>
  </w:style>
  <w:style w:type="character" w:customStyle="1" w:styleId="metaorigin">
    <w:name w:val="meta_origin"/>
    <w:rsid w:val="004809C3"/>
  </w:style>
  <w:style w:type="character" w:customStyle="1" w:styleId="mandelbrotrefrag">
    <w:name w:val="mandelbrot_refrag"/>
    <w:rsid w:val="004809C3"/>
  </w:style>
  <w:style w:type="character" w:customStyle="1" w:styleId="eminfo">
    <w:name w:val="eminfo"/>
    <w:rsid w:val="004809C3"/>
  </w:style>
  <w:style w:type="character" w:customStyle="1" w:styleId="emhighlight">
    <w:name w:val="emhighlight"/>
    <w:rsid w:val="004809C3"/>
  </w:style>
  <w:style w:type="character" w:customStyle="1" w:styleId="name">
    <w:name w:val="name"/>
    <w:rsid w:val="004809C3"/>
  </w:style>
  <w:style w:type="character" w:customStyle="1" w:styleId="tkrname">
    <w:name w:val="tkrname"/>
    <w:rsid w:val="004809C3"/>
  </w:style>
  <w:style w:type="character" w:customStyle="1" w:styleId="tkrchange">
    <w:name w:val="tkrchange"/>
    <w:rsid w:val="004809C3"/>
  </w:style>
  <w:style w:type="character" w:customStyle="1" w:styleId="source-org">
    <w:name w:val="source-org"/>
    <w:rsid w:val="004809C3"/>
  </w:style>
  <w:style w:type="character" w:customStyle="1" w:styleId="updated">
    <w:name w:val="updated"/>
    <w:rsid w:val="004809C3"/>
  </w:style>
  <w:style w:type="character" w:customStyle="1" w:styleId="last">
    <w:name w:val="last"/>
    <w:rsid w:val="004809C3"/>
  </w:style>
  <w:style w:type="character" w:customStyle="1" w:styleId="Style11ptBoldUnderline1">
    <w:name w:val="Style 11 pt Bold Underline1"/>
    <w:rsid w:val="004809C3"/>
    <w:rPr>
      <w:b/>
      <w:bCs/>
      <w:sz w:val="20"/>
      <w:u w:val="single"/>
    </w:rPr>
  </w:style>
  <w:style w:type="character" w:customStyle="1" w:styleId="StyleStyleunderlineBold11pt">
    <w:name w:val="Style Style underline + Bold + 11 pt"/>
    <w:rsid w:val="004809C3"/>
    <w:rPr>
      <w:bCs/>
      <w:sz w:val="20"/>
      <w:u w:val="single"/>
    </w:rPr>
  </w:style>
  <w:style w:type="character" w:customStyle="1" w:styleId="StyleunderlineAsianTimesNewRomanBold">
    <w:name w:val="Style underline + (Asian) Times New Roman Bold"/>
    <w:rsid w:val="004809C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09C3"/>
    <w:rPr>
      <w:b/>
      <w:bCs/>
      <w:sz w:val="20"/>
      <w:u w:val="single"/>
      <w:bdr w:val="single" w:sz="4" w:space="0" w:color="auto" w:frame="1"/>
    </w:rPr>
  </w:style>
  <w:style w:type="character" w:customStyle="1" w:styleId="A5">
    <w:name w:val="A5"/>
    <w:uiPriority w:val="99"/>
    <w:rsid w:val="004809C3"/>
    <w:rPr>
      <w:rFonts w:ascii="Times New Roman" w:hAnsi="Times New Roman" w:cs="Times New Roman" w:hint="default"/>
      <w:color w:val="000000"/>
      <w:sz w:val="13"/>
      <w:szCs w:val="13"/>
    </w:rPr>
  </w:style>
  <w:style w:type="character" w:customStyle="1" w:styleId="quotepeekbase">
    <w:name w:val="quotepeekbase"/>
    <w:rsid w:val="004809C3"/>
  </w:style>
  <w:style w:type="character" w:customStyle="1" w:styleId="cardChar10">
    <w:name w:val="card Char1"/>
    <w:rsid w:val="004809C3"/>
    <w:rPr>
      <w:rFonts w:ascii="Calibri" w:eastAsia="Calibri" w:hAnsi="Calibri" w:cs="Calibri" w:hint="default"/>
      <w:sz w:val="24"/>
      <w:szCs w:val="22"/>
      <w:lang w:val="x-none" w:eastAsia="x-none"/>
    </w:rPr>
  </w:style>
  <w:style w:type="character" w:customStyle="1" w:styleId="NormalCard">
    <w:name w:val="Normal Card"/>
    <w:uiPriority w:val="1"/>
    <w:qFormat/>
    <w:rsid w:val="004809C3"/>
    <w:rPr>
      <w:rFonts w:ascii="Times New Roman" w:hAnsi="Times New Roman" w:cs="Times New Roman" w:hint="default"/>
      <w:sz w:val="24"/>
    </w:rPr>
  </w:style>
  <w:style w:type="character" w:customStyle="1" w:styleId="HighlightedUnderline0">
    <w:name w:val="Highlighted Underline"/>
    <w:uiPriority w:val="1"/>
    <w:qFormat/>
    <w:rsid w:val="004809C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809C3"/>
    <w:rPr>
      <w:rFonts w:ascii="Times New Roman" w:hAnsi="Times New Roman" w:cs="Times New Roman" w:hint="default"/>
      <w:sz w:val="16"/>
      <w:szCs w:val="16"/>
    </w:rPr>
  </w:style>
  <w:style w:type="character" w:customStyle="1" w:styleId="timebox">
    <w:name w:val="timebox"/>
    <w:rsid w:val="004809C3"/>
  </w:style>
  <w:style w:type="character" w:customStyle="1" w:styleId="Heading2Subtext">
    <w:name w:val="Heading 2 Subtext"/>
    <w:rsid w:val="004809C3"/>
    <w:rPr>
      <w:rFonts w:ascii="Times New Roman" w:hAnsi="Times New Roman" w:cs="Times New Roman" w:hint="default"/>
      <w:sz w:val="16"/>
    </w:rPr>
  </w:style>
  <w:style w:type="character" w:customStyle="1" w:styleId="-SmallText-">
    <w:name w:val="-Small Text-"/>
    <w:rsid w:val="004809C3"/>
    <w:rPr>
      <w:rFonts w:ascii="Garamond" w:hAnsi="Garamond" w:hint="default"/>
      <w:sz w:val="16"/>
    </w:rPr>
  </w:style>
  <w:style w:type="character" w:customStyle="1" w:styleId="label">
    <w:name w:val="label"/>
    <w:rsid w:val="004809C3"/>
  </w:style>
  <w:style w:type="character" w:customStyle="1" w:styleId="BoldUnderlineCharChar">
    <w:name w:val="BoldUnderline Char Char"/>
    <w:rsid w:val="004809C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09C3"/>
  </w:style>
  <w:style w:type="character" w:customStyle="1" w:styleId="FontStyle477">
    <w:name w:val="Font Style477"/>
    <w:basedOn w:val="DefaultParagraphFont"/>
    <w:uiPriority w:val="99"/>
    <w:rsid w:val="004809C3"/>
    <w:rPr>
      <w:rFonts w:ascii="Times New Roman" w:hAnsi="Times New Roman" w:cs="Times New Roman" w:hint="default"/>
      <w:sz w:val="18"/>
      <w:szCs w:val="18"/>
    </w:rPr>
  </w:style>
  <w:style w:type="character" w:customStyle="1" w:styleId="FontStyle505">
    <w:name w:val="Font Style505"/>
    <w:basedOn w:val="DefaultParagraphFont"/>
    <w:uiPriority w:val="99"/>
    <w:rsid w:val="004809C3"/>
    <w:rPr>
      <w:rFonts w:ascii="Times New Roman" w:hAnsi="Times New Roman" w:cs="Times New Roman" w:hint="default"/>
      <w:sz w:val="18"/>
      <w:szCs w:val="18"/>
    </w:rPr>
  </w:style>
  <w:style w:type="character" w:customStyle="1" w:styleId="FontStyle514">
    <w:name w:val="Font Style514"/>
    <w:basedOn w:val="DefaultParagraphFont"/>
    <w:uiPriority w:val="99"/>
    <w:rsid w:val="004809C3"/>
    <w:rPr>
      <w:rFonts w:ascii="Times New Roman" w:hAnsi="Times New Roman" w:cs="Times New Roman" w:hint="default"/>
      <w:sz w:val="14"/>
      <w:szCs w:val="14"/>
    </w:rPr>
  </w:style>
  <w:style w:type="character" w:customStyle="1" w:styleId="FontStyle500">
    <w:name w:val="Font Style500"/>
    <w:basedOn w:val="DefaultParagraphFont"/>
    <w:uiPriority w:val="99"/>
    <w:rsid w:val="004809C3"/>
    <w:rPr>
      <w:rFonts w:ascii="Times New Roman" w:hAnsi="Times New Roman" w:cs="Times New Roman" w:hint="default"/>
      <w:b/>
      <w:bCs/>
      <w:sz w:val="16"/>
      <w:szCs w:val="16"/>
    </w:rPr>
  </w:style>
  <w:style w:type="character" w:customStyle="1" w:styleId="CardCite1">
    <w:name w:val="CardCite1"/>
    <w:qFormat/>
    <w:rsid w:val="004809C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809C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809C3"/>
    <w:rPr>
      <w:rFonts w:ascii="Times New Roman" w:hAnsi="Times New Roman" w:cs="Times New Roman" w:hint="default"/>
      <w:b/>
      <w:bCs/>
      <w:sz w:val="22"/>
      <w:szCs w:val="22"/>
    </w:rPr>
  </w:style>
  <w:style w:type="character" w:customStyle="1" w:styleId="CharacterStyle3">
    <w:name w:val="Character Style 3"/>
    <w:uiPriority w:val="99"/>
    <w:rsid w:val="004809C3"/>
    <w:rPr>
      <w:rFonts w:ascii="Bookman Old Style" w:hAnsi="Bookman Old Style" w:cs="Bookman Old Style" w:hint="default"/>
      <w:spacing w:val="-5"/>
      <w:sz w:val="18"/>
      <w:szCs w:val="18"/>
    </w:rPr>
  </w:style>
  <w:style w:type="character" w:customStyle="1" w:styleId="UnderlineStyleChar7">
    <w:name w:val="Underline Style Char7"/>
    <w:rsid w:val="004809C3"/>
    <w:rPr>
      <w:rFonts w:ascii="Garamond" w:hAnsi="Garamond" w:hint="default"/>
      <w:sz w:val="22"/>
      <w:szCs w:val="24"/>
      <w:u w:val="single"/>
      <w:lang w:val="en-US" w:eastAsia="en-US" w:bidi="ar-SA"/>
    </w:rPr>
  </w:style>
  <w:style w:type="character" w:customStyle="1" w:styleId="StyleArial6ptBold">
    <w:name w:val="Style Arial 6 pt Bold"/>
    <w:rsid w:val="004809C3"/>
    <w:rPr>
      <w:rFonts w:ascii="Arial" w:hAnsi="Arial" w:cs="Arial" w:hint="default"/>
      <w:bCs/>
      <w:sz w:val="12"/>
    </w:rPr>
  </w:style>
  <w:style w:type="character" w:customStyle="1" w:styleId="Heading2Char5">
    <w:name w:val="Heading 2 Char5"/>
    <w:rsid w:val="004809C3"/>
    <w:rPr>
      <w:rFonts w:ascii="Garamond" w:hAnsi="Garamond" w:cs="Arial" w:hint="default"/>
      <w:b/>
      <w:bCs/>
      <w:iCs/>
      <w:sz w:val="24"/>
      <w:szCs w:val="28"/>
      <w:lang w:val="en-US" w:eastAsia="en-US" w:bidi="ar-SA"/>
    </w:rPr>
  </w:style>
  <w:style w:type="character" w:customStyle="1" w:styleId="TagGreg">
    <w:name w:val="TagGreg"/>
    <w:uiPriority w:val="1"/>
    <w:qFormat/>
    <w:rsid w:val="004809C3"/>
    <w:rPr>
      <w:b/>
      <w:bCs w:val="0"/>
      <w:sz w:val="24"/>
    </w:rPr>
  </w:style>
  <w:style w:type="character" w:customStyle="1" w:styleId="StyleDebateUnderline10pt">
    <w:name w:val="Style Debate Underline + 10 pt"/>
    <w:rsid w:val="004809C3"/>
    <w:rPr>
      <w:rFonts w:ascii="Times New Roman" w:hAnsi="Times New Roman" w:cs="Times New Roman" w:hint="default"/>
      <w:sz w:val="20"/>
      <w:szCs w:val="20"/>
      <w:u w:val="single"/>
    </w:rPr>
  </w:style>
  <w:style w:type="character" w:customStyle="1" w:styleId="underlinedCharChar0">
    <w:name w:val="underlined Char Char"/>
    <w:locked/>
    <w:rsid w:val="004809C3"/>
    <w:rPr>
      <w:u w:val="single"/>
    </w:rPr>
  </w:style>
  <w:style w:type="character" w:customStyle="1" w:styleId="SourceBold">
    <w:name w:val="Source Bold"/>
    <w:rsid w:val="004809C3"/>
    <w:rPr>
      <w:rFonts w:ascii="Arial Narrow" w:hAnsi="Arial Narrow" w:hint="default"/>
      <w:b/>
      <w:bCs w:val="0"/>
      <w:strike w:val="0"/>
      <w:dstrike w:val="0"/>
      <w:sz w:val="24"/>
      <w:u w:val="none"/>
      <w:effect w:val="none"/>
    </w:rPr>
  </w:style>
  <w:style w:type="character" w:customStyle="1" w:styleId="2xBoldUnderline">
    <w:name w:val="2x_Bold_Underline"/>
    <w:rsid w:val="004809C3"/>
    <w:rPr>
      <w:b/>
      <w:bCs/>
      <w:sz w:val="24"/>
      <w:u w:val="thick"/>
    </w:rPr>
  </w:style>
  <w:style w:type="character" w:customStyle="1" w:styleId="Dottedunderline">
    <w:name w:val="Dotted underline"/>
    <w:rsid w:val="004809C3"/>
    <w:rPr>
      <w:u w:val="dotted"/>
    </w:rPr>
  </w:style>
  <w:style w:type="character" w:customStyle="1" w:styleId="readChar">
    <w:name w:val="read Char"/>
    <w:rsid w:val="004809C3"/>
    <w:rPr>
      <w:szCs w:val="22"/>
      <w:u w:val="single"/>
      <w:lang w:val="en-US" w:eastAsia="en-US" w:bidi="ar-SA"/>
    </w:rPr>
  </w:style>
  <w:style w:type="character" w:customStyle="1" w:styleId="underlining0">
    <w:name w:val="underlining"/>
    <w:rsid w:val="004809C3"/>
    <w:rPr>
      <w:u w:val="single"/>
    </w:rPr>
  </w:style>
  <w:style w:type="character" w:customStyle="1" w:styleId="btitle">
    <w:name w:val="btitle"/>
    <w:rsid w:val="004809C3"/>
  </w:style>
  <w:style w:type="character" w:customStyle="1" w:styleId="green">
    <w:name w:val="green"/>
    <w:rsid w:val="004809C3"/>
  </w:style>
  <w:style w:type="character" w:customStyle="1" w:styleId="BodyText20">
    <w:name w:val="Body Text2"/>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809C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09C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09C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809C3"/>
    <w:rPr>
      <w:rFonts w:ascii="Sylfaen" w:hAnsi="Sylfaen" w:cs="Sylfaen" w:hint="default"/>
      <w:i/>
      <w:iCs/>
      <w:strike w:val="0"/>
      <w:dstrike w:val="0"/>
      <w:sz w:val="19"/>
      <w:szCs w:val="19"/>
      <w:u w:val="none"/>
      <w:effect w:val="none"/>
      <w:shd w:val="clear" w:color="auto" w:fill="FFFFFF"/>
    </w:rPr>
  </w:style>
  <w:style w:type="character" w:customStyle="1" w:styleId="1">
    <w:name w:val="1"/>
    <w:rsid w:val="004809C3"/>
    <w:rPr>
      <w:rFonts w:ascii="Arial" w:hAnsi="Arial" w:cs="Arial" w:hint="default"/>
      <w:bCs/>
      <w:sz w:val="20"/>
      <w:u w:val="single"/>
      <w:lang w:val="en-US" w:eastAsia="en-US" w:bidi="ar-SA"/>
    </w:rPr>
  </w:style>
  <w:style w:type="character" w:customStyle="1" w:styleId="CharChar31">
    <w:name w:val="Char Char31"/>
    <w:rsid w:val="004809C3"/>
    <w:rPr>
      <w:rFonts w:ascii="Arial" w:hAnsi="Arial" w:cs="Arial" w:hint="default"/>
      <w:b/>
      <w:bCs/>
      <w:iCs/>
      <w:lang w:val="en-US" w:eastAsia="en-US" w:bidi="ar-SA"/>
    </w:rPr>
  </w:style>
  <w:style w:type="character" w:customStyle="1" w:styleId="Subtitle2">
    <w:name w:val="Subtitle2"/>
    <w:rsid w:val="004809C3"/>
  </w:style>
  <w:style w:type="character" w:customStyle="1" w:styleId="drop">
    <w:name w:val="drop"/>
    <w:rsid w:val="004809C3"/>
  </w:style>
  <w:style w:type="character" w:customStyle="1" w:styleId="bioline">
    <w:name w:val="bioline"/>
    <w:rsid w:val="004809C3"/>
  </w:style>
  <w:style w:type="character" w:customStyle="1" w:styleId="articletitle0">
    <w:name w:val="article_title"/>
    <w:rsid w:val="004809C3"/>
  </w:style>
  <w:style w:type="character" w:customStyle="1" w:styleId="A4">
    <w:name w:val="A4"/>
    <w:uiPriority w:val="99"/>
    <w:rsid w:val="004809C3"/>
    <w:rPr>
      <w:color w:val="000000"/>
    </w:rPr>
  </w:style>
  <w:style w:type="character" w:customStyle="1" w:styleId="s2">
    <w:name w:val="s2"/>
    <w:rsid w:val="004809C3"/>
  </w:style>
  <w:style w:type="character" w:customStyle="1" w:styleId="s4">
    <w:name w:val="s4"/>
    <w:rsid w:val="004809C3"/>
  </w:style>
  <w:style w:type="character" w:customStyle="1" w:styleId="s5">
    <w:name w:val="s5"/>
    <w:rsid w:val="004809C3"/>
  </w:style>
  <w:style w:type="character" w:customStyle="1" w:styleId="cap">
    <w:name w:val="cap"/>
    <w:rsid w:val="004809C3"/>
  </w:style>
  <w:style w:type="character" w:customStyle="1" w:styleId="rightsnotice">
    <w:name w:val="rightsnotice"/>
    <w:rsid w:val="004809C3"/>
  </w:style>
  <w:style w:type="character" w:customStyle="1" w:styleId="Caption1">
    <w:name w:val="Caption1"/>
    <w:rsid w:val="004809C3"/>
  </w:style>
  <w:style w:type="character" w:customStyle="1" w:styleId="credit">
    <w:name w:val="credit"/>
    <w:rsid w:val="004809C3"/>
  </w:style>
  <w:style w:type="character" w:customStyle="1" w:styleId="scaps">
    <w:name w:val="scaps"/>
    <w:rsid w:val="004809C3"/>
  </w:style>
  <w:style w:type="character" w:customStyle="1" w:styleId="current-article">
    <w:name w:val="current-article"/>
    <w:rsid w:val="004809C3"/>
  </w:style>
  <w:style w:type="character" w:customStyle="1" w:styleId="related-current-indicator">
    <w:name w:val="related-current-indicator"/>
    <w:rsid w:val="004809C3"/>
  </w:style>
  <w:style w:type="character" w:customStyle="1" w:styleId="bylclear">
    <w:name w:val="bylclear"/>
    <w:rsid w:val="004809C3"/>
  </w:style>
  <w:style w:type="character" w:customStyle="1" w:styleId="timestamp">
    <w:name w:val="timestamp"/>
    <w:rsid w:val="004809C3"/>
  </w:style>
  <w:style w:type="character" w:customStyle="1" w:styleId="comments">
    <w:name w:val="comments"/>
    <w:rsid w:val="004809C3"/>
  </w:style>
  <w:style w:type="character" w:customStyle="1" w:styleId="essaytext">
    <w:name w:val="essaytext"/>
    <w:rsid w:val="004809C3"/>
  </w:style>
  <w:style w:type="character" w:customStyle="1" w:styleId="username">
    <w:name w:val="username"/>
    <w:rsid w:val="004809C3"/>
  </w:style>
  <w:style w:type="character" w:customStyle="1" w:styleId="toplinks">
    <w:name w:val="toplinks"/>
    <w:rsid w:val="004809C3"/>
  </w:style>
  <w:style w:type="character" w:customStyle="1" w:styleId="A3">
    <w:name w:val="A3"/>
    <w:uiPriority w:val="99"/>
    <w:rsid w:val="004809C3"/>
    <w:rPr>
      <w:rFonts w:ascii="Perpetua" w:hAnsi="Perpetua" w:cs="Perpetua" w:hint="default"/>
      <w:color w:val="000000"/>
      <w:sz w:val="15"/>
      <w:szCs w:val="15"/>
    </w:rPr>
  </w:style>
  <w:style w:type="character" w:customStyle="1" w:styleId="see">
    <w:name w:val="see"/>
    <w:rsid w:val="004809C3"/>
  </w:style>
  <w:style w:type="character" w:customStyle="1" w:styleId="first-letter">
    <w:name w:val="first-letter"/>
    <w:rsid w:val="004809C3"/>
  </w:style>
  <w:style w:type="character" w:customStyle="1" w:styleId="focusparagraph">
    <w:name w:val="focusparagraph"/>
    <w:rsid w:val="004809C3"/>
  </w:style>
  <w:style w:type="character" w:customStyle="1" w:styleId="lightblue">
    <w:name w:val="lightblue"/>
    <w:rsid w:val="004809C3"/>
  </w:style>
  <w:style w:type="character" w:customStyle="1" w:styleId="StyleUnderlineCharChar9pt">
    <w:name w:val="Style Underline Char Char + 9 pt"/>
    <w:rsid w:val="004809C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809C3"/>
  </w:style>
  <w:style w:type="character" w:customStyle="1" w:styleId="Title10">
    <w:name w:val="Title1"/>
    <w:rsid w:val="004809C3"/>
  </w:style>
  <w:style w:type="character" w:customStyle="1" w:styleId="BoldandUnderlineCharCharCharChar">
    <w:name w:val="Bold and Underline Char Char Char Char"/>
    <w:rsid w:val="004809C3"/>
    <w:rPr>
      <w:b/>
      <w:bCs w:val="0"/>
      <w:noProof w:val="0"/>
      <w:u w:val="single"/>
      <w:lang w:val="en-US" w:eastAsia="en-US" w:bidi="ar-SA"/>
    </w:rPr>
  </w:style>
  <w:style w:type="character" w:customStyle="1" w:styleId="FontStyle29">
    <w:name w:val="Font Style29"/>
    <w:uiPriority w:val="99"/>
    <w:rsid w:val="004809C3"/>
    <w:rPr>
      <w:rFonts w:ascii="Arial" w:hAnsi="Arial" w:cs="Arial" w:hint="default"/>
      <w:sz w:val="14"/>
      <w:szCs w:val="14"/>
    </w:rPr>
  </w:style>
  <w:style w:type="character" w:customStyle="1" w:styleId="titles">
    <w:name w:val="titles"/>
    <w:rsid w:val="004809C3"/>
  </w:style>
  <w:style w:type="character" w:customStyle="1" w:styleId="articletext0">
    <w:name w:val="article_text"/>
    <w:rsid w:val="004809C3"/>
  </w:style>
  <w:style w:type="character" w:customStyle="1" w:styleId="contentauthor">
    <w:name w:val="contentauthor"/>
    <w:rsid w:val="004809C3"/>
  </w:style>
  <w:style w:type="character" w:customStyle="1" w:styleId="subarticleheader">
    <w:name w:val="subarticleheader"/>
    <w:rsid w:val="004809C3"/>
  </w:style>
  <w:style w:type="character" w:customStyle="1" w:styleId="spelle">
    <w:name w:val="spelle"/>
    <w:rsid w:val="004809C3"/>
  </w:style>
  <w:style w:type="character" w:customStyle="1" w:styleId="grame">
    <w:name w:val="grame"/>
    <w:rsid w:val="004809C3"/>
  </w:style>
  <w:style w:type="character" w:customStyle="1" w:styleId="newstitle1">
    <w:name w:val="newstitle1"/>
    <w:rsid w:val="004809C3"/>
  </w:style>
  <w:style w:type="character" w:customStyle="1" w:styleId="copy">
    <w:name w:val="copy"/>
    <w:rsid w:val="004809C3"/>
  </w:style>
  <w:style w:type="character" w:customStyle="1" w:styleId="topheadline">
    <w:name w:val="topheadline"/>
    <w:rsid w:val="004809C3"/>
  </w:style>
  <w:style w:type="character" w:customStyle="1" w:styleId="Stylereduce27pt">
    <w:name w:val="Style reduce2 + 7 pt"/>
    <w:rsid w:val="004809C3"/>
    <w:rPr>
      <w:rFonts w:ascii="Times New Roman" w:hAnsi="Times New Roman" w:cs="Arial" w:hint="default"/>
      <w:color w:val="000000"/>
      <w:sz w:val="14"/>
      <w:szCs w:val="22"/>
    </w:rPr>
  </w:style>
  <w:style w:type="character" w:customStyle="1" w:styleId="srtitle">
    <w:name w:val="srtitle"/>
    <w:rsid w:val="004809C3"/>
  </w:style>
  <w:style w:type="character" w:customStyle="1" w:styleId="st1">
    <w:name w:val="st1"/>
    <w:rsid w:val="004809C3"/>
  </w:style>
  <w:style w:type="character" w:customStyle="1" w:styleId="StyleStyleGaramond">
    <w:name w:val="Style Style Garamond +"/>
    <w:rsid w:val="004809C3"/>
    <w:rPr>
      <w:rFonts w:ascii="Garamond" w:hAnsi="Garamond" w:cs="Times New Roman" w:hint="default"/>
      <w:sz w:val="20"/>
    </w:rPr>
  </w:style>
  <w:style w:type="character" w:customStyle="1" w:styleId="quotechar0">
    <w:name w:val="quotechar"/>
    <w:rsid w:val="004809C3"/>
  </w:style>
  <w:style w:type="character" w:customStyle="1" w:styleId="boldunderline1">
    <w:name w:val="boldunderline"/>
    <w:rsid w:val="004809C3"/>
  </w:style>
  <w:style w:type="character" w:customStyle="1" w:styleId="A8">
    <w:name w:val="A8"/>
    <w:rsid w:val="004809C3"/>
    <w:rPr>
      <w:rFonts w:ascii="Scala" w:hAnsi="Scala" w:cs="Scala" w:hint="default"/>
      <w:color w:val="000000"/>
      <w:sz w:val="15"/>
      <w:szCs w:val="15"/>
    </w:rPr>
  </w:style>
  <w:style w:type="character" w:customStyle="1" w:styleId="A0">
    <w:name w:val="A0"/>
    <w:uiPriority w:val="99"/>
    <w:rsid w:val="004809C3"/>
    <w:rPr>
      <w:rFonts w:ascii="Scala" w:hAnsi="Scala" w:cs="Scala" w:hint="default"/>
      <w:color w:val="000000"/>
      <w:sz w:val="16"/>
      <w:szCs w:val="16"/>
    </w:rPr>
  </w:style>
  <w:style w:type="character" w:customStyle="1" w:styleId="Date11">
    <w:name w:val="Date11"/>
    <w:rsid w:val="004809C3"/>
  </w:style>
  <w:style w:type="character" w:customStyle="1" w:styleId="Boxout">
    <w:name w:val="Box out"/>
    <w:uiPriority w:val="1"/>
    <w:qFormat/>
    <w:rsid w:val="004809C3"/>
    <w:rPr>
      <w:rFonts w:ascii="Tahoma" w:hAnsi="Tahoma" w:cs="Tahoma" w:hint="default"/>
      <w:b/>
      <w:bCs w:val="0"/>
      <w:sz w:val="20"/>
      <w:u w:val="single"/>
      <w:bdr w:val="none" w:sz="0" w:space="0" w:color="auto" w:frame="1"/>
      <w:shd w:val="clear" w:color="auto" w:fill="A9E8F5"/>
    </w:rPr>
  </w:style>
  <w:style w:type="character" w:customStyle="1" w:styleId="metad">
    <w:name w:val="metad"/>
    <w:rsid w:val="004809C3"/>
  </w:style>
  <w:style w:type="character" w:customStyle="1" w:styleId="sifr-alternate">
    <w:name w:val="sifr-alternate"/>
    <w:rsid w:val="004809C3"/>
  </w:style>
  <w:style w:type="character" w:customStyle="1" w:styleId="justify1">
    <w:name w:val="justify1"/>
    <w:rsid w:val="004809C3"/>
  </w:style>
  <w:style w:type="character" w:customStyle="1" w:styleId="artbody1">
    <w:name w:val="art_body1"/>
    <w:rsid w:val="004809C3"/>
    <w:rPr>
      <w:rFonts w:ascii="Arial" w:hAnsi="Arial" w:cs="Arial" w:hint="default"/>
    </w:rPr>
  </w:style>
  <w:style w:type="character" w:customStyle="1" w:styleId="A1">
    <w:name w:val="A1"/>
    <w:uiPriority w:val="99"/>
    <w:rsid w:val="004809C3"/>
    <w:rPr>
      <w:rFonts w:ascii="Book Antiqua" w:hAnsi="Book Antiqua" w:cs="Book Antiqua" w:hint="default"/>
      <w:color w:val="221E1F"/>
      <w:sz w:val="22"/>
      <w:szCs w:val="22"/>
    </w:rPr>
  </w:style>
  <w:style w:type="character" w:customStyle="1" w:styleId="reality">
    <w:name w:val="reality"/>
    <w:rsid w:val="004809C3"/>
  </w:style>
  <w:style w:type="character" w:customStyle="1" w:styleId="text2">
    <w:name w:val="text2"/>
    <w:rsid w:val="004809C3"/>
  </w:style>
  <w:style w:type="character" w:customStyle="1" w:styleId="StyleUnderlineChar2CharChar11pt">
    <w:name w:val="Style Underline Char2 Char Char + 11 pt"/>
    <w:rsid w:val="004809C3"/>
    <w:rPr>
      <w:rFonts w:ascii="Times New Roman" w:hAnsi="Times New Roman" w:cs="Times New Roman" w:hint="default"/>
      <w:sz w:val="20"/>
      <w:u w:val="single"/>
    </w:rPr>
  </w:style>
  <w:style w:type="character" w:customStyle="1" w:styleId="StyleStyleBoldUnderline11pt">
    <w:name w:val="Style Style Bold Underline + 11 pt"/>
    <w:rsid w:val="004809C3"/>
    <w:rPr>
      <w:b/>
      <w:bCs/>
      <w:sz w:val="20"/>
      <w:u w:val="single"/>
    </w:rPr>
  </w:style>
  <w:style w:type="character" w:customStyle="1" w:styleId="articlehead2">
    <w:name w:val="articlehead2"/>
    <w:rsid w:val="004809C3"/>
  </w:style>
  <w:style w:type="character" w:customStyle="1" w:styleId="pronset">
    <w:name w:val="pronset"/>
    <w:rsid w:val="004809C3"/>
  </w:style>
  <w:style w:type="character" w:customStyle="1" w:styleId="prondelim">
    <w:name w:val="prondelim"/>
    <w:rsid w:val="004809C3"/>
  </w:style>
  <w:style w:type="character" w:customStyle="1" w:styleId="prontoggle">
    <w:name w:val="pron_toggle"/>
    <w:rsid w:val="004809C3"/>
  </w:style>
  <w:style w:type="character" w:customStyle="1" w:styleId="boldface">
    <w:name w:val="boldface"/>
    <w:rsid w:val="004809C3"/>
  </w:style>
  <w:style w:type="character" w:customStyle="1" w:styleId="secondary-bf">
    <w:name w:val="secondary-bf"/>
    <w:rsid w:val="004809C3"/>
  </w:style>
  <w:style w:type="table" w:styleId="ColorfulGrid-Accent1">
    <w:name w:val="Colorful Grid Accent 1"/>
    <w:basedOn w:val="TableNormal"/>
    <w:link w:val="ColorfulGrid-Accent1Char"/>
    <w:uiPriority w:val="29"/>
    <w:unhideWhenUsed/>
    <w:rsid w:val="004809C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809C3"/>
    <w:rPr>
      <w:rFonts w:ascii="Times New Roman" w:hAnsi="Times New Roman" w:cs="Times New Roman" w:hint="default"/>
      <w:iCs/>
      <w:color w:val="000000"/>
      <w:sz w:val="16"/>
    </w:rPr>
  </w:style>
  <w:style w:type="character" w:customStyle="1" w:styleId="Boxout0">
    <w:name w:val="Boxout"/>
    <w:uiPriority w:val="1"/>
    <w:qFormat/>
    <w:rsid w:val="004809C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809C3"/>
  </w:style>
  <w:style w:type="character" w:customStyle="1" w:styleId="detailtitle">
    <w:name w:val="detailtitle"/>
    <w:rsid w:val="004809C3"/>
  </w:style>
  <w:style w:type="character" w:customStyle="1" w:styleId="storydate">
    <w:name w:val="storydate"/>
    <w:rsid w:val="004809C3"/>
  </w:style>
  <w:style w:type="character" w:customStyle="1" w:styleId="preloadwrap">
    <w:name w:val="preloadwrap"/>
    <w:rsid w:val="004809C3"/>
  </w:style>
  <w:style w:type="character" w:customStyle="1" w:styleId="creditwrap">
    <w:name w:val="creditwrap"/>
    <w:rsid w:val="004809C3"/>
  </w:style>
  <w:style w:type="character" w:customStyle="1" w:styleId="DefaultChar1">
    <w:name w:val="Default Char1"/>
    <w:rsid w:val="004809C3"/>
    <w:rPr>
      <w:noProof w:val="0"/>
      <w:color w:val="000000"/>
      <w:lang w:val="en-US" w:eastAsia="en-US" w:bidi="ar-SA"/>
    </w:rPr>
  </w:style>
  <w:style w:type="character" w:customStyle="1" w:styleId="textunderlineChar0">
    <w:name w:val="text underline Char"/>
    <w:link w:val="textunderline0"/>
    <w:rsid w:val="004809C3"/>
    <w:rPr>
      <w:u w:val="thick"/>
    </w:rPr>
  </w:style>
  <w:style w:type="character" w:customStyle="1" w:styleId="BoldChar">
    <w:name w:val="Bold Char"/>
    <w:rsid w:val="004809C3"/>
    <w:rPr>
      <w:rFonts w:ascii="Times New Roman" w:eastAsia="Times New Roman" w:hAnsi="Times New Roman" w:cs="Times New Roman" w:hint="default"/>
      <w:b/>
      <w:bCs w:val="0"/>
      <w:szCs w:val="24"/>
    </w:rPr>
  </w:style>
  <w:style w:type="character" w:customStyle="1" w:styleId="pmterms31">
    <w:name w:val="pmterms31"/>
    <w:rsid w:val="004809C3"/>
    <w:rPr>
      <w:b/>
      <w:bCs/>
      <w:i w:val="0"/>
      <w:iCs w:val="0"/>
      <w:color w:val="000000"/>
    </w:rPr>
  </w:style>
  <w:style w:type="character" w:customStyle="1" w:styleId="ft01">
    <w:name w:val="ft01"/>
    <w:rsid w:val="004809C3"/>
    <w:rPr>
      <w:rFonts w:ascii="Times" w:hAnsi="Times" w:cs="Times" w:hint="default"/>
      <w:color w:val="000000"/>
      <w:sz w:val="14"/>
      <w:szCs w:val="14"/>
    </w:rPr>
  </w:style>
  <w:style w:type="character" w:customStyle="1" w:styleId="ft11">
    <w:name w:val="ft11"/>
    <w:rsid w:val="004809C3"/>
    <w:rPr>
      <w:rFonts w:ascii="Times" w:hAnsi="Times" w:cs="Times" w:hint="default"/>
      <w:color w:val="000000"/>
      <w:sz w:val="17"/>
      <w:szCs w:val="17"/>
    </w:rPr>
  </w:style>
  <w:style w:type="character" w:customStyle="1" w:styleId="ft21">
    <w:name w:val="ft21"/>
    <w:rsid w:val="004809C3"/>
    <w:rPr>
      <w:rFonts w:ascii="Times" w:hAnsi="Times" w:cs="Times" w:hint="default"/>
      <w:color w:val="000000"/>
      <w:sz w:val="15"/>
      <w:szCs w:val="15"/>
    </w:rPr>
  </w:style>
  <w:style w:type="character" w:customStyle="1" w:styleId="ft31">
    <w:name w:val="ft31"/>
    <w:rsid w:val="004809C3"/>
    <w:rPr>
      <w:rFonts w:ascii="Times" w:hAnsi="Times" w:cs="Times" w:hint="default"/>
      <w:color w:val="000000"/>
      <w:sz w:val="15"/>
      <w:szCs w:val="15"/>
    </w:rPr>
  </w:style>
  <w:style w:type="character" w:customStyle="1" w:styleId="dquo">
    <w:name w:val="dquo"/>
    <w:rsid w:val="004809C3"/>
  </w:style>
  <w:style w:type="character" w:customStyle="1" w:styleId="caps2">
    <w:name w:val="caps2"/>
    <w:rsid w:val="004809C3"/>
  </w:style>
  <w:style w:type="character" w:customStyle="1" w:styleId="CardsFont12ptCharCharCharChar">
    <w:name w:val="Cards + Font: 12 pt Char Char Char Char"/>
    <w:rsid w:val="004809C3"/>
    <w:rPr>
      <w:sz w:val="24"/>
      <w:szCs w:val="24"/>
      <w:u w:val="thick"/>
      <w:lang w:val="en-US" w:eastAsia="en-US" w:bidi="ar-SA"/>
    </w:rPr>
  </w:style>
  <w:style w:type="character" w:customStyle="1" w:styleId="ccs">
    <w:name w:val="c cs"/>
    <w:rsid w:val="004809C3"/>
  </w:style>
  <w:style w:type="character" w:customStyle="1" w:styleId="UnderlinedEvChar">
    <w:name w:val="Underlined Ev Char"/>
    <w:rsid w:val="004809C3"/>
    <w:rPr>
      <w:rFonts w:ascii="Times New Roman" w:eastAsia="Times New Roman" w:hAnsi="Times New Roman" w:cs="Times New Roman" w:hint="default"/>
      <w:szCs w:val="24"/>
      <w:u w:val="single"/>
    </w:rPr>
  </w:style>
  <w:style w:type="character" w:customStyle="1" w:styleId="dropshadow">
    <w:name w:val="dropshadow"/>
    <w:rsid w:val="004809C3"/>
  </w:style>
  <w:style w:type="character" w:customStyle="1" w:styleId="d05ws">
    <w:name w:val="d05ws"/>
    <w:rsid w:val="004809C3"/>
  </w:style>
  <w:style w:type="character" w:customStyle="1" w:styleId="rzibod">
    <w:name w:val="rzibod"/>
    <w:rsid w:val="004809C3"/>
  </w:style>
  <w:style w:type="character" w:customStyle="1" w:styleId="StyleBold1">
    <w:name w:val="Style Bold1"/>
    <w:rsid w:val="004809C3"/>
    <w:rPr>
      <w:rFonts w:ascii="Georgia" w:hAnsi="Georgia" w:hint="default"/>
      <w:b/>
      <w:bCs/>
      <w:sz w:val="22"/>
    </w:rPr>
  </w:style>
  <w:style w:type="character" w:customStyle="1" w:styleId="headertext">
    <w:name w:val="headertext"/>
    <w:rsid w:val="004809C3"/>
  </w:style>
  <w:style w:type="character" w:customStyle="1" w:styleId="endnote-reference">
    <w:name w:val="endnote-reference"/>
    <w:rsid w:val="004809C3"/>
  </w:style>
  <w:style w:type="character" w:customStyle="1" w:styleId="officialsname">
    <w:name w:val="official_s_name"/>
    <w:rsid w:val="004809C3"/>
  </w:style>
  <w:style w:type="character" w:customStyle="1" w:styleId="audience">
    <w:name w:val="audience"/>
    <w:rsid w:val="004809C3"/>
  </w:style>
  <w:style w:type="character" w:customStyle="1" w:styleId="A7">
    <w:name w:val="A7"/>
    <w:uiPriority w:val="99"/>
    <w:rsid w:val="004809C3"/>
    <w:rPr>
      <w:rFonts w:ascii="Myriad Pro" w:hAnsi="Myriad Pro" w:cs="Myriad Pro" w:hint="default"/>
      <w:color w:val="0066B1"/>
      <w:sz w:val="22"/>
      <w:szCs w:val="22"/>
    </w:rPr>
  </w:style>
  <w:style w:type="character" w:customStyle="1" w:styleId="normalchar">
    <w:name w:val="normal__char"/>
    <w:rsid w:val="004809C3"/>
  </w:style>
  <w:style w:type="character" w:customStyle="1" w:styleId="hyperlink002cheading0020100200028block0020title0029char">
    <w:name w:val="hyperlink_002cheading_00201_0020_0028block_0020title_0029__char"/>
    <w:rsid w:val="004809C3"/>
  </w:style>
  <w:style w:type="character" w:customStyle="1" w:styleId="underline002cstyle0020bold0020underlinechar">
    <w:name w:val="underline_002cstyle_0020bold_0020underline__char"/>
    <w:rsid w:val="004809C3"/>
  </w:style>
  <w:style w:type="character" w:customStyle="1" w:styleId="copyboldblack">
    <w:name w:val="copyboldblack"/>
    <w:rsid w:val="004809C3"/>
  </w:style>
  <w:style w:type="character" w:customStyle="1" w:styleId="copybold">
    <w:name w:val="copybold"/>
    <w:rsid w:val="004809C3"/>
  </w:style>
  <w:style w:type="character" w:customStyle="1" w:styleId="author-date0">
    <w:name w:val="author-date"/>
    <w:rsid w:val="004809C3"/>
  </w:style>
  <w:style w:type="character" w:customStyle="1" w:styleId="hidden">
    <w:name w:val="hidden"/>
    <w:rsid w:val="004809C3"/>
  </w:style>
  <w:style w:type="character" w:customStyle="1" w:styleId="articlebegin">
    <w:name w:val="articlebegin"/>
    <w:rsid w:val="004809C3"/>
  </w:style>
  <w:style w:type="character" w:customStyle="1" w:styleId="mediaoverlay">
    <w:name w:val="mediaoverlay"/>
    <w:rsid w:val="004809C3"/>
  </w:style>
  <w:style w:type="character" w:customStyle="1" w:styleId="blogcaption">
    <w:name w:val="blog_caption"/>
    <w:rsid w:val="004809C3"/>
  </w:style>
  <w:style w:type="character" w:customStyle="1" w:styleId="commnet-abuzz">
    <w:name w:val="commnet-abuzz"/>
    <w:rsid w:val="004809C3"/>
  </w:style>
  <w:style w:type="character" w:customStyle="1" w:styleId="fbconnectbuttontext">
    <w:name w:val="fbconnectbutton_text"/>
    <w:rsid w:val="004809C3"/>
  </w:style>
  <w:style w:type="character" w:customStyle="1" w:styleId="fbsharecountinner">
    <w:name w:val="fb_share_count_inner"/>
    <w:rsid w:val="004809C3"/>
  </w:style>
  <w:style w:type="character" w:customStyle="1" w:styleId="stbuttontext">
    <w:name w:val="stbuttontext"/>
    <w:rsid w:val="004809C3"/>
  </w:style>
  <w:style w:type="character" w:customStyle="1" w:styleId="source">
    <w:name w:val="source"/>
    <w:rsid w:val="004809C3"/>
  </w:style>
  <w:style w:type="character" w:customStyle="1" w:styleId="pubdate">
    <w:name w:val="pubdate"/>
    <w:rsid w:val="004809C3"/>
  </w:style>
  <w:style w:type="character" w:customStyle="1" w:styleId="grey">
    <w:name w:val="grey"/>
    <w:rsid w:val="004809C3"/>
  </w:style>
  <w:style w:type="character" w:customStyle="1" w:styleId="postdate">
    <w:name w:val="post_date"/>
    <w:rsid w:val="004809C3"/>
  </w:style>
  <w:style w:type="character" w:customStyle="1" w:styleId="bdx">
    <w:name w:val="bdx"/>
    <w:rsid w:val="004809C3"/>
  </w:style>
  <w:style w:type="character" w:customStyle="1" w:styleId="bdl">
    <w:name w:val="bdl"/>
    <w:rsid w:val="004809C3"/>
  </w:style>
  <w:style w:type="character" w:customStyle="1" w:styleId="breadcrumbitemcurrent">
    <w:name w:val="breadcrumbitemcurrent"/>
    <w:rsid w:val="004809C3"/>
  </w:style>
  <w:style w:type="character" w:customStyle="1" w:styleId="bbl">
    <w:name w:val="bbl"/>
    <w:rsid w:val="004809C3"/>
  </w:style>
  <w:style w:type="character" w:customStyle="1" w:styleId="Date2">
    <w:name w:val="Date2"/>
    <w:rsid w:val="004809C3"/>
  </w:style>
  <w:style w:type="character" w:customStyle="1" w:styleId="company">
    <w:name w:val="company"/>
    <w:rsid w:val="004809C3"/>
  </w:style>
  <w:style w:type="character" w:customStyle="1" w:styleId="itxtnewhookspan">
    <w:name w:val="itxtnewhookspan"/>
    <w:rsid w:val="004809C3"/>
  </w:style>
  <w:style w:type="character" w:customStyle="1" w:styleId="gstxthlt">
    <w:name w:val="gstxt_hlt"/>
    <w:rsid w:val="004809C3"/>
  </w:style>
  <w:style w:type="character" w:customStyle="1" w:styleId="SubtleEmphasis1">
    <w:name w:val="Subtle Emphasis1"/>
    <w:uiPriority w:val="19"/>
    <w:qFormat/>
    <w:rsid w:val="004809C3"/>
    <w:rPr>
      <w:rFonts w:ascii="Times New Roman" w:hAnsi="Times New Roman" w:cs="Times New Roman" w:hint="default"/>
      <w:b/>
      <w:bCs w:val="0"/>
      <w:iCs/>
      <w:color w:val="auto"/>
      <w:sz w:val="22"/>
    </w:rPr>
  </w:style>
  <w:style w:type="character" w:customStyle="1" w:styleId="StyleBoldRed">
    <w:name w:val="Style Bold Red"/>
    <w:rsid w:val="004809C3"/>
    <w:rPr>
      <w:b/>
      <w:bCs/>
      <w:color w:val="auto"/>
    </w:rPr>
  </w:style>
  <w:style w:type="character" w:customStyle="1" w:styleId="StyleTimesNewRoman8pt">
    <w:name w:val="Style Times New Roman 8 pt"/>
    <w:rsid w:val="004809C3"/>
    <w:rPr>
      <w:rFonts w:ascii="Georgia" w:hAnsi="Georgia" w:hint="default"/>
      <w:sz w:val="16"/>
    </w:rPr>
  </w:style>
  <w:style w:type="character" w:customStyle="1" w:styleId="StyleStyle7pt8pt">
    <w:name w:val="Style Style 7 pt + 8 pt"/>
    <w:rsid w:val="004809C3"/>
    <w:rPr>
      <w:sz w:val="16"/>
    </w:rPr>
  </w:style>
  <w:style w:type="character" w:customStyle="1" w:styleId="StyleStyleThickunderlineBold1">
    <w:name w:val="Style Style Thick underline + Bold1"/>
    <w:rsid w:val="004809C3"/>
    <w:rPr>
      <w:b/>
      <w:bCs/>
      <w:u w:val="thick"/>
    </w:rPr>
  </w:style>
  <w:style w:type="character" w:customStyle="1" w:styleId="StyleUnderline2">
    <w:name w:val="Style Underline2"/>
    <w:rsid w:val="004809C3"/>
    <w:rPr>
      <w:u w:val="single"/>
    </w:rPr>
  </w:style>
  <w:style w:type="character" w:customStyle="1" w:styleId="ShrinkText">
    <w:name w:val="Shrink Text"/>
    <w:rsid w:val="004809C3"/>
    <w:rPr>
      <w:sz w:val="16"/>
    </w:rPr>
  </w:style>
  <w:style w:type="character" w:customStyle="1" w:styleId="smallcaps">
    <w:name w:val="smallcaps"/>
    <w:rsid w:val="004809C3"/>
  </w:style>
  <w:style w:type="character" w:customStyle="1" w:styleId="goldbldtext">
    <w:name w:val="goldbldtext"/>
    <w:rsid w:val="004809C3"/>
  </w:style>
  <w:style w:type="character" w:customStyle="1" w:styleId="cardshighlight0">
    <w:name w:val="cardshighlight"/>
    <w:rsid w:val="004809C3"/>
  </w:style>
  <w:style w:type="character" w:customStyle="1" w:styleId="cardsfont12pt1">
    <w:name w:val="cardsfont12pt"/>
    <w:rsid w:val="004809C3"/>
  </w:style>
  <w:style w:type="character" w:customStyle="1" w:styleId="ft6">
    <w:name w:val="ft6"/>
    <w:rsid w:val="004809C3"/>
  </w:style>
  <w:style w:type="character" w:customStyle="1" w:styleId="kicker">
    <w:name w:val="kicker"/>
    <w:rsid w:val="004809C3"/>
  </w:style>
  <w:style w:type="character" w:customStyle="1" w:styleId="backcontent">
    <w:name w:val="backcontent"/>
    <w:rsid w:val="004809C3"/>
  </w:style>
  <w:style w:type="character" w:customStyle="1" w:styleId="daystmp">
    <w:name w:val="daystmp"/>
    <w:rsid w:val="004809C3"/>
  </w:style>
  <w:style w:type="character" w:customStyle="1" w:styleId="cardsfont12ptchar">
    <w:name w:val="cardsfont12ptchar"/>
    <w:rsid w:val="004809C3"/>
  </w:style>
  <w:style w:type="character" w:customStyle="1" w:styleId="gal">
    <w:name w:val="gal"/>
    <w:rsid w:val="004809C3"/>
  </w:style>
  <w:style w:type="character" w:customStyle="1" w:styleId="submitted">
    <w:name w:val="submitted"/>
    <w:rsid w:val="004809C3"/>
  </w:style>
  <w:style w:type="character" w:customStyle="1" w:styleId="imagedateline">
    <w:name w:val="image_dateline"/>
    <w:rsid w:val="004809C3"/>
  </w:style>
  <w:style w:type="character" w:customStyle="1" w:styleId="authordatecharchar">
    <w:name w:val="authordatecharchar"/>
    <w:rsid w:val="004809C3"/>
  </w:style>
  <w:style w:type="character" w:customStyle="1" w:styleId="style1char0">
    <w:name w:val="style1char"/>
    <w:rsid w:val="004809C3"/>
  </w:style>
  <w:style w:type="character" w:customStyle="1" w:styleId="tagcharchar0">
    <w:name w:val="tagcharchar"/>
    <w:rsid w:val="004809C3"/>
  </w:style>
  <w:style w:type="character" w:customStyle="1" w:styleId="underlinedcharchar2">
    <w:name w:val="underlinedcharchar"/>
    <w:rsid w:val="004809C3"/>
  </w:style>
  <w:style w:type="character" w:customStyle="1" w:styleId="BoxedChar">
    <w:name w:val="Boxed Char"/>
    <w:rsid w:val="004809C3"/>
    <w:rPr>
      <w:rFonts w:ascii="Arial Narrow" w:hAnsi="Arial Narrow" w:hint="default"/>
      <w:b/>
      <w:bCs w:val="0"/>
      <w:sz w:val="18"/>
      <w:bdr w:val="single" w:sz="6" w:space="0" w:color="auto" w:frame="1"/>
    </w:rPr>
  </w:style>
  <w:style w:type="character" w:customStyle="1" w:styleId="Style11ptUnderline2">
    <w:name w:val="Style 11 pt Underline2"/>
    <w:rsid w:val="004809C3"/>
    <w:rPr>
      <w:sz w:val="20"/>
      <w:u w:val="single"/>
    </w:rPr>
  </w:style>
  <w:style w:type="character" w:customStyle="1" w:styleId="Style11ptBoldUnderline2">
    <w:name w:val="Style 11 pt Bold Underline2"/>
    <w:rsid w:val="004809C3"/>
    <w:rPr>
      <w:b/>
      <w:bCs/>
      <w:sz w:val="20"/>
      <w:u w:val="single"/>
    </w:rPr>
  </w:style>
  <w:style w:type="character" w:customStyle="1" w:styleId="nw">
    <w:name w:val="nw"/>
    <w:rsid w:val="004809C3"/>
  </w:style>
  <w:style w:type="character" w:customStyle="1" w:styleId="Styleunderline11ptBoldBorderSinglesolidlineAuto">
    <w:name w:val="Style underline + 11 pt Bold Border: : (Single solid line Auto ..."/>
    <w:rsid w:val="004809C3"/>
    <w:rPr>
      <w:b/>
      <w:bCs/>
      <w:sz w:val="20"/>
      <w:u w:val="single"/>
      <w:bdr w:val="single" w:sz="4" w:space="0" w:color="auto" w:frame="1"/>
    </w:rPr>
  </w:style>
  <w:style w:type="character" w:customStyle="1" w:styleId="cardCharCharChar1">
    <w:name w:val="card Char Char Char1"/>
    <w:rsid w:val="004809C3"/>
    <w:rPr>
      <w:lang w:val="en-US" w:eastAsia="en-US" w:bidi="ar-SA"/>
    </w:rPr>
  </w:style>
  <w:style w:type="character" w:customStyle="1" w:styleId="authors1">
    <w:name w:val="authors1"/>
    <w:rsid w:val="004809C3"/>
    <w:rPr>
      <w:rFonts w:ascii="Verdana" w:hAnsi="Verdana" w:hint="default"/>
      <w:b/>
      <w:bCs/>
      <w:color w:val="006699"/>
      <w:sz w:val="20"/>
      <w:szCs w:val="20"/>
    </w:rPr>
  </w:style>
  <w:style w:type="character" w:customStyle="1" w:styleId="headlinesectionlarge">
    <w:name w:val="headline_section_large"/>
    <w:rsid w:val="004809C3"/>
  </w:style>
  <w:style w:type="character" w:customStyle="1" w:styleId="Styleunderline11ptBlack">
    <w:name w:val="Style underline + 11 pt Black"/>
    <w:rsid w:val="004809C3"/>
    <w:rPr>
      <w:color w:val="000000"/>
      <w:sz w:val="20"/>
      <w:u w:val="single"/>
    </w:rPr>
  </w:style>
  <w:style w:type="character" w:customStyle="1" w:styleId="Styleunderline11ptBoldBlack">
    <w:name w:val="Style underline + 11 pt Bold Black"/>
    <w:rsid w:val="004809C3"/>
    <w:rPr>
      <w:b/>
      <w:bCs/>
      <w:color w:val="000000"/>
      <w:sz w:val="20"/>
      <w:u w:val="single"/>
    </w:rPr>
  </w:style>
  <w:style w:type="character" w:customStyle="1" w:styleId="Style11ptBoldBlackUnderline">
    <w:name w:val="Style 11 pt Bold Black Underline"/>
    <w:rsid w:val="004809C3"/>
    <w:rPr>
      <w:b/>
      <w:bCs/>
      <w:color w:val="000000"/>
      <w:sz w:val="20"/>
      <w:u w:val="single"/>
    </w:rPr>
  </w:style>
  <w:style w:type="character" w:customStyle="1" w:styleId="Style11ptBoldBlackUnderlineBorderSinglesolidline">
    <w:name w:val="Style 11 pt Bold Black Underline Border: : (Single solid line ..."/>
    <w:rsid w:val="004809C3"/>
    <w:rPr>
      <w:b/>
      <w:bCs/>
      <w:color w:val="000000"/>
      <w:sz w:val="20"/>
      <w:u w:val="single"/>
      <w:bdr w:val="single" w:sz="4" w:space="0" w:color="auto" w:frame="1"/>
    </w:rPr>
  </w:style>
  <w:style w:type="character" w:customStyle="1" w:styleId="StyleLatinMeridien-Italic11ptItalicUnderline">
    <w:name w:val="Style (Latin) Meridien-Italic 11 pt Italic Underline"/>
    <w:rsid w:val="004809C3"/>
    <w:rPr>
      <w:rFonts w:ascii="Meridien-Italic" w:hAnsi="Meridien-Italic" w:hint="default"/>
      <w:i/>
      <w:iCs/>
      <w:sz w:val="20"/>
      <w:u w:val="single"/>
    </w:rPr>
  </w:style>
  <w:style w:type="character" w:customStyle="1" w:styleId="Citation-AuthorDate">
    <w:name w:val="Citation - Author/Date"/>
    <w:rsid w:val="004809C3"/>
    <w:rPr>
      <w:b/>
      <w:bCs w:val="0"/>
      <w:smallCaps/>
      <w:sz w:val="24"/>
      <w:u w:val="single"/>
    </w:rPr>
  </w:style>
  <w:style w:type="character" w:customStyle="1" w:styleId="underlinestylechar0">
    <w:name w:val="underlinestylechar"/>
    <w:rsid w:val="004809C3"/>
  </w:style>
  <w:style w:type="character" w:customStyle="1" w:styleId="highlight">
    <w:name w:val="highlight"/>
    <w:rsid w:val="004809C3"/>
  </w:style>
  <w:style w:type="character" w:customStyle="1" w:styleId="DottedUnderline0">
    <w:name w:val="Dotted Underline"/>
    <w:rsid w:val="004809C3"/>
    <w:rPr>
      <w:rFonts w:ascii="Times New Roman" w:hAnsi="Times New Roman" w:cs="Times New Roman" w:hint="default"/>
      <w:sz w:val="20"/>
      <w:u w:val="dottedHeavy"/>
    </w:rPr>
  </w:style>
  <w:style w:type="character" w:customStyle="1" w:styleId="titleauthoretc">
    <w:name w:val="titleauthoretc"/>
    <w:rsid w:val="004809C3"/>
  </w:style>
  <w:style w:type="character" w:customStyle="1" w:styleId="labeltext">
    <w:name w:val="labeltext"/>
    <w:rsid w:val="004809C3"/>
  </w:style>
  <w:style w:type="character" w:customStyle="1" w:styleId="viewlink">
    <w:name w:val="viewlink"/>
    <w:rsid w:val="004809C3"/>
  </w:style>
  <w:style w:type="character" w:customStyle="1" w:styleId="share">
    <w:name w:val="share"/>
    <w:rsid w:val="004809C3"/>
  </w:style>
  <w:style w:type="character" w:customStyle="1" w:styleId="inlinkchart">
    <w:name w:val="inlink_chart"/>
    <w:rsid w:val="004809C3"/>
  </w:style>
  <w:style w:type="character" w:customStyle="1" w:styleId="underLight">
    <w:name w:val="underLight"/>
    <w:uiPriority w:val="1"/>
    <w:qFormat/>
    <w:rsid w:val="004809C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809C3"/>
  </w:style>
  <w:style w:type="character" w:customStyle="1" w:styleId="author-rss">
    <w:name w:val="author-rss"/>
    <w:rsid w:val="004809C3"/>
  </w:style>
  <w:style w:type="character" w:customStyle="1" w:styleId="fbsharecountwrapper">
    <w:name w:val="fb_share_count_wrapper"/>
    <w:rsid w:val="004809C3"/>
  </w:style>
  <w:style w:type="character" w:customStyle="1" w:styleId="fbbuttontext">
    <w:name w:val="fb_button_text"/>
    <w:rsid w:val="004809C3"/>
  </w:style>
  <w:style w:type="character" w:customStyle="1" w:styleId="hw">
    <w:name w:val="hw"/>
    <w:rsid w:val="004809C3"/>
  </w:style>
  <w:style w:type="character" w:customStyle="1" w:styleId="linktotop">
    <w:name w:val="linktotop"/>
    <w:rsid w:val="004809C3"/>
  </w:style>
  <w:style w:type="character" w:customStyle="1" w:styleId="maintextbldleft">
    <w:name w:val="maintextbldleft"/>
    <w:rsid w:val="004809C3"/>
  </w:style>
  <w:style w:type="character" w:customStyle="1" w:styleId="maintextleft">
    <w:name w:val="maintextleft"/>
    <w:rsid w:val="004809C3"/>
  </w:style>
  <w:style w:type="character" w:customStyle="1" w:styleId="descriptionstyle1block">
    <w:name w:val="description style1 block"/>
    <w:rsid w:val="004809C3"/>
  </w:style>
  <w:style w:type="character" w:customStyle="1" w:styleId="gutter-right-1">
    <w:name w:val="gutter-right-1"/>
    <w:basedOn w:val="DefaultParagraphFont"/>
    <w:rsid w:val="004809C3"/>
  </w:style>
  <w:style w:type="character" w:customStyle="1" w:styleId="ssl3">
    <w:name w:val="ss_l3"/>
    <w:rsid w:val="004809C3"/>
  </w:style>
  <w:style w:type="character" w:customStyle="1" w:styleId="FontStyle39">
    <w:name w:val="Font Style39"/>
    <w:uiPriority w:val="99"/>
    <w:rsid w:val="004809C3"/>
    <w:rPr>
      <w:rFonts w:ascii="Constantia" w:hAnsi="Constantia" w:cs="Constantia" w:hint="default"/>
      <w:b/>
      <w:bCs/>
      <w:sz w:val="18"/>
      <w:szCs w:val="18"/>
    </w:rPr>
  </w:style>
  <w:style w:type="character" w:customStyle="1" w:styleId="6">
    <w:name w:val="6"/>
    <w:rsid w:val="004809C3"/>
    <w:rPr>
      <w:rFonts w:ascii="Arial" w:hAnsi="Arial" w:cs="Arial" w:hint="default"/>
      <w:bCs/>
      <w:sz w:val="20"/>
      <w:u w:val="single"/>
      <w:lang w:val="en-US" w:eastAsia="en-US" w:bidi="ar-SA"/>
    </w:rPr>
  </w:style>
  <w:style w:type="character" w:customStyle="1" w:styleId="Header11">
    <w:name w:val="Header11"/>
    <w:rsid w:val="004809C3"/>
  </w:style>
  <w:style w:type="character" w:customStyle="1" w:styleId="posa">
    <w:name w:val="pos(a)"/>
    <w:basedOn w:val="DefaultParagraphFont"/>
    <w:rsid w:val="004809C3"/>
  </w:style>
  <w:style w:type="character" w:customStyle="1" w:styleId="u-hiddeninnarrowenv">
    <w:name w:val="u-hiddeninnarrowenv"/>
    <w:basedOn w:val="DefaultParagraphFont"/>
    <w:rsid w:val="004809C3"/>
  </w:style>
  <w:style w:type="character" w:customStyle="1" w:styleId="followbutton-bird">
    <w:name w:val="followbutton-bird"/>
    <w:basedOn w:val="DefaultParagraphFont"/>
    <w:rsid w:val="004809C3"/>
  </w:style>
  <w:style w:type="character" w:customStyle="1" w:styleId="tweetauthor-name">
    <w:name w:val="tweetauthor-name"/>
    <w:basedOn w:val="DefaultParagraphFont"/>
    <w:rsid w:val="004809C3"/>
  </w:style>
  <w:style w:type="character" w:customStyle="1" w:styleId="tweetauthor-verifiedbadge">
    <w:name w:val="tweetauthor-verifiedbadge"/>
    <w:basedOn w:val="DefaultParagraphFont"/>
    <w:rsid w:val="004809C3"/>
  </w:style>
  <w:style w:type="character" w:customStyle="1" w:styleId="tweetauthor-screenname">
    <w:name w:val="tweetauthor-screenname"/>
    <w:basedOn w:val="DefaultParagraphFont"/>
    <w:rsid w:val="004809C3"/>
  </w:style>
  <w:style w:type="character" w:customStyle="1" w:styleId="u-hiddenvisually">
    <w:name w:val="u-hiddenvisually"/>
    <w:basedOn w:val="DefaultParagraphFont"/>
    <w:rsid w:val="004809C3"/>
  </w:style>
  <w:style w:type="character" w:customStyle="1" w:styleId="tweetaction-stat">
    <w:name w:val="tweetaction-stat"/>
    <w:basedOn w:val="DefaultParagraphFont"/>
    <w:rsid w:val="004809C3"/>
  </w:style>
  <w:style w:type="character" w:customStyle="1" w:styleId="related">
    <w:name w:val="related"/>
    <w:basedOn w:val="DefaultParagraphFont"/>
    <w:rsid w:val="004809C3"/>
  </w:style>
  <w:style w:type="character" w:customStyle="1" w:styleId="related-content">
    <w:name w:val="related-content"/>
    <w:basedOn w:val="DefaultParagraphFont"/>
    <w:rsid w:val="004809C3"/>
  </w:style>
  <w:style w:type="character" w:customStyle="1" w:styleId="name-of-author">
    <w:name w:val="name-of-author"/>
    <w:basedOn w:val="DefaultParagraphFont"/>
    <w:rsid w:val="004809C3"/>
  </w:style>
  <w:style w:type="character" w:customStyle="1" w:styleId="first-name">
    <w:name w:val="first-name"/>
    <w:basedOn w:val="DefaultParagraphFont"/>
    <w:rsid w:val="004809C3"/>
  </w:style>
  <w:style w:type="character" w:customStyle="1" w:styleId="last-name">
    <w:name w:val="last-name"/>
    <w:basedOn w:val="DefaultParagraphFont"/>
    <w:rsid w:val="004809C3"/>
  </w:style>
  <w:style w:type="character" w:customStyle="1" w:styleId="caption10">
    <w:name w:val="caption1"/>
    <w:basedOn w:val="DefaultParagraphFont"/>
    <w:rsid w:val="004809C3"/>
  </w:style>
  <w:style w:type="character" w:customStyle="1" w:styleId="recirc-text">
    <w:name w:val="&quot;recirc-text”"/>
    <w:basedOn w:val="DefaultParagraphFont"/>
    <w:rsid w:val="004809C3"/>
  </w:style>
  <w:style w:type="character" w:customStyle="1" w:styleId="video-icon">
    <w:name w:val="video-icon"/>
    <w:basedOn w:val="DefaultParagraphFont"/>
    <w:rsid w:val="004809C3"/>
  </w:style>
  <w:style w:type="character" w:customStyle="1" w:styleId="powa-shot-play-btn-text">
    <w:name w:val="powa-shot-play-btn-text"/>
    <w:basedOn w:val="DefaultParagraphFont"/>
    <w:rsid w:val="004809C3"/>
  </w:style>
  <w:style w:type="character" w:customStyle="1" w:styleId="powa-shot-click">
    <w:name w:val="powa-shot-click"/>
    <w:basedOn w:val="DefaultParagraphFont"/>
    <w:rsid w:val="004809C3"/>
  </w:style>
  <w:style w:type="character" w:customStyle="1" w:styleId="wpv-blurb">
    <w:name w:val="wpv-blurb"/>
    <w:basedOn w:val="DefaultParagraphFont"/>
    <w:rsid w:val="004809C3"/>
  </w:style>
  <w:style w:type="character" w:customStyle="1" w:styleId="pb-caption">
    <w:name w:val="pb-caption"/>
    <w:basedOn w:val="DefaultParagraphFont"/>
    <w:rsid w:val="004809C3"/>
  </w:style>
  <w:style w:type="character" w:customStyle="1" w:styleId="Heading5Char1">
    <w:name w:val="Heading 5 Char1"/>
    <w:aliases w:val="Text Char1"/>
    <w:basedOn w:val="DefaultParagraphFont"/>
    <w:semiHidden/>
    <w:rsid w:val="004809C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809C3"/>
    <w:rPr>
      <w:vertAlign w:val="baseline"/>
    </w:rPr>
  </w:style>
  <w:style w:type="character" w:customStyle="1" w:styleId="Heading7Char1">
    <w:name w:val="Heading 7 Char1"/>
    <w:basedOn w:val="DefaultParagraphFont"/>
    <w:semiHidden/>
    <w:rsid w:val="004809C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809C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809C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809C3"/>
    <w:rPr>
      <w:rFonts w:ascii="Calibri" w:hAnsi="Calibri" w:cs="Calibri"/>
    </w:rPr>
  </w:style>
  <w:style w:type="numbering" w:customStyle="1" w:styleId="NoList2">
    <w:name w:val="No List2"/>
    <w:next w:val="NoList"/>
    <w:uiPriority w:val="99"/>
    <w:semiHidden/>
    <w:unhideWhenUsed/>
    <w:rsid w:val="004809C3"/>
  </w:style>
  <w:style w:type="numbering" w:customStyle="1" w:styleId="NoList3">
    <w:name w:val="No List3"/>
    <w:next w:val="NoList"/>
    <w:uiPriority w:val="99"/>
    <w:semiHidden/>
    <w:unhideWhenUsed/>
    <w:rsid w:val="004809C3"/>
  </w:style>
  <w:style w:type="numbering" w:customStyle="1" w:styleId="NoList4">
    <w:name w:val="No List4"/>
    <w:next w:val="NoList"/>
    <w:uiPriority w:val="99"/>
    <w:semiHidden/>
    <w:unhideWhenUsed/>
    <w:rsid w:val="004809C3"/>
  </w:style>
  <w:style w:type="numbering" w:customStyle="1" w:styleId="NoList5">
    <w:name w:val="No List5"/>
    <w:next w:val="NoList"/>
    <w:semiHidden/>
    <w:unhideWhenUsed/>
    <w:rsid w:val="004809C3"/>
  </w:style>
  <w:style w:type="paragraph" w:styleId="BlockText">
    <w:name w:val="Block Text"/>
    <w:basedOn w:val="Normal"/>
    <w:rsid w:val="004809C3"/>
    <w:pPr>
      <w:ind w:left="229" w:right="229"/>
    </w:pPr>
    <w:rPr>
      <w:rFonts w:ascii="Verdana" w:eastAsia="Times New Roman" w:hAnsi="Verdana"/>
      <w:sz w:val="16"/>
      <w:szCs w:val="20"/>
    </w:rPr>
  </w:style>
  <w:style w:type="paragraph" w:styleId="NormalIndent">
    <w:name w:val="Normal Indent"/>
    <w:basedOn w:val="Normal"/>
    <w:rsid w:val="004809C3"/>
    <w:pPr>
      <w:ind w:left="720"/>
    </w:pPr>
    <w:rPr>
      <w:rFonts w:eastAsia="Times New Roman"/>
      <w:szCs w:val="20"/>
    </w:rPr>
  </w:style>
  <w:style w:type="paragraph" w:styleId="EnvelopeReturn">
    <w:name w:val="envelope return"/>
    <w:basedOn w:val="Normal"/>
    <w:rsid w:val="004809C3"/>
    <w:rPr>
      <w:rFonts w:eastAsia="Times New Roman"/>
      <w:sz w:val="24"/>
      <w:szCs w:val="20"/>
    </w:rPr>
  </w:style>
  <w:style w:type="paragraph" w:styleId="EnvelopeAddress">
    <w:name w:val="envelope address"/>
    <w:basedOn w:val="Normal"/>
    <w:rsid w:val="004809C3"/>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809C3"/>
  </w:style>
  <w:style w:type="numbering" w:customStyle="1" w:styleId="NoList7">
    <w:name w:val="No List7"/>
    <w:next w:val="NoList"/>
    <w:semiHidden/>
    <w:unhideWhenUsed/>
    <w:rsid w:val="004809C3"/>
  </w:style>
  <w:style w:type="paragraph" w:styleId="ListBullet">
    <w:name w:val="List Bullet"/>
    <w:basedOn w:val="Normal"/>
    <w:link w:val="ListBulletChar"/>
    <w:uiPriority w:val="99"/>
    <w:unhideWhenUsed/>
    <w:rsid w:val="004809C3"/>
    <w:pPr>
      <w:tabs>
        <w:tab w:val="num" w:pos="360"/>
      </w:tabs>
      <w:ind w:left="360" w:hanging="360"/>
      <w:contextualSpacing/>
    </w:pPr>
    <w:rPr>
      <w:rFonts w:eastAsia="Calibri"/>
    </w:rPr>
  </w:style>
  <w:style w:type="table" w:styleId="MediumGrid1">
    <w:name w:val="Medium Grid 1"/>
    <w:basedOn w:val="TableNormal"/>
    <w:uiPriority w:val="67"/>
    <w:rsid w:val="004809C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809C3"/>
  </w:style>
  <w:style w:type="numbering" w:customStyle="1" w:styleId="NoList111">
    <w:name w:val="No List111"/>
    <w:next w:val="NoList"/>
    <w:uiPriority w:val="99"/>
    <w:semiHidden/>
    <w:unhideWhenUsed/>
    <w:rsid w:val="004809C3"/>
  </w:style>
  <w:style w:type="numbering" w:customStyle="1" w:styleId="NoList1111">
    <w:name w:val="No List1111"/>
    <w:next w:val="NoList"/>
    <w:uiPriority w:val="99"/>
    <w:semiHidden/>
    <w:unhideWhenUsed/>
    <w:rsid w:val="004809C3"/>
  </w:style>
  <w:style w:type="numbering" w:customStyle="1" w:styleId="NoList11111">
    <w:name w:val="No List11111"/>
    <w:next w:val="NoList"/>
    <w:uiPriority w:val="99"/>
    <w:semiHidden/>
    <w:unhideWhenUsed/>
    <w:rsid w:val="004809C3"/>
  </w:style>
  <w:style w:type="numbering" w:customStyle="1" w:styleId="NoList111111">
    <w:name w:val="No List111111"/>
    <w:next w:val="NoList"/>
    <w:uiPriority w:val="99"/>
    <w:semiHidden/>
    <w:unhideWhenUsed/>
    <w:rsid w:val="004809C3"/>
  </w:style>
  <w:style w:type="numbering" w:customStyle="1" w:styleId="NoList1111111">
    <w:name w:val="No List1111111"/>
    <w:next w:val="NoList"/>
    <w:uiPriority w:val="99"/>
    <w:semiHidden/>
    <w:unhideWhenUsed/>
    <w:rsid w:val="004809C3"/>
  </w:style>
  <w:style w:type="numbering" w:customStyle="1" w:styleId="NoList11111111">
    <w:name w:val="No List11111111"/>
    <w:next w:val="NoList"/>
    <w:uiPriority w:val="99"/>
    <w:semiHidden/>
    <w:unhideWhenUsed/>
    <w:rsid w:val="004809C3"/>
  </w:style>
  <w:style w:type="numbering" w:customStyle="1" w:styleId="NoList111111111">
    <w:name w:val="No List111111111"/>
    <w:next w:val="NoList"/>
    <w:uiPriority w:val="99"/>
    <w:semiHidden/>
    <w:unhideWhenUsed/>
    <w:rsid w:val="004809C3"/>
  </w:style>
  <w:style w:type="numbering" w:customStyle="1" w:styleId="NoList1111111111">
    <w:name w:val="No List1111111111"/>
    <w:next w:val="NoList"/>
    <w:uiPriority w:val="99"/>
    <w:semiHidden/>
    <w:unhideWhenUsed/>
    <w:rsid w:val="004809C3"/>
  </w:style>
  <w:style w:type="numbering" w:customStyle="1" w:styleId="NoList11111111111">
    <w:name w:val="No List11111111111"/>
    <w:next w:val="NoList"/>
    <w:uiPriority w:val="99"/>
    <w:semiHidden/>
    <w:unhideWhenUsed/>
    <w:rsid w:val="004809C3"/>
  </w:style>
  <w:style w:type="numbering" w:customStyle="1" w:styleId="NoList111111111111">
    <w:name w:val="No List111111111111"/>
    <w:next w:val="NoList"/>
    <w:uiPriority w:val="99"/>
    <w:semiHidden/>
    <w:unhideWhenUsed/>
    <w:rsid w:val="004809C3"/>
  </w:style>
  <w:style w:type="numbering" w:customStyle="1" w:styleId="NoList1111111111111">
    <w:name w:val="No List1111111111111"/>
    <w:next w:val="NoList"/>
    <w:uiPriority w:val="99"/>
    <w:semiHidden/>
    <w:unhideWhenUsed/>
    <w:rsid w:val="004809C3"/>
  </w:style>
  <w:style w:type="numbering" w:customStyle="1" w:styleId="NoList11111111111111">
    <w:name w:val="No List11111111111111"/>
    <w:next w:val="NoList"/>
    <w:uiPriority w:val="99"/>
    <w:semiHidden/>
    <w:unhideWhenUsed/>
    <w:rsid w:val="004809C3"/>
  </w:style>
  <w:style w:type="numbering" w:customStyle="1" w:styleId="NoList111111111111111">
    <w:name w:val="No List111111111111111"/>
    <w:next w:val="NoList"/>
    <w:uiPriority w:val="99"/>
    <w:semiHidden/>
    <w:unhideWhenUsed/>
    <w:rsid w:val="004809C3"/>
  </w:style>
  <w:style w:type="numbering" w:customStyle="1" w:styleId="NoList1111111111111111">
    <w:name w:val="No List1111111111111111"/>
    <w:next w:val="NoList"/>
    <w:uiPriority w:val="99"/>
    <w:semiHidden/>
    <w:unhideWhenUsed/>
    <w:rsid w:val="004809C3"/>
  </w:style>
  <w:style w:type="numbering" w:customStyle="1" w:styleId="NoList11111111111111111">
    <w:name w:val="No List11111111111111111"/>
    <w:next w:val="NoList"/>
    <w:uiPriority w:val="99"/>
    <w:semiHidden/>
    <w:unhideWhenUsed/>
    <w:rsid w:val="004809C3"/>
  </w:style>
  <w:style w:type="character" w:customStyle="1" w:styleId="FontStyle220">
    <w:name w:val="Font Style220"/>
    <w:basedOn w:val="DefaultParagraphFont"/>
    <w:uiPriority w:val="99"/>
    <w:rsid w:val="004809C3"/>
    <w:rPr>
      <w:rFonts w:ascii="Candara" w:hAnsi="Candara" w:cs="Candara" w:hint="default"/>
      <w:i/>
      <w:iCs/>
      <w:sz w:val="18"/>
      <w:szCs w:val="18"/>
    </w:rPr>
  </w:style>
  <w:style w:type="character" w:customStyle="1" w:styleId="FontStyle290">
    <w:name w:val="Font Style290"/>
    <w:basedOn w:val="DefaultParagraphFont"/>
    <w:uiPriority w:val="99"/>
    <w:rsid w:val="004809C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09C3"/>
    <w:rPr>
      <w:rFonts w:ascii="Arial" w:hAnsi="Arial" w:cs="Arial"/>
      <w:b/>
      <w:bCs/>
      <w:sz w:val="16"/>
      <w:szCs w:val="16"/>
    </w:rPr>
  </w:style>
  <w:style w:type="paragraph" w:customStyle="1" w:styleId="articlebodynormaltext">
    <w:name w:val="articlebody_normaltext"/>
    <w:basedOn w:val="Normal"/>
    <w:rsid w:val="004809C3"/>
    <w:pPr>
      <w:spacing w:before="100" w:beforeAutospacing="1" w:after="100" w:afterAutospacing="1"/>
    </w:pPr>
    <w:rPr>
      <w:rFonts w:ascii="Georgia" w:hAnsi="Georgia"/>
    </w:rPr>
  </w:style>
  <w:style w:type="character" w:customStyle="1" w:styleId="Bodytext21">
    <w:name w:val="Body text (2)_"/>
    <w:basedOn w:val="DefaultParagraphFont"/>
    <w:link w:val="Bodytext22"/>
    <w:rsid w:val="004809C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809C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809C3"/>
    <w:rPr>
      <w:color w:val="000000"/>
      <w:sz w:val="28"/>
      <w:szCs w:val="28"/>
    </w:rPr>
  </w:style>
  <w:style w:type="character" w:customStyle="1" w:styleId="Style9ptItalicUnderline">
    <w:name w:val="Style 9 pt Italic Underline"/>
    <w:rsid w:val="004809C3"/>
    <w:rPr>
      <w:i/>
      <w:iCs/>
      <w:sz w:val="20"/>
      <w:u w:val="single"/>
    </w:rPr>
  </w:style>
  <w:style w:type="paragraph" w:customStyle="1" w:styleId="StyleHeading4TagsmalltextBigcardbodyNormalTagNotBold">
    <w:name w:val="Style Heading 4Tagsmall textBig cardbodyNormal Tag + Not Bold"/>
    <w:basedOn w:val="Heading4"/>
    <w:rsid w:val="004809C3"/>
    <w:rPr>
      <w:bCs w:val="0"/>
      <w:sz w:val="22"/>
      <w:szCs w:val="22"/>
    </w:rPr>
  </w:style>
  <w:style w:type="character" w:customStyle="1" w:styleId="StyleBox12ptBold">
    <w:name w:val="Style Box + 12 pt Bold"/>
    <w:basedOn w:val="DefaultParagraphFont"/>
    <w:rsid w:val="004809C3"/>
    <w:rPr>
      <w:rFonts w:ascii="Georgia" w:hAnsi="Georgia"/>
      <w:b/>
      <w:bCs/>
      <w:sz w:val="22"/>
      <w:u w:val="single"/>
      <w:bdr w:val="none" w:sz="0" w:space="0" w:color="auto"/>
    </w:rPr>
  </w:style>
  <w:style w:type="character" w:customStyle="1" w:styleId="StyleBox12pt">
    <w:name w:val="Style Box + 12 pt"/>
    <w:basedOn w:val="DefaultParagraphFont"/>
    <w:rsid w:val="004809C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809C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809C3"/>
    <w:rPr>
      <w:bCs w:val="0"/>
      <w:szCs w:val="22"/>
    </w:rPr>
  </w:style>
  <w:style w:type="character" w:customStyle="1" w:styleId="StyleGaramondText1">
    <w:name w:val="Style Garamond Text 1"/>
    <w:basedOn w:val="DefaultParagraphFont"/>
    <w:rsid w:val="004809C3"/>
    <w:rPr>
      <w:rFonts w:ascii="Georgia" w:hAnsi="Georgia"/>
      <w:color w:val="0D0D0D" w:themeColor="text1" w:themeTint="F2"/>
      <w:sz w:val="22"/>
    </w:rPr>
  </w:style>
  <w:style w:type="character" w:customStyle="1" w:styleId="StyleGaramondText1Underline">
    <w:name w:val="Style Garamond Text 1 Underline"/>
    <w:basedOn w:val="DefaultParagraphFont"/>
    <w:rsid w:val="004809C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809C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809C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809C3"/>
    <w:rPr>
      <w:b w:val="0"/>
      <w:bCs w:val="0"/>
      <w:sz w:val="14"/>
      <w:u w:val="none"/>
    </w:rPr>
  </w:style>
  <w:style w:type="character" w:customStyle="1" w:styleId="Style7ptBold">
    <w:name w:val="Style 7 pt Bold"/>
    <w:basedOn w:val="DefaultParagraphFont"/>
    <w:rsid w:val="004809C3"/>
    <w:rPr>
      <w:b w:val="0"/>
      <w:bCs/>
      <w:sz w:val="14"/>
    </w:rPr>
  </w:style>
  <w:style w:type="paragraph" w:customStyle="1" w:styleId="Stylecardtext8pt">
    <w:name w:val="Style card text + 8 pt"/>
    <w:basedOn w:val="Normal"/>
    <w:rsid w:val="004809C3"/>
    <w:pPr>
      <w:ind w:right="288"/>
    </w:pPr>
    <w:rPr>
      <w:sz w:val="16"/>
    </w:rPr>
  </w:style>
  <w:style w:type="paragraph" w:customStyle="1" w:styleId="Stylecardtext5pt">
    <w:name w:val="Style card text + 5 pt"/>
    <w:basedOn w:val="Normal"/>
    <w:rsid w:val="004809C3"/>
    <w:pPr>
      <w:ind w:right="288"/>
    </w:pPr>
    <w:rPr>
      <w:sz w:val="10"/>
    </w:rPr>
  </w:style>
  <w:style w:type="character" w:customStyle="1" w:styleId="StyleStyleBoldUnderlineUnderlineIntenseEmphasis1apple-style-">
    <w:name w:val="Style Style Bold UnderlineUnderlineIntense Emphasis1apple-style-..."/>
    <w:basedOn w:val="DefaultParagraphFont"/>
    <w:rsid w:val="004809C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809C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809C3"/>
    <w:rPr>
      <w:rFonts w:ascii="Georgia" w:hAnsi="Georgia"/>
      <w:u w:val="single"/>
    </w:rPr>
  </w:style>
  <w:style w:type="paragraph" w:customStyle="1" w:styleId="StyleCardsGeorgia12ptBoldThickunderlineBorderSin">
    <w:name w:val="Style Cards + Georgia 12 pt Bold Thick underline Border: : (Sin..."/>
    <w:basedOn w:val="Normal"/>
    <w:rsid w:val="004809C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809C3"/>
    <w:rPr>
      <w:rFonts w:ascii="Georgia" w:hAnsi="Georgia"/>
      <w:sz w:val="24"/>
      <w:u w:val="single"/>
    </w:rPr>
  </w:style>
  <w:style w:type="paragraph" w:customStyle="1" w:styleId="StyleCardsGeorgia">
    <w:name w:val="Style Cards + Georgia"/>
    <w:basedOn w:val="Normal"/>
    <w:rsid w:val="004809C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809C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809C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809C3"/>
    <w:rPr>
      <w:rFonts w:eastAsia="Times New Roman"/>
      <w:i/>
      <w:iCs/>
    </w:rPr>
  </w:style>
  <w:style w:type="character" w:customStyle="1" w:styleId="HTMLAddressChar">
    <w:name w:val="HTML Address Char"/>
    <w:basedOn w:val="DefaultParagraphFont"/>
    <w:link w:val="HTMLAddress"/>
    <w:uiPriority w:val="99"/>
    <w:rsid w:val="004809C3"/>
    <w:rPr>
      <w:rFonts w:ascii="Times New Roman" w:eastAsia="Times New Roman" w:hAnsi="Times New Roman" w:cs="Times New Roman"/>
      <w:i/>
      <w:iCs/>
      <w:sz w:val="22"/>
    </w:rPr>
  </w:style>
  <w:style w:type="paragraph" w:styleId="Index1">
    <w:name w:val="index 1"/>
    <w:basedOn w:val="Normal"/>
    <w:next w:val="Normal"/>
    <w:autoRedefine/>
    <w:unhideWhenUsed/>
    <w:rsid w:val="004809C3"/>
    <w:pPr>
      <w:ind w:left="220" w:hanging="220"/>
    </w:pPr>
  </w:style>
  <w:style w:type="character" w:customStyle="1" w:styleId="CardsFont6ptChar1">
    <w:name w:val="Cards + Font: 6 pt Char1"/>
    <w:link w:val="CardsFont6pt"/>
    <w:locked/>
    <w:rsid w:val="004809C3"/>
    <w:rPr>
      <w:rFonts w:ascii="Times New Roman" w:eastAsia="Times New Roman" w:hAnsi="Times New Roman" w:cs="Times New Roman"/>
      <w:sz w:val="12"/>
      <w:szCs w:val="20"/>
    </w:rPr>
  </w:style>
  <w:style w:type="paragraph" w:customStyle="1" w:styleId="Quote2">
    <w:name w:val="Quote2"/>
    <w:basedOn w:val="Default"/>
    <w:next w:val="Default"/>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809C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809C3"/>
    <w:pPr>
      <w:keepNext/>
      <w:keepLines/>
      <w:spacing w:before="200"/>
      <w:outlineLvl w:val="3"/>
    </w:pPr>
    <w:rPr>
      <w:rFonts w:eastAsia="Times New Roman"/>
      <w:b/>
      <w:bCs/>
      <w:iCs/>
      <w:sz w:val="26"/>
    </w:rPr>
  </w:style>
  <w:style w:type="paragraph" w:customStyle="1" w:styleId="post-subtitle">
    <w:name w:val="post-subtitle"/>
    <w:basedOn w:val="Normal"/>
    <w:rsid w:val="004809C3"/>
    <w:pPr>
      <w:spacing w:before="100" w:beforeAutospacing="1" w:after="100" w:afterAutospacing="1"/>
    </w:pPr>
    <w:rPr>
      <w:rFonts w:eastAsia="Times New Roman"/>
    </w:rPr>
  </w:style>
  <w:style w:type="paragraph" w:customStyle="1" w:styleId="Pa0">
    <w:name w:val="Pa0"/>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809C3"/>
    <w:pPr>
      <w:spacing w:before="100" w:beforeAutospacing="1" w:after="100" w:afterAutospacing="1"/>
    </w:pPr>
    <w:rPr>
      <w:rFonts w:eastAsia="Times New Roman"/>
    </w:rPr>
  </w:style>
  <w:style w:type="paragraph" w:customStyle="1" w:styleId="tagline1">
    <w:name w:val="tagline"/>
    <w:basedOn w:val="Normal"/>
    <w:rsid w:val="004809C3"/>
    <w:pPr>
      <w:spacing w:before="100" w:beforeAutospacing="1" w:after="100" w:afterAutospacing="1"/>
    </w:pPr>
    <w:rPr>
      <w:rFonts w:eastAsia="Times New Roman"/>
    </w:rPr>
  </w:style>
  <w:style w:type="paragraph" w:customStyle="1" w:styleId="Block1">
    <w:name w:val="Block1"/>
    <w:basedOn w:val="Normal"/>
    <w:next w:val="Normal"/>
    <w:uiPriority w:val="3"/>
    <w:qFormat/>
    <w:rsid w:val="004809C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809C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809C3"/>
    <w:rPr>
      <w:sz w:val="10"/>
    </w:rPr>
  </w:style>
  <w:style w:type="paragraph" w:customStyle="1" w:styleId="ReallySamllText">
    <w:name w:val="ReallySamllText"/>
    <w:basedOn w:val="Normal"/>
    <w:link w:val="ReallySamllTextChar"/>
    <w:autoRedefine/>
    <w:rsid w:val="004809C3"/>
    <w:rPr>
      <w:rFonts w:asciiTheme="minorHAnsi" w:hAnsiTheme="minorHAnsi" w:cstheme="minorBidi"/>
      <w:sz w:val="10"/>
    </w:rPr>
  </w:style>
  <w:style w:type="paragraph" w:customStyle="1" w:styleId="CardCites">
    <w:name w:val="Card Cites"/>
    <w:basedOn w:val="Normal"/>
    <w:next w:val="Normal"/>
    <w:qFormat/>
    <w:rsid w:val="004809C3"/>
    <w:rPr>
      <w:rFonts w:eastAsia="Times New Roman"/>
      <w:b/>
      <w:sz w:val="20"/>
    </w:rPr>
  </w:style>
  <w:style w:type="paragraph" w:customStyle="1" w:styleId="NormalWeb3">
    <w:name w:val="Normal (Web)3"/>
    <w:basedOn w:val="Normal"/>
    <w:rsid w:val="004809C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809C3"/>
    <w:pPr>
      <w:ind w:left="400"/>
    </w:pPr>
    <w:rPr>
      <w:rFonts w:eastAsia="Times New Roman"/>
    </w:rPr>
  </w:style>
  <w:style w:type="paragraph" w:customStyle="1" w:styleId="TagCiteChar2">
    <w:name w:val="Tag / Cite Char"/>
    <w:basedOn w:val="Normal"/>
    <w:rsid w:val="004809C3"/>
    <w:rPr>
      <w:rFonts w:eastAsia="Times New Roman"/>
      <w:b/>
      <w:color w:val="000000"/>
    </w:rPr>
  </w:style>
  <w:style w:type="paragraph" w:customStyle="1" w:styleId="PageNumber2">
    <w:name w:val="Page Number2"/>
    <w:basedOn w:val="Normal"/>
    <w:next w:val="Normal"/>
    <w:rsid w:val="004809C3"/>
    <w:rPr>
      <w:rFonts w:eastAsia="Times New Roman"/>
      <w:sz w:val="20"/>
    </w:rPr>
  </w:style>
  <w:style w:type="paragraph" w:customStyle="1" w:styleId="HeaderFooter">
    <w:name w:val="Header &amp; Footer"/>
    <w:rsid w:val="004809C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809C3"/>
    <w:rPr>
      <w:rFonts w:ascii="Arial Narrow" w:eastAsia="Times New Roman" w:hAnsi="Arial Narrow"/>
      <w:color w:val="000000"/>
      <w:sz w:val="16"/>
    </w:rPr>
  </w:style>
  <w:style w:type="paragraph" w:customStyle="1" w:styleId="CardTextUnderlined">
    <w:name w:val="Card Text Underlined"/>
    <w:basedOn w:val="Normal"/>
    <w:rsid w:val="004809C3"/>
    <w:rPr>
      <w:rFonts w:ascii="Arial Narrow" w:eastAsia="Times New Roman" w:hAnsi="Arial Narrow"/>
      <w:u w:val="single"/>
    </w:rPr>
  </w:style>
  <w:style w:type="paragraph" w:customStyle="1" w:styleId="HeaderDebate">
    <w:name w:val="Header Debate"/>
    <w:basedOn w:val="Normal"/>
    <w:rsid w:val="004809C3"/>
    <w:pPr>
      <w:jc w:val="center"/>
      <w:outlineLvl w:val="0"/>
    </w:pPr>
    <w:rPr>
      <w:rFonts w:eastAsia="Times New Roman"/>
      <w:b/>
      <w:sz w:val="48"/>
      <w:u w:val="words"/>
    </w:rPr>
  </w:style>
  <w:style w:type="paragraph" w:customStyle="1" w:styleId="NormalWeb1">
    <w:name w:val="Normal (Web)1"/>
    <w:basedOn w:val="Normal"/>
    <w:rsid w:val="004809C3"/>
    <w:pPr>
      <w:spacing w:before="100" w:beforeAutospacing="1" w:after="100" w:afterAutospacing="1"/>
    </w:pPr>
    <w:rPr>
      <w:rFonts w:eastAsia="Times New Roman"/>
      <w:sz w:val="20"/>
      <w:szCs w:val="20"/>
    </w:rPr>
  </w:style>
  <w:style w:type="paragraph" w:customStyle="1" w:styleId="CardTagCharChar">
    <w:name w:val="Card Tag Char Char"/>
    <w:basedOn w:val="Normal"/>
    <w:rsid w:val="004809C3"/>
    <w:rPr>
      <w:rFonts w:eastAsia="Times New Roman"/>
      <w:b/>
    </w:rPr>
  </w:style>
  <w:style w:type="paragraph" w:customStyle="1" w:styleId="fixed">
    <w:name w:val="fixed"/>
    <w:basedOn w:val="Normal"/>
    <w:rsid w:val="004809C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809C3"/>
    <w:pPr>
      <w:spacing w:before="100" w:beforeAutospacing="1" w:after="100" w:afterAutospacing="1"/>
    </w:pPr>
    <w:rPr>
      <w:rFonts w:eastAsia="Times New Roman"/>
    </w:rPr>
  </w:style>
  <w:style w:type="paragraph" w:customStyle="1" w:styleId="ExecutiveSummarytext">
    <w:name w:val="Executive Summary text"/>
    <w:basedOn w:val="Normal"/>
    <w:next w:val="Normal"/>
    <w:rsid w:val="004809C3"/>
    <w:pPr>
      <w:autoSpaceDE w:val="0"/>
      <w:autoSpaceDN w:val="0"/>
      <w:adjustRightInd w:val="0"/>
    </w:pPr>
    <w:rPr>
      <w:rFonts w:eastAsia="Times New Roman"/>
    </w:rPr>
  </w:style>
  <w:style w:type="character" w:customStyle="1" w:styleId="NormalUnderlineChar1">
    <w:name w:val="Normal Underline Char1"/>
    <w:locked/>
    <w:rsid w:val="004809C3"/>
    <w:rPr>
      <w:u w:val="single"/>
    </w:rPr>
  </w:style>
  <w:style w:type="character" w:customStyle="1" w:styleId="CardUpSize-LightChar">
    <w:name w:val="CardUpSize - Light Char"/>
    <w:link w:val="CardUpSize-Light"/>
    <w:locked/>
    <w:rsid w:val="004809C3"/>
    <w:rPr>
      <w:rFonts w:ascii="Times New Roman" w:eastAsia="Times New Roman" w:hAnsi="Times New Roman"/>
      <w:szCs w:val="32"/>
      <w:u w:val="single"/>
    </w:rPr>
  </w:style>
  <w:style w:type="paragraph" w:customStyle="1" w:styleId="CardUpSize-Light">
    <w:name w:val="CardUpSize - Light"/>
    <w:basedOn w:val="Normal"/>
    <w:link w:val="CardUpSize-LightChar"/>
    <w:rsid w:val="004809C3"/>
    <w:pPr>
      <w:jc w:val="both"/>
    </w:pPr>
    <w:rPr>
      <w:rFonts w:eastAsia="Times New Roman" w:cstheme="minorBidi"/>
      <w:sz w:val="24"/>
      <w:szCs w:val="32"/>
      <w:u w:val="single"/>
    </w:rPr>
  </w:style>
  <w:style w:type="character" w:customStyle="1" w:styleId="CiteCardUpSize-HeavyChar">
    <w:name w:val="Cite // CardUpSize - Heavy Char"/>
    <w:link w:val="CiteCardUpSize-Heavy"/>
    <w:locked/>
    <w:rsid w:val="004809C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809C3"/>
    <w:pPr>
      <w:jc w:val="both"/>
    </w:pPr>
    <w:rPr>
      <w:rFonts w:eastAsia="Times New Roman" w:cstheme="minorBidi"/>
      <w:b/>
      <w:sz w:val="24"/>
      <w:szCs w:val="32"/>
      <w:u w:val="single"/>
    </w:rPr>
  </w:style>
  <w:style w:type="paragraph" w:customStyle="1" w:styleId="SmallCite">
    <w:name w:val="Small Cite"/>
    <w:basedOn w:val="Normal"/>
    <w:rsid w:val="004809C3"/>
    <w:rPr>
      <w:rFonts w:ascii="Verdana" w:eastAsia="Times New Roman" w:hAnsi="Verdana"/>
      <w:sz w:val="16"/>
    </w:rPr>
  </w:style>
  <w:style w:type="paragraph" w:customStyle="1" w:styleId="clearformatting">
    <w:name w:val="clear formatting"/>
    <w:basedOn w:val="Heading2"/>
    <w:rsid w:val="004809C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809C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809C3"/>
    <w:pPr>
      <w:spacing w:after="240" w:line="360" w:lineRule="atLeast"/>
    </w:pPr>
    <w:rPr>
      <w:rFonts w:eastAsia="Times New Roman"/>
      <w:b/>
      <w:bCs/>
      <w:sz w:val="16"/>
      <w:szCs w:val="16"/>
    </w:rPr>
  </w:style>
  <w:style w:type="paragraph" w:customStyle="1" w:styleId="PlaceholderText1">
    <w:name w:val="Placeholder Text1"/>
    <w:basedOn w:val="Normal"/>
    <w:rsid w:val="004809C3"/>
    <w:pPr>
      <w:keepNext/>
      <w:numPr>
        <w:numId w:val="22"/>
      </w:numPr>
      <w:outlineLvl w:val="0"/>
    </w:pPr>
    <w:rPr>
      <w:rFonts w:eastAsia="MS Gothic"/>
    </w:rPr>
  </w:style>
  <w:style w:type="character" w:customStyle="1" w:styleId="ImportantTextChar">
    <w:name w:val="Important Text Char"/>
    <w:link w:val="ImportantText"/>
    <w:locked/>
    <w:rsid w:val="004809C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809C3"/>
    <w:pPr>
      <w:pBdr>
        <w:top w:val="single" w:sz="8" w:space="0" w:color="auto"/>
        <w:left w:val="single" w:sz="8" w:space="0" w:color="auto"/>
        <w:bottom w:val="single" w:sz="8" w:space="0" w:color="auto"/>
        <w:right w:val="single" w:sz="8" w:space="0" w:color="auto"/>
      </w:pBdr>
      <w:tabs>
        <w:tab w:val="left" w:pos="1440"/>
      </w:tabs>
    </w:pPr>
    <w:rPr>
      <w:rFonts w:eastAsia="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809C3"/>
    <w:rPr>
      <w:rFonts w:ascii="HNKAOE+Arial" w:hAnsi="HNKAOE+Arial"/>
    </w:rPr>
  </w:style>
  <w:style w:type="paragraph" w:customStyle="1" w:styleId="StyleBodyText11ptBlackUnderline">
    <w:name w:val="Style Body Text + 11 pt Black Underline"/>
    <w:basedOn w:val="BodyText"/>
    <w:link w:val="StyleBodyText11ptBlackUnderlineChar"/>
    <w:rsid w:val="004809C3"/>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4809C3"/>
    <w:rPr>
      <w:rFonts w:ascii="HNKAOE+Arial" w:hAnsi="HNKAOE+Arial"/>
    </w:rPr>
  </w:style>
  <w:style w:type="paragraph" w:customStyle="1" w:styleId="StyleBodyText11ptBoldBlack">
    <w:name w:val="Style Body Text + 11 pt Bold Black"/>
    <w:basedOn w:val="BodyText"/>
    <w:link w:val="StyleBodyText11ptBoldBlackChar"/>
    <w:rsid w:val="004809C3"/>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4809C3"/>
    <w:rPr>
      <w:rFonts w:ascii="Times New Roman" w:eastAsia="Malgun Gothic" w:hAnsi="Times New Roman"/>
      <w:bCs/>
    </w:rPr>
  </w:style>
  <w:style w:type="paragraph" w:customStyle="1" w:styleId="StyletinyBold">
    <w:name w:val="Style tiny + Bold"/>
    <w:basedOn w:val="tiny"/>
    <w:link w:val="StyletinyBoldChar"/>
    <w:rsid w:val="004809C3"/>
    <w:rPr>
      <w:rFonts w:cstheme="minorBidi"/>
      <w:bCs/>
      <w:sz w:val="24"/>
    </w:rPr>
  </w:style>
  <w:style w:type="character" w:customStyle="1" w:styleId="Heading5SizeDownChar">
    <w:name w:val="Heading 5 Size Down Char"/>
    <w:link w:val="Heading5SizeDown"/>
    <w:locked/>
    <w:rsid w:val="004809C3"/>
    <w:rPr>
      <w:rFonts w:ascii="Times New Roman" w:eastAsia="Times New Roman" w:hAnsi="Times New Roman"/>
      <w:szCs w:val="16"/>
    </w:rPr>
  </w:style>
  <w:style w:type="paragraph" w:customStyle="1" w:styleId="Heading5SizeDown">
    <w:name w:val="Heading 5 Size Down"/>
    <w:basedOn w:val="Normal"/>
    <w:link w:val="Heading5SizeDownChar"/>
    <w:autoRedefine/>
    <w:rsid w:val="004809C3"/>
    <w:pPr>
      <w:tabs>
        <w:tab w:val="left" w:pos="1440"/>
      </w:tabs>
      <w:jc w:val="both"/>
    </w:pPr>
    <w:rPr>
      <w:rFonts w:eastAsia="Times New Roman" w:cstheme="minorBidi"/>
      <w:sz w:val="24"/>
      <w:szCs w:val="16"/>
    </w:rPr>
  </w:style>
  <w:style w:type="character" w:customStyle="1" w:styleId="Normal2BoldChar">
    <w:name w:val="Normal2 + Bold Char"/>
    <w:link w:val="Normal2Bold"/>
    <w:locked/>
    <w:rsid w:val="004809C3"/>
    <w:rPr>
      <w:rFonts w:ascii="Times New Roman" w:eastAsia="Times New Roman" w:hAnsi="Times New Roman" w:cs="Arial"/>
      <w:b/>
      <w:szCs w:val="44"/>
    </w:rPr>
  </w:style>
  <w:style w:type="paragraph" w:customStyle="1" w:styleId="Normal2Bold">
    <w:name w:val="Normal2 + Bold"/>
    <w:basedOn w:val="Normal"/>
    <w:link w:val="Normal2BoldChar"/>
    <w:rsid w:val="004809C3"/>
    <w:pPr>
      <w:tabs>
        <w:tab w:val="left" w:pos="1440"/>
      </w:tabs>
    </w:pPr>
    <w:rPr>
      <w:rFonts w:eastAsia="Times New Roman" w:cs="Arial"/>
      <w:b/>
      <w:sz w:val="24"/>
      <w:szCs w:val="44"/>
    </w:rPr>
  </w:style>
  <w:style w:type="character" w:customStyle="1" w:styleId="ListContentsChar">
    <w:name w:val="List Contents Char"/>
    <w:link w:val="ListContents"/>
    <w:locked/>
    <w:rsid w:val="004809C3"/>
    <w:rPr>
      <w:rFonts w:ascii="Times New Roman" w:eastAsia="Times New Roman" w:hAnsi="Times New Roman"/>
      <w:lang w:eastAsia="ar-SA"/>
    </w:rPr>
  </w:style>
  <w:style w:type="paragraph" w:customStyle="1" w:styleId="ListContents">
    <w:name w:val="List Contents"/>
    <w:basedOn w:val="Normal"/>
    <w:link w:val="ListContentsChar"/>
    <w:rsid w:val="004809C3"/>
    <w:pPr>
      <w:widowControl w:val="0"/>
      <w:suppressAutoHyphens/>
      <w:ind w:left="567"/>
    </w:pPr>
    <w:rPr>
      <w:rFonts w:eastAsia="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809C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809C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809C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809C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809C3"/>
    <w:pPr>
      <w:autoSpaceDE w:val="0"/>
      <w:autoSpaceDN w:val="0"/>
      <w:adjustRightInd w:val="0"/>
      <w:ind w:left="432" w:right="432"/>
      <w:jc w:val="both"/>
    </w:pPr>
    <w:rPr>
      <w:rFonts w:eastAsia="Times New Roman" w:cstheme="minorBidi"/>
      <w:sz w:val="24"/>
      <w:u w:val="thick"/>
    </w:rPr>
  </w:style>
  <w:style w:type="character" w:customStyle="1" w:styleId="UnimportantCharChar">
    <w:name w:val="Unimportant Char Char"/>
    <w:link w:val="Unimportant"/>
    <w:locked/>
    <w:rsid w:val="004809C3"/>
    <w:rPr>
      <w:rFonts w:ascii="Arial" w:eastAsia="Times New Roman" w:hAnsi="Arial"/>
      <w:sz w:val="12"/>
    </w:rPr>
  </w:style>
  <w:style w:type="paragraph" w:customStyle="1" w:styleId="Unimportant">
    <w:name w:val="Unimportant"/>
    <w:basedOn w:val="Normal"/>
    <w:link w:val="UnimportantCharChar"/>
    <w:rsid w:val="004809C3"/>
    <w:pPr>
      <w:jc w:val="both"/>
    </w:pPr>
    <w:rPr>
      <w:rFonts w:ascii="Arial" w:eastAsia="Times New Roman" w:hAnsi="Arial" w:cstheme="minorBidi"/>
      <w:sz w:val="12"/>
    </w:rPr>
  </w:style>
  <w:style w:type="character" w:customStyle="1" w:styleId="TagCiteChar3">
    <w:name w:val="Tag &amp; Cite Char"/>
    <w:link w:val="TagCite2"/>
    <w:locked/>
    <w:rsid w:val="004809C3"/>
    <w:rPr>
      <w:rFonts w:ascii="Arial" w:eastAsia="Times New Roman" w:hAnsi="Arial"/>
      <w:b/>
    </w:rPr>
  </w:style>
  <w:style w:type="paragraph" w:customStyle="1" w:styleId="TagCite2">
    <w:name w:val="Tag &amp; Cite"/>
    <w:basedOn w:val="Normal"/>
    <w:link w:val="TagCiteChar3"/>
    <w:rsid w:val="004809C3"/>
    <w:pPr>
      <w:jc w:val="both"/>
    </w:pPr>
    <w:rPr>
      <w:rFonts w:ascii="Arial" w:eastAsia="Times New Roman" w:hAnsi="Arial" w:cstheme="minorBidi"/>
      <w:b/>
      <w:sz w:val="24"/>
    </w:rPr>
  </w:style>
  <w:style w:type="character" w:customStyle="1" w:styleId="HighlightedTextChar">
    <w:name w:val="Highlighted Text Char"/>
    <w:link w:val="HighlightedText"/>
    <w:locked/>
    <w:rsid w:val="004809C3"/>
    <w:rPr>
      <w:rFonts w:ascii="Arial" w:eastAsia="Times New Roman" w:hAnsi="Arial"/>
      <w:b/>
      <w:u w:val="thick"/>
    </w:rPr>
  </w:style>
  <w:style w:type="paragraph" w:customStyle="1" w:styleId="HighlightedText">
    <w:name w:val="Highlighted Text"/>
    <w:basedOn w:val="Normal"/>
    <w:link w:val="HighlightedTextChar"/>
    <w:rsid w:val="004809C3"/>
    <w:pPr>
      <w:jc w:val="both"/>
    </w:pPr>
    <w:rPr>
      <w:rFonts w:ascii="Arial" w:eastAsia="Times New Roman" w:hAnsi="Arial" w:cstheme="minorBidi"/>
      <w:b/>
      <w:sz w:val="24"/>
      <w:u w:val="thick"/>
    </w:rPr>
  </w:style>
  <w:style w:type="paragraph" w:customStyle="1" w:styleId="StyleHeading1Justified">
    <w:name w:val="Style Heading 1 + Justified"/>
    <w:basedOn w:val="Normal"/>
    <w:next w:val="Normal"/>
    <w:rsid w:val="004809C3"/>
    <w:rPr>
      <w:rFonts w:eastAsia="Times New Roman"/>
      <w:sz w:val="20"/>
      <w:szCs w:val="20"/>
    </w:rPr>
  </w:style>
  <w:style w:type="paragraph" w:customStyle="1" w:styleId="textunderline0">
    <w:name w:val="text underline"/>
    <w:basedOn w:val="Normal"/>
    <w:link w:val="textunderlineChar0"/>
    <w:autoRedefine/>
    <w:rsid w:val="004809C3"/>
    <w:rPr>
      <w:rFonts w:asciiTheme="minorHAnsi" w:hAnsiTheme="minorHAnsi" w:cstheme="minorBidi"/>
      <w:sz w:val="24"/>
      <w:u w:val="thick"/>
    </w:rPr>
  </w:style>
  <w:style w:type="character" w:customStyle="1" w:styleId="DebateTagChar">
    <w:name w:val="Debate Tag Char"/>
    <w:link w:val="DebateTag"/>
    <w:locked/>
    <w:rsid w:val="004809C3"/>
    <w:rPr>
      <w:rFonts w:ascii="Garamond" w:hAnsi="Garamond"/>
      <w:b/>
    </w:rPr>
  </w:style>
  <w:style w:type="paragraph" w:customStyle="1" w:styleId="DebateTag">
    <w:name w:val="Debate Tag"/>
    <w:basedOn w:val="Normal"/>
    <w:link w:val="DebateTagChar"/>
    <w:autoRedefine/>
    <w:rsid w:val="004809C3"/>
    <w:pPr>
      <w:tabs>
        <w:tab w:val="left" w:pos="270"/>
      </w:tabs>
    </w:pPr>
    <w:rPr>
      <w:rFonts w:ascii="Garamond" w:hAnsi="Garamond" w:cstheme="minorBidi"/>
      <w:b/>
      <w:sz w:val="24"/>
    </w:rPr>
  </w:style>
  <w:style w:type="paragraph" w:customStyle="1" w:styleId="DebateCite">
    <w:name w:val="Debate Cite"/>
    <w:basedOn w:val="Normal"/>
    <w:autoRedefine/>
    <w:rsid w:val="004809C3"/>
    <w:pPr>
      <w:tabs>
        <w:tab w:val="left" w:pos="270"/>
      </w:tabs>
    </w:pPr>
    <w:rPr>
      <w:rFonts w:eastAsia="Times New Roman"/>
      <w:sz w:val="20"/>
    </w:rPr>
  </w:style>
  <w:style w:type="paragraph" w:customStyle="1" w:styleId="BlockTitle10">
    <w:name w:val="Block Title #1"/>
    <w:basedOn w:val="Heading1"/>
    <w:rsid w:val="004809C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4809C3"/>
    <w:pPr>
      <w:widowControl w:val="0"/>
      <w:suppressAutoHyphens/>
    </w:pPr>
    <w:rPr>
      <w:rFonts w:ascii="Courier New" w:eastAsia="Courier New" w:hAnsi="Courier New"/>
      <w:sz w:val="20"/>
      <w:szCs w:val="20"/>
    </w:rPr>
  </w:style>
  <w:style w:type="paragraph" w:customStyle="1" w:styleId="MaggieTag">
    <w:name w:val="MaggieTag"/>
    <w:basedOn w:val="Heading2"/>
    <w:rsid w:val="004809C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809C3"/>
    <w:rPr>
      <w:rFonts w:ascii="Times New Roman" w:eastAsia="Times New Roman" w:hAnsi="Times New Roman"/>
    </w:rPr>
  </w:style>
  <w:style w:type="paragraph" w:customStyle="1" w:styleId="Heading4Cite">
    <w:name w:val="Heading 4 Cite"/>
    <w:basedOn w:val="Normal"/>
    <w:link w:val="Heading4CiteChar"/>
    <w:autoRedefine/>
    <w:rsid w:val="004809C3"/>
    <w:rPr>
      <w:rFonts w:eastAsia="Times New Roman" w:cstheme="minorBidi"/>
      <w:sz w:val="24"/>
    </w:rPr>
  </w:style>
  <w:style w:type="paragraph" w:customStyle="1" w:styleId="4">
    <w:name w:val="4"/>
    <w:basedOn w:val="Normal"/>
    <w:rsid w:val="004809C3"/>
    <w:rPr>
      <w:rFonts w:eastAsia="Times New Roman"/>
      <w:sz w:val="20"/>
    </w:rPr>
  </w:style>
  <w:style w:type="character" w:customStyle="1" w:styleId="UnunderlinedTextChar">
    <w:name w:val="Ununderlined Text Char"/>
    <w:link w:val="UnunderlinedText"/>
    <w:locked/>
    <w:rsid w:val="004809C3"/>
    <w:rPr>
      <w:rFonts w:eastAsia="Times New Roman"/>
      <w:bCs/>
      <w:sz w:val="12"/>
    </w:rPr>
  </w:style>
  <w:style w:type="paragraph" w:customStyle="1" w:styleId="UnunderlinedText">
    <w:name w:val="Ununderlined Text"/>
    <w:basedOn w:val="Normal"/>
    <w:link w:val="UnunderlinedTextChar"/>
    <w:autoRedefine/>
    <w:rsid w:val="004809C3"/>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4809C3"/>
    <w:pPr>
      <w:spacing w:after="200" w:line="276" w:lineRule="auto"/>
      <w:ind w:left="288" w:right="288"/>
    </w:pPr>
    <w:rPr>
      <w:rFonts w:eastAsia="Times New Roman"/>
      <w:bCs/>
    </w:rPr>
  </w:style>
  <w:style w:type="paragraph" w:customStyle="1" w:styleId="BlockTitle4">
    <w:name w:val="%Block Title"/>
    <w:basedOn w:val="Heading1"/>
    <w:rsid w:val="004809C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4809C3"/>
    <w:pPr>
      <w:widowControl w:val="0"/>
      <w:autoSpaceDE/>
      <w:autoSpaceDN/>
      <w:adjustRightInd/>
      <w:outlineLvl w:val="9"/>
    </w:pPr>
    <w:rPr>
      <w:rFonts w:cs="Courier New"/>
      <w:bCs/>
      <w:sz w:val="28"/>
      <w:szCs w:val="22"/>
    </w:rPr>
  </w:style>
  <w:style w:type="paragraph" w:customStyle="1" w:styleId="ThickUnderline">
    <w:name w:val="ThickUnderline"/>
    <w:rsid w:val="004809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809C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809C3"/>
    <w:rPr>
      <w:rFonts w:ascii="Century Gothic" w:eastAsia="Cambria" w:hAnsi="Century Gothic"/>
      <w:u w:val="thick"/>
    </w:rPr>
  </w:style>
  <w:style w:type="paragraph" w:customStyle="1" w:styleId="Card-Underline0">
    <w:name w:val="Card-Underline"/>
    <w:basedOn w:val="Normal"/>
    <w:link w:val="Card-UnderlineChar"/>
    <w:qFormat/>
    <w:rsid w:val="004809C3"/>
    <w:rPr>
      <w:rFonts w:ascii="Century Gothic" w:eastAsia="Cambria" w:hAnsi="Century Gothic" w:cstheme="minorBidi"/>
      <w:sz w:val="24"/>
      <w:u w:val="thick"/>
    </w:rPr>
  </w:style>
  <w:style w:type="paragraph" w:customStyle="1" w:styleId="PageNumber3">
    <w:name w:val="Page Number3"/>
    <w:basedOn w:val="Normal"/>
    <w:next w:val="Normal"/>
    <w:rsid w:val="004809C3"/>
    <w:rPr>
      <w:rFonts w:eastAsia="Times New Roman"/>
      <w:sz w:val="20"/>
    </w:rPr>
  </w:style>
  <w:style w:type="paragraph" w:customStyle="1" w:styleId="PageNumber4">
    <w:name w:val="Page Number4"/>
    <w:basedOn w:val="Normal"/>
    <w:next w:val="Normal"/>
    <w:rsid w:val="004809C3"/>
    <w:rPr>
      <w:rFonts w:eastAsia="Times New Roman"/>
      <w:sz w:val="20"/>
    </w:rPr>
  </w:style>
  <w:style w:type="paragraph" w:customStyle="1" w:styleId="PageNumber5">
    <w:name w:val="Page Number5"/>
    <w:basedOn w:val="Normal"/>
    <w:next w:val="Normal"/>
    <w:rsid w:val="004809C3"/>
    <w:rPr>
      <w:rFonts w:eastAsia="Times New Roman"/>
      <w:sz w:val="20"/>
    </w:rPr>
  </w:style>
  <w:style w:type="paragraph" w:customStyle="1" w:styleId="smalltext1">
    <w:name w:val="small text1"/>
    <w:basedOn w:val="Normal"/>
    <w:next w:val="Normal"/>
    <w:uiPriority w:val="4"/>
    <w:qFormat/>
    <w:rsid w:val="004809C3"/>
    <w:pPr>
      <w:keepNext/>
      <w:keepLines/>
      <w:spacing w:before="200"/>
      <w:outlineLvl w:val="3"/>
    </w:pPr>
    <w:rPr>
      <w:rFonts w:eastAsia="Times New Roman"/>
      <w:b/>
      <w:bCs/>
      <w:iCs/>
      <w:sz w:val="26"/>
    </w:rPr>
  </w:style>
  <w:style w:type="character" w:customStyle="1" w:styleId="CircleChar">
    <w:name w:val="Circle Char"/>
    <w:link w:val="Circle"/>
    <w:locked/>
    <w:rsid w:val="004809C3"/>
    <w:rPr>
      <w:rFonts w:ascii="Times New Roman" w:eastAsia="Times New Roman" w:hAnsi="Times New Roman"/>
      <w:b/>
      <w:u w:val="words"/>
    </w:rPr>
  </w:style>
  <w:style w:type="paragraph" w:customStyle="1" w:styleId="Circle">
    <w:name w:val="Circle"/>
    <w:basedOn w:val="Normal"/>
    <w:link w:val="CircleChar"/>
    <w:rsid w:val="004809C3"/>
    <w:rPr>
      <w:rFonts w:eastAsia="Times New Roman" w:cstheme="minorBidi"/>
      <w:b/>
      <w:sz w:val="24"/>
      <w:u w:val="words"/>
    </w:rPr>
  </w:style>
  <w:style w:type="paragraph" w:customStyle="1" w:styleId="PageNumber6">
    <w:name w:val="Page Number6"/>
    <w:basedOn w:val="Normal"/>
    <w:next w:val="Normal"/>
    <w:rsid w:val="004809C3"/>
    <w:rPr>
      <w:rFonts w:eastAsia="Times New Roman"/>
      <w:sz w:val="20"/>
    </w:rPr>
  </w:style>
  <w:style w:type="paragraph" w:customStyle="1" w:styleId="user">
    <w:name w:val="user"/>
    <w:basedOn w:val="Normal"/>
    <w:rsid w:val="004809C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809C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809C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809C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809C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809C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809C3"/>
    <w:rPr>
      <w:rFonts w:eastAsia="Times New Roman"/>
      <w:sz w:val="20"/>
    </w:rPr>
  </w:style>
  <w:style w:type="paragraph" w:customStyle="1" w:styleId="DebateTag0">
    <w:name w:val="DebateTag"/>
    <w:basedOn w:val="Normal"/>
    <w:qFormat/>
    <w:rsid w:val="004809C3"/>
    <w:rPr>
      <w:b/>
    </w:rPr>
  </w:style>
  <w:style w:type="paragraph" w:customStyle="1" w:styleId="date-comments">
    <w:name w:val="date-comments"/>
    <w:basedOn w:val="Normal"/>
    <w:uiPriority w:val="99"/>
    <w:rsid w:val="004809C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809C3"/>
    <w:rPr>
      <w:rFonts w:ascii="Garamond" w:eastAsia="Calibri" w:hAnsi="Garamond" w:hint="default"/>
      <w:sz w:val="16"/>
      <w:szCs w:val="22"/>
    </w:rPr>
  </w:style>
  <w:style w:type="character" w:customStyle="1" w:styleId="message-item">
    <w:name w:val="message-item"/>
    <w:rsid w:val="004809C3"/>
  </w:style>
  <w:style w:type="character" w:customStyle="1" w:styleId="lightheader">
    <w:name w:val="lightheader"/>
    <w:rsid w:val="004809C3"/>
  </w:style>
  <w:style w:type="character" w:customStyle="1" w:styleId="datestamp">
    <w:name w:val="datestamp"/>
    <w:rsid w:val="004809C3"/>
  </w:style>
  <w:style w:type="character" w:customStyle="1" w:styleId="i">
    <w:name w:val="i"/>
    <w:uiPriority w:val="99"/>
    <w:rsid w:val="004809C3"/>
  </w:style>
  <w:style w:type="character" w:customStyle="1" w:styleId="forenames">
    <w:name w:val="forenames"/>
    <w:rsid w:val="004809C3"/>
  </w:style>
  <w:style w:type="character" w:customStyle="1" w:styleId="surname">
    <w:name w:val="surname"/>
    <w:rsid w:val="004809C3"/>
  </w:style>
  <w:style w:type="character" w:customStyle="1" w:styleId="medium-font">
    <w:name w:val="medium-font"/>
    <w:rsid w:val="004809C3"/>
  </w:style>
  <w:style w:type="character" w:customStyle="1" w:styleId="title-link-wrapper">
    <w:name w:val="title-link-wrapper"/>
    <w:rsid w:val="004809C3"/>
  </w:style>
  <w:style w:type="character" w:customStyle="1" w:styleId="refpreview">
    <w:name w:val="refpreview"/>
    <w:rsid w:val="004809C3"/>
  </w:style>
  <w:style w:type="character" w:customStyle="1" w:styleId="loose1">
    <w:name w:val="loose1"/>
    <w:rsid w:val="004809C3"/>
  </w:style>
  <w:style w:type="character" w:customStyle="1" w:styleId="email">
    <w:name w:val="email"/>
    <w:rsid w:val="004809C3"/>
  </w:style>
  <w:style w:type="character" w:customStyle="1" w:styleId="gsa">
    <w:name w:val="gs_a"/>
    <w:rsid w:val="004809C3"/>
  </w:style>
  <w:style w:type="character" w:customStyle="1" w:styleId="goohl1">
    <w:name w:val="goohl1"/>
    <w:rsid w:val="004809C3"/>
  </w:style>
  <w:style w:type="character" w:customStyle="1" w:styleId="mainarttitle">
    <w:name w:val="mainarttitle"/>
    <w:rsid w:val="004809C3"/>
  </w:style>
  <w:style w:type="character" w:customStyle="1" w:styleId="mainartauthor">
    <w:name w:val="mainartauthor"/>
    <w:rsid w:val="004809C3"/>
  </w:style>
  <w:style w:type="character" w:customStyle="1" w:styleId="mainartdate">
    <w:name w:val="mainartdate"/>
    <w:rsid w:val="004809C3"/>
  </w:style>
  <w:style w:type="character" w:customStyle="1" w:styleId="gsggs">
    <w:name w:val="gs_ggs"/>
    <w:rsid w:val="004809C3"/>
  </w:style>
  <w:style w:type="character" w:customStyle="1" w:styleId="ahead">
    <w:name w:val="a_head"/>
    <w:rsid w:val="004809C3"/>
  </w:style>
  <w:style w:type="character" w:customStyle="1" w:styleId="articleauthor">
    <w:name w:val="articleauthor"/>
    <w:rsid w:val="004809C3"/>
  </w:style>
  <w:style w:type="character" w:customStyle="1" w:styleId="footnote">
    <w:name w:val="footnote"/>
    <w:rsid w:val="004809C3"/>
  </w:style>
  <w:style w:type="character" w:customStyle="1" w:styleId="docbody">
    <w:name w:val="docbody"/>
    <w:rsid w:val="004809C3"/>
  </w:style>
  <w:style w:type="character" w:customStyle="1" w:styleId="superscript">
    <w:name w:val="superscript"/>
    <w:rsid w:val="004809C3"/>
  </w:style>
  <w:style w:type="character" w:customStyle="1" w:styleId="citeChar2">
    <w:name w:val="cite Char"/>
    <w:locked/>
    <w:rsid w:val="004809C3"/>
    <w:rPr>
      <w:b/>
      <w:bCs w:val="0"/>
      <w:u w:val="single"/>
    </w:rPr>
  </w:style>
  <w:style w:type="character" w:customStyle="1" w:styleId="StyleUnderlineChar">
    <w:name w:val="Style Underline Char"/>
    <w:locked/>
    <w:rsid w:val="004809C3"/>
    <w:rPr>
      <w:u w:val="single"/>
    </w:rPr>
  </w:style>
  <w:style w:type="character" w:customStyle="1" w:styleId="CitesCharChar">
    <w:name w:val="Cites Char Char"/>
    <w:locked/>
    <w:rsid w:val="004809C3"/>
    <w:rPr>
      <w:b/>
      <w:bCs/>
    </w:rPr>
  </w:style>
  <w:style w:type="character" w:customStyle="1" w:styleId="bwxsm">
    <w:name w:val="b w xsm"/>
    <w:rsid w:val="004809C3"/>
  </w:style>
  <w:style w:type="character" w:customStyle="1" w:styleId="fstd">
    <w:name w:val="f std"/>
    <w:rsid w:val="004809C3"/>
  </w:style>
  <w:style w:type="character" w:customStyle="1" w:styleId="gl">
    <w:name w:val="gl"/>
    <w:rsid w:val="004809C3"/>
  </w:style>
  <w:style w:type="character" w:customStyle="1" w:styleId="heading2char2charchar1">
    <w:name w:val="heading2char2charchar1"/>
    <w:rsid w:val="004809C3"/>
  </w:style>
  <w:style w:type="character" w:customStyle="1" w:styleId="charchar60">
    <w:name w:val="charchar6"/>
    <w:rsid w:val="004809C3"/>
  </w:style>
  <w:style w:type="character" w:customStyle="1" w:styleId="bio1">
    <w:name w:val="bio1"/>
    <w:rsid w:val="004809C3"/>
    <w:rPr>
      <w:rFonts w:ascii="Arial" w:hAnsi="Arial" w:cs="Arial" w:hint="default"/>
      <w:i/>
      <w:iCs/>
      <w:color w:val="000000"/>
      <w:sz w:val="20"/>
      <w:szCs w:val="20"/>
    </w:rPr>
  </w:style>
  <w:style w:type="character" w:customStyle="1" w:styleId="cardCharCharCharCharCharChar">
    <w:name w:val="card Char Char Char Char Char Char"/>
    <w:rsid w:val="004809C3"/>
    <w:rPr>
      <w:sz w:val="24"/>
      <w:szCs w:val="24"/>
      <w:lang w:val="en-US" w:eastAsia="en-US" w:bidi="ar-SA"/>
    </w:rPr>
  </w:style>
  <w:style w:type="character" w:customStyle="1" w:styleId="Style24ptBoldUnderlineCenteredCharChar">
    <w:name w:val="Style 24 pt Bold Underline Centered Char Char"/>
    <w:rsid w:val="004809C3"/>
    <w:rPr>
      <w:b/>
      <w:bCs/>
      <w:sz w:val="48"/>
      <w:szCs w:val="24"/>
      <w:u w:val="single"/>
      <w:lang w:val="en-US" w:eastAsia="en-US" w:bidi="ar-SA"/>
    </w:rPr>
  </w:style>
  <w:style w:type="character" w:customStyle="1" w:styleId="TagCiteCharChar0">
    <w:name w:val="Tag / Cite Char Char"/>
    <w:rsid w:val="004809C3"/>
    <w:rPr>
      <w:b/>
      <w:bCs w:val="0"/>
      <w:color w:val="000000"/>
      <w:sz w:val="24"/>
      <w:szCs w:val="24"/>
      <w:lang w:val="en-US" w:eastAsia="en-US" w:bidi="ar-SA"/>
    </w:rPr>
  </w:style>
  <w:style w:type="character" w:customStyle="1" w:styleId="CardTextUnderlinedCharChar">
    <w:name w:val="Card Text Underlined Char Char"/>
    <w:rsid w:val="004809C3"/>
    <w:rPr>
      <w:rFonts w:ascii="Arial Narrow" w:hAnsi="Arial Narrow" w:hint="default"/>
      <w:szCs w:val="24"/>
      <w:u w:val="single"/>
      <w:lang w:val="en-US" w:eastAsia="en-US" w:bidi="ar-SA"/>
    </w:rPr>
  </w:style>
  <w:style w:type="character" w:customStyle="1" w:styleId="CardTagCharCharChar">
    <w:name w:val="Card Tag Char Char Char"/>
    <w:rsid w:val="004809C3"/>
    <w:rPr>
      <w:b/>
      <w:bCs w:val="0"/>
      <w:sz w:val="24"/>
      <w:szCs w:val="24"/>
      <w:lang w:val="en-US" w:eastAsia="en-US" w:bidi="ar-SA"/>
    </w:rPr>
  </w:style>
  <w:style w:type="character" w:customStyle="1" w:styleId="mainbody">
    <w:name w:val="mainbody"/>
    <w:rsid w:val="004809C3"/>
  </w:style>
  <w:style w:type="character" w:customStyle="1" w:styleId="UnderlineStyleChar2">
    <w:name w:val="Underline Style Char2"/>
    <w:rsid w:val="004809C3"/>
    <w:rPr>
      <w:rFonts w:ascii="Garamond" w:hAnsi="Garamond" w:hint="default"/>
      <w:sz w:val="22"/>
      <w:szCs w:val="24"/>
      <w:u w:val="single"/>
      <w:lang w:val="en-US" w:eastAsia="en-US" w:bidi="ar-SA"/>
    </w:rPr>
  </w:style>
  <w:style w:type="character" w:customStyle="1" w:styleId="Style1Char2">
    <w:name w:val="Style1 Char2"/>
    <w:rsid w:val="004809C3"/>
    <w:rPr>
      <w:szCs w:val="24"/>
    </w:rPr>
  </w:style>
  <w:style w:type="character" w:customStyle="1" w:styleId="t13">
    <w:name w:val="t13"/>
    <w:rsid w:val="004809C3"/>
  </w:style>
  <w:style w:type="character" w:customStyle="1" w:styleId="lead">
    <w:name w:val="lead"/>
    <w:rsid w:val="004809C3"/>
  </w:style>
  <w:style w:type="paragraph" w:customStyle="1" w:styleId="CardDownx1">
    <w:name w:val="CardDown x1"/>
    <w:basedOn w:val="Normal"/>
    <w:link w:val="CardDownx1Char"/>
    <w:rsid w:val="004809C3"/>
  </w:style>
  <w:style w:type="character" w:customStyle="1" w:styleId="CardDownx1Char">
    <w:name w:val="CardDown x1 Char"/>
    <w:link w:val="CardDownx1"/>
    <w:locked/>
    <w:rsid w:val="004809C3"/>
    <w:rPr>
      <w:rFonts w:ascii="Times New Roman" w:hAnsi="Times New Roman" w:cs="Times New Roman"/>
      <w:sz w:val="22"/>
    </w:rPr>
  </w:style>
  <w:style w:type="character" w:customStyle="1" w:styleId="CharChar17">
    <w:name w:val="Char Char17"/>
    <w:locked/>
    <w:rsid w:val="004809C3"/>
    <w:rPr>
      <w:rFonts w:ascii="Arial" w:hAnsi="Arial" w:cs="Arial" w:hint="default"/>
      <w:b/>
      <w:bCs/>
      <w:sz w:val="26"/>
      <w:szCs w:val="26"/>
    </w:rPr>
  </w:style>
  <w:style w:type="character" w:customStyle="1" w:styleId="address">
    <w:name w:val="address"/>
    <w:rsid w:val="004809C3"/>
  </w:style>
  <w:style w:type="character" w:customStyle="1" w:styleId="ilspan">
    <w:name w:val="il_span"/>
    <w:rsid w:val="004809C3"/>
  </w:style>
  <w:style w:type="character" w:customStyle="1" w:styleId="articletitle1">
    <w:name w:val="articletitle1"/>
    <w:rsid w:val="004809C3"/>
    <w:rPr>
      <w:rFonts w:ascii="Times New Roman" w:hAnsi="Times New Roman" w:cs="Times New Roman" w:hint="default"/>
      <w:b/>
      <w:bCs/>
      <w:sz w:val="36"/>
      <w:szCs w:val="36"/>
    </w:rPr>
  </w:style>
  <w:style w:type="character" w:customStyle="1" w:styleId="leftidx1">
    <w:name w:val="leftidx1"/>
    <w:rsid w:val="004809C3"/>
    <w:rPr>
      <w:rFonts w:ascii="Verdana" w:hAnsi="Verdana" w:hint="default"/>
      <w:sz w:val="22"/>
      <w:szCs w:val="22"/>
    </w:rPr>
  </w:style>
  <w:style w:type="character" w:customStyle="1" w:styleId="blue1">
    <w:name w:val="blue1"/>
    <w:rsid w:val="004809C3"/>
    <w:rPr>
      <w:color w:val="0000FF"/>
    </w:rPr>
  </w:style>
  <w:style w:type="character" w:customStyle="1" w:styleId="author-link1">
    <w:name w:val="author-link1"/>
    <w:rsid w:val="004809C3"/>
    <w:rPr>
      <w:b w:val="0"/>
      <w:bCs w:val="0"/>
    </w:rPr>
  </w:style>
  <w:style w:type="character" w:customStyle="1" w:styleId="black1">
    <w:name w:val="black1"/>
    <w:rsid w:val="004809C3"/>
    <w:rPr>
      <w:color w:val="000000"/>
    </w:rPr>
  </w:style>
  <w:style w:type="character" w:customStyle="1" w:styleId="StyleunderlinedCharBold">
    <w:name w:val="Style underlined Char + Bold"/>
    <w:rsid w:val="004809C3"/>
    <w:rPr>
      <w:rFonts w:ascii="Times New Roman" w:hAnsi="Times New Roman" w:cs="Times New Roman" w:hint="default"/>
      <w:b/>
      <w:bCs/>
      <w:sz w:val="21"/>
      <w:szCs w:val="24"/>
      <w:u w:val="single"/>
    </w:rPr>
  </w:style>
  <w:style w:type="character" w:customStyle="1" w:styleId="ThickUnderlineCharChar">
    <w:name w:val="Thick Underline Char Char"/>
    <w:rsid w:val="004809C3"/>
    <w:rPr>
      <w:rFonts w:ascii="Calibri" w:eastAsia="Calibri" w:hAnsi="Calibri" w:hint="default"/>
    </w:rPr>
  </w:style>
  <w:style w:type="character" w:customStyle="1" w:styleId="CardUnderline">
    <w:name w:val="Card Underline"/>
    <w:rsid w:val="004809C3"/>
    <w:rPr>
      <w:rFonts w:ascii="Times New Roman" w:hAnsi="Times New Roman" w:cs="Times New Roman" w:hint="default"/>
      <w:sz w:val="20"/>
      <w:u w:val="single"/>
    </w:rPr>
  </w:style>
  <w:style w:type="character" w:customStyle="1" w:styleId="lingoregion">
    <w:name w:val="lingo_region"/>
    <w:rsid w:val="004809C3"/>
  </w:style>
  <w:style w:type="character" w:customStyle="1" w:styleId="cite0">
    <w:name w:val="%cite"/>
    <w:rsid w:val="004809C3"/>
    <w:rPr>
      <w:rFonts w:ascii="Times New Roman" w:hAnsi="Times New Roman" w:cs="Times New Roman" w:hint="default"/>
      <w:b/>
      <w:bCs w:val="0"/>
      <w:sz w:val="24"/>
    </w:rPr>
  </w:style>
  <w:style w:type="character" w:customStyle="1" w:styleId="Emphasis21">
    <w:name w:val="%Emphasis2"/>
    <w:rsid w:val="004809C3"/>
    <w:rPr>
      <w:rFonts w:ascii="Cooper Black" w:hAnsi="Cooper Black" w:hint="default"/>
      <w:iCs/>
      <w:u w:val="single"/>
    </w:rPr>
  </w:style>
  <w:style w:type="character" w:customStyle="1" w:styleId="bodycontentlink">
    <w:name w:val="bodycontentlink"/>
    <w:rsid w:val="004809C3"/>
  </w:style>
  <w:style w:type="character" w:customStyle="1" w:styleId="AAAcite">
    <w:name w:val="AAAcite"/>
    <w:rsid w:val="004809C3"/>
    <w:rPr>
      <w:rFonts w:ascii="Times New Roman" w:hAnsi="Times New Roman" w:cs="Times New Roman" w:hint="default"/>
      <w:b/>
      <w:bCs w:val="0"/>
      <w:sz w:val="24"/>
    </w:rPr>
  </w:style>
  <w:style w:type="character" w:customStyle="1" w:styleId="tmplheaderlink">
    <w:name w:val="tmplheaderlink"/>
    <w:rsid w:val="004809C3"/>
    <w:rPr>
      <w:rFonts w:ascii="Times New Roman" w:hAnsi="Times New Roman" w:cs="Times New Roman" w:hint="default"/>
    </w:rPr>
  </w:style>
  <w:style w:type="character" w:customStyle="1" w:styleId="UnderlinedEvidenceCharChar">
    <w:name w:val="Underlined Evidence Char Char"/>
    <w:rsid w:val="004809C3"/>
    <w:rPr>
      <w:rFonts w:ascii="Verdana" w:hAnsi="Verdana" w:hint="default"/>
      <w:sz w:val="21"/>
      <w:szCs w:val="21"/>
      <w:u w:val="thick"/>
      <w:lang w:val="en-US" w:eastAsia="en-US" w:bidi="ar-SA"/>
    </w:rPr>
  </w:style>
  <w:style w:type="character" w:customStyle="1" w:styleId="role">
    <w:name w:val="role"/>
    <w:rsid w:val="004809C3"/>
  </w:style>
  <w:style w:type="character" w:customStyle="1" w:styleId="pagination">
    <w:name w:val="pagination"/>
    <w:rsid w:val="004809C3"/>
  </w:style>
  <w:style w:type="character" w:customStyle="1" w:styleId="doi">
    <w:name w:val="doi"/>
    <w:rsid w:val="004809C3"/>
  </w:style>
  <w:style w:type="character" w:customStyle="1" w:styleId="bodycontents">
    <w:name w:val="bodycontents"/>
    <w:rsid w:val="004809C3"/>
  </w:style>
  <w:style w:type="character" w:customStyle="1" w:styleId="comma">
    <w:name w:val="comma"/>
    <w:rsid w:val="004809C3"/>
  </w:style>
  <w:style w:type="character" w:customStyle="1" w:styleId="pad5right">
    <w:name w:val="pad5right"/>
    <w:rsid w:val="004809C3"/>
  </w:style>
  <w:style w:type="character" w:customStyle="1" w:styleId="entry-date">
    <w:name w:val="entry-date"/>
    <w:rsid w:val="004809C3"/>
  </w:style>
  <w:style w:type="character" w:customStyle="1" w:styleId="desc">
    <w:name w:val="desc"/>
    <w:rsid w:val="004809C3"/>
  </w:style>
  <w:style w:type="character" w:customStyle="1" w:styleId="divider">
    <w:name w:val="divider"/>
    <w:rsid w:val="004809C3"/>
  </w:style>
  <w:style w:type="character" w:customStyle="1" w:styleId="blogdate">
    <w:name w:val="blogdate"/>
    <w:rsid w:val="004809C3"/>
  </w:style>
  <w:style w:type="character" w:customStyle="1" w:styleId="ticker">
    <w:name w:val="ticker"/>
    <w:rsid w:val="004809C3"/>
  </w:style>
  <w:style w:type="character" w:customStyle="1" w:styleId="posted">
    <w:name w:val="posted"/>
    <w:rsid w:val="004809C3"/>
  </w:style>
  <w:style w:type="character" w:customStyle="1" w:styleId="time">
    <w:name w:val="time"/>
    <w:rsid w:val="004809C3"/>
  </w:style>
  <w:style w:type="character" w:customStyle="1" w:styleId="dot">
    <w:name w:val="dot"/>
    <w:rsid w:val="004809C3"/>
  </w:style>
  <w:style w:type="character" w:customStyle="1" w:styleId="hn-date">
    <w:name w:val="hn-date"/>
    <w:rsid w:val="004809C3"/>
  </w:style>
  <w:style w:type="character" w:customStyle="1" w:styleId="location">
    <w:name w:val="location"/>
    <w:rsid w:val="004809C3"/>
  </w:style>
  <w:style w:type="character" w:customStyle="1" w:styleId="arial11">
    <w:name w:val="arial_11"/>
    <w:rsid w:val="004809C3"/>
  </w:style>
  <w:style w:type="character" w:customStyle="1" w:styleId="dropcap-letter">
    <w:name w:val="dropcap-letter"/>
    <w:rsid w:val="004809C3"/>
  </w:style>
  <w:style w:type="character" w:customStyle="1" w:styleId="offscreen">
    <w:name w:val="offscreen"/>
    <w:rsid w:val="004809C3"/>
  </w:style>
  <w:style w:type="character" w:customStyle="1" w:styleId="linked-in">
    <w:name w:val="linked-in"/>
    <w:rsid w:val="004809C3"/>
  </w:style>
  <w:style w:type="character" w:customStyle="1" w:styleId="in-widget">
    <w:name w:val="in-widget"/>
    <w:rsid w:val="004809C3"/>
  </w:style>
  <w:style w:type="character" w:customStyle="1" w:styleId="in-right">
    <w:name w:val="in-right"/>
    <w:rsid w:val="004809C3"/>
  </w:style>
  <w:style w:type="character" w:customStyle="1" w:styleId="tickerwrap">
    <w:name w:val="ticker_wrap"/>
    <w:rsid w:val="004809C3"/>
  </w:style>
  <w:style w:type="character" w:customStyle="1" w:styleId="divs">
    <w:name w:val="divs"/>
    <w:rsid w:val="004809C3"/>
  </w:style>
  <w:style w:type="character" w:customStyle="1" w:styleId="in-top">
    <w:name w:val="in-top"/>
    <w:rsid w:val="004809C3"/>
  </w:style>
  <w:style w:type="character" w:customStyle="1" w:styleId="article-date">
    <w:name w:val="article-date"/>
    <w:rsid w:val="004809C3"/>
  </w:style>
  <w:style w:type="character" w:customStyle="1" w:styleId="bodysubtoc">
    <w:name w:val="bodysubtoc"/>
    <w:rsid w:val="004809C3"/>
  </w:style>
  <w:style w:type="character" w:customStyle="1" w:styleId="lefttitlesmaller">
    <w:name w:val="lefttitlesmaller"/>
    <w:rsid w:val="004809C3"/>
  </w:style>
  <w:style w:type="character" w:customStyle="1" w:styleId="mb">
    <w:name w:val="mb"/>
    <w:rsid w:val="004809C3"/>
  </w:style>
  <w:style w:type="character" w:customStyle="1" w:styleId="field-content">
    <w:name w:val="field-content"/>
    <w:rsid w:val="004809C3"/>
  </w:style>
  <w:style w:type="character" w:customStyle="1" w:styleId="submitted-date">
    <w:name w:val="submitted-date"/>
    <w:rsid w:val="004809C3"/>
  </w:style>
  <w:style w:type="character" w:customStyle="1" w:styleId="submitted-time">
    <w:name w:val="submitted-time"/>
    <w:rsid w:val="004809C3"/>
  </w:style>
  <w:style w:type="character" w:customStyle="1" w:styleId="A2">
    <w:name w:val="A2"/>
    <w:uiPriority w:val="99"/>
    <w:rsid w:val="004809C3"/>
    <w:rPr>
      <w:rFonts w:ascii="Sabon LT Std" w:hAnsi="Sabon LT Std" w:cs="Sabon LT Std" w:hint="default"/>
      <w:color w:val="000000"/>
      <w:sz w:val="15"/>
      <w:szCs w:val="15"/>
    </w:rPr>
  </w:style>
  <w:style w:type="character" w:customStyle="1" w:styleId="searchword">
    <w:name w:val="searchword"/>
    <w:rsid w:val="004809C3"/>
  </w:style>
  <w:style w:type="character" w:customStyle="1" w:styleId="meta-prep">
    <w:name w:val="meta-prep"/>
    <w:rsid w:val="004809C3"/>
  </w:style>
  <w:style w:type="numbering" w:customStyle="1" w:styleId="1ai1">
    <w:name w:val="1 / a / i1"/>
    <w:rsid w:val="004809C3"/>
    <w:pPr>
      <w:numPr>
        <w:numId w:val="22"/>
      </w:numPr>
    </w:pPr>
  </w:style>
  <w:style w:type="numbering" w:styleId="1ai">
    <w:name w:val="Outline List 1"/>
    <w:basedOn w:val="NoList"/>
    <w:unhideWhenUsed/>
    <w:rsid w:val="004809C3"/>
    <w:pPr>
      <w:numPr>
        <w:numId w:val="23"/>
      </w:numPr>
    </w:pPr>
  </w:style>
  <w:style w:type="character" w:customStyle="1" w:styleId="FontStyle310">
    <w:name w:val="Font Style310"/>
    <w:uiPriority w:val="99"/>
    <w:rsid w:val="004809C3"/>
    <w:rPr>
      <w:rFonts w:ascii="Times New Roman" w:hAnsi="Times New Roman" w:cs="Times New Roman"/>
      <w:b/>
      <w:bCs/>
      <w:i/>
      <w:iCs/>
      <w:spacing w:val="-10"/>
      <w:sz w:val="18"/>
      <w:szCs w:val="18"/>
    </w:rPr>
  </w:style>
  <w:style w:type="character" w:customStyle="1" w:styleId="FontStyle329">
    <w:name w:val="Font Style329"/>
    <w:uiPriority w:val="99"/>
    <w:rsid w:val="004809C3"/>
    <w:rPr>
      <w:rFonts w:ascii="Times New Roman" w:hAnsi="Times New Roman" w:cs="Times New Roman"/>
      <w:b/>
      <w:bCs/>
      <w:spacing w:val="-10"/>
      <w:sz w:val="18"/>
      <w:szCs w:val="18"/>
    </w:rPr>
  </w:style>
  <w:style w:type="character" w:customStyle="1" w:styleId="FontStyle370">
    <w:name w:val="Font Style370"/>
    <w:uiPriority w:val="99"/>
    <w:rsid w:val="004809C3"/>
    <w:rPr>
      <w:rFonts w:ascii="Cambria" w:hAnsi="Cambria" w:cs="Cambria"/>
      <w:b/>
      <w:bCs/>
      <w:spacing w:val="-10"/>
      <w:sz w:val="18"/>
      <w:szCs w:val="18"/>
    </w:rPr>
  </w:style>
  <w:style w:type="character" w:customStyle="1" w:styleId="FontStyle302">
    <w:name w:val="Font Style302"/>
    <w:uiPriority w:val="99"/>
    <w:rsid w:val="004809C3"/>
    <w:rPr>
      <w:rFonts w:ascii="Times New Roman" w:hAnsi="Times New Roman" w:cs="Times New Roman"/>
      <w:b/>
      <w:bCs/>
      <w:sz w:val="22"/>
      <w:szCs w:val="22"/>
    </w:rPr>
  </w:style>
  <w:style w:type="character" w:customStyle="1" w:styleId="FontStyle347">
    <w:name w:val="Font Style347"/>
    <w:uiPriority w:val="99"/>
    <w:rsid w:val="004809C3"/>
    <w:rPr>
      <w:rFonts w:ascii="Times New Roman" w:hAnsi="Times New Roman" w:cs="Times New Roman"/>
      <w:b/>
      <w:bCs/>
      <w:spacing w:val="-10"/>
      <w:sz w:val="20"/>
      <w:szCs w:val="20"/>
    </w:rPr>
  </w:style>
  <w:style w:type="paragraph" w:customStyle="1" w:styleId="Style27">
    <w:name w:val="Style27"/>
    <w:basedOn w:val="Normal"/>
    <w:uiPriority w:val="99"/>
    <w:rsid w:val="004809C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809C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809C3"/>
    <w:rPr>
      <w:rFonts w:ascii="Times New Roman" w:hAnsi="Times New Roman" w:cs="Times New Roman"/>
      <w:spacing w:val="-10"/>
      <w:sz w:val="18"/>
      <w:szCs w:val="18"/>
    </w:rPr>
  </w:style>
  <w:style w:type="character" w:customStyle="1" w:styleId="FontStyle312">
    <w:name w:val="Font Style312"/>
    <w:uiPriority w:val="99"/>
    <w:rsid w:val="004809C3"/>
    <w:rPr>
      <w:rFonts w:ascii="Times New Roman" w:hAnsi="Times New Roman" w:cs="Times New Roman"/>
      <w:b/>
      <w:bCs/>
      <w:spacing w:val="-10"/>
      <w:sz w:val="16"/>
      <w:szCs w:val="16"/>
    </w:rPr>
  </w:style>
  <w:style w:type="character" w:customStyle="1" w:styleId="FontStyle346">
    <w:name w:val="Font Style346"/>
    <w:uiPriority w:val="99"/>
    <w:rsid w:val="004809C3"/>
    <w:rPr>
      <w:rFonts w:ascii="Times New Roman" w:hAnsi="Times New Roman" w:cs="Times New Roman"/>
      <w:b/>
      <w:bCs/>
      <w:spacing w:val="-10"/>
      <w:sz w:val="18"/>
      <w:szCs w:val="18"/>
    </w:rPr>
  </w:style>
  <w:style w:type="character" w:customStyle="1" w:styleId="FontStyle330">
    <w:name w:val="Font Style330"/>
    <w:uiPriority w:val="99"/>
    <w:rsid w:val="004809C3"/>
    <w:rPr>
      <w:rFonts w:ascii="Times New Roman" w:hAnsi="Times New Roman" w:cs="Times New Roman"/>
      <w:b/>
      <w:bCs/>
      <w:sz w:val="16"/>
      <w:szCs w:val="16"/>
    </w:rPr>
  </w:style>
  <w:style w:type="character" w:customStyle="1" w:styleId="FontStyle372">
    <w:name w:val="Font Style372"/>
    <w:uiPriority w:val="99"/>
    <w:rsid w:val="004809C3"/>
    <w:rPr>
      <w:rFonts w:ascii="Times New Roman" w:hAnsi="Times New Roman" w:cs="Times New Roman"/>
      <w:b/>
      <w:bCs/>
      <w:sz w:val="16"/>
      <w:szCs w:val="16"/>
    </w:rPr>
  </w:style>
  <w:style w:type="paragraph" w:customStyle="1" w:styleId="Style59">
    <w:name w:val="Style59"/>
    <w:basedOn w:val="Normal"/>
    <w:uiPriority w:val="99"/>
    <w:rsid w:val="004809C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809C3"/>
    <w:rPr>
      <w:rFonts w:ascii="Times New Roman" w:hAnsi="Times New Roman" w:cs="Times New Roman"/>
      <w:b/>
      <w:bCs/>
      <w:i/>
      <w:iCs/>
      <w:sz w:val="16"/>
      <w:szCs w:val="16"/>
    </w:rPr>
  </w:style>
  <w:style w:type="paragraph" w:customStyle="1" w:styleId="Style200">
    <w:name w:val="Style20"/>
    <w:basedOn w:val="Normal"/>
    <w:uiPriority w:val="99"/>
    <w:rsid w:val="004809C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809C3"/>
    <w:rPr>
      <w:rFonts w:ascii="Times New Roman" w:hAnsi="Times New Roman" w:cs="Times New Roman"/>
      <w:smallCaps/>
      <w:sz w:val="14"/>
      <w:szCs w:val="14"/>
    </w:rPr>
  </w:style>
  <w:style w:type="paragraph" w:customStyle="1" w:styleId="Style89">
    <w:name w:val="Style89"/>
    <w:basedOn w:val="Normal"/>
    <w:uiPriority w:val="99"/>
    <w:rsid w:val="004809C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809C3"/>
    <w:rPr>
      <w:rFonts w:ascii="Times New Roman" w:hAnsi="Times New Roman" w:cs="Times New Roman"/>
      <w:b/>
      <w:bCs/>
      <w:spacing w:val="-10"/>
      <w:sz w:val="22"/>
      <w:szCs w:val="22"/>
    </w:rPr>
  </w:style>
  <w:style w:type="character" w:customStyle="1" w:styleId="FontStyle320">
    <w:name w:val="Font Style320"/>
    <w:uiPriority w:val="99"/>
    <w:rsid w:val="004809C3"/>
    <w:rPr>
      <w:rFonts w:ascii="Times New Roman" w:hAnsi="Times New Roman" w:cs="Times New Roman"/>
      <w:b/>
      <w:bCs/>
      <w:spacing w:val="-10"/>
      <w:sz w:val="22"/>
      <w:szCs w:val="22"/>
    </w:rPr>
  </w:style>
  <w:style w:type="character" w:customStyle="1" w:styleId="FontStyle352">
    <w:name w:val="Font Style352"/>
    <w:uiPriority w:val="99"/>
    <w:rsid w:val="004809C3"/>
    <w:rPr>
      <w:rFonts w:ascii="Times New Roman" w:hAnsi="Times New Roman" w:cs="Times New Roman"/>
      <w:b/>
      <w:bCs/>
      <w:sz w:val="16"/>
      <w:szCs w:val="16"/>
    </w:rPr>
  </w:style>
  <w:style w:type="character" w:customStyle="1" w:styleId="FontStyle356">
    <w:name w:val="Font Style356"/>
    <w:uiPriority w:val="99"/>
    <w:rsid w:val="004809C3"/>
    <w:rPr>
      <w:rFonts w:ascii="Times New Roman" w:hAnsi="Times New Roman" w:cs="Times New Roman"/>
      <w:b/>
      <w:bCs/>
      <w:spacing w:val="-10"/>
      <w:sz w:val="22"/>
      <w:szCs w:val="22"/>
    </w:rPr>
  </w:style>
  <w:style w:type="character" w:customStyle="1" w:styleId="FontStyle298">
    <w:name w:val="Font Style298"/>
    <w:uiPriority w:val="99"/>
    <w:rsid w:val="004809C3"/>
    <w:rPr>
      <w:rFonts w:ascii="Times New Roman" w:hAnsi="Times New Roman" w:cs="Times New Roman"/>
      <w:sz w:val="18"/>
      <w:szCs w:val="18"/>
    </w:rPr>
  </w:style>
  <w:style w:type="character" w:customStyle="1" w:styleId="FontStyle311">
    <w:name w:val="Font Style311"/>
    <w:uiPriority w:val="99"/>
    <w:rsid w:val="004809C3"/>
    <w:rPr>
      <w:rFonts w:ascii="Times New Roman" w:hAnsi="Times New Roman" w:cs="Times New Roman"/>
      <w:b/>
      <w:bCs/>
      <w:spacing w:val="-10"/>
      <w:sz w:val="18"/>
      <w:szCs w:val="18"/>
    </w:rPr>
  </w:style>
  <w:style w:type="character" w:customStyle="1" w:styleId="FontStyle332">
    <w:name w:val="Font Style332"/>
    <w:uiPriority w:val="99"/>
    <w:rsid w:val="004809C3"/>
    <w:rPr>
      <w:rFonts w:ascii="Times New Roman" w:hAnsi="Times New Roman" w:cs="Times New Roman"/>
      <w:b/>
      <w:bCs/>
      <w:i/>
      <w:iCs/>
      <w:spacing w:val="-10"/>
      <w:sz w:val="20"/>
      <w:szCs w:val="20"/>
    </w:rPr>
  </w:style>
  <w:style w:type="character" w:customStyle="1" w:styleId="FontStyle371">
    <w:name w:val="Font Style371"/>
    <w:uiPriority w:val="99"/>
    <w:rsid w:val="004809C3"/>
    <w:rPr>
      <w:rFonts w:ascii="Times New Roman" w:hAnsi="Times New Roman" w:cs="Times New Roman"/>
      <w:sz w:val="16"/>
      <w:szCs w:val="16"/>
    </w:rPr>
  </w:style>
  <w:style w:type="character" w:customStyle="1" w:styleId="FontStyle350">
    <w:name w:val="Font Style350"/>
    <w:uiPriority w:val="99"/>
    <w:rsid w:val="004809C3"/>
    <w:rPr>
      <w:rFonts w:ascii="Times New Roman" w:hAnsi="Times New Roman" w:cs="Times New Roman"/>
      <w:b/>
      <w:bCs/>
      <w:i/>
      <w:iCs/>
      <w:sz w:val="20"/>
      <w:szCs w:val="20"/>
    </w:rPr>
  </w:style>
  <w:style w:type="paragraph" w:customStyle="1" w:styleId="Style8">
    <w:name w:val="Style8"/>
    <w:basedOn w:val="Normal"/>
    <w:uiPriority w:val="99"/>
    <w:rsid w:val="004809C3"/>
    <w:pPr>
      <w:widowControl w:val="0"/>
      <w:autoSpaceDE w:val="0"/>
      <w:autoSpaceDN w:val="0"/>
      <w:adjustRightInd w:val="0"/>
    </w:pPr>
    <w:rPr>
      <w:rFonts w:eastAsia="Times New Roman"/>
      <w:sz w:val="24"/>
    </w:rPr>
  </w:style>
  <w:style w:type="paragraph" w:customStyle="1" w:styleId="Style5">
    <w:name w:val="Style5"/>
    <w:basedOn w:val="Normal"/>
    <w:uiPriority w:val="99"/>
    <w:rsid w:val="004809C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809C3"/>
    <w:pPr>
      <w:widowControl w:val="0"/>
      <w:autoSpaceDE w:val="0"/>
      <w:autoSpaceDN w:val="0"/>
      <w:adjustRightInd w:val="0"/>
    </w:pPr>
    <w:rPr>
      <w:rFonts w:eastAsia="Times New Roman"/>
      <w:sz w:val="24"/>
    </w:rPr>
  </w:style>
  <w:style w:type="character" w:customStyle="1" w:styleId="FontStyle351">
    <w:name w:val="Font Style351"/>
    <w:uiPriority w:val="99"/>
    <w:rsid w:val="004809C3"/>
    <w:rPr>
      <w:rFonts w:ascii="Times New Roman" w:hAnsi="Times New Roman" w:cs="Times New Roman"/>
      <w:b/>
      <w:bCs/>
      <w:sz w:val="22"/>
      <w:szCs w:val="22"/>
    </w:rPr>
  </w:style>
  <w:style w:type="paragraph" w:customStyle="1" w:styleId="Style10">
    <w:name w:val="Style10"/>
    <w:basedOn w:val="Normal"/>
    <w:uiPriority w:val="99"/>
    <w:rsid w:val="004809C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809C3"/>
    <w:pPr>
      <w:widowControl w:val="0"/>
      <w:autoSpaceDE w:val="0"/>
      <w:autoSpaceDN w:val="0"/>
      <w:adjustRightInd w:val="0"/>
      <w:jc w:val="both"/>
    </w:pPr>
    <w:rPr>
      <w:rFonts w:eastAsia="Times New Roman"/>
      <w:sz w:val="24"/>
    </w:rPr>
  </w:style>
  <w:style w:type="character" w:customStyle="1" w:styleId="FontStyle369">
    <w:name w:val="Font Style369"/>
    <w:uiPriority w:val="99"/>
    <w:rsid w:val="004809C3"/>
    <w:rPr>
      <w:rFonts w:ascii="Times New Roman" w:hAnsi="Times New Roman" w:cs="Times New Roman"/>
      <w:b/>
      <w:bCs/>
      <w:spacing w:val="-10"/>
      <w:sz w:val="20"/>
      <w:szCs w:val="20"/>
    </w:rPr>
  </w:style>
  <w:style w:type="character" w:customStyle="1" w:styleId="FontStyle357">
    <w:name w:val="Font Style357"/>
    <w:uiPriority w:val="99"/>
    <w:rsid w:val="004809C3"/>
    <w:rPr>
      <w:rFonts w:ascii="Times New Roman" w:hAnsi="Times New Roman" w:cs="Times New Roman"/>
      <w:b/>
      <w:bCs/>
      <w:spacing w:val="-10"/>
      <w:sz w:val="22"/>
      <w:szCs w:val="22"/>
    </w:rPr>
  </w:style>
  <w:style w:type="paragraph" w:customStyle="1" w:styleId="Style67">
    <w:name w:val="Style67"/>
    <w:basedOn w:val="Normal"/>
    <w:uiPriority w:val="99"/>
    <w:rsid w:val="004809C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809C3"/>
    <w:rPr>
      <w:rFonts w:ascii="Times New Roman" w:hAnsi="Times New Roman" w:cs="Times New Roman"/>
      <w:sz w:val="20"/>
      <w:szCs w:val="20"/>
    </w:rPr>
  </w:style>
  <w:style w:type="character" w:customStyle="1" w:styleId="FontStyle374">
    <w:name w:val="Font Style374"/>
    <w:uiPriority w:val="99"/>
    <w:rsid w:val="004809C3"/>
    <w:rPr>
      <w:rFonts w:ascii="Times New Roman" w:hAnsi="Times New Roman" w:cs="Times New Roman"/>
      <w:b/>
      <w:bCs/>
      <w:spacing w:val="-10"/>
      <w:sz w:val="22"/>
      <w:szCs w:val="22"/>
    </w:rPr>
  </w:style>
  <w:style w:type="paragraph" w:customStyle="1" w:styleId="Style30">
    <w:name w:val="Style30"/>
    <w:basedOn w:val="Normal"/>
    <w:uiPriority w:val="99"/>
    <w:rsid w:val="004809C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809C3"/>
    <w:rPr>
      <w:rFonts w:ascii="Times New Roman" w:hAnsi="Times New Roman" w:cs="Times New Roman"/>
      <w:smallCaps/>
      <w:sz w:val="16"/>
      <w:szCs w:val="16"/>
    </w:rPr>
  </w:style>
  <w:style w:type="paragraph" w:customStyle="1" w:styleId="Style93">
    <w:name w:val="Style93"/>
    <w:basedOn w:val="Normal"/>
    <w:uiPriority w:val="99"/>
    <w:rsid w:val="004809C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809C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809C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809C3"/>
    <w:rPr>
      <w:u w:val="single"/>
    </w:rPr>
  </w:style>
  <w:style w:type="character" w:customStyle="1" w:styleId="SmalltextCharCharCharChar0">
    <w:name w:val="Small text Char Char Char Char"/>
    <w:rsid w:val="004809C3"/>
    <w:rPr>
      <w:sz w:val="16"/>
      <w:szCs w:val="24"/>
      <w:lang w:val="en-US" w:eastAsia="en-US" w:bidi="ar-SA"/>
    </w:rPr>
  </w:style>
  <w:style w:type="paragraph" w:customStyle="1" w:styleId="boldcitation">
    <w:name w:val="bold citation"/>
    <w:basedOn w:val="Normal"/>
    <w:rsid w:val="004809C3"/>
    <w:rPr>
      <w:rFonts w:eastAsia="Times New Roman"/>
      <w:b/>
      <w:sz w:val="28"/>
      <w:u w:val="thick"/>
    </w:rPr>
  </w:style>
  <w:style w:type="character" w:customStyle="1" w:styleId="underlinecardChar">
    <w:name w:val="underline card Char"/>
    <w:rsid w:val="004809C3"/>
    <w:rPr>
      <w:rFonts w:ascii="Arial" w:hAnsi="Arial"/>
      <w:noProof w:val="0"/>
      <w:sz w:val="18"/>
      <w:szCs w:val="24"/>
      <w:u w:val="single"/>
      <w:lang w:val="en-US" w:eastAsia="en-US" w:bidi="ar-SA"/>
    </w:rPr>
  </w:style>
  <w:style w:type="character" w:customStyle="1" w:styleId="CardsCharCharChar">
    <w:name w:val="Cards Char Char Char"/>
    <w:rsid w:val="004809C3"/>
    <w:rPr>
      <w:szCs w:val="24"/>
      <w:lang w:val="en-US" w:eastAsia="en-US" w:bidi="ar-SA"/>
    </w:rPr>
  </w:style>
  <w:style w:type="character" w:customStyle="1" w:styleId="HiddenBlockHeaderChar">
    <w:name w:val="Hidden Block Header Char"/>
    <w:link w:val="HiddenBlockHeader"/>
    <w:rsid w:val="004809C3"/>
    <w:rPr>
      <w:rFonts w:ascii="Times New Roman" w:eastAsia="Times New Roman" w:hAnsi="Times New Roman" w:cs="Courier New"/>
      <w:b/>
      <w:bCs/>
      <w:sz w:val="28"/>
      <w:szCs w:val="22"/>
    </w:rPr>
  </w:style>
  <w:style w:type="paragraph" w:customStyle="1" w:styleId="NothingCharChar">
    <w:name w:val="Nothing Char Char"/>
    <w:link w:val="NothingCharCharChar"/>
    <w:rsid w:val="004809C3"/>
    <w:pPr>
      <w:jc w:val="both"/>
    </w:pPr>
    <w:rPr>
      <w:rFonts w:ascii="Times New Roman" w:eastAsia="MS Mincho" w:hAnsi="Times New Roman" w:cs="Times New Roman"/>
    </w:rPr>
  </w:style>
  <w:style w:type="character" w:customStyle="1" w:styleId="NothingCharCharChar">
    <w:name w:val="Nothing Char Char Char"/>
    <w:link w:val="NothingCharChar"/>
    <w:rsid w:val="004809C3"/>
    <w:rPr>
      <w:rFonts w:ascii="Times New Roman" w:eastAsia="MS Mincho" w:hAnsi="Times New Roman" w:cs="Times New Roman"/>
    </w:rPr>
  </w:style>
  <w:style w:type="character" w:customStyle="1" w:styleId="CardsCharChar">
    <w:name w:val="Cards Char Char"/>
    <w:rsid w:val="004809C3"/>
    <w:rPr>
      <w:szCs w:val="24"/>
      <w:lang w:val="en-US" w:eastAsia="en-US" w:bidi="ar-SA"/>
    </w:rPr>
  </w:style>
  <w:style w:type="character" w:customStyle="1" w:styleId="CardsCharCharCharChar">
    <w:name w:val="Cards Char Char Char Char"/>
    <w:rsid w:val="004809C3"/>
    <w:rPr>
      <w:szCs w:val="24"/>
      <w:lang w:val="en-US" w:eastAsia="en-US" w:bidi="ar-SA"/>
    </w:rPr>
  </w:style>
  <w:style w:type="character" w:customStyle="1" w:styleId="BlockHeadingsCharChar">
    <w:name w:val="Block Headings Char Char"/>
    <w:rsid w:val="004809C3"/>
    <w:rPr>
      <w:b/>
      <w:sz w:val="36"/>
      <w:szCs w:val="24"/>
      <w:u w:val="single"/>
      <w:lang w:val="en-US" w:eastAsia="en-US" w:bidi="ar-SA"/>
    </w:rPr>
  </w:style>
  <w:style w:type="character" w:customStyle="1" w:styleId="NothingChar1">
    <w:name w:val="Nothing Char1"/>
    <w:rsid w:val="004809C3"/>
    <w:rPr>
      <w:szCs w:val="24"/>
      <w:lang w:val="en-US" w:eastAsia="en-US" w:bidi="ar-SA"/>
    </w:rPr>
  </w:style>
  <w:style w:type="paragraph" w:customStyle="1" w:styleId="bloctitles">
    <w:name w:val="bloc titles"/>
    <w:basedOn w:val="Heading1"/>
    <w:next w:val="Normal"/>
    <w:link w:val="bloctitlesChar"/>
    <w:autoRedefine/>
    <w:rsid w:val="004809C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809C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809C3"/>
  </w:style>
  <w:style w:type="character" w:customStyle="1" w:styleId="RegularChar">
    <w:name w:val="Regular Char"/>
    <w:link w:val="Regular"/>
    <w:rsid w:val="004809C3"/>
    <w:rPr>
      <w:rFonts w:ascii="Garamond" w:eastAsia="Times New Roman" w:hAnsi="Garamond" w:cs="Arial"/>
      <w:bCs/>
      <w:kern w:val="20"/>
      <w:sz w:val="20"/>
      <w:szCs w:val="32"/>
    </w:rPr>
  </w:style>
  <w:style w:type="character" w:customStyle="1" w:styleId="StyleTimesNewRoman">
    <w:name w:val="Style Times New Roman"/>
    <w:rsid w:val="004809C3"/>
    <w:rPr>
      <w:rFonts w:ascii="Garamond" w:hAnsi="Garamond"/>
    </w:rPr>
  </w:style>
  <w:style w:type="paragraph" w:customStyle="1" w:styleId="INDENTEDPARAGRAPH">
    <w:name w:val="INDENTED PARAGRAPH"/>
    <w:rsid w:val="004809C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809C3"/>
    <w:rPr>
      <w:rFonts w:cs="Arial"/>
      <w:bCs/>
      <w:caps/>
      <w:color w:val="FFFFFF"/>
      <w:sz w:val="2"/>
      <w:szCs w:val="2"/>
      <w:lang w:val="en-US" w:eastAsia="en-US" w:bidi="ar-SA"/>
    </w:rPr>
  </w:style>
  <w:style w:type="paragraph" w:customStyle="1" w:styleId="Numbering">
    <w:name w:val="Numbering"/>
    <w:basedOn w:val="Normal"/>
    <w:next w:val="Normal"/>
    <w:rsid w:val="004809C3"/>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4809C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809C3"/>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809C3"/>
    <w:pPr>
      <w:numPr>
        <w:numId w:val="26"/>
      </w:numPr>
    </w:pPr>
  </w:style>
  <w:style w:type="paragraph" w:customStyle="1" w:styleId="Lettering">
    <w:name w:val="Lettering"/>
    <w:basedOn w:val="Numbering"/>
    <w:next w:val="Normal"/>
    <w:rsid w:val="004809C3"/>
    <w:pPr>
      <w:numPr>
        <w:numId w:val="24"/>
      </w:numPr>
    </w:pPr>
    <w:rPr>
      <w:szCs w:val="22"/>
    </w:rPr>
  </w:style>
  <w:style w:type="paragraph" w:customStyle="1" w:styleId="FileName">
    <w:name w:val="File Name"/>
    <w:basedOn w:val="Normal"/>
    <w:next w:val="Normal"/>
    <w:rsid w:val="004809C3"/>
    <w:pPr>
      <w:widowControl w:val="0"/>
      <w:numPr>
        <w:numId w:val="2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809C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809C3"/>
    <w:pPr>
      <w:numPr>
        <w:numId w:val="27"/>
      </w:numPr>
      <w:tabs>
        <w:tab w:val="num" w:pos="360"/>
      </w:tabs>
      <w:ind w:left="360"/>
    </w:pPr>
  </w:style>
  <w:style w:type="paragraph" w:customStyle="1" w:styleId="CardContinued1">
    <w:name w:val="Card Continued 1"/>
    <w:basedOn w:val="Normal"/>
    <w:next w:val="Normal"/>
    <w:rsid w:val="004809C3"/>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809C3"/>
    <w:pPr>
      <w:numPr>
        <w:numId w:val="0"/>
      </w:numPr>
      <w:spacing w:before="0" w:after="120"/>
      <w:jc w:val="left"/>
    </w:pPr>
  </w:style>
  <w:style w:type="paragraph" w:customStyle="1" w:styleId="Clearformatting0">
    <w:name w:val="Clear formatting"/>
    <w:basedOn w:val="Normal"/>
    <w:rsid w:val="004809C3"/>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4809C3"/>
  </w:style>
  <w:style w:type="paragraph" w:customStyle="1" w:styleId="SmallCardText">
    <w:name w:val="Small Card Text"/>
    <w:rsid w:val="004809C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809C3"/>
    <w:rPr>
      <w:sz w:val="16"/>
      <w:szCs w:val="16"/>
      <w:lang w:val="en-US" w:eastAsia="en-US" w:bidi="ar-SA"/>
    </w:rPr>
  </w:style>
  <w:style w:type="paragraph" w:customStyle="1" w:styleId="TAGFONT">
    <w:name w:val="TAG FONT"/>
    <w:basedOn w:val="Normal"/>
    <w:autoRedefine/>
    <w:rsid w:val="004809C3"/>
    <w:rPr>
      <w:rFonts w:eastAsia="Times New Roman"/>
      <w:sz w:val="24"/>
    </w:rPr>
  </w:style>
  <w:style w:type="character" w:customStyle="1" w:styleId="mainarttxt">
    <w:name w:val="mainarttxt"/>
    <w:basedOn w:val="DefaultParagraphFont"/>
    <w:rsid w:val="004809C3"/>
  </w:style>
  <w:style w:type="paragraph" w:customStyle="1" w:styleId="TagChar1CharCharCharChar">
    <w:name w:val="Tag Char1 Char Char Char Char"/>
    <w:basedOn w:val="Normal"/>
    <w:rsid w:val="004809C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809C3"/>
    <w:rPr>
      <w:sz w:val="20"/>
    </w:rPr>
  </w:style>
  <w:style w:type="character" w:customStyle="1" w:styleId="highlightChar">
    <w:name w:val="highlight Char"/>
    <w:rsid w:val="004809C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809C3"/>
    <w:rPr>
      <w:rFonts w:eastAsia="Batang" w:cs="Arial"/>
      <w:b/>
      <w:bCs/>
      <w:iCs/>
      <w:sz w:val="24"/>
      <w:szCs w:val="28"/>
      <w:lang w:val="en-US" w:eastAsia="en-US" w:bidi="ar-SA"/>
    </w:rPr>
  </w:style>
  <w:style w:type="paragraph" w:customStyle="1" w:styleId="formfldssel">
    <w:name w:val="formfldssel"/>
    <w:basedOn w:val="Normal"/>
    <w:rsid w:val="004809C3"/>
    <w:pPr>
      <w:spacing w:before="100" w:beforeAutospacing="1" w:after="100" w:afterAutospacing="1"/>
    </w:pPr>
    <w:rPr>
      <w:rFonts w:eastAsia="Arial Unicode MS"/>
      <w:color w:val="000000"/>
      <w:sz w:val="20"/>
      <w:szCs w:val="20"/>
    </w:rPr>
  </w:style>
  <w:style w:type="paragraph" w:customStyle="1" w:styleId="hpleftlk">
    <w:name w:val="hpleftlk"/>
    <w:basedOn w:val="Normal"/>
    <w:rsid w:val="004809C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809C3"/>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4809C3"/>
  </w:style>
  <w:style w:type="character" w:customStyle="1" w:styleId="StyleCardTextUnderline3Char">
    <w:name w:val="Style Card Text + Underline3 Char"/>
    <w:rsid w:val="004809C3"/>
    <w:rPr>
      <w:rFonts w:eastAsia="SimSun"/>
      <w:szCs w:val="24"/>
      <w:u w:val="thick"/>
      <w:lang w:val="en-US" w:eastAsia="zh-CN" w:bidi="ar-SA"/>
    </w:rPr>
  </w:style>
  <w:style w:type="character" w:customStyle="1" w:styleId="BoldandUnderlineChar1Char2CharChar">
    <w:name w:val="Bold and Underline Char1 Char2 Char Char"/>
    <w:rsid w:val="004809C3"/>
    <w:rPr>
      <w:b/>
      <w:noProof w:val="0"/>
      <w:szCs w:val="24"/>
      <w:u w:val="single"/>
      <w:lang w:val="en-US" w:eastAsia="en-US" w:bidi="ar-SA"/>
    </w:rPr>
  </w:style>
  <w:style w:type="character" w:customStyle="1" w:styleId="UnderlineChar1Char1">
    <w:name w:val="Underline Char1 Char1"/>
    <w:rsid w:val="004809C3"/>
    <w:rPr>
      <w:noProof w:val="0"/>
      <w:szCs w:val="24"/>
      <w:u w:val="single"/>
      <w:lang w:val="en-US" w:eastAsia="en-US" w:bidi="ar-SA"/>
    </w:rPr>
  </w:style>
  <w:style w:type="paragraph" w:customStyle="1" w:styleId="Underlinestyle1">
    <w:name w:val="Underlinestyle"/>
    <w:basedOn w:val="Normal"/>
    <w:rsid w:val="004809C3"/>
    <w:pPr>
      <w:tabs>
        <w:tab w:val="left" w:pos="720"/>
      </w:tabs>
      <w:ind w:left="720"/>
    </w:pPr>
    <w:rPr>
      <w:rFonts w:eastAsia="Times New Roman"/>
      <w:szCs w:val="20"/>
      <w:u w:val="single"/>
    </w:rPr>
  </w:style>
  <w:style w:type="character" w:customStyle="1" w:styleId="featurecontentgray1">
    <w:name w:val="featurecontentgray1"/>
    <w:rsid w:val="004809C3"/>
    <w:rPr>
      <w:rFonts w:ascii="Arial" w:hAnsi="Arial" w:cs="Arial" w:hint="default"/>
      <w:color w:val="666666"/>
    </w:rPr>
  </w:style>
  <w:style w:type="character" w:customStyle="1" w:styleId="CardCharCharChar0">
    <w:name w:val="Card Char Char Char"/>
    <w:rsid w:val="004809C3"/>
    <w:rPr>
      <w:rFonts w:ascii="Book Antiqua" w:hAnsi="Book Antiqua"/>
      <w:szCs w:val="24"/>
      <w:lang w:val="en-US" w:eastAsia="en-US" w:bidi="ar-SA"/>
    </w:rPr>
  </w:style>
  <w:style w:type="character" w:customStyle="1" w:styleId="big1">
    <w:name w:val="big1"/>
    <w:rsid w:val="004809C3"/>
    <w:rPr>
      <w:sz w:val="28"/>
      <w:szCs w:val="28"/>
    </w:rPr>
  </w:style>
  <w:style w:type="character" w:customStyle="1" w:styleId="prodgeneral">
    <w:name w:val="prodgeneral"/>
    <w:basedOn w:val="DefaultParagraphFont"/>
    <w:rsid w:val="004809C3"/>
  </w:style>
  <w:style w:type="character" w:customStyle="1" w:styleId="StyleUnderlineChar0">
    <w:name w:val="Style Underline + Char"/>
    <w:rsid w:val="004809C3"/>
    <w:rPr>
      <w:rFonts w:eastAsia="SimSun" w:cs="Arial"/>
      <w:b/>
      <w:bCs/>
      <w:iCs/>
      <w:caps/>
      <w:sz w:val="24"/>
      <w:szCs w:val="24"/>
      <w:u w:val="single"/>
      <w:lang w:val="en-US" w:eastAsia="en-US" w:bidi="ar-SA"/>
    </w:rPr>
  </w:style>
  <w:style w:type="character" w:customStyle="1" w:styleId="StyleciteChar">
    <w:name w:val="Style cite + Char"/>
    <w:basedOn w:val="citeChar2"/>
    <w:rsid w:val="004809C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809C3"/>
    <w:rPr>
      <w:rFonts w:eastAsia="Times New Roman"/>
      <w:b/>
      <w:sz w:val="24"/>
    </w:rPr>
  </w:style>
  <w:style w:type="paragraph" w:customStyle="1" w:styleId="RepeatHeader">
    <w:name w:val="Repeat Header"/>
    <w:basedOn w:val="HeaderDebate"/>
    <w:rsid w:val="004809C3"/>
    <w:pPr>
      <w:outlineLvl w:val="1"/>
    </w:pPr>
    <w:rPr>
      <w:szCs w:val="48"/>
    </w:rPr>
  </w:style>
  <w:style w:type="character" w:customStyle="1" w:styleId="sectiontitle">
    <w:name w:val="sectiontitle"/>
    <w:basedOn w:val="DefaultParagraphFont"/>
    <w:rsid w:val="004809C3"/>
  </w:style>
  <w:style w:type="character" w:customStyle="1" w:styleId="sectionsubtitle">
    <w:name w:val="sectionsubtitle"/>
    <w:basedOn w:val="DefaultParagraphFont"/>
    <w:rsid w:val="004809C3"/>
  </w:style>
  <w:style w:type="character" w:customStyle="1" w:styleId="copyright">
    <w:name w:val="copyright"/>
    <w:basedOn w:val="DefaultParagraphFont"/>
    <w:rsid w:val="004809C3"/>
  </w:style>
  <w:style w:type="character" w:customStyle="1" w:styleId="EvidenceTag">
    <w:name w:val="Evidence Tag"/>
    <w:rsid w:val="004809C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809C3"/>
    <w:rPr>
      <w:rFonts w:eastAsia="Times New Roman"/>
      <w:sz w:val="16"/>
    </w:rPr>
  </w:style>
  <w:style w:type="paragraph" w:customStyle="1" w:styleId="citationunderline">
    <w:name w:val="citation/underline"/>
    <w:autoRedefine/>
    <w:rsid w:val="004809C3"/>
    <w:rPr>
      <w:rFonts w:ascii="Times New Roman" w:eastAsia="Times New Roman" w:hAnsi="Times New Roman" w:cs="Times New Roman"/>
      <w:b/>
      <w:u w:val="single"/>
    </w:rPr>
  </w:style>
  <w:style w:type="character" w:customStyle="1" w:styleId="smcaps">
    <w:name w:val="smcaps"/>
    <w:basedOn w:val="DefaultParagraphFont"/>
    <w:rsid w:val="004809C3"/>
  </w:style>
  <w:style w:type="character" w:customStyle="1" w:styleId="inside-head1">
    <w:name w:val="inside-head1"/>
    <w:rsid w:val="004809C3"/>
    <w:rPr>
      <w:rFonts w:ascii="Arial" w:hAnsi="Arial" w:cs="Arial" w:hint="default"/>
      <w:b/>
      <w:bCs/>
      <w:color w:val="000000"/>
      <w:spacing w:val="-15"/>
      <w:sz w:val="45"/>
      <w:szCs w:val="45"/>
    </w:rPr>
  </w:style>
  <w:style w:type="character" w:customStyle="1" w:styleId="datestamp1">
    <w:name w:val="datestamp1"/>
    <w:rsid w:val="004809C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09C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809C3"/>
  </w:style>
  <w:style w:type="paragraph" w:customStyle="1" w:styleId="links1">
    <w:name w:val="links1"/>
    <w:basedOn w:val="Normal"/>
    <w:rsid w:val="004809C3"/>
    <w:pPr>
      <w:spacing w:before="100" w:beforeAutospacing="1" w:after="100" w:afterAutospacing="1"/>
    </w:pPr>
    <w:rPr>
      <w:rFonts w:eastAsia="Times New Roman"/>
      <w:color w:val="FFFFFF"/>
      <w:sz w:val="16"/>
      <w:szCs w:val="16"/>
    </w:rPr>
  </w:style>
  <w:style w:type="paragraph" w:customStyle="1" w:styleId="endtext">
    <w:name w:val="endtext"/>
    <w:basedOn w:val="Normal"/>
    <w:rsid w:val="004809C3"/>
    <w:pPr>
      <w:spacing w:before="100" w:beforeAutospacing="1" w:after="100" w:afterAutospacing="1"/>
      <w:ind w:left="300"/>
    </w:pPr>
    <w:rPr>
      <w:rFonts w:eastAsia="Times New Roman"/>
      <w:sz w:val="20"/>
      <w:szCs w:val="20"/>
    </w:rPr>
  </w:style>
  <w:style w:type="character" w:customStyle="1" w:styleId="storyheading31">
    <w:name w:val="storyheading31"/>
    <w:rsid w:val="004809C3"/>
    <w:rPr>
      <w:rFonts w:ascii="Verdana" w:hAnsi="Verdana" w:hint="default"/>
      <w:b/>
      <w:bCs/>
      <w:sz w:val="32"/>
      <w:szCs w:val="32"/>
    </w:rPr>
  </w:style>
  <w:style w:type="character" w:customStyle="1" w:styleId="storydeck31">
    <w:name w:val="storydeck31"/>
    <w:rsid w:val="004809C3"/>
    <w:rPr>
      <w:rFonts w:ascii="Verdana" w:hAnsi="Verdana" w:hint="default"/>
      <w:i w:val="0"/>
      <w:iCs w:val="0"/>
      <w:sz w:val="21"/>
      <w:szCs w:val="21"/>
    </w:rPr>
  </w:style>
  <w:style w:type="character" w:customStyle="1" w:styleId="subtitle10">
    <w:name w:val="subtitle1"/>
    <w:rsid w:val="004809C3"/>
    <w:rPr>
      <w:rFonts w:ascii="Verdana" w:hAnsi="Verdana" w:hint="default"/>
      <w:b w:val="0"/>
      <w:bCs w:val="0"/>
      <w:vanish w:val="0"/>
      <w:webHidden w:val="0"/>
      <w:color w:val="484848"/>
      <w:sz w:val="14"/>
      <w:szCs w:val="14"/>
      <w:specVanish w:val="0"/>
    </w:rPr>
  </w:style>
  <w:style w:type="paragraph" w:customStyle="1" w:styleId="g">
    <w:name w:val="g"/>
    <w:basedOn w:val="Normal"/>
    <w:rsid w:val="004809C3"/>
    <w:pPr>
      <w:spacing w:before="240" w:after="240"/>
    </w:pPr>
    <w:rPr>
      <w:rFonts w:eastAsia="Times New Roman"/>
      <w:sz w:val="24"/>
    </w:rPr>
  </w:style>
  <w:style w:type="character" w:customStyle="1" w:styleId="clsbiolink">
    <w:name w:val="clsbiolink"/>
    <w:basedOn w:val="DefaultParagraphFont"/>
    <w:rsid w:val="004809C3"/>
  </w:style>
  <w:style w:type="character" w:customStyle="1" w:styleId="clssmaller">
    <w:name w:val="clssmaller"/>
    <w:basedOn w:val="DefaultParagraphFont"/>
    <w:rsid w:val="004809C3"/>
  </w:style>
  <w:style w:type="character" w:customStyle="1" w:styleId="sm1">
    <w:name w:val="sm1"/>
    <w:rsid w:val="004809C3"/>
    <w:rPr>
      <w:rFonts w:ascii="Verdana" w:hAnsi="Verdana" w:hint="default"/>
      <w:i w:val="0"/>
      <w:iCs w:val="0"/>
      <w:smallCaps w:val="0"/>
      <w:color w:val="000000"/>
      <w:sz w:val="17"/>
      <w:szCs w:val="17"/>
    </w:rPr>
  </w:style>
  <w:style w:type="character" w:customStyle="1" w:styleId="noindentChar">
    <w:name w:val="noindent Char"/>
    <w:rsid w:val="004809C3"/>
    <w:rPr>
      <w:rFonts w:ascii="Arial" w:hAnsi="Arial" w:cs="Arial"/>
      <w:sz w:val="24"/>
      <w:szCs w:val="24"/>
      <w:lang w:val="en-US" w:eastAsia="en-US" w:bidi="ar-SA"/>
    </w:rPr>
  </w:style>
  <w:style w:type="character" w:customStyle="1" w:styleId="SmallChar1">
    <w:name w:val="Small Char1"/>
    <w:rsid w:val="004809C3"/>
    <w:rPr>
      <w:sz w:val="16"/>
      <w:szCs w:val="24"/>
      <w:lang w:val="en-US" w:eastAsia="en-US" w:bidi="ar-SA"/>
    </w:rPr>
  </w:style>
  <w:style w:type="character" w:customStyle="1" w:styleId="fullcite0">
    <w:name w:val="fullcite"/>
    <w:basedOn w:val="DefaultParagraphFont"/>
    <w:rsid w:val="004809C3"/>
  </w:style>
  <w:style w:type="character" w:customStyle="1" w:styleId="Style9ptThickunderline">
    <w:name w:val="Style 9 pt Thick underline"/>
    <w:rsid w:val="004809C3"/>
    <w:rPr>
      <w:sz w:val="24"/>
      <w:u w:val="thick"/>
    </w:rPr>
  </w:style>
  <w:style w:type="paragraph" w:customStyle="1" w:styleId="Repeatheader0">
    <w:name w:val="Repeat header"/>
    <w:basedOn w:val="Normal"/>
    <w:autoRedefine/>
    <w:rsid w:val="004809C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809C3"/>
    <w:rPr>
      <w:rFonts w:ascii="Times New Roman" w:hAnsi="Times New Roman" w:cs="Calibri"/>
      <w:sz w:val="16"/>
    </w:rPr>
  </w:style>
  <w:style w:type="character" w:customStyle="1" w:styleId="CardNotUnderlinedChar">
    <w:name w:val="Card Not Underlined Char"/>
    <w:rsid w:val="004809C3"/>
    <w:rPr>
      <w:sz w:val="16"/>
      <w:lang w:val="en-US" w:eastAsia="en-US" w:bidi="ar-SA"/>
    </w:rPr>
  </w:style>
  <w:style w:type="paragraph" w:customStyle="1" w:styleId="CardNotUnderlined3">
    <w:name w:val="Card Not Underlined 3"/>
    <w:basedOn w:val="CardNotUnderlined"/>
    <w:rsid w:val="004809C3"/>
    <w:rPr>
      <w:rFonts w:ascii="Times New Roman" w:hAnsi="Times New Roman" w:cs="Calibri"/>
    </w:rPr>
  </w:style>
  <w:style w:type="paragraph" w:customStyle="1" w:styleId="CardNotUnderlinedFinal">
    <w:name w:val="Card Not Underlined Final"/>
    <w:basedOn w:val="CardNotUnderlined3"/>
    <w:rsid w:val="004809C3"/>
    <w:rPr>
      <w:sz w:val="20"/>
    </w:rPr>
  </w:style>
  <w:style w:type="character" w:customStyle="1" w:styleId="tagChar3">
    <w:name w:val="tag Char3"/>
    <w:rsid w:val="004809C3"/>
    <w:rPr>
      <w:b/>
      <w:sz w:val="24"/>
      <w:szCs w:val="24"/>
      <w:lang w:val="en-US" w:eastAsia="en-US" w:bidi="ar-SA"/>
    </w:rPr>
  </w:style>
  <w:style w:type="character" w:customStyle="1" w:styleId="link-mailto">
    <w:name w:val="link-mailto"/>
    <w:basedOn w:val="DefaultParagraphFont"/>
    <w:rsid w:val="004809C3"/>
  </w:style>
  <w:style w:type="character" w:customStyle="1" w:styleId="StyleUnderlineUnderlineChar">
    <w:name w:val="Style Underline + Underline Char"/>
    <w:rsid w:val="004809C3"/>
    <w:rPr>
      <w:rFonts w:ascii="Trebuchet MS" w:hAnsi="Trebuchet MS"/>
      <w:szCs w:val="18"/>
      <w:u w:val="single"/>
      <w:lang w:val="en-US" w:eastAsia="en-US" w:bidi="ar-SA"/>
    </w:rPr>
  </w:style>
  <w:style w:type="paragraph" w:customStyle="1" w:styleId="formfld">
    <w:name w:val="formfld"/>
    <w:basedOn w:val="Normal"/>
    <w:rsid w:val="004809C3"/>
    <w:pPr>
      <w:spacing w:before="100" w:beforeAutospacing="1" w:after="100" w:afterAutospacing="1"/>
    </w:pPr>
    <w:rPr>
      <w:rFonts w:eastAsia="Arial Unicode MS"/>
      <w:sz w:val="20"/>
      <w:szCs w:val="20"/>
    </w:rPr>
  </w:style>
  <w:style w:type="paragraph" w:customStyle="1" w:styleId="Number">
    <w:name w:val="Number"/>
    <w:basedOn w:val="Heading2"/>
    <w:rsid w:val="004809C3"/>
    <w:pPr>
      <w:keepLines w:val="0"/>
      <w:pageBreakBefore w:val="0"/>
      <w:numPr>
        <w:numId w:val="2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809C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809C3"/>
    <w:rPr>
      <w:rFonts w:ascii="Times New Roman" w:eastAsia="Times New Roman" w:hAnsi="Times New Roman" w:cs="Times New Roman"/>
      <w:sz w:val="20"/>
      <w:u w:val="thick"/>
    </w:rPr>
  </w:style>
  <w:style w:type="paragraph" w:customStyle="1" w:styleId="SmallCards">
    <w:name w:val="Small Cards"/>
    <w:basedOn w:val="Cards"/>
    <w:link w:val="SmallCardsChar"/>
    <w:rsid w:val="004809C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809C3"/>
    <w:rPr>
      <w:rFonts w:ascii="Times New Roman" w:eastAsia="Times New Roman" w:hAnsi="Times New Roman" w:cs="Times New Roman"/>
      <w:sz w:val="14"/>
    </w:rPr>
  </w:style>
  <w:style w:type="paragraph" w:customStyle="1" w:styleId="ReadingCites">
    <w:name w:val="Reading Cites"/>
    <w:basedOn w:val="Normal"/>
    <w:link w:val="ReadingCitesChar"/>
    <w:rsid w:val="004809C3"/>
    <w:rPr>
      <w:rFonts w:eastAsia="Times New Roman"/>
      <w:b/>
      <w:sz w:val="20"/>
      <w:szCs w:val="20"/>
    </w:rPr>
  </w:style>
  <w:style w:type="character" w:customStyle="1" w:styleId="ReadingCitesChar">
    <w:name w:val="Reading Cites Char"/>
    <w:link w:val="ReadingCites"/>
    <w:rsid w:val="004809C3"/>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809C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4809C3"/>
    <w:pPr>
      <w:spacing w:before="100" w:beforeAutospacing="1" w:after="100" w:afterAutospacing="1"/>
    </w:pPr>
    <w:rPr>
      <w:rFonts w:eastAsia="Times New Roman"/>
      <w:sz w:val="20"/>
    </w:rPr>
  </w:style>
  <w:style w:type="character" w:customStyle="1" w:styleId="CharacterStyle8">
    <w:name w:val="Character Style 8"/>
    <w:rsid w:val="004809C3"/>
    <w:rPr>
      <w:sz w:val="22"/>
      <w:szCs w:val="22"/>
    </w:rPr>
  </w:style>
  <w:style w:type="paragraph" w:customStyle="1" w:styleId="Style110">
    <w:name w:val="Style 11"/>
    <w:rsid w:val="004809C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809C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809C3"/>
    <w:rPr>
      <w:b/>
      <w:sz w:val="24"/>
    </w:rPr>
  </w:style>
  <w:style w:type="character" w:customStyle="1" w:styleId="CardText1CharChar">
    <w:name w:val="Card Text 1 Char Char"/>
    <w:rsid w:val="004809C3"/>
    <w:rPr>
      <w:rFonts w:ascii="Arial Narrow" w:hAnsi="Arial Narrow"/>
      <w:color w:val="000000"/>
      <w:sz w:val="22"/>
      <w:szCs w:val="22"/>
      <w:u w:val="single"/>
      <w:lang w:val="en-US" w:eastAsia="en-US" w:bidi="ar-SA"/>
    </w:rPr>
  </w:style>
  <w:style w:type="character" w:customStyle="1" w:styleId="CardText1Char1">
    <w:name w:val="Card Text 1 Char1"/>
    <w:rsid w:val="004809C3"/>
    <w:rPr>
      <w:rFonts w:ascii="Arial Narrow" w:hAnsi="Arial Narrow"/>
      <w:color w:val="000000"/>
      <w:sz w:val="22"/>
      <w:szCs w:val="22"/>
      <w:u w:val="single"/>
      <w:lang w:val="en-US" w:eastAsia="en-US" w:bidi="ar-SA"/>
    </w:rPr>
  </w:style>
  <w:style w:type="paragraph" w:customStyle="1" w:styleId="Style70">
    <w:name w:val="Style 7"/>
    <w:rsid w:val="004809C3"/>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809C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809C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809C3"/>
  </w:style>
  <w:style w:type="paragraph" w:customStyle="1" w:styleId="Header1">
    <w:name w:val="Header1"/>
    <w:aliases w:val="Header Char Char,Header Char Char Char Char Char Char Char Cha,Char Char Char Cha"/>
    <w:basedOn w:val="Heading1"/>
    <w:next w:val="Heading1"/>
    <w:qFormat/>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809C3"/>
    <w:rPr>
      <w:b/>
      <w:bCs/>
      <w:color w:val="695B54"/>
    </w:rPr>
  </w:style>
  <w:style w:type="paragraph" w:customStyle="1" w:styleId="Heading11">
    <w:name w:val="Heading 11"/>
    <w:basedOn w:val="Normal"/>
    <w:next w:val="Normal"/>
    <w:rsid w:val="004809C3"/>
    <w:pPr>
      <w:keepNext/>
      <w:widowControl w:val="0"/>
      <w:suppressAutoHyphens/>
      <w:jc w:val="center"/>
    </w:pPr>
    <w:rPr>
      <w:rFonts w:eastAsia="Tahoma"/>
      <w:b/>
      <w:sz w:val="48"/>
      <w:szCs w:val="32"/>
      <w:u w:val="single"/>
    </w:rPr>
  </w:style>
  <w:style w:type="paragraph" w:customStyle="1" w:styleId="TextHeading">
    <w:name w:val="Text Heading"/>
    <w:basedOn w:val="Heading3"/>
    <w:rsid w:val="004809C3"/>
    <w:pPr>
      <w:keepLines w:val="0"/>
      <w:pageBreakBefore w:val="0"/>
      <w:spacing w:before="0"/>
      <w:jc w:val="left"/>
    </w:pPr>
    <w:rPr>
      <w:rFonts w:eastAsia="Times New Roman" w:cs="Arial"/>
      <w:bCs w:val="0"/>
      <w:sz w:val="22"/>
      <w:szCs w:val="26"/>
    </w:rPr>
  </w:style>
  <w:style w:type="character" w:customStyle="1" w:styleId="TextHeadingChar">
    <w:name w:val="Text Heading Char"/>
    <w:rsid w:val="004809C3"/>
    <w:rPr>
      <w:rFonts w:cs="Arial"/>
      <w:b/>
      <w:bCs/>
      <w:sz w:val="22"/>
      <w:szCs w:val="26"/>
      <w:u w:val="single"/>
      <w:lang w:val="en-US" w:eastAsia="en-US" w:bidi="ar-SA"/>
    </w:rPr>
  </w:style>
  <w:style w:type="character" w:customStyle="1" w:styleId="FootnoteCharacters">
    <w:name w:val="Footnote Characters"/>
    <w:rsid w:val="004809C3"/>
    <w:rPr>
      <w:vertAlign w:val="superscript"/>
    </w:rPr>
  </w:style>
  <w:style w:type="paragraph" w:customStyle="1" w:styleId="StyleHeading1BlockTitleHeading1Char1ALEXHeadingBrief-He2">
    <w:name w:val="Style Heading 1Block TitleHeading 1 Char1ALEXHeadingBrief - He...2"/>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809C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809C3"/>
    <w:rPr>
      <w:rFonts w:eastAsia="Times New Roman"/>
      <w:smallCaps/>
    </w:rPr>
  </w:style>
  <w:style w:type="paragraph" w:customStyle="1" w:styleId="DebateBody">
    <w:name w:val="Debate Body"/>
    <w:basedOn w:val="Normal"/>
    <w:qFormat/>
    <w:rsid w:val="004809C3"/>
    <w:rPr>
      <w:rFonts w:ascii="Cambria" w:eastAsia="Cambria" w:hAnsi="Cambria"/>
      <w:b/>
      <w:caps/>
      <w:sz w:val="24"/>
    </w:rPr>
  </w:style>
  <w:style w:type="paragraph" w:customStyle="1" w:styleId="StyleDebateBodyBefore12pt">
    <w:name w:val="Style Debate Body + Before:  12 pt"/>
    <w:basedOn w:val="Normal"/>
    <w:next w:val="Normal"/>
    <w:rsid w:val="004809C3"/>
    <w:pPr>
      <w:spacing w:before="240"/>
    </w:pPr>
    <w:rPr>
      <w:rFonts w:eastAsia="Times New Roman"/>
      <w:bCs/>
      <w:sz w:val="20"/>
      <w:szCs w:val="20"/>
    </w:rPr>
  </w:style>
  <w:style w:type="paragraph" w:customStyle="1" w:styleId="StyleDebateBodyBefore12pt1">
    <w:name w:val="Style Debate Body + Before:  12 pt1"/>
    <w:basedOn w:val="Normal"/>
    <w:rsid w:val="004809C3"/>
    <w:pPr>
      <w:spacing w:before="240"/>
    </w:pPr>
    <w:rPr>
      <w:rFonts w:eastAsia="Times New Roman"/>
      <w:bCs/>
      <w:sz w:val="20"/>
      <w:szCs w:val="20"/>
    </w:rPr>
  </w:style>
  <w:style w:type="character" w:customStyle="1" w:styleId="10ptnotbold">
    <w:name w:val="10ptnotbold"/>
    <w:rsid w:val="004809C3"/>
    <w:rPr>
      <w:sz w:val="20"/>
    </w:rPr>
  </w:style>
  <w:style w:type="paragraph" w:customStyle="1" w:styleId="PageNumber11">
    <w:name w:val="Page Number11"/>
    <w:basedOn w:val="Normal"/>
    <w:next w:val="Normal"/>
    <w:rsid w:val="004809C3"/>
    <w:rPr>
      <w:rFonts w:eastAsia="Times New Roman"/>
      <w:sz w:val="20"/>
    </w:rPr>
  </w:style>
  <w:style w:type="character" w:customStyle="1" w:styleId="Heading2CharCharCharCharCharCharCharCharCharCharCharCharCharChar1">
    <w:name w:val="Heading 2 Char Char Char Char Char Char Char Char Char Char Char Char Char Char1"/>
    <w:rsid w:val="004809C3"/>
    <w:rPr>
      <w:rFonts w:eastAsia="SimSun" w:cs="Arial"/>
      <w:b/>
      <w:bCs/>
      <w:iCs/>
      <w:sz w:val="24"/>
      <w:szCs w:val="28"/>
      <w:lang w:val="en-US" w:eastAsia="zh-CN" w:bidi="ar-SA"/>
    </w:rPr>
  </w:style>
  <w:style w:type="character" w:customStyle="1" w:styleId="Char31">
    <w:name w:val="Char31"/>
    <w:rsid w:val="004809C3"/>
    <w:rPr>
      <w:rFonts w:cs="Arial"/>
      <w:bCs/>
      <w:u w:val="thick"/>
      <w:lang w:val="en-US" w:eastAsia="en-US" w:bidi="ar-SA"/>
    </w:rPr>
  </w:style>
  <w:style w:type="paragraph" w:customStyle="1" w:styleId="StyleHeading1Centered">
    <w:name w:val="Style Heading 1 + Centered"/>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809C3"/>
    <w:pPr>
      <w:spacing w:before="120"/>
    </w:pPr>
    <w:rPr>
      <w:rFonts w:eastAsia="Times New Roman"/>
      <w:sz w:val="20"/>
    </w:rPr>
  </w:style>
  <w:style w:type="character" w:customStyle="1" w:styleId="underliningChar0">
    <w:name w:val="underlining Char"/>
    <w:rsid w:val="004809C3"/>
    <w:rPr>
      <w:b/>
      <w:szCs w:val="24"/>
      <w:u w:val="single"/>
      <w:lang w:val="en-US" w:eastAsia="en-US" w:bidi="ar-SA"/>
    </w:rPr>
  </w:style>
  <w:style w:type="character" w:customStyle="1" w:styleId="notreadChar">
    <w:name w:val="not read Char"/>
    <w:rsid w:val="004809C3"/>
    <w:rPr>
      <w:sz w:val="18"/>
      <w:szCs w:val="24"/>
      <w:lang w:val="en-US" w:eastAsia="en-US" w:bidi="ar-SA"/>
    </w:rPr>
  </w:style>
  <w:style w:type="paragraph" w:customStyle="1" w:styleId="StyleStrong10ptNotBold">
    <w:name w:val="Style Strong + 10 pt Not Bold"/>
    <w:basedOn w:val="Normal"/>
    <w:autoRedefine/>
    <w:rsid w:val="004809C3"/>
    <w:pPr>
      <w:ind w:left="720" w:hanging="360"/>
    </w:pPr>
    <w:rPr>
      <w:rFonts w:eastAsia="Times New Roman"/>
      <w:sz w:val="26"/>
      <w:szCs w:val="26"/>
    </w:rPr>
  </w:style>
  <w:style w:type="character" w:customStyle="1" w:styleId="prbodytext1">
    <w:name w:val="pr_bodytext1"/>
    <w:rsid w:val="004809C3"/>
    <w:rPr>
      <w:rFonts w:ascii="Arial" w:hAnsi="Arial" w:cs="Arial" w:hint="default"/>
      <w:sz w:val="20"/>
      <w:szCs w:val="20"/>
    </w:rPr>
  </w:style>
  <w:style w:type="character" w:customStyle="1" w:styleId="smallCharChar">
    <w:name w:val="small Char Char"/>
    <w:rsid w:val="004809C3"/>
    <w:rPr>
      <w:rFonts w:ascii="Times New Roman" w:eastAsia="Times New Roman" w:hAnsi="Times New Roman" w:cs="Times New Roman"/>
      <w:sz w:val="12"/>
      <w:szCs w:val="16"/>
    </w:rPr>
  </w:style>
  <w:style w:type="character" w:customStyle="1" w:styleId="Undlerine">
    <w:name w:val="Undlerine"/>
    <w:qFormat/>
    <w:rsid w:val="004809C3"/>
    <w:rPr>
      <w:rFonts w:ascii="Times New Roman" w:hAnsi="Times New Roman"/>
      <w:w w:val="110"/>
      <w:sz w:val="20"/>
      <w:szCs w:val="20"/>
      <w:u w:val="single"/>
      <w:bdr w:val="none" w:sz="0" w:space="0" w:color="auto"/>
      <w:lang w:bidi="he-IL"/>
    </w:rPr>
  </w:style>
  <w:style w:type="character" w:customStyle="1" w:styleId="Aunderline1">
    <w:name w:val="Aunderline"/>
    <w:qFormat/>
    <w:rsid w:val="004809C3"/>
    <w:rPr>
      <w:rFonts w:ascii="Times New Roman" w:hAnsi="Times New Roman"/>
      <w:sz w:val="20"/>
      <w:u w:val="single"/>
    </w:rPr>
  </w:style>
  <w:style w:type="paragraph" w:customStyle="1" w:styleId="NormalUnderline0">
    <w:name w:val="Normal + Underline"/>
    <w:basedOn w:val="Normal"/>
    <w:link w:val="NormalUnderlineChar0"/>
    <w:rsid w:val="004809C3"/>
    <w:pPr>
      <w:ind w:left="720"/>
    </w:pPr>
    <w:rPr>
      <w:rFonts w:eastAsia="Times New Roman"/>
      <w:b/>
      <w:sz w:val="20"/>
      <w:u w:val="single"/>
      <w:lang w:val="x-none" w:eastAsia="x-none"/>
    </w:rPr>
  </w:style>
  <w:style w:type="character" w:customStyle="1" w:styleId="NormalUnderlineChar0">
    <w:name w:val="Normal + Underline Char"/>
    <w:link w:val="NormalUnderline0"/>
    <w:rsid w:val="004809C3"/>
    <w:rPr>
      <w:rFonts w:ascii="Times New Roman" w:eastAsia="Times New Roman" w:hAnsi="Times New Roman" w:cs="Times New Roman"/>
      <w:b/>
      <w:sz w:val="20"/>
      <w:u w:val="single"/>
      <w:lang w:val="x-none" w:eastAsia="x-none"/>
    </w:rPr>
  </w:style>
  <w:style w:type="character" w:customStyle="1" w:styleId="Boxes">
    <w:name w:val="Boxes"/>
    <w:qFormat/>
    <w:rsid w:val="004809C3"/>
    <w:rPr>
      <w:rFonts w:ascii="Times New Roman" w:hAnsi="Times New Roman"/>
      <w:sz w:val="20"/>
      <w:u w:val="single"/>
      <w:bdr w:val="single" w:sz="4" w:space="0" w:color="auto"/>
    </w:rPr>
  </w:style>
  <w:style w:type="character" w:customStyle="1" w:styleId="tim">
    <w:name w:val="tim"/>
    <w:qFormat/>
    <w:rsid w:val="004809C3"/>
    <w:rPr>
      <w:rFonts w:ascii="Times New Roman" w:hAnsi="Times New Roman"/>
      <w:sz w:val="20"/>
      <w:u w:val="single"/>
    </w:rPr>
  </w:style>
  <w:style w:type="character" w:customStyle="1" w:styleId="hl">
    <w:name w:val="hl"/>
    <w:basedOn w:val="DefaultParagraphFont"/>
    <w:rsid w:val="004809C3"/>
  </w:style>
  <w:style w:type="character" w:customStyle="1" w:styleId="clock1">
    <w:name w:val="clock1"/>
    <w:rsid w:val="004809C3"/>
    <w:rPr>
      <w:color w:val="B51B1B"/>
    </w:rPr>
  </w:style>
  <w:style w:type="character" w:customStyle="1" w:styleId="smallChar10">
    <w:name w:val="small Char1"/>
    <w:rsid w:val="004809C3"/>
    <w:rPr>
      <w:sz w:val="12"/>
      <w:szCs w:val="16"/>
      <w:lang w:val="en-US" w:eastAsia="en-US" w:bidi="ar-SA"/>
    </w:rPr>
  </w:style>
  <w:style w:type="character" w:customStyle="1" w:styleId="SmallCardsCharChar">
    <w:name w:val="Small Cards Char Char"/>
    <w:rsid w:val="004809C3"/>
    <w:rPr>
      <w:sz w:val="14"/>
      <w:szCs w:val="24"/>
      <w:lang w:val="en-US" w:eastAsia="en-US" w:bidi="ar-SA"/>
    </w:rPr>
  </w:style>
  <w:style w:type="paragraph" w:customStyle="1" w:styleId="NormalCards">
    <w:name w:val="Normal Cards"/>
    <w:basedOn w:val="Normal"/>
    <w:rsid w:val="004809C3"/>
    <w:pPr>
      <w:ind w:left="288"/>
    </w:pPr>
    <w:rPr>
      <w:rFonts w:eastAsia="Times New Roman"/>
      <w:sz w:val="20"/>
    </w:rPr>
  </w:style>
  <w:style w:type="character" w:customStyle="1" w:styleId="iniciales">
    <w:name w:val="iniciales"/>
    <w:basedOn w:val="DefaultParagraphFont"/>
    <w:rsid w:val="004809C3"/>
  </w:style>
  <w:style w:type="character" w:customStyle="1" w:styleId="Style10ptBoldUnderline">
    <w:name w:val="Style 10 pt Bold Underline"/>
    <w:rsid w:val="004809C3"/>
    <w:rPr>
      <w:b/>
      <w:bCs/>
      <w:sz w:val="20"/>
      <w:u w:val="single"/>
    </w:rPr>
  </w:style>
  <w:style w:type="paragraph" w:customStyle="1" w:styleId="outdent">
    <w:name w:val="outdent"/>
    <w:basedOn w:val="Normal"/>
    <w:rsid w:val="004809C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809C3"/>
    <w:pPr>
      <w:spacing w:before="100" w:beforeAutospacing="1" w:after="100" w:afterAutospacing="1"/>
    </w:pPr>
    <w:rPr>
      <w:rFonts w:eastAsia="Times New Roman"/>
      <w:sz w:val="24"/>
    </w:rPr>
  </w:style>
  <w:style w:type="paragraph" w:customStyle="1" w:styleId="separator">
    <w:name w:val="separator"/>
    <w:basedOn w:val="Normal"/>
    <w:rsid w:val="004809C3"/>
    <w:pPr>
      <w:spacing w:before="100" w:beforeAutospacing="1" w:after="100" w:afterAutospacing="1"/>
    </w:pPr>
    <w:rPr>
      <w:rFonts w:eastAsia="Times New Roman"/>
      <w:sz w:val="24"/>
    </w:rPr>
  </w:style>
  <w:style w:type="paragraph" w:customStyle="1" w:styleId="bulletfollow">
    <w:name w:val="bulletfollow"/>
    <w:basedOn w:val="Normal"/>
    <w:rsid w:val="004809C3"/>
    <w:pPr>
      <w:spacing w:before="100" w:beforeAutospacing="1" w:after="100" w:afterAutospacing="1"/>
    </w:pPr>
    <w:rPr>
      <w:rFonts w:eastAsia="Times New Roman"/>
      <w:sz w:val="24"/>
    </w:rPr>
  </w:style>
  <w:style w:type="paragraph" w:customStyle="1" w:styleId="bulleted">
    <w:name w:val="bulleted"/>
    <w:basedOn w:val="Normal"/>
    <w:rsid w:val="004809C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809C3"/>
    <w:rPr>
      <w:rFonts w:ascii="Times New Roman" w:eastAsia="Times New Roman" w:hAnsi="Times New Roman" w:cs="Times New Roman"/>
      <w:strike/>
      <w:sz w:val="20"/>
      <w:szCs w:val="20"/>
    </w:rPr>
  </w:style>
  <w:style w:type="character" w:customStyle="1" w:styleId="StrikethroughChar">
    <w:name w:val="Strikethrough Char"/>
    <w:link w:val="Strikethrough0"/>
    <w:rsid w:val="004809C3"/>
    <w:rPr>
      <w:rFonts w:ascii="Times New Roman" w:eastAsia="Times New Roman" w:hAnsi="Times New Roman" w:cs="Times New Roman"/>
      <w:strike/>
      <w:sz w:val="20"/>
      <w:szCs w:val="20"/>
    </w:rPr>
  </w:style>
  <w:style w:type="character" w:customStyle="1" w:styleId="UnderlineCardsCharChar">
    <w:name w:val="Underline Cards Char Char"/>
    <w:rsid w:val="004809C3"/>
    <w:rPr>
      <w:rFonts w:eastAsia="SimSun"/>
      <w:szCs w:val="24"/>
      <w:u w:val="thick"/>
      <w:lang w:val="en-US" w:eastAsia="en-US" w:bidi="ar-SA"/>
    </w:rPr>
  </w:style>
  <w:style w:type="character" w:customStyle="1" w:styleId="head">
    <w:name w:val="head"/>
    <w:basedOn w:val="DefaultParagraphFont"/>
    <w:rsid w:val="004809C3"/>
  </w:style>
  <w:style w:type="paragraph" w:customStyle="1" w:styleId="authorgroup">
    <w:name w:val="authorgroup"/>
    <w:basedOn w:val="Normal"/>
    <w:rsid w:val="004809C3"/>
    <w:pPr>
      <w:spacing w:before="100" w:beforeAutospacing="1" w:after="100" w:afterAutospacing="1"/>
    </w:pPr>
    <w:rPr>
      <w:rFonts w:eastAsia="Calibri"/>
      <w:sz w:val="24"/>
    </w:rPr>
  </w:style>
  <w:style w:type="paragraph" w:customStyle="1" w:styleId="affiliation1">
    <w:name w:val="affiliation1"/>
    <w:basedOn w:val="Normal"/>
    <w:rsid w:val="004809C3"/>
    <w:pPr>
      <w:spacing w:before="100" w:beforeAutospacing="1" w:after="100" w:afterAutospacing="1"/>
    </w:pPr>
    <w:rPr>
      <w:rFonts w:eastAsia="Calibri"/>
      <w:sz w:val="24"/>
    </w:rPr>
  </w:style>
  <w:style w:type="paragraph" w:customStyle="1" w:styleId="norm">
    <w:name w:val="norm"/>
    <w:basedOn w:val="Normal"/>
    <w:rsid w:val="004809C3"/>
    <w:pPr>
      <w:spacing w:before="100" w:beforeAutospacing="1" w:after="100" w:afterAutospacing="1"/>
    </w:pPr>
    <w:rPr>
      <w:rFonts w:eastAsia="Calibri"/>
      <w:sz w:val="24"/>
    </w:rPr>
  </w:style>
  <w:style w:type="character" w:customStyle="1" w:styleId="smallcapitals">
    <w:name w:val="smallcapitals"/>
    <w:basedOn w:val="DefaultParagraphFont"/>
    <w:rsid w:val="004809C3"/>
  </w:style>
  <w:style w:type="character" w:customStyle="1" w:styleId="number0">
    <w:name w:val="number"/>
    <w:basedOn w:val="DefaultParagraphFont"/>
    <w:rsid w:val="004809C3"/>
  </w:style>
  <w:style w:type="character" w:customStyle="1" w:styleId="swauthor">
    <w:name w:val="sw_author"/>
    <w:rsid w:val="004809C3"/>
  </w:style>
  <w:style w:type="character" w:customStyle="1" w:styleId="articlebody1">
    <w:name w:val="articlebody1"/>
    <w:rsid w:val="004809C3"/>
  </w:style>
  <w:style w:type="character" w:customStyle="1" w:styleId="small1">
    <w:name w:val="small1"/>
    <w:rsid w:val="004809C3"/>
  </w:style>
  <w:style w:type="paragraph" w:customStyle="1" w:styleId="AuthorDate2">
    <w:name w:val="Author/Date"/>
    <w:basedOn w:val="Normal"/>
    <w:link w:val="AuthorDateChar1"/>
    <w:rsid w:val="004809C3"/>
    <w:rPr>
      <w:rFonts w:eastAsia="Times New Roman"/>
      <w:b/>
      <w:sz w:val="24"/>
      <w:u w:val="single"/>
    </w:rPr>
  </w:style>
  <w:style w:type="character" w:customStyle="1" w:styleId="AuthorDateChar1">
    <w:name w:val="Author/Date Char1"/>
    <w:link w:val="AuthorDate2"/>
    <w:rsid w:val="004809C3"/>
    <w:rPr>
      <w:rFonts w:ascii="Times New Roman" w:eastAsia="Times New Roman" w:hAnsi="Times New Roman" w:cs="Times New Roman"/>
      <w:b/>
      <w:u w:val="single"/>
    </w:rPr>
  </w:style>
  <w:style w:type="character" w:customStyle="1" w:styleId="Shortcite">
    <w:name w:val="Shortcite"/>
    <w:basedOn w:val="DefaultParagraphFont"/>
    <w:rsid w:val="004809C3"/>
    <w:rPr>
      <w:rFonts w:ascii="Times New Roman" w:hAnsi="Times New Roman"/>
      <w:b/>
      <w:bCs/>
      <w:sz w:val="20"/>
    </w:rPr>
  </w:style>
  <w:style w:type="character" w:customStyle="1" w:styleId="Longcite">
    <w:name w:val="Longcite"/>
    <w:basedOn w:val="DefaultParagraphFont"/>
    <w:rsid w:val="004809C3"/>
    <w:rPr>
      <w:sz w:val="16"/>
    </w:rPr>
  </w:style>
  <w:style w:type="paragraph" w:customStyle="1" w:styleId="analytic0">
    <w:name w:val="analytic"/>
    <w:basedOn w:val="Normal"/>
    <w:link w:val="analyticChar0"/>
    <w:uiPriority w:val="4"/>
    <w:qFormat/>
    <w:rsid w:val="004809C3"/>
    <w:pPr>
      <w:spacing w:before="120"/>
    </w:pPr>
    <w:rPr>
      <w:b/>
      <w:sz w:val="20"/>
    </w:rPr>
  </w:style>
  <w:style w:type="character" w:customStyle="1" w:styleId="analyticChar0">
    <w:name w:val="analytic Char"/>
    <w:basedOn w:val="DefaultParagraphFont"/>
    <w:link w:val="analytic0"/>
    <w:uiPriority w:val="4"/>
    <w:rsid w:val="004809C3"/>
    <w:rPr>
      <w:rFonts w:ascii="Times New Roman" w:hAnsi="Times New Roman" w:cs="Times New Roman"/>
      <w:b/>
      <w:sz w:val="20"/>
    </w:rPr>
  </w:style>
  <w:style w:type="character" w:customStyle="1" w:styleId="Normal30">
    <w:name w:val="Normal3"/>
    <w:basedOn w:val="DefaultParagraphFont"/>
    <w:rsid w:val="004809C3"/>
  </w:style>
  <w:style w:type="paragraph" w:customStyle="1" w:styleId="PageNumber8">
    <w:name w:val="Page Number8"/>
    <w:basedOn w:val="Normal"/>
    <w:next w:val="Normal"/>
    <w:rsid w:val="004809C3"/>
    <w:pPr>
      <w:spacing w:after="0" w:line="240" w:lineRule="auto"/>
    </w:pPr>
    <w:rPr>
      <w:rFonts w:eastAsia="Times New Roman"/>
      <w:sz w:val="20"/>
    </w:rPr>
  </w:style>
  <w:style w:type="paragraph" w:customStyle="1" w:styleId="Header2">
    <w:name w:val="Header2"/>
    <w:basedOn w:val="Heading1"/>
    <w:next w:val="Heading1"/>
    <w:rsid w:val="004809C3"/>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4809C3"/>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4809C3"/>
    <w:rPr>
      <w:rFonts w:cs="New Baskerville"/>
      <w:color w:val="000000"/>
    </w:rPr>
  </w:style>
  <w:style w:type="character" w:customStyle="1" w:styleId="postauthor">
    <w:name w:val="postauthor"/>
    <w:basedOn w:val="DefaultParagraphFont"/>
    <w:rsid w:val="004809C3"/>
  </w:style>
  <w:style w:type="paragraph" w:customStyle="1" w:styleId="notes-source-hasnotes">
    <w:name w:val="notes-source-hasnotes"/>
    <w:basedOn w:val="Normal"/>
    <w:rsid w:val="004809C3"/>
    <w:pPr>
      <w:spacing w:before="100" w:beforeAutospacing="1" w:after="100" w:afterAutospacing="1"/>
    </w:pPr>
    <w:rPr>
      <w:rFonts w:ascii="Times" w:hAnsi="Times"/>
      <w:sz w:val="20"/>
      <w:szCs w:val="20"/>
    </w:rPr>
  </w:style>
  <w:style w:type="character" w:customStyle="1" w:styleId="span">
    <w:name w:val="span"/>
    <w:basedOn w:val="DefaultParagraphFont"/>
    <w:rsid w:val="004809C3"/>
  </w:style>
  <w:style w:type="character" w:customStyle="1" w:styleId="maintitle">
    <w:name w:val="maintitle"/>
    <w:basedOn w:val="DefaultParagraphFont"/>
    <w:rsid w:val="004809C3"/>
  </w:style>
  <w:style w:type="character" w:customStyle="1" w:styleId="thirdparty-logo">
    <w:name w:val="thirdparty-logo"/>
    <w:basedOn w:val="DefaultParagraphFont"/>
    <w:rsid w:val="004809C3"/>
  </w:style>
  <w:style w:type="paragraph" w:customStyle="1" w:styleId="articlemeta">
    <w:name w:val="articlemeta"/>
    <w:basedOn w:val="Normal"/>
    <w:rsid w:val="004809C3"/>
    <w:pPr>
      <w:spacing w:before="100" w:beforeAutospacing="1" w:after="100" w:afterAutospacing="1"/>
    </w:pPr>
    <w:rPr>
      <w:rFonts w:ascii="Times" w:hAnsi="Times"/>
      <w:sz w:val="20"/>
      <w:szCs w:val="20"/>
    </w:rPr>
  </w:style>
  <w:style w:type="character" w:customStyle="1" w:styleId="vcard">
    <w:name w:val="vcard"/>
    <w:basedOn w:val="DefaultParagraphFont"/>
    <w:rsid w:val="004809C3"/>
  </w:style>
  <w:style w:type="character" w:customStyle="1" w:styleId="print-footnote">
    <w:name w:val="print-footnote"/>
    <w:basedOn w:val="DefaultParagraphFont"/>
    <w:rsid w:val="004809C3"/>
  </w:style>
  <w:style w:type="character" w:customStyle="1" w:styleId="datestring">
    <w:name w:val="datestring"/>
    <w:basedOn w:val="DefaultParagraphFont"/>
    <w:rsid w:val="004809C3"/>
  </w:style>
  <w:style w:type="paragraph" w:customStyle="1" w:styleId="left">
    <w:name w:val="left"/>
    <w:basedOn w:val="Normal"/>
    <w:rsid w:val="004809C3"/>
    <w:pPr>
      <w:spacing w:before="100" w:beforeAutospacing="1" w:after="100" w:afterAutospacing="1"/>
    </w:pPr>
    <w:rPr>
      <w:rFonts w:ascii="Times" w:hAnsi="Times"/>
      <w:sz w:val="20"/>
      <w:szCs w:val="20"/>
    </w:rPr>
  </w:style>
  <w:style w:type="paragraph" w:customStyle="1" w:styleId="right">
    <w:name w:val="right"/>
    <w:basedOn w:val="Normal"/>
    <w:rsid w:val="004809C3"/>
    <w:pPr>
      <w:spacing w:before="100" w:beforeAutospacing="1" w:after="100" w:afterAutospacing="1"/>
    </w:pPr>
    <w:rPr>
      <w:rFonts w:ascii="Times" w:hAnsi="Times"/>
      <w:sz w:val="20"/>
      <w:szCs w:val="20"/>
    </w:rPr>
  </w:style>
  <w:style w:type="character" w:customStyle="1" w:styleId="gptad">
    <w:name w:val="gptad"/>
    <w:basedOn w:val="DefaultParagraphFont"/>
    <w:rsid w:val="004809C3"/>
  </w:style>
  <w:style w:type="paragraph" w:customStyle="1" w:styleId="creditpostedmodified">
    <w:name w:val="credit_posted_modified"/>
    <w:basedOn w:val="Normal"/>
    <w:rsid w:val="004809C3"/>
    <w:pPr>
      <w:spacing w:before="100" w:beforeAutospacing="1" w:after="100" w:afterAutospacing="1"/>
    </w:pPr>
    <w:rPr>
      <w:rFonts w:ascii="Times" w:hAnsi="Times"/>
      <w:sz w:val="20"/>
      <w:szCs w:val="20"/>
    </w:rPr>
  </w:style>
  <w:style w:type="character" w:customStyle="1" w:styleId="creditline">
    <w:name w:val="creditline"/>
    <w:basedOn w:val="DefaultParagraphFont"/>
    <w:rsid w:val="004809C3"/>
  </w:style>
  <w:style w:type="character" w:customStyle="1" w:styleId="grd">
    <w:name w:val="grd"/>
    <w:basedOn w:val="DefaultParagraphFont"/>
    <w:rsid w:val="004809C3"/>
  </w:style>
  <w:style w:type="paragraph" w:customStyle="1" w:styleId="hs-text-container">
    <w:name w:val="hs-text-container"/>
    <w:basedOn w:val="Normal"/>
    <w:rsid w:val="004809C3"/>
    <w:pPr>
      <w:spacing w:before="100" w:beforeAutospacing="1" w:after="100" w:afterAutospacing="1"/>
    </w:pPr>
    <w:rPr>
      <w:rFonts w:ascii="Times" w:hAnsi="Times"/>
      <w:sz w:val="20"/>
      <w:szCs w:val="20"/>
    </w:rPr>
  </w:style>
  <w:style w:type="character" w:customStyle="1" w:styleId="created">
    <w:name w:val="created"/>
    <w:basedOn w:val="DefaultParagraphFont"/>
    <w:rsid w:val="004809C3"/>
  </w:style>
  <w:style w:type="character" w:customStyle="1" w:styleId="changed">
    <w:name w:val="changed"/>
    <w:basedOn w:val="DefaultParagraphFont"/>
    <w:rsid w:val="004809C3"/>
  </w:style>
  <w:style w:type="character" w:customStyle="1" w:styleId="article-author-name">
    <w:name w:val="article-author-name"/>
    <w:basedOn w:val="DefaultParagraphFont"/>
    <w:rsid w:val="004809C3"/>
  </w:style>
  <w:style w:type="character" w:customStyle="1" w:styleId="bioexcerpt">
    <w:name w:val="bio_excerpt"/>
    <w:basedOn w:val="DefaultParagraphFont"/>
    <w:rsid w:val="004809C3"/>
  </w:style>
  <w:style w:type="character" w:customStyle="1" w:styleId="commentcount">
    <w:name w:val="comment_count"/>
    <w:basedOn w:val="DefaultParagraphFont"/>
    <w:rsid w:val="004809C3"/>
  </w:style>
  <w:style w:type="character" w:customStyle="1" w:styleId="searchtermshighlighted">
    <w:name w:val="searchtermshighlighted"/>
    <w:basedOn w:val="DefaultParagraphFont"/>
    <w:rsid w:val="004809C3"/>
  </w:style>
  <w:style w:type="character" w:customStyle="1" w:styleId="contributornametrigger">
    <w:name w:val="contributornametrigger"/>
    <w:basedOn w:val="DefaultParagraphFont"/>
    <w:rsid w:val="004809C3"/>
  </w:style>
  <w:style w:type="character" w:customStyle="1" w:styleId="bylinepipe">
    <w:name w:val="bylinepipe"/>
    <w:basedOn w:val="DefaultParagraphFont"/>
    <w:rsid w:val="004809C3"/>
  </w:style>
  <w:style w:type="character" w:customStyle="1" w:styleId="lucenesearchresulturlb">
    <w:name w:val="lucene_search_result_url_b"/>
    <w:basedOn w:val="DefaultParagraphFont"/>
    <w:rsid w:val="004809C3"/>
  </w:style>
  <w:style w:type="character" w:customStyle="1" w:styleId="faculty-title">
    <w:name w:val="faculty-title"/>
    <w:basedOn w:val="DefaultParagraphFont"/>
    <w:rsid w:val="004809C3"/>
  </w:style>
  <w:style w:type="character" w:customStyle="1" w:styleId="count">
    <w:name w:val="count"/>
    <w:basedOn w:val="DefaultParagraphFont"/>
    <w:rsid w:val="004809C3"/>
  </w:style>
  <w:style w:type="character" w:customStyle="1" w:styleId="volume">
    <w:name w:val="volume"/>
    <w:basedOn w:val="DefaultParagraphFont"/>
    <w:rsid w:val="004809C3"/>
  </w:style>
  <w:style w:type="character" w:customStyle="1" w:styleId="issue">
    <w:name w:val="issue"/>
    <w:basedOn w:val="DefaultParagraphFont"/>
    <w:rsid w:val="004809C3"/>
  </w:style>
  <w:style w:type="character" w:customStyle="1" w:styleId="pages">
    <w:name w:val="pages"/>
    <w:basedOn w:val="DefaultParagraphFont"/>
    <w:rsid w:val="004809C3"/>
  </w:style>
  <w:style w:type="character" w:customStyle="1" w:styleId="person">
    <w:name w:val="person"/>
    <w:basedOn w:val="DefaultParagraphFont"/>
    <w:rsid w:val="004809C3"/>
  </w:style>
  <w:style w:type="character" w:customStyle="1" w:styleId="corresponding">
    <w:name w:val="corresponding"/>
    <w:basedOn w:val="DefaultParagraphFont"/>
    <w:rsid w:val="004809C3"/>
  </w:style>
  <w:style w:type="paragraph" w:customStyle="1" w:styleId="entry-meta">
    <w:name w:val="entry-meta"/>
    <w:basedOn w:val="Normal"/>
    <w:rsid w:val="004809C3"/>
    <w:pPr>
      <w:spacing w:before="100" w:beforeAutospacing="1" w:after="100" w:afterAutospacing="1"/>
    </w:pPr>
    <w:rPr>
      <w:rFonts w:ascii="Times" w:hAnsi="Times"/>
      <w:sz w:val="20"/>
      <w:szCs w:val="20"/>
    </w:rPr>
  </w:style>
  <w:style w:type="character" w:customStyle="1" w:styleId="post-time">
    <w:name w:val="post-time"/>
    <w:basedOn w:val="DefaultParagraphFont"/>
    <w:rsid w:val="004809C3"/>
  </w:style>
  <w:style w:type="character" w:customStyle="1" w:styleId="post-category">
    <w:name w:val="post-category"/>
    <w:basedOn w:val="DefaultParagraphFont"/>
    <w:rsid w:val="004809C3"/>
  </w:style>
  <w:style w:type="character" w:customStyle="1" w:styleId="post-author">
    <w:name w:val="post-author"/>
    <w:basedOn w:val="DefaultParagraphFont"/>
    <w:rsid w:val="004809C3"/>
  </w:style>
  <w:style w:type="character" w:customStyle="1" w:styleId="A10">
    <w:name w:val="A10"/>
    <w:uiPriority w:val="99"/>
    <w:rsid w:val="004809C3"/>
    <w:rPr>
      <w:rFonts w:cs="Trebuchet MS"/>
      <w:color w:val="000000"/>
      <w:sz w:val="11"/>
      <w:szCs w:val="11"/>
    </w:rPr>
  </w:style>
  <w:style w:type="paragraph" w:customStyle="1" w:styleId="Pa10">
    <w:name w:val="Pa10"/>
    <w:basedOn w:val="Default"/>
    <w:next w:val="Default"/>
    <w:uiPriority w:val="99"/>
    <w:rsid w:val="004809C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809C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809C3"/>
  </w:style>
  <w:style w:type="paragraph" w:customStyle="1" w:styleId="aff">
    <w:name w:val="aff"/>
    <w:basedOn w:val="Normal"/>
    <w:rsid w:val="004809C3"/>
    <w:pPr>
      <w:spacing w:before="100" w:beforeAutospacing="1" w:after="100" w:afterAutospacing="1"/>
    </w:pPr>
    <w:rPr>
      <w:rFonts w:ascii="Times" w:hAnsi="Times"/>
      <w:sz w:val="20"/>
      <w:szCs w:val="20"/>
    </w:rPr>
  </w:style>
  <w:style w:type="character" w:customStyle="1" w:styleId="entry-author">
    <w:name w:val="entry-author"/>
    <w:basedOn w:val="DefaultParagraphFont"/>
    <w:rsid w:val="004809C3"/>
  </w:style>
  <w:style w:type="character" w:customStyle="1" w:styleId="entry-author-name">
    <w:name w:val="entry-author-name"/>
    <w:basedOn w:val="DefaultParagraphFont"/>
    <w:rsid w:val="004809C3"/>
  </w:style>
  <w:style w:type="character" w:customStyle="1" w:styleId="contrib-degrees">
    <w:name w:val="contrib-degrees"/>
    <w:basedOn w:val="DefaultParagraphFont"/>
    <w:rsid w:val="004809C3"/>
  </w:style>
  <w:style w:type="character" w:customStyle="1" w:styleId="contrib-on-behalf-of">
    <w:name w:val="contrib-on-behalf-of"/>
    <w:basedOn w:val="DefaultParagraphFont"/>
    <w:rsid w:val="004809C3"/>
  </w:style>
  <w:style w:type="character" w:customStyle="1" w:styleId="pubtime">
    <w:name w:val="pubtime"/>
    <w:basedOn w:val="DefaultParagraphFont"/>
    <w:rsid w:val="004809C3"/>
  </w:style>
  <w:style w:type="character" w:customStyle="1" w:styleId="fbcommentscount">
    <w:name w:val="fb_comments_count"/>
    <w:basedOn w:val="DefaultParagraphFont"/>
    <w:rsid w:val="004809C3"/>
  </w:style>
  <w:style w:type="character" w:customStyle="1" w:styleId="stsharethiscustom">
    <w:name w:val="st_sharethis_custom"/>
    <w:basedOn w:val="DefaultParagraphFont"/>
    <w:rsid w:val="004809C3"/>
  </w:style>
  <w:style w:type="paragraph" w:customStyle="1" w:styleId="permalinkable">
    <w:name w:val="permalinkable"/>
    <w:basedOn w:val="Normal"/>
    <w:rsid w:val="004809C3"/>
    <w:pPr>
      <w:spacing w:before="100" w:beforeAutospacing="1" w:after="100" w:afterAutospacing="1"/>
    </w:pPr>
    <w:rPr>
      <w:rFonts w:ascii="Times" w:hAnsi="Times"/>
      <w:sz w:val="20"/>
      <w:szCs w:val="20"/>
    </w:rPr>
  </w:style>
  <w:style w:type="character" w:customStyle="1" w:styleId="post-date">
    <w:name w:val="post-date"/>
    <w:basedOn w:val="DefaultParagraphFont"/>
    <w:rsid w:val="004809C3"/>
  </w:style>
  <w:style w:type="character" w:customStyle="1" w:styleId="link-external">
    <w:name w:val="link-external"/>
    <w:basedOn w:val="DefaultParagraphFont"/>
    <w:rsid w:val="004809C3"/>
  </w:style>
  <w:style w:type="character" w:customStyle="1" w:styleId="articleauthor0">
    <w:name w:val="article_author"/>
    <w:basedOn w:val="DefaultParagraphFont"/>
    <w:rsid w:val="004809C3"/>
  </w:style>
  <w:style w:type="character" w:customStyle="1" w:styleId="articleissue">
    <w:name w:val="article_issue"/>
    <w:basedOn w:val="DefaultParagraphFont"/>
    <w:rsid w:val="004809C3"/>
  </w:style>
  <w:style w:type="character" w:customStyle="1" w:styleId="a-size-large">
    <w:name w:val="a-size-large"/>
    <w:basedOn w:val="DefaultParagraphFont"/>
    <w:rsid w:val="004809C3"/>
  </w:style>
  <w:style w:type="character" w:customStyle="1" w:styleId="a-size-medium">
    <w:name w:val="a-size-medium"/>
    <w:basedOn w:val="DefaultParagraphFont"/>
    <w:rsid w:val="004809C3"/>
  </w:style>
  <w:style w:type="character" w:customStyle="1" w:styleId="contribution">
    <w:name w:val="contribution"/>
    <w:basedOn w:val="DefaultParagraphFont"/>
    <w:rsid w:val="004809C3"/>
  </w:style>
  <w:style w:type="character" w:customStyle="1" w:styleId="a-color-secondary">
    <w:name w:val="a-color-secondary"/>
    <w:basedOn w:val="DefaultParagraphFont"/>
    <w:rsid w:val="004809C3"/>
  </w:style>
  <w:style w:type="paragraph" w:customStyle="1" w:styleId="sbyline">
    <w:name w:val="sbyline"/>
    <w:basedOn w:val="Normal"/>
    <w:rsid w:val="004809C3"/>
    <w:pPr>
      <w:spacing w:before="100" w:beforeAutospacing="1" w:after="100" w:afterAutospacing="1"/>
    </w:pPr>
    <w:rPr>
      <w:rFonts w:ascii="Times" w:hAnsi="Times"/>
      <w:sz w:val="20"/>
      <w:szCs w:val="20"/>
    </w:rPr>
  </w:style>
  <w:style w:type="character" w:customStyle="1" w:styleId="ui-author">
    <w:name w:val="ui-author"/>
    <w:basedOn w:val="DefaultParagraphFont"/>
    <w:rsid w:val="004809C3"/>
  </w:style>
  <w:style w:type="character" w:customStyle="1" w:styleId="ui-staffline">
    <w:name w:val="ui-staffline"/>
    <w:basedOn w:val="DefaultParagraphFont"/>
    <w:rsid w:val="004809C3"/>
  </w:style>
  <w:style w:type="paragraph" w:customStyle="1" w:styleId="promotion-tag-p">
    <w:name w:val="promotion-tag-p"/>
    <w:basedOn w:val="Normal"/>
    <w:rsid w:val="004809C3"/>
    <w:pPr>
      <w:spacing w:before="100" w:beforeAutospacing="1" w:after="100" w:afterAutospacing="1"/>
    </w:pPr>
    <w:rPr>
      <w:rFonts w:ascii="Times" w:hAnsi="Times"/>
      <w:sz w:val="20"/>
      <w:szCs w:val="20"/>
    </w:rPr>
  </w:style>
  <w:style w:type="paragraph" w:customStyle="1" w:styleId="heading">
    <w:name w:val="heading"/>
    <w:basedOn w:val="Normal"/>
    <w:rsid w:val="004809C3"/>
    <w:pPr>
      <w:spacing w:before="100" w:beforeAutospacing="1" w:after="100" w:afterAutospacing="1"/>
    </w:pPr>
    <w:rPr>
      <w:rFonts w:ascii="Times" w:hAnsi="Times"/>
      <w:sz w:val="20"/>
      <w:szCs w:val="20"/>
    </w:rPr>
  </w:style>
  <w:style w:type="character" w:customStyle="1" w:styleId="value">
    <w:name w:val="value"/>
    <w:basedOn w:val="DefaultParagraphFont"/>
    <w:rsid w:val="004809C3"/>
  </w:style>
  <w:style w:type="character" w:customStyle="1" w:styleId="specialissuelabel">
    <w:name w:val="specialissuelabel"/>
    <w:basedOn w:val="DefaultParagraphFont"/>
    <w:rsid w:val="004809C3"/>
  </w:style>
  <w:style w:type="character" w:customStyle="1" w:styleId="referencediv">
    <w:name w:val="referencediv"/>
    <w:basedOn w:val="DefaultParagraphFont"/>
    <w:rsid w:val="004809C3"/>
  </w:style>
  <w:style w:type="character" w:customStyle="1" w:styleId="wp-smiley">
    <w:name w:val="wp-smiley"/>
    <w:basedOn w:val="DefaultParagraphFont"/>
    <w:rsid w:val="004809C3"/>
  </w:style>
  <w:style w:type="character" w:customStyle="1" w:styleId="artjournal">
    <w:name w:val="art_journal"/>
    <w:basedOn w:val="DefaultParagraphFont"/>
    <w:rsid w:val="004809C3"/>
  </w:style>
  <w:style w:type="character" w:customStyle="1" w:styleId="artdatevolumeissuepart">
    <w:name w:val="art_datevolumeissuepart"/>
    <w:basedOn w:val="DefaultParagraphFont"/>
    <w:rsid w:val="004809C3"/>
  </w:style>
  <w:style w:type="character" w:customStyle="1" w:styleId="artpages">
    <w:name w:val="art_pages"/>
    <w:basedOn w:val="DefaultParagraphFont"/>
    <w:rsid w:val="004809C3"/>
  </w:style>
  <w:style w:type="character" w:customStyle="1" w:styleId="singlehighlightclass">
    <w:name w:val="single_highlight_class"/>
    <w:basedOn w:val="DefaultParagraphFont"/>
    <w:rsid w:val="004809C3"/>
  </w:style>
  <w:style w:type="character" w:customStyle="1" w:styleId="degree">
    <w:name w:val="degree"/>
    <w:basedOn w:val="DefaultParagraphFont"/>
    <w:rsid w:val="004809C3"/>
  </w:style>
  <w:style w:type="character" w:customStyle="1" w:styleId="major">
    <w:name w:val="major"/>
    <w:basedOn w:val="DefaultParagraphFont"/>
    <w:rsid w:val="004809C3"/>
  </w:style>
  <w:style w:type="character" w:customStyle="1" w:styleId="authors">
    <w:name w:val="authors"/>
    <w:basedOn w:val="DefaultParagraphFont"/>
    <w:rsid w:val="004809C3"/>
  </w:style>
  <w:style w:type="character" w:customStyle="1" w:styleId="views">
    <w:name w:val="views"/>
    <w:basedOn w:val="DefaultParagraphFont"/>
    <w:rsid w:val="004809C3"/>
  </w:style>
  <w:style w:type="character" w:customStyle="1" w:styleId="stmainservices">
    <w:name w:val="stmainservices"/>
    <w:basedOn w:val="DefaultParagraphFont"/>
    <w:rsid w:val="004809C3"/>
  </w:style>
  <w:style w:type="character" w:customStyle="1" w:styleId="stbubblehcount">
    <w:name w:val="stbubble_hcount"/>
    <w:basedOn w:val="DefaultParagraphFont"/>
    <w:rsid w:val="004809C3"/>
  </w:style>
  <w:style w:type="paragraph" w:customStyle="1" w:styleId="Document">
    <w:name w:val="_Document"/>
    <w:basedOn w:val="Default"/>
    <w:next w:val="Default"/>
    <w:uiPriority w:val="99"/>
    <w:rsid w:val="004809C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809C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809C3"/>
    <w:pPr>
      <w:widowControl w:val="0"/>
    </w:pPr>
    <w:rPr>
      <w:rFonts w:ascii="New Baskerville" w:eastAsiaTheme="minorEastAsia" w:hAnsi="New Baskerville"/>
      <w:color w:val="auto"/>
    </w:rPr>
  </w:style>
  <w:style w:type="paragraph" w:customStyle="1" w:styleId="collapsed-hide">
    <w:name w:val="collapsed-hide"/>
    <w:basedOn w:val="Normal"/>
    <w:rsid w:val="004809C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809C3"/>
    <w:pPr>
      <w:widowControl w:val="0"/>
      <w:spacing w:line="211" w:lineRule="atLeast"/>
    </w:pPr>
    <w:rPr>
      <w:rFonts w:ascii="Mokka" w:eastAsiaTheme="minorEastAsia" w:hAnsi="Mokka"/>
      <w:color w:val="auto"/>
    </w:rPr>
  </w:style>
  <w:style w:type="paragraph" w:customStyle="1" w:styleId="odd">
    <w:name w:val="odd"/>
    <w:basedOn w:val="Normal"/>
    <w:rsid w:val="004809C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809C3"/>
  </w:style>
  <w:style w:type="character" w:customStyle="1" w:styleId="tolocaltime">
    <w:name w:val="tolocaltime"/>
    <w:basedOn w:val="DefaultParagraphFont"/>
    <w:rsid w:val="004809C3"/>
  </w:style>
  <w:style w:type="character" w:customStyle="1" w:styleId="pb-byline">
    <w:name w:val="pb-byline"/>
    <w:basedOn w:val="DefaultParagraphFont"/>
    <w:rsid w:val="004809C3"/>
  </w:style>
  <w:style w:type="character" w:customStyle="1" w:styleId="pb-timestamp">
    <w:name w:val="pb-timestamp"/>
    <w:basedOn w:val="DefaultParagraphFont"/>
    <w:rsid w:val="004809C3"/>
  </w:style>
  <w:style w:type="character" w:customStyle="1" w:styleId="posted-on">
    <w:name w:val="posted-on"/>
    <w:basedOn w:val="DefaultParagraphFont"/>
    <w:rsid w:val="004809C3"/>
  </w:style>
  <w:style w:type="character" w:customStyle="1" w:styleId="even">
    <w:name w:val="even"/>
    <w:basedOn w:val="DefaultParagraphFont"/>
    <w:rsid w:val="004809C3"/>
  </w:style>
  <w:style w:type="paragraph" w:customStyle="1" w:styleId="volissue">
    <w:name w:val="volissue"/>
    <w:basedOn w:val="Normal"/>
    <w:rsid w:val="004809C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809C3"/>
  </w:style>
  <w:style w:type="character" w:customStyle="1" w:styleId="articledate">
    <w:name w:val="articledate"/>
    <w:basedOn w:val="DefaultParagraphFont"/>
    <w:rsid w:val="004809C3"/>
  </w:style>
  <w:style w:type="character" w:customStyle="1" w:styleId="post-byline">
    <w:name w:val="post-byline"/>
    <w:basedOn w:val="DefaultParagraphFont"/>
    <w:rsid w:val="004809C3"/>
  </w:style>
  <w:style w:type="character" w:customStyle="1" w:styleId="metadate">
    <w:name w:val="meta_date"/>
    <w:basedOn w:val="DefaultParagraphFont"/>
    <w:rsid w:val="004809C3"/>
  </w:style>
  <w:style w:type="character" w:customStyle="1" w:styleId="fa">
    <w:name w:val="fa"/>
    <w:basedOn w:val="DefaultParagraphFont"/>
    <w:rsid w:val="004809C3"/>
  </w:style>
  <w:style w:type="character" w:customStyle="1" w:styleId="longname">
    <w:name w:val="longname"/>
    <w:basedOn w:val="DefaultParagraphFont"/>
    <w:rsid w:val="004809C3"/>
  </w:style>
  <w:style w:type="character" w:customStyle="1" w:styleId="echocontainer">
    <w:name w:val="echo_container"/>
    <w:basedOn w:val="DefaultParagraphFont"/>
    <w:rsid w:val="004809C3"/>
  </w:style>
  <w:style w:type="character" w:customStyle="1" w:styleId="comment-display">
    <w:name w:val="comment-display"/>
    <w:basedOn w:val="DefaultParagraphFont"/>
    <w:rsid w:val="004809C3"/>
  </w:style>
  <w:style w:type="paragraph" w:customStyle="1" w:styleId="comment-count-label">
    <w:name w:val="comment-count-label"/>
    <w:basedOn w:val="Normal"/>
    <w:rsid w:val="004809C3"/>
    <w:pPr>
      <w:spacing w:before="100" w:beforeAutospacing="1" w:after="100" w:afterAutospacing="1"/>
    </w:pPr>
    <w:rPr>
      <w:rFonts w:ascii="Times" w:hAnsi="Times"/>
      <w:sz w:val="20"/>
      <w:szCs w:val="20"/>
    </w:rPr>
  </w:style>
  <w:style w:type="character" w:customStyle="1" w:styleId="echo-counter">
    <w:name w:val="echo-counter"/>
    <w:basedOn w:val="DefaultParagraphFont"/>
    <w:rsid w:val="004809C3"/>
  </w:style>
  <w:style w:type="character" w:customStyle="1" w:styleId="discussion-policy">
    <w:name w:val="discussion-policy"/>
    <w:basedOn w:val="DefaultParagraphFont"/>
    <w:rsid w:val="004809C3"/>
  </w:style>
  <w:style w:type="character" w:customStyle="1" w:styleId="echo-apps-conversations-streamcaption">
    <w:name w:val="echo-apps-conversations-streamcaption"/>
    <w:basedOn w:val="DefaultParagraphFont"/>
    <w:rsid w:val="004809C3"/>
  </w:style>
  <w:style w:type="character" w:customStyle="1" w:styleId="echo-streamserver-controls-stream-item-text">
    <w:name w:val="echo-streamserver-controls-stream-item-text"/>
    <w:basedOn w:val="DefaultParagraphFont"/>
    <w:rsid w:val="004809C3"/>
  </w:style>
  <w:style w:type="character" w:customStyle="1" w:styleId="echo-streamserver-controls-facepile-more">
    <w:name w:val="echo-streamserver-controls-facepile-more"/>
    <w:basedOn w:val="DefaultParagraphFont"/>
    <w:rsid w:val="004809C3"/>
  </w:style>
  <w:style w:type="character" w:customStyle="1" w:styleId="echo-primaryfont">
    <w:name w:val="echo-primaryfont"/>
    <w:basedOn w:val="DefaultParagraphFont"/>
    <w:rsid w:val="004809C3"/>
  </w:style>
  <w:style w:type="character" w:customStyle="1" w:styleId="section">
    <w:name w:val="section"/>
    <w:basedOn w:val="DefaultParagraphFont"/>
    <w:rsid w:val="004809C3"/>
  </w:style>
  <w:style w:type="character" w:customStyle="1" w:styleId="wpsr-txt-headline">
    <w:name w:val="wpsr-txt-headline"/>
    <w:basedOn w:val="DefaultParagraphFont"/>
    <w:rsid w:val="004809C3"/>
  </w:style>
  <w:style w:type="character" w:customStyle="1" w:styleId="asset-metabar-author">
    <w:name w:val="asset-metabar-author"/>
    <w:basedOn w:val="DefaultParagraphFont"/>
    <w:rsid w:val="004809C3"/>
  </w:style>
  <w:style w:type="character" w:customStyle="1" w:styleId="eza-dateline">
    <w:name w:val="eza-dateline"/>
    <w:basedOn w:val="DefaultParagraphFont"/>
    <w:rsid w:val="004809C3"/>
  </w:style>
  <w:style w:type="character" w:customStyle="1" w:styleId="eza-authors">
    <w:name w:val="eza-authors"/>
    <w:basedOn w:val="DefaultParagraphFont"/>
    <w:rsid w:val="004809C3"/>
  </w:style>
  <w:style w:type="character" w:customStyle="1" w:styleId="csmstaff">
    <w:name w:val="csm_staff"/>
    <w:basedOn w:val="DefaultParagraphFont"/>
    <w:rsid w:val="004809C3"/>
  </w:style>
  <w:style w:type="paragraph" w:customStyle="1" w:styleId="mol-para-with-font">
    <w:name w:val="mol-para-with-font"/>
    <w:basedOn w:val="Normal"/>
    <w:rsid w:val="004809C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809C3"/>
  </w:style>
  <w:style w:type="character" w:customStyle="1" w:styleId="byline-text">
    <w:name w:val="byline-text"/>
    <w:basedOn w:val="DefaultParagraphFont"/>
    <w:rsid w:val="004809C3"/>
  </w:style>
  <w:style w:type="character" w:customStyle="1" w:styleId="itemauthor">
    <w:name w:val="itemauthor"/>
    <w:basedOn w:val="DefaultParagraphFont"/>
    <w:rsid w:val="004809C3"/>
  </w:style>
  <w:style w:type="character" w:customStyle="1" w:styleId="itemdatecreated">
    <w:name w:val="itemdatecreated"/>
    <w:basedOn w:val="DefaultParagraphFont"/>
    <w:rsid w:val="004809C3"/>
  </w:style>
  <w:style w:type="character" w:customStyle="1" w:styleId="slug-metadata-note">
    <w:name w:val="slug-metadata-note"/>
    <w:basedOn w:val="DefaultParagraphFont"/>
    <w:rsid w:val="004809C3"/>
  </w:style>
  <w:style w:type="character" w:customStyle="1" w:styleId="drop-capped">
    <w:name w:val="drop-capped"/>
    <w:basedOn w:val="DefaultParagraphFont"/>
    <w:rsid w:val="004809C3"/>
  </w:style>
  <w:style w:type="character" w:customStyle="1" w:styleId="published">
    <w:name w:val="published"/>
    <w:basedOn w:val="DefaultParagraphFont"/>
    <w:rsid w:val="004809C3"/>
  </w:style>
  <w:style w:type="paragraph" w:customStyle="1" w:styleId="articleopinion-standfirst">
    <w:name w:val="articleopinion-standfirst"/>
    <w:basedOn w:val="Normal"/>
    <w:rsid w:val="004809C3"/>
    <w:pPr>
      <w:spacing w:before="100" w:beforeAutospacing="1" w:after="100" w:afterAutospacing="1"/>
    </w:pPr>
    <w:rPr>
      <w:rFonts w:ascii="Times" w:hAnsi="Times"/>
      <w:sz w:val="20"/>
      <w:szCs w:val="20"/>
    </w:rPr>
  </w:style>
  <w:style w:type="paragraph" w:customStyle="1" w:styleId="snippet">
    <w:name w:val="snippet"/>
    <w:basedOn w:val="Normal"/>
    <w:rsid w:val="004809C3"/>
    <w:pPr>
      <w:spacing w:before="100" w:beforeAutospacing="1" w:after="100" w:afterAutospacing="1"/>
    </w:pPr>
    <w:rPr>
      <w:rFonts w:ascii="Times" w:hAnsi="Times"/>
      <w:sz w:val="20"/>
      <w:szCs w:val="20"/>
    </w:rPr>
  </w:style>
  <w:style w:type="character" w:customStyle="1" w:styleId="thetitle">
    <w:name w:val="the_title"/>
    <w:basedOn w:val="DefaultParagraphFont"/>
    <w:rsid w:val="004809C3"/>
  </w:style>
  <w:style w:type="character" w:customStyle="1" w:styleId="view-count">
    <w:name w:val="view-count"/>
    <w:basedOn w:val="DefaultParagraphFont"/>
    <w:rsid w:val="004809C3"/>
  </w:style>
  <w:style w:type="character" w:customStyle="1" w:styleId="rupee">
    <w:name w:val="rupee"/>
    <w:basedOn w:val="DefaultParagraphFont"/>
    <w:rsid w:val="004809C3"/>
  </w:style>
  <w:style w:type="character" w:customStyle="1" w:styleId="grey1">
    <w:name w:val="grey1"/>
    <w:basedOn w:val="DefaultParagraphFont"/>
    <w:rsid w:val="004809C3"/>
  </w:style>
  <w:style w:type="paragraph" w:customStyle="1" w:styleId="Pa13">
    <w:name w:val="Pa13"/>
    <w:basedOn w:val="Default"/>
    <w:next w:val="Default"/>
    <w:uiPriority w:val="99"/>
    <w:rsid w:val="004809C3"/>
    <w:pPr>
      <w:widowControl w:val="0"/>
      <w:spacing w:line="201" w:lineRule="atLeast"/>
    </w:pPr>
    <w:rPr>
      <w:rFonts w:eastAsiaTheme="minorEastAsia"/>
      <w:color w:val="auto"/>
    </w:rPr>
  </w:style>
  <w:style w:type="paragraph" w:customStyle="1" w:styleId="Pa14">
    <w:name w:val="Pa14"/>
    <w:basedOn w:val="Default"/>
    <w:next w:val="Default"/>
    <w:uiPriority w:val="99"/>
    <w:rsid w:val="004809C3"/>
    <w:pPr>
      <w:widowControl w:val="0"/>
      <w:spacing w:line="241" w:lineRule="atLeast"/>
    </w:pPr>
    <w:rPr>
      <w:rFonts w:eastAsiaTheme="minorEastAsia"/>
      <w:color w:val="auto"/>
    </w:rPr>
  </w:style>
  <w:style w:type="paragraph" w:customStyle="1" w:styleId="Pa9">
    <w:name w:val="Pa9"/>
    <w:basedOn w:val="Default"/>
    <w:next w:val="Default"/>
    <w:uiPriority w:val="99"/>
    <w:rsid w:val="004809C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809C3"/>
  </w:style>
  <w:style w:type="character" w:customStyle="1" w:styleId="reporttitle">
    <w:name w:val="report_title"/>
    <w:basedOn w:val="DefaultParagraphFont"/>
    <w:rsid w:val="004809C3"/>
  </w:style>
  <w:style w:type="character" w:customStyle="1" w:styleId="documenttype-longreleases">
    <w:name w:val="document_type_-_long_releases"/>
    <w:basedOn w:val="DefaultParagraphFont"/>
    <w:rsid w:val="004809C3"/>
  </w:style>
  <w:style w:type="character" w:customStyle="1" w:styleId="alt-date">
    <w:name w:val="alt-date"/>
    <w:basedOn w:val="DefaultParagraphFont"/>
    <w:rsid w:val="004809C3"/>
  </w:style>
  <w:style w:type="character" w:customStyle="1" w:styleId="entry-byline">
    <w:name w:val="entry-byline"/>
    <w:basedOn w:val="DefaultParagraphFont"/>
    <w:rsid w:val="004809C3"/>
  </w:style>
  <w:style w:type="character" w:customStyle="1" w:styleId="taglinecontrib">
    <w:name w:val="tagline_contrib"/>
    <w:basedOn w:val="DefaultParagraphFont"/>
    <w:rsid w:val="004809C3"/>
  </w:style>
  <w:style w:type="character" w:customStyle="1" w:styleId="articledate0">
    <w:name w:val="article_date"/>
    <w:basedOn w:val="DefaultParagraphFont"/>
    <w:rsid w:val="004809C3"/>
  </w:style>
  <w:style w:type="paragraph" w:customStyle="1" w:styleId="hg-daily">
    <w:name w:val="hg-daily"/>
    <w:basedOn w:val="Normal"/>
    <w:rsid w:val="004809C3"/>
    <w:pPr>
      <w:spacing w:before="100" w:beforeAutospacing="1" w:after="100" w:afterAutospacing="1"/>
    </w:pPr>
    <w:rPr>
      <w:rFonts w:ascii="Times" w:hAnsi="Times"/>
      <w:sz w:val="20"/>
      <w:szCs w:val="20"/>
    </w:rPr>
  </w:style>
  <w:style w:type="character" w:customStyle="1" w:styleId="cit">
    <w:name w:val="cit"/>
    <w:basedOn w:val="DefaultParagraphFont"/>
    <w:rsid w:val="004809C3"/>
  </w:style>
  <w:style w:type="paragraph" w:customStyle="1" w:styleId="buttonheading">
    <w:name w:val="buttonheading"/>
    <w:basedOn w:val="Normal"/>
    <w:rsid w:val="004809C3"/>
    <w:pPr>
      <w:spacing w:before="100" w:beforeAutospacing="1" w:after="100" w:afterAutospacing="1"/>
    </w:pPr>
    <w:rPr>
      <w:rFonts w:ascii="Times" w:hAnsi="Times"/>
      <w:sz w:val="20"/>
      <w:szCs w:val="20"/>
    </w:rPr>
  </w:style>
  <w:style w:type="character" w:customStyle="1" w:styleId="createdate">
    <w:name w:val="createdate"/>
    <w:basedOn w:val="DefaultParagraphFont"/>
    <w:rsid w:val="004809C3"/>
  </w:style>
  <w:style w:type="character" w:customStyle="1" w:styleId="text-label">
    <w:name w:val="text-label"/>
    <w:basedOn w:val="DefaultParagraphFont"/>
    <w:rsid w:val="004809C3"/>
  </w:style>
  <w:style w:type="paragraph" w:customStyle="1" w:styleId="TOC3Char">
    <w:name w:val="TOC 3 Char"/>
    <w:basedOn w:val="Normal"/>
    <w:next w:val="Normal"/>
    <w:rsid w:val="004809C3"/>
    <w:rPr>
      <w:rFonts w:eastAsia="Times New Roman"/>
      <w:sz w:val="24"/>
      <w:szCs w:val="20"/>
    </w:rPr>
  </w:style>
  <w:style w:type="paragraph" w:customStyle="1" w:styleId="TOC1Char">
    <w:name w:val="TOC 1 Char"/>
    <w:basedOn w:val="Normal"/>
    <w:next w:val="Normal"/>
    <w:rsid w:val="004809C3"/>
    <w:rPr>
      <w:rFonts w:eastAsia="Times New Roman"/>
      <w:b/>
      <w:sz w:val="24"/>
      <w:szCs w:val="20"/>
    </w:rPr>
  </w:style>
  <w:style w:type="character" w:customStyle="1" w:styleId="StyleCardtextChar10pt">
    <w:name w:val="Style Card text Char + 10 pt"/>
    <w:rsid w:val="004809C3"/>
    <w:rPr>
      <w:rFonts w:ascii="Georgia" w:eastAsia="Calibri" w:hAnsi="Georgia"/>
      <w:sz w:val="20"/>
      <w:u w:val="single"/>
      <w:lang w:bidi="ar-SA"/>
    </w:rPr>
  </w:style>
  <w:style w:type="paragraph" w:customStyle="1" w:styleId="ColorfulList-Accent11">
    <w:name w:val="Colorful List - Accent 11"/>
    <w:basedOn w:val="Normal"/>
    <w:uiPriority w:val="34"/>
    <w:qFormat/>
    <w:rsid w:val="004809C3"/>
    <w:pPr>
      <w:ind w:left="720"/>
      <w:contextualSpacing/>
      <w:jc w:val="both"/>
    </w:pPr>
    <w:rPr>
      <w:rFonts w:eastAsia="Times New Roman"/>
      <w:sz w:val="20"/>
      <w:szCs w:val="20"/>
    </w:rPr>
  </w:style>
  <w:style w:type="paragraph" w:customStyle="1" w:styleId="NoteLevel11">
    <w:name w:val="Note Level 11"/>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809C3"/>
    <w:pPr>
      <w:keepNext/>
      <w:tabs>
        <w:tab w:val="num" w:pos="1440"/>
      </w:tabs>
      <w:ind w:left="1800" w:hanging="360"/>
      <w:outlineLvl w:val="2"/>
    </w:pPr>
    <w:rPr>
      <w:rFonts w:eastAsia="MS Gothic"/>
    </w:rPr>
  </w:style>
  <w:style w:type="paragraph" w:customStyle="1" w:styleId="NoteLevel41">
    <w:name w:val="Note Level 41"/>
    <w:basedOn w:val="Normal"/>
    <w:rsid w:val="004809C3"/>
    <w:pPr>
      <w:keepNext/>
      <w:tabs>
        <w:tab w:val="num" w:pos="2160"/>
      </w:tabs>
      <w:ind w:left="2520" w:hanging="360"/>
      <w:outlineLvl w:val="3"/>
    </w:pPr>
    <w:rPr>
      <w:rFonts w:eastAsia="MS Gothic"/>
    </w:rPr>
  </w:style>
  <w:style w:type="paragraph" w:customStyle="1" w:styleId="NoteLevel51">
    <w:name w:val="Note Level 51"/>
    <w:basedOn w:val="Normal"/>
    <w:rsid w:val="004809C3"/>
    <w:pPr>
      <w:keepNext/>
      <w:tabs>
        <w:tab w:val="num" w:pos="2880"/>
      </w:tabs>
      <w:ind w:left="3240" w:hanging="360"/>
      <w:outlineLvl w:val="4"/>
    </w:pPr>
    <w:rPr>
      <w:rFonts w:eastAsia="MS Gothic"/>
    </w:rPr>
  </w:style>
  <w:style w:type="paragraph" w:customStyle="1" w:styleId="NoteLevel61">
    <w:name w:val="Note Level 61"/>
    <w:basedOn w:val="Normal"/>
    <w:rsid w:val="004809C3"/>
    <w:pPr>
      <w:keepNext/>
      <w:tabs>
        <w:tab w:val="num" w:pos="3600"/>
      </w:tabs>
      <w:ind w:left="3960" w:hanging="360"/>
      <w:outlineLvl w:val="5"/>
    </w:pPr>
    <w:rPr>
      <w:rFonts w:eastAsia="MS Gothic"/>
    </w:rPr>
  </w:style>
  <w:style w:type="paragraph" w:customStyle="1" w:styleId="NoteLevel71">
    <w:name w:val="Note Level 71"/>
    <w:basedOn w:val="Normal"/>
    <w:rsid w:val="004809C3"/>
    <w:pPr>
      <w:keepNext/>
      <w:tabs>
        <w:tab w:val="num" w:pos="4320"/>
      </w:tabs>
      <w:ind w:left="4680" w:hanging="360"/>
      <w:outlineLvl w:val="6"/>
    </w:pPr>
    <w:rPr>
      <w:rFonts w:eastAsia="MS Gothic"/>
    </w:rPr>
  </w:style>
  <w:style w:type="paragraph" w:customStyle="1" w:styleId="NoteLevel81">
    <w:name w:val="Note Level 81"/>
    <w:basedOn w:val="Normal"/>
    <w:rsid w:val="004809C3"/>
    <w:pPr>
      <w:keepNext/>
      <w:tabs>
        <w:tab w:val="num" w:pos="5040"/>
      </w:tabs>
      <w:ind w:left="5400" w:hanging="360"/>
      <w:outlineLvl w:val="7"/>
    </w:pPr>
    <w:rPr>
      <w:rFonts w:eastAsia="MS Gothic"/>
    </w:rPr>
  </w:style>
  <w:style w:type="paragraph" w:customStyle="1" w:styleId="NoteLevel91">
    <w:name w:val="Note Level 91"/>
    <w:basedOn w:val="Normal"/>
    <w:rsid w:val="004809C3"/>
    <w:pPr>
      <w:keepNext/>
      <w:tabs>
        <w:tab w:val="num" w:pos="5760"/>
      </w:tabs>
      <w:ind w:left="6120" w:hanging="360"/>
      <w:outlineLvl w:val="8"/>
    </w:pPr>
    <w:rPr>
      <w:rFonts w:eastAsia="MS Gothic"/>
    </w:rPr>
  </w:style>
  <w:style w:type="paragraph" w:styleId="Index2">
    <w:name w:val="index 2"/>
    <w:basedOn w:val="Normal"/>
    <w:next w:val="Normal"/>
    <w:autoRedefine/>
    <w:rsid w:val="004809C3"/>
    <w:pPr>
      <w:spacing w:after="200" w:line="276" w:lineRule="auto"/>
      <w:ind w:left="400" w:hanging="200"/>
    </w:pPr>
    <w:rPr>
      <w:rFonts w:eastAsia="Times New Roman"/>
      <w:bCs/>
    </w:rPr>
  </w:style>
  <w:style w:type="paragraph" w:styleId="Index3">
    <w:name w:val="index 3"/>
    <w:basedOn w:val="Normal"/>
    <w:next w:val="Normal"/>
    <w:autoRedefine/>
    <w:rsid w:val="004809C3"/>
    <w:pPr>
      <w:spacing w:after="200" w:line="276" w:lineRule="auto"/>
      <w:ind w:left="600" w:hanging="200"/>
    </w:pPr>
    <w:rPr>
      <w:rFonts w:eastAsia="Times New Roman"/>
      <w:bCs/>
    </w:rPr>
  </w:style>
  <w:style w:type="paragraph" w:styleId="Index4">
    <w:name w:val="index 4"/>
    <w:basedOn w:val="Normal"/>
    <w:next w:val="Normal"/>
    <w:autoRedefine/>
    <w:rsid w:val="004809C3"/>
    <w:pPr>
      <w:spacing w:after="200" w:line="276" w:lineRule="auto"/>
      <w:ind w:left="800" w:hanging="200"/>
    </w:pPr>
    <w:rPr>
      <w:rFonts w:eastAsia="Times New Roman"/>
      <w:bCs/>
    </w:rPr>
  </w:style>
  <w:style w:type="paragraph" w:styleId="Index5">
    <w:name w:val="index 5"/>
    <w:basedOn w:val="Normal"/>
    <w:next w:val="Normal"/>
    <w:autoRedefine/>
    <w:rsid w:val="004809C3"/>
    <w:pPr>
      <w:spacing w:after="200" w:line="276" w:lineRule="auto"/>
      <w:ind w:left="1000" w:hanging="200"/>
    </w:pPr>
    <w:rPr>
      <w:rFonts w:eastAsia="Times New Roman"/>
      <w:bCs/>
    </w:rPr>
  </w:style>
  <w:style w:type="paragraph" w:styleId="Index6">
    <w:name w:val="index 6"/>
    <w:basedOn w:val="Normal"/>
    <w:next w:val="Normal"/>
    <w:autoRedefine/>
    <w:rsid w:val="004809C3"/>
    <w:pPr>
      <w:spacing w:after="200" w:line="276" w:lineRule="auto"/>
      <w:ind w:left="1200" w:hanging="200"/>
    </w:pPr>
    <w:rPr>
      <w:rFonts w:eastAsia="Times New Roman"/>
      <w:bCs/>
    </w:rPr>
  </w:style>
  <w:style w:type="paragraph" w:styleId="Index7">
    <w:name w:val="index 7"/>
    <w:basedOn w:val="Normal"/>
    <w:next w:val="Normal"/>
    <w:autoRedefine/>
    <w:rsid w:val="004809C3"/>
    <w:pPr>
      <w:spacing w:after="200" w:line="276" w:lineRule="auto"/>
      <w:ind w:left="1400" w:hanging="200"/>
    </w:pPr>
    <w:rPr>
      <w:rFonts w:eastAsia="Times New Roman"/>
      <w:bCs/>
    </w:rPr>
  </w:style>
  <w:style w:type="paragraph" w:styleId="Index8">
    <w:name w:val="index 8"/>
    <w:basedOn w:val="Normal"/>
    <w:next w:val="Normal"/>
    <w:autoRedefine/>
    <w:rsid w:val="004809C3"/>
    <w:pPr>
      <w:spacing w:after="200" w:line="276" w:lineRule="auto"/>
      <w:ind w:left="1600" w:hanging="200"/>
    </w:pPr>
    <w:rPr>
      <w:rFonts w:eastAsia="Times New Roman"/>
      <w:bCs/>
    </w:rPr>
  </w:style>
  <w:style w:type="paragraph" w:styleId="Index9">
    <w:name w:val="index 9"/>
    <w:basedOn w:val="Normal"/>
    <w:next w:val="Normal"/>
    <w:autoRedefine/>
    <w:rsid w:val="004809C3"/>
    <w:pPr>
      <w:spacing w:after="200" w:line="276" w:lineRule="auto"/>
      <w:ind w:left="1800" w:hanging="200"/>
    </w:pPr>
    <w:rPr>
      <w:rFonts w:eastAsia="Times New Roman"/>
      <w:bCs/>
    </w:rPr>
  </w:style>
  <w:style w:type="paragraph" w:styleId="IndexHeading">
    <w:name w:val="index heading"/>
    <w:basedOn w:val="Normal"/>
    <w:next w:val="Index1"/>
    <w:rsid w:val="004809C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809C3"/>
    <w:pPr>
      <w:jc w:val="both"/>
    </w:pPr>
    <w:rPr>
      <w:rFonts w:eastAsia="Times New Roman"/>
      <w:i/>
      <w:iCs/>
      <w:color w:val="000000"/>
      <w:sz w:val="20"/>
    </w:rPr>
  </w:style>
  <w:style w:type="character" w:customStyle="1" w:styleId="MediumGrid11">
    <w:name w:val="Medium Grid 11"/>
    <w:uiPriority w:val="99"/>
    <w:rsid w:val="004809C3"/>
    <w:rPr>
      <w:color w:val="808080"/>
    </w:rPr>
  </w:style>
  <w:style w:type="numbering" w:customStyle="1" w:styleId="NoList8">
    <w:name w:val="No List8"/>
    <w:next w:val="NoList"/>
    <w:semiHidden/>
    <w:unhideWhenUsed/>
    <w:rsid w:val="004809C3"/>
  </w:style>
  <w:style w:type="numbering" w:customStyle="1" w:styleId="NoList9">
    <w:name w:val="No List9"/>
    <w:next w:val="NoList"/>
    <w:semiHidden/>
    <w:unhideWhenUsed/>
    <w:rsid w:val="004809C3"/>
  </w:style>
  <w:style w:type="numbering" w:customStyle="1" w:styleId="NoList10">
    <w:name w:val="No List10"/>
    <w:next w:val="NoList"/>
    <w:semiHidden/>
    <w:unhideWhenUsed/>
    <w:rsid w:val="004809C3"/>
  </w:style>
  <w:style w:type="numbering" w:customStyle="1" w:styleId="NoList12">
    <w:name w:val="No List12"/>
    <w:next w:val="NoList"/>
    <w:semiHidden/>
    <w:unhideWhenUsed/>
    <w:rsid w:val="004809C3"/>
  </w:style>
  <w:style w:type="numbering" w:customStyle="1" w:styleId="NoList13">
    <w:name w:val="No List13"/>
    <w:next w:val="NoList"/>
    <w:semiHidden/>
    <w:unhideWhenUsed/>
    <w:rsid w:val="004809C3"/>
  </w:style>
  <w:style w:type="numbering" w:customStyle="1" w:styleId="NoList14">
    <w:name w:val="No List14"/>
    <w:next w:val="NoList"/>
    <w:semiHidden/>
    <w:unhideWhenUsed/>
    <w:rsid w:val="004809C3"/>
  </w:style>
  <w:style w:type="numbering" w:customStyle="1" w:styleId="NoList15">
    <w:name w:val="No List15"/>
    <w:next w:val="NoList"/>
    <w:uiPriority w:val="99"/>
    <w:semiHidden/>
    <w:unhideWhenUsed/>
    <w:rsid w:val="004809C3"/>
  </w:style>
  <w:style w:type="numbering" w:customStyle="1" w:styleId="NoList16">
    <w:name w:val="No List16"/>
    <w:next w:val="NoList"/>
    <w:uiPriority w:val="99"/>
    <w:semiHidden/>
    <w:unhideWhenUsed/>
    <w:rsid w:val="004809C3"/>
  </w:style>
  <w:style w:type="numbering" w:customStyle="1" w:styleId="NoList17">
    <w:name w:val="No List17"/>
    <w:next w:val="NoList"/>
    <w:semiHidden/>
    <w:unhideWhenUsed/>
    <w:rsid w:val="004809C3"/>
  </w:style>
  <w:style w:type="numbering" w:customStyle="1" w:styleId="NoList18">
    <w:name w:val="No List18"/>
    <w:next w:val="NoList"/>
    <w:uiPriority w:val="99"/>
    <w:semiHidden/>
    <w:unhideWhenUsed/>
    <w:rsid w:val="004809C3"/>
  </w:style>
  <w:style w:type="numbering" w:customStyle="1" w:styleId="NoList19">
    <w:name w:val="No List19"/>
    <w:next w:val="NoList"/>
    <w:uiPriority w:val="99"/>
    <w:semiHidden/>
    <w:unhideWhenUsed/>
    <w:rsid w:val="004809C3"/>
  </w:style>
  <w:style w:type="numbering" w:customStyle="1" w:styleId="NoList20">
    <w:name w:val="No List20"/>
    <w:next w:val="NoList"/>
    <w:semiHidden/>
    <w:unhideWhenUsed/>
    <w:rsid w:val="004809C3"/>
  </w:style>
  <w:style w:type="numbering" w:customStyle="1" w:styleId="NoList21">
    <w:name w:val="No List21"/>
    <w:next w:val="NoList"/>
    <w:semiHidden/>
    <w:unhideWhenUsed/>
    <w:rsid w:val="004809C3"/>
  </w:style>
  <w:style w:type="paragraph" w:customStyle="1" w:styleId="PlaceholderText2">
    <w:name w:val="Placeholder Text2"/>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809C3"/>
    <w:pPr>
      <w:keepNext/>
      <w:tabs>
        <w:tab w:val="num" w:pos="1440"/>
      </w:tabs>
      <w:ind w:left="1800" w:hanging="360"/>
      <w:outlineLvl w:val="2"/>
    </w:pPr>
    <w:rPr>
      <w:rFonts w:eastAsia="MS Gothic"/>
      <w:sz w:val="24"/>
    </w:rPr>
  </w:style>
  <w:style w:type="paragraph" w:customStyle="1" w:styleId="LightList1">
    <w:name w:val="Light List1"/>
    <w:basedOn w:val="Normal"/>
    <w:rsid w:val="004809C3"/>
    <w:pPr>
      <w:keepNext/>
      <w:tabs>
        <w:tab w:val="num" w:pos="2160"/>
      </w:tabs>
      <w:ind w:left="2520" w:hanging="360"/>
      <w:outlineLvl w:val="3"/>
    </w:pPr>
    <w:rPr>
      <w:rFonts w:eastAsia="MS Gothic"/>
      <w:sz w:val="24"/>
    </w:rPr>
  </w:style>
  <w:style w:type="paragraph" w:customStyle="1" w:styleId="LightGrid1">
    <w:name w:val="Light Grid1"/>
    <w:basedOn w:val="Normal"/>
    <w:rsid w:val="004809C3"/>
    <w:pPr>
      <w:keepNext/>
      <w:tabs>
        <w:tab w:val="num" w:pos="2880"/>
      </w:tabs>
      <w:ind w:left="3240" w:hanging="360"/>
      <w:outlineLvl w:val="4"/>
    </w:pPr>
    <w:rPr>
      <w:rFonts w:eastAsia="MS Gothic"/>
      <w:sz w:val="24"/>
    </w:rPr>
  </w:style>
  <w:style w:type="paragraph" w:customStyle="1" w:styleId="MediumShading11">
    <w:name w:val="Medium Shading 11"/>
    <w:basedOn w:val="Normal"/>
    <w:rsid w:val="004809C3"/>
    <w:pPr>
      <w:keepNext/>
      <w:tabs>
        <w:tab w:val="num" w:pos="3600"/>
      </w:tabs>
      <w:ind w:left="3960" w:hanging="360"/>
      <w:outlineLvl w:val="5"/>
    </w:pPr>
    <w:rPr>
      <w:rFonts w:eastAsia="MS Gothic"/>
      <w:sz w:val="24"/>
    </w:rPr>
  </w:style>
  <w:style w:type="paragraph" w:customStyle="1" w:styleId="MediumShading21">
    <w:name w:val="Medium Shading 21"/>
    <w:basedOn w:val="Normal"/>
    <w:rsid w:val="004809C3"/>
    <w:pPr>
      <w:keepNext/>
      <w:tabs>
        <w:tab w:val="num" w:pos="4320"/>
      </w:tabs>
      <w:ind w:left="4680" w:hanging="360"/>
      <w:outlineLvl w:val="6"/>
    </w:pPr>
    <w:rPr>
      <w:rFonts w:eastAsia="MS Gothic"/>
      <w:sz w:val="24"/>
    </w:rPr>
  </w:style>
  <w:style w:type="paragraph" w:customStyle="1" w:styleId="MediumList11">
    <w:name w:val="Medium List 11"/>
    <w:basedOn w:val="Normal"/>
    <w:rsid w:val="004809C3"/>
    <w:pPr>
      <w:keepNext/>
      <w:tabs>
        <w:tab w:val="num" w:pos="5040"/>
      </w:tabs>
      <w:ind w:left="5400" w:hanging="360"/>
      <w:outlineLvl w:val="7"/>
    </w:pPr>
    <w:rPr>
      <w:rFonts w:eastAsia="MS Gothic"/>
      <w:sz w:val="24"/>
    </w:rPr>
  </w:style>
  <w:style w:type="paragraph" w:customStyle="1" w:styleId="MediumList21">
    <w:name w:val="Medium List 21"/>
    <w:basedOn w:val="Normal"/>
    <w:rsid w:val="004809C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809C3"/>
    <w:rPr>
      <w:sz w:val="17"/>
      <w:szCs w:val="24"/>
      <w:lang w:val="en-US" w:eastAsia="en-US" w:bidi="ar-SA"/>
    </w:rPr>
  </w:style>
  <w:style w:type="paragraph" w:customStyle="1" w:styleId="TagsFutura">
    <w:name w:val="TagsFutura"/>
    <w:basedOn w:val="Normal"/>
    <w:next w:val="Cites"/>
    <w:rsid w:val="004809C3"/>
    <w:rPr>
      <w:rFonts w:ascii="Futura" w:eastAsia="Times" w:hAnsi="Futura"/>
      <w:b/>
      <w:caps/>
      <w:sz w:val="18"/>
      <w:szCs w:val="20"/>
    </w:rPr>
  </w:style>
  <w:style w:type="character" w:customStyle="1" w:styleId="italics">
    <w:name w:val="italics"/>
    <w:basedOn w:val="DefaultParagraphFont"/>
    <w:rsid w:val="004809C3"/>
  </w:style>
  <w:style w:type="character" w:customStyle="1" w:styleId="m-3583723223135346788gmail-style13ptbold">
    <w:name w:val="m_-3583723223135346788gmail-style13ptbold"/>
    <w:basedOn w:val="DefaultParagraphFont"/>
    <w:rsid w:val="004809C3"/>
  </w:style>
  <w:style w:type="character" w:customStyle="1" w:styleId="m-3583723223135346788gmail-styleunderline">
    <w:name w:val="m_-3583723223135346788gmail-styleunderline"/>
    <w:basedOn w:val="DefaultParagraphFont"/>
    <w:rsid w:val="004809C3"/>
  </w:style>
  <w:style w:type="paragraph" w:customStyle="1" w:styleId="speakable">
    <w:name w:val="speakable"/>
    <w:basedOn w:val="Normal"/>
    <w:uiPriority w:val="99"/>
    <w:qFormat/>
    <w:rsid w:val="004809C3"/>
    <w:pPr>
      <w:spacing w:before="100" w:beforeAutospacing="1" w:after="100" w:afterAutospacing="1"/>
    </w:pPr>
  </w:style>
  <w:style w:type="character" w:customStyle="1" w:styleId="BoldUnderline2">
    <w:name w:val="Bold.Underline"/>
    <w:uiPriority w:val="1"/>
    <w:qFormat/>
    <w:rsid w:val="004809C3"/>
    <w:rPr>
      <w:b/>
      <w:u w:val="single"/>
    </w:rPr>
  </w:style>
  <w:style w:type="character" w:customStyle="1" w:styleId="UnresolvedMention3">
    <w:name w:val="Unresolved Mention3"/>
    <w:basedOn w:val="DefaultParagraphFont"/>
    <w:uiPriority w:val="99"/>
    <w:semiHidden/>
    <w:unhideWhenUsed/>
    <w:rsid w:val="004809C3"/>
    <w:rPr>
      <w:color w:val="808080"/>
      <w:shd w:val="clear" w:color="auto" w:fill="E6E6E6"/>
    </w:rPr>
  </w:style>
  <w:style w:type="paragraph" w:customStyle="1" w:styleId="useless">
    <w:name w:val="useless"/>
    <w:basedOn w:val="Normal"/>
    <w:uiPriority w:val="99"/>
    <w:qFormat/>
    <w:rsid w:val="004809C3"/>
    <w:rPr>
      <w:rFonts w:eastAsia="Times New Roman"/>
      <w:sz w:val="12"/>
    </w:rPr>
  </w:style>
  <w:style w:type="character" w:customStyle="1" w:styleId="tagCharCharCharChar">
    <w:name w:val="tag Char Char Char Char"/>
    <w:rsid w:val="004809C3"/>
    <w:rPr>
      <w:b/>
      <w:sz w:val="24"/>
      <w:szCs w:val="24"/>
      <w:lang w:val="en-US" w:eastAsia="en-US" w:bidi="ar-SA"/>
    </w:rPr>
  </w:style>
  <w:style w:type="character" w:customStyle="1" w:styleId="DebateUnderlined">
    <w:name w:val="Debate Underlined"/>
    <w:rsid w:val="004809C3"/>
    <w:rPr>
      <w:rFonts w:ascii="Helvetica" w:hAnsi="Helvetica"/>
      <w:sz w:val="20"/>
      <w:u w:val="single"/>
    </w:rPr>
  </w:style>
  <w:style w:type="character" w:styleId="PlaceholderText">
    <w:name w:val="Placeholder Text"/>
    <w:basedOn w:val="DefaultParagraphFont"/>
    <w:uiPriority w:val="99"/>
    <w:rsid w:val="004809C3"/>
    <w:rPr>
      <w:color w:val="808080"/>
    </w:rPr>
  </w:style>
  <w:style w:type="character" w:customStyle="1" w:styleId="byl">
    <w:name w:val="byl"/>
    <w:rsid w:val="004809C3"/>
  </w:style>
  <w:style w:type="paragraph" w:customStyle="1" w:styleId="css-xhhu0i">
    <w:name w:val="css-xhhu0i"/>
    <w:basedOn w:val="Normal"/>
    <w:rsid w:val="004809C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809C3"/>
  </w:style>
  <w:style w:type="character" w:customStyle="1" w:styleId="m-8878800405382358272gmail-styleunderline">
    <w:name w:val="m_-8878800405382358272gmail-styleunderline"/>
    <w:basedOn w:val="DefaultParagraphFont"/>
    <w:rsid w:val="004809C3"/>
  </w:style>
  <w:style w:type="character" w:customStyle="1" w:styleId="m-5498913268213319940gmail-styleunderline">
    <w:name w:val="m_-5498913268213319940gmail-styleunderline"/>
    <w:basedOn w:val="DefaultParagraphFont"/>
    <w:rsid w:val="004809C3"/>
  </w:style>
  <w:style w:type="character" w:customStyle="1" w:styleId="overlay">
    <w:name w:val="overlay"/>
    <w:basedOn w:val="DefaultParagraphFont"/>
    <w:rsid w:val="004809C3"/>
  </w:style>
  <w:style w:type="character" w:customStyle="1" w:styleId="TagCharCharCharChar0">
    <w:name w:val="Tag Char Char Char Char"/>
    <w:basedOn w:val="DefaultParagraphFont"/>
    <w:rsid w:val="004809C3"/>
    <w:rPr>
      <w:rFonts w:ascii="Calibri" w:hAnsi="Calibri" w:cs="Calibri"/>
      <w:b/>
      <w:sz w:val="24"/>
    </w:rPr>
  </w:style>
  <w:style w:type="paragraph" w:customStyle="1" w:styleId="g-body">
    <w:name w:val="g-body"/>
    <w:basedOn w:val="Normal"/>
    <w:uiPriority w:val="99"/>
    <w:qFormat/>
    <w:rsid w:val="004809C3"/>
    <w:pPr>
      <w:spacing w:before="100" w:beforeAutospacing="1" w:after="100" w:afterAutospacing="1"/>
    </w:pPr>
    <w:rPr>
      <w:rFonts w:eastAsia="Times New Roman"/>
      <w:sz w:val="24"/>
    </w:rPr>
  </w:style>
  <w:style w:type="paragraph" w:customStyle="1" w:styleId="g-pstyle0">
    <w:name w:val="g-pstyle0"/>
    <w:basedOn w:val="Normal"/>
    <w:uiPriority w:val="99"/>
    <w:qFormat/>
    <w:rsid w:val="004809C3"/>
    <w:pPr>
      <w:spacing w:before="100" w:beforeAutospacing="1" w:after="100" w:afterAutospacing="1"/>
    </w:pPr>
    <w:rPr>
      <w:rFonts w:eastAsia="Times New Roman"/>
      <w:sz w:val="24"/>
    </w:rPr>
  </w:style>
  <w:style w:type="paragraph" w:customStyle="1" w:styleId="g-pstyle1">
    <w:name w:val="g-pstyle1"/>
    <w:basedOn w:val="Normal"/>
    <w:uiPriority w:val="99"/>
    <w:qFormat/>
    <w:rsid w:val="004809C3"/>
    <w:pPr>
      <w:spacing w:before="100" w:beforeAutospacing="1" w:after="100" w:afterAutospacing="1"/>
    </w:pPr>
    <w:rPr>
      <w:rFonts w:eastAsia="Times New Roman"/>
      <w:sz w:val="24"/>
    </w:rPr>
  </w:style>
  <w:style w:type="paragraph" w:customStyle="1" w:styleId="g-asset-hed">
    <w:name w:val="g-asset-hed"/>
    <w:basedOn w:val="Normal"/>
    <w:uiPriority w:val="99"/>
    <w:qFormat/>
    <w:rsid w:val="004809C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809C3"/>
    <w:pPr>
      <w:spacing w:before="100" w:beforeAutospacing="1" w:after="100" w:afterAutospacing="1"/>
    </w:pPr>
    <w:rPr>
      <w:sz w:val="24"/>
    </w:rPr>
  </w:style>
  <w:style w:type="paragraph" w:customStyle="1" w:styleId="speech">
    <w:name w:val="speech"/>
    <w:basedOn w:val="Normal"/>
    <w:uiPriority w:val="99"/>
    <w:qFormat/>
    <w:rsid w:val="004809C3"/>
    <w:pPr>
      <w:spacing w:before="100" w:beforeAutospacing="1" w:after="100" w:afterAutospacing="1"/>
    </w:pPr>
    <w:rPr>
      <w:sz w:val="24"/>
    </w:rPr>
  </w:style>
  <w:style w:type="character" w:customStyle="1" w:styleId="adtext">
    <w:name w:val="adtext"/>
    <w:basedOn w:val="DefaultParagraphFont"/>
    <w:rsid w:val="004809C3"/>
  </w:style>
  <w:style w:type="character" w:customStyle="1" w:styleId="UL-Bold">
    <w:name w:val="UL-Bold"/>
    <w:basedOn w:val="DefaultParagraphFont"/>
    <w:rsid w:val="004809C3"/>
    <w:rPr>
      <w:u w:val="thick"/>
    </w:rPr>
  </w:style>
  <w:style w:type="character" w:customStyle="1" w:styleId="UL-None">
    <w:name w:val="UL-None"/>
    <w:basedOn w:val="DefaultParagraphFont"/>
    <w:rsid w:val="004809C3"/>
    <w:rPr>
      <w:strike w:val="0"/>
      <w:dstrike w:val="0"/>
      <w:u w:val="none"/>
      <w:effect w:val="none"/>
    </w:rPr>
  </w:style>
  <w:style w:type="character" w:customStyle="1" w:styleId="qu730rj69h">
    <w:name w:val="qu730rj69h"/>
    <w:basedOn w:val="DefaultParagraphFont"/>
    <w:rsid w:val="004809C3"/>
  </w:style>
  <w:style w:type="paragraph" w:customStyle="1" w:styleId="optext">
    <w:name w:val="optext"/>
    <w:basedOn w:val="Normal"/>
    <w:uiPriority w:val="99"/>
    <w:qFormat/>
    <w:rsid w:val="004809C3"/>
    <w:pPr>
      <w:spacing w:before="100" w:beforeAutospacing="1" w:after="100" w:afterAutospacing="1"/>
    </w:pPr>
    <w:rPr>
      <w:sz w:val="24"/>
    </w:rPr>
  </w:style>
  <w:style w:type="character" w:customStyle="1" w:styleId="lmy74qr12z">
    <w:name w:val="lmy74qr12z"/>
    <w:basedOn w:val="DefaultParagraphFont"/>
    <w:rsid w:val="004809C3"/>
  </w:style>
  <w:style w:type="character" w:customStyle="1" w:styleId="icr880">
    <w:name w:val="icr880"/>
    <w:basedOn w:val="DefaultParagraphFont"/>
    <w:rsid w:val="004809C3"/>
  </w:style>
  <w:style w:type="character" w:customStyle="1" w:styleId="hx23q54">
    <w:name w:val="hx23q54"/>
    <w:basedOn w:val="DefaultParagraphFont"/>
    <w:rsid w:val="004809C3"/>
  </w:style>
  <w:style w:type="character" w:customStyle="1" w:styleId="m-5348258726587825636gmail-style13ptbold">
    <w:name w:val="m_-5348258726587825636gmail-style13ptbold"/>
    <w:basedOn w:val="DefaultParagraphFont"/>
    <w:rsid w:val="004809C3"/>
  </w:style>
  <w:style w:type="character" w:customStyle="1" w:styleId="m-5348258726587825636gmail-styleunderline">
    <w:name w:val="m_-5348258726587825636gmail-styleunderline"/>
    <w:basedOn w:val="DefaultParagraphFont"/>
    <w:rsid w:val="004809C3"/>
  </w:style>
  <w:style w:type="character" w:customStyle="1" w:styleId="m4385445901877740177gmail-styleunderline">
    <w:name w:val="m_4385445901877740177gmail-styleunderline"/>
    <w:basedOn w:val="DefaultParagraphFont"/>
    <w:rsid w:val="004809C3"/>
  </w:style>
  <w:style w:type="character" w:customStyle="1" w:styleId="DDIUnderline">
    <w:name w:val="DDI Underline"/>
    <w:qFormat/>
    <w:rsid w:val="004809C3"/>
    <w:rPr>
      <w:rFonts w:ascii="Times New Roman" w:hAnsi="Times New Roman"/>
      <w:sz w:val="24"/>
      <w:u w:val="single"/>
    </w:rPr>
  </w:style>
  <w:style w:type="paragraph" w:customStyle="1" w:styleId="ALLCAPS">
    <w:name w:val="ALL CAPS"/>
    <w:basedOn w:val="Normal"/>
    <w:link w:val="ALLCAPSChar"/>
    <w:qFormat/>
    <w:rsid w:val="004809C3"/>
    <w:rPr>
      <w:rFonts w:eastAsia="Times New Roman"/>
      <w:b/>
      <w:caps/>
    </w:rPr>
  </w:style>
  <w:style w:type="character" w:customStyle="1" w:styleId="ALLCAPSChar">
    <w:name w:val="ALL CAPS Char"/>
    <w:basedOn w:val="DefaultParagraphFont"/>
    <w:link w:val="ALLCAPS"/>
    <w:rsid w:val="004809C3"/>
    <w:rPr>
      <w:rFonts w:ascii="Times New Roman" w:eastAsia="Times New Roman" w:hAnsi="Times New Roman" w:cs="Times New Roman"/>
      <w:b/>
      <w:caps/>
      <w:sz w:val="22"/>
    </w:rPr>
  </w:style>
  <w:style w:type="paragraph" w:customStyle="1" w:styleId="TagCharCharCharCharCharCharChar0">
    <w:name w:val="Tag Char Char Char Char Char Char Char"/>
    <w:basedOn w:val="Normal"/>
    <w:link w:val="TagCharCharCharCharCharCharCharChar"/>
    <w:qFormat/>
    <w:rsid w:val="004809C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809C3"/>
    <w:rPr>
      <w:rFonts w:ascii="Times New Roman" w:eastAsia="Times New Roman" w:hAnsi="Times New Roman" w:cs="Times New Roman"/>
      <w:b/>
    </w:rPr>
  </w:style>
  <w:style w:type="character" w:customStyle="1" w:styleId="Cites-AuthorDate">
    <w:name w:val="Cites-Author/Date"/>
    <w:rsid w:val="004809C3"/>
    <w:rPr>
      <w:rFonts w:ascii="Helvetica" w:hAnsi="Helvetica"/>
      <w:b/>
      <w:sz w:val="22"/>
      <w:szCs w:val="24"/>
      <w:u w:val="thick"/>
    </w:rPr>
  </w:style>
  <w:style w:type="paragraph" w:customStyle="1" w:styleId="CiteTag">
    <w:name w:val="Cite/Tag"/>
    <w:basedOn w:val="Normal"/>
    <w:uiPriority w:val="99"/>
    <w:qFormat/>
    <w:rsid w:val="004809C3"/>
    <w:rPr>
      <w:rFonts w:eastAsia="Cambria"/>
      <w:b/>
    </w:rPr>
  </w:style>
  <w:style w:type="character" w:customStyle="1" w:styleId="m489902567989944824gmail-style13ptbold">
    <w:name w:val="m_489902567989944824gmail-style13ptbold"/>
    <w:basedOn w:val="DefaultParagraphFont"/>
    <w:rsid w:val="004809C3"/>
  </w:style>
  <w:style w:type="character" w:customStyle="1" w:styleId="m489902567989944824gmail-styleunderline">
    <w:name w:val="m_489902567989944824gmail-styleunderline"/>
    <w:basedOn w:val="DefaultParagraphFont"/>
    <w:rsid w:val="004809C3"/>
  </w:style>
  <w:style w:type="character" w:customStyle="1" w:styleId="UnderlineCharChar3">
    <w:name w:val="Underline Char Char3"/>
    <w:rsid w:val="004809C3"/>
    <w:rPr>
      <w:szCs w:val="24"/>
      <w:u w:val="single"/>
      <w:lang w:val="en-US" w:eastAsia="en-US" w:bidi="ar-SA"/>
    </w:rPr>
  </w:style>
  <w:style w:type="character" w:customStyle="1" w:styleId="tl8wme">
    <w:name w:val="tl8wme"/>
    <w:basedOn w:val="DefaultParagraphFont"/>
    <w:rsid w:val="004809C3"/>
  </w:style>
  <w:style w:type="character" w:customStyle="1" w:styleId="Mention3">
    <w:name w:val="Mention3"/>
    <w:basedOn w:val="DefaultParagraphFont"/>
    <w:uiPriority w:val="99"/>
    <w:semiHidden/>
    <w:unhideWhenUsed/>
    <w:rsid w:val="004809C3"/>
    <w:rPr>
      <w:color w:val="2B579A"/>
      <w:shd w:val="clear" w:color="auto" w:fill="E6E6E6"/>
    </w:rPr>
  </w:style>
  <w:style w:type="character" w:customStyle="1" w:styleId="m-5251091010484660064gmail-style13ptbold">
    <w:name w:val="m_-5251091010484660064gmail-style13ptbold"/>
    <w:basedOn w:val="DefaultParagraphFont"/>
    <w:rsid w:val="004809C3"/>
  </w:style>
  <w:style w:type="character" w:customStyle="1" w:styleId="m-5251091010484660064gmail-styleunderline">
    <w:name w:val="m_-5251091010484660064gmail-styleunderline"/>
    <w:basedOn w:val="DefaultParagraphFont"/>
    <w:rsid w:val="004809C3"/>
  </w:style>
  <w:style w:type="character" w:customStyle="1" w:styleId="tablecaption">
    <w:name w:val="tablecaption"/>
    <w:basedOn w:val="DefaultParagraphFont"/>
    <w:rsid w:val="004809C3"/>
  </w:style>
  <w:style w:type="character" w:customStyle="1" w:styleId="StyleLatinHelvetica105ptBlack">
    <w:name w:val="Style (Latin) Helvetica 10.5 pt Black"/>
    <w:basedOn w:val="DefaultParagraphFont"/>
    <w:rsid w:val="004809C3"/>
    <w:rPr>
      <w:rFonts w:ascii="Times New Roman" w:hAnsi="Times New Roman"/>
      <w:color w:val="000000"/>
      <w:sz w:val="21"/>
    </w:rPr>
  </w:style>
  <w:style w:type="character" w:customStyle="1" w:styleId="Quotation">
    <w:name w:val="Quotation"/>
    <w:qFormat/>
    <w:rsid w:val="004809C3"/>
    <w:rPr>
      <w:rFonts w:ascii="Arial" w:hAnsi="Arial"/>
      <w:b/>
      <w:i/>
      <w:iCs/>
      <w:sz w:val="24"/>
      <w:u w:val="single"/>
    </w:rPr>
  </w:style>
  <w:style w:type="paragraph" w:customStyle="1" w:styleId="DateTime">
    <w:name w:val="DateTime"/>
    <w:basedOn w:val="Normal"/>
    <w:link w:val="DateTimeChar"/>
    <w:autoRedefine/>
    <w:uiPriority w:val="4"/>
    <w:qFormat/>
    <w:rsid w:val="004809C3"/>
  </w:style>
  <w:style w:type="character" w:customStyle="1" w:styleId="DateTimeChar">
    <w:name w:val="DateTime Char"/>
    <w:basedOn w:val="DefaultParagraphFont"/>
    <w:link w:val="DateTime"/>
    <w:uiPriority w:val="4"/>
    <w:rsid w:val="004809C3"/>
    <w:rPr>
      <w:rFonts w:ascii="Times New Roman" w:hAnsi="Times New Roman" w:cs="Times New Roman"/>
      <w:sz w:val="22"/>
    </w:rPr>
  </w:style>
  <w:style w:type="paragraph" w:customStyle="1" w:styleId="Lecture">
    <w:name w:val="Lecture"/>
    <w:next w:val="BodyText"/>
    <w:link w:val="LectureChar"/>
    <w:autoRedefine/>
    <w:uiPriority w:val="4"/>
    <w:qFormat/>
    <w:rsid w:val="004809C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809C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809C3"/>
  </w:style>
  <w:style w:type="character" w:customStyle="1" w:styleId="m-413333960618644972gmail-styleunderline">
    <w:name w:val="m_-413333960618644972gmail-styleunderline"/>
    <w:basedOn w:val="DefaultParagraphFont"/>
    <w:rsid w:val="004809C3"/>
  </w:style>
  <w:style w:type="character" w:customStyle="1" w:styleId="m8314098763611656848gmail-stylestylebold12pt">
    <w:name w:val="m_8314098763611656848gmail-stylestylebold12pt"/>
    <w:basedOn w:val="DefaultParagraphFont"/>
    <w:rsid w:val="004809C3"/>
  </w:style>
  <w:style w:type="character" w:customStyle="1" w:styleId="m8314098763611656848gmail-styleboldunderline">
    <w:name w:val="m_8314098763611656848gmail-styleboldunderline"/>
    <w:basedOn w:val="DefaultParagraphFont"/>
    <w:rsid w:val="004809C3"/>
  </w:style>
  <w:style w:type="paragraph" w:customStyle="1" w:styleId="Spacer">
    <w:name w:val="Spacer"/>
    <w:basedOn w:val="Heading1"/>
    <w:link w:val="SpacerChar"/>
    <w:autoRedefine/>
    <w:uiPriority w:val="4"/>
    <w:qFormat/>
    <w:rsid w:val="004809C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809C3"/>
    <w:rPr>
      <w:rFonts w:ascii="Georgia" w:eastAsiaTheme="majorEastAsia" w:hAnsi="Georgia" w:cstheme="majorBidi"/>
      <w:b/>
      <w:bCs/>
      <w:szCs w:val="32"/>
    </w:rPr>
  </w:style>
  <w:style w:type="paragraph" w:customStyle="1" w:styleId="msonormal0">
    <w:name w:val="msonormal"/>
    <w:basedOn w:val="Normal"/>
    <w:rsid w:val="004809C3"/>
    <w:pPr>
      <w:spacing w:before="100" w:beforeAutospacing="1" w:after="100" w:afterAutospacing="1"/>
    </w:pPr>
    <w:rPr>
      <w:rFonts w:eastAsia="Times New Roman"/>
      <w:sz w:val="24"/>
    </w:rPr>
  </w:style>
  <w:style w:type="paragraph" w:customStyle="1" w:styleId="TxBr41p1">
    <w:name w:val="TxBr_41p1"/>
    <w:basedOn w:val="Normal"/>
    <w:qFormat/>
    <w:rsid w:val="004809C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809C3"/>
    <w:rPr>
      <w:rFonts w:ascii="Georgia" w:eastAsia="Times New Roman" w:hAnsi="Georgia" w:cs="Arial" w:hint="default"/>
      <w:b/>
      <w:bCs/>
      <w:kern w:val="32"/>
      <w:sz w:val="28"/>
      <w:szCs w:val="32"/>
    </w:rPr>
  </w:style>
  <w:style w:type="character" w:customStyle="1" w:styleId="CiteReal0">
    <w:name w:val="CiteReal"/>
    <w:uiPriority w:val="1"/>
    <w:qFormat/>
    <w:rsid w:val="004809C3"/>
    <w:rPr>
      <w:rFonts w:ascii="Arial" w:hAnsi="Arial"/>
      <w:b/>
      <w:sz w:val="24"/>
      <w:u w:val="single"/>
    </w:rPr>
  </w:style>
  <w:style w:type="character" w:customStyle="1" w:styleId="dropcap1">
    <w:name w:val="dropcap1"/>
    <w:rsid w:val="004809C3"/>
  </w:style>
  <w:style w:type="paragraph" w:customStyle="1" w:styleId="Style42">
    <w:name w:val="Style42"/>
    <w:basedOn w:val="Normal"/>
    <w:uiPriority w:val="99"/>
    <w:rsid w:val="004809C3"/>
    <w:pPr>
      <w:spacing w:line="202" w:lineRule="exact"/>
      <w:jc w:val="both"/>
    </w:pPr>
    <w:rPr>
      <w:rFonts w:ascii="Palatino Linotype" w:hAnsi="Palatino Linotype" w:cs="Palatino Linotype"/>
    </w:rPr>
  </w:style>
  <w:style w:type="character" w:customStyle="1" w:styleId="FontStyle72">
    <w:name w:val="Font Style72"/>
    <w:uiPriority w:val="99"/>
    <w:rsid w:val="004809C3"/>
    <w:rPr>
      <w:rFonts w:ascii="Cambria" w:hAnsi="Cambria" w:cs="Cambria" w:hint="default"/>
      <w:sz w:val="16"/>
      <w:szCs w:val="16"/>
    </w:rPr>
  </w:style>
  <w:style w:type="character" w:customStyle="1" w:styleId="FontStyle73">
    <w:name w:val="Font Style73"/>
    <w:uiPriority w:val="99"/>
    <w:rsid w:val="004809C3"/>
    <w:rPr>
      <w:rFonts w:ascii="Cambria" w:hAnsi="Cambria" w:cs="Cambria" w:hint="default"/>
      <w:i/>
      <w:iCs/>
      <w:sz w:val="16"/>
      <w:szCs w:val="16"/>
    </w:rPr>
  </w:style>
  <w:style w:type="character" w:customStyle="1" w:styleId="UnderlinestyleChar20">
    <w:name w:val="Underline style Char2"/>
    <w:rsid w:val="004809C3"/>
    <w:rPr>
      <w:sz w:val="22"/>
      <w:szCs w:val="24"/>
      <w:u w:val="single"/>
      <w:lang w:val="en-US" w:eastAsia="en-US" w:bidi="ar-SA"/>
    </w:rPr>
  </w:style>
  <w:style w:type="character" w:customStyle="1" w:styleId="FontStyle49">
    <w:name w:val="Font Style49"/>
    <w:uiPriority w:val="99"/>
    <w:rsid w:val="004809C3"/>
    <w:rPr>
      <w:rFonts w:ascii="Cambria" w:hAnsi="Cambria" w:cs="Cambria"/>
      <w:sz w:val="20"/>
      <w:szCs w:val="20"/>
    </w:rPr>
  </w:style>
  <w:style w:type="character" w:customStyle="1" w:styleId="FontStyle50">
    <w:name w:val="Font Style50"/>
    <w:uiPriority w:val="99"/>
    <w:rsid w:val="004809C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809C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809C3"/>
    <w:rPr>
      <w:rFonts w:ascii="Cambria" w:eastAsia="Cambria" w:hAnsi="Cambria" w:cs="Cambria"/>
      <w:spacing w:val="-3"/>
      <w:sz w:val="22"/>
      <w:szCs w:val="20"/>
    </w:rPr>
  </w:style>
  <w:style w:type="character" w:customStyle="1" w:styleId="kn">
    <w:name w:val="kn"/>
    <w:basedOn w:val="DefaultParagraphFont"/>
    <w:rsid w:val="004809C3"/>
  </w:style>
  <w:style w:type="character" w:customStyle="1" w:styleId="StyleStyleUnderlineUnderlineStyleBoldUnderlineIntenseEmphas">
    <w:name w:val="Style Style UnderlineUnderlineStyle Bold UnderlineIntense Emphas..."/>
    <w:basedOn w:val="DefaultParagraphFont"/>
    <w:rsid w:val="004809C3"/>
    <w:rPr>
      <w:b/>
      <w:bCs/>
      <w:sz w:val="26"/>
      <w:u w:val="single"/>
    </w:rPr>
  </w:style>
  <w:style w:type="character" w:customStyle="1" w:styleId="articoloinside">
    <w:name w:val="articolo_inside"/>
    <w:rsid w:val="004809C3"/>
  </w:style>
  <w:style w:type="paragraph" w:customStyle="1" w:styleId="pagetools">
    <w:name w:val="pagetools"/>
    <w:basedOn w:val="Normal"/>
    <w:rsid w:val="004809C3"/>
    <w:pPr>
      <w:spacing w:before="100" w:beforeAutospacing="1" w:after="100" w:afterAutospacing="1"/>
    </w:pPr>
    <w:rPr>
      <w:rFonts w:ascii="Cambria" w:eastAsia="Cambria" w:hAnsi="Cambria"/>
      <w:sz w:val="24"/>
    </w:rPr>
  </w:style>
  <w:style w:type="character" w:customStyle="1" w:styleId="job">
    <w:name w:val="job"/>
    <w:basedOn w:val="DefaultParagraphFont"/>
    <w:rsid w:val="004809C3"/>
  </w:style>
  <w:style w:type="character" w:customStyle="1" w:styleId="publisher">
    <w:name w:val="publisher"/>
    <w:basedOn w:val="DefaultParagraphFont"/>
    <w:rsid w:val="004809C3"/>
  </w:style>
  <w:style w:type="character" w:customStyle="1" w:styleId="pubyear">
    <w:name w:val="pubyear"/>
    <w:basedOn w:val="DefaultParagraphFont"/>
    <w:rsid w:val="004809C3"/>
  </w:style>
  <w:style w:type="character" w:customStyle="1" w:styleId="pubcity">
    <w:name w:val="pubcity"/>
    <w:basedOn w:val="DefaultParagraphFont"/>
    <w:rsid w:val="004809C3"/>
  </w:style>
  <w:style w:type="paragraph" w:customStyle="1" w:styleId="C-Text">
    <w:name w:val="C-Text"/>
    <w:basedOn w:val="Normal"/>
    <w:rsid w:val="004809C3"/>
    <w:pPr>
      <w:tabs>
        <w:tab w:val="num" w:pos="720"/>
      </w:tabs>
      <w:ind w:left="720" w:hanging="360"/>
    </w:pPr>
    <w:rPr>
      <w:rFonts w:ascii="Book Antiqua" w:hAnsi="Book Antiqua"/>
      <w:sz w:val="24"/>
    </w:rPr>
  </w:style>
  <w:style w:type="character" w:customStyle="1" w:styleId="ecdate">
    <w:name w:val="ec_date"/>
    <w:basedOn w:val="DefaultParagraphFont"/>
    <w:rsid w:val="004809C3"/>
    <w:rPr>
      <w:rFonts w:ascii="Symbol" w:hAnsi="Symbol" w:hint="default"/>
      <w:sz w:val="20"/>
      <w:szCs w:val="20"/>
      <w:shd w:val="clear" w:color="auto" w:fill="FFFFFF"/>
    </w:rPr>
  </w:style>
  <w:style w:type="paragraph" w:customStyle="1" w:styleId="ecmsonormal">
    <w:name w:val="ec_msonormal"/>
    <w:basedOn w:val="Normal"/>
    <w:rsid w:val="004809C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809C3"/>
  </w:style>
  <w:style w:type="character" w:customStyle="1" w:styleId="articleheadline">
    <w:name w:val="articleheadline"/>
    <w:basedOn w:val="DefaultParagraphFont"/>
    <w:rsid w:val="004809C3"/>
  </w:style>
  <w:style w:type="paragraph" w:customStyle="1" w:styleId="u-intro">
    <w:name w:val="u-intro"/>
    <w:basedOn w:val="Normal"/>
    <w:rsid w:val="004809C3"/>
    <w:pPr>
      <w:spacing w:before="100" w:beforeAutospacing="1" w:after="100" w:afterAutospacing="1"/>
    </w:pPr>
    <w:rPr>
      <w:rFonts w:ascii="Georgia" w:hAnsi="Georgia"/>
      <w:sz w:val="24"/>
    </w:rPr>
  </w:style>
  <w:style w:type="character" w:customStyle="1" w:styleId="u-byline">
    <w:name w:val="u-byline"/>
    <w:basedOn w:val="DefaultParagraphFont"/>
    <w:rsid w:val="004809C3"/>
  </w:style>
  <w:style w:type="character" w:customStyle="1" w:styleId="articlebya">
    <w:name w:val="articleby_a"/>
    <w:basedOn w:val="DefaultParagraphFont"/>
    <w:rsid w:val="004809C3"/>
  </w:style>
  <w:style w:type="character" w:customStyle="1" w:styleId="popupwinby">
    <w:name w:val="popupwinby"/>
    <w:basedOn w:val="DefaultParagraphFont"/>
    <w:rsid w:val="004809C3"/>
  </w:style>
  <w:style w:type="character" w:customStyle="1" w:styleId="storyheader">
    <w:name w:val="storyheader"/>
    <w:basedOn w:val="DefaultParagraphFont"/>
    <w:rsid w:val="004809C3"/>
  </w:style>
  <w:style w:type="character" w:customStyle="1" w:styleId="marron">
    <w:name w:val="marron"/>
    <w:basedOn w:val="DefaultParagraphFont"/>
    <w:rsid w:val="004809C3"/>
  </w:style>
  <w:style w:type="paragraph" w:customStyle="1" w:styleId="StyleNormalWeb10pt">
    <w:name w:val="Style Normal (Web) + 10 pt"/>
    <w:basedOn w:val="NormalWeb"/>
    <w:next w:val="Normal"/>
    <w:rsid w:val="004809C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809C3"/>
    <w:rPr>
      <w:szCs w:val="24"/>
      <w:lang w:val="en-US" w:eastAsia="en-US" w:bidi="ar-SA"/>
    </w:rPr>
  </w:style>
  <w:style w:type="paragraph" w:customStyle="1" w:styleId="TagCiteShells">
    <w:name w:val="Tag/Cite/Shells"/>
    <w:basedOn w:val="Normal"/>
    <w:rsid w:val="004809C3"/>
    <w:rPr>
      <w:rFonts w:ascii="Georgia" w:hAnsi="Georgia"/>
      <w:b/>
    </w:rPr>
  </w:style>
  <w:style w:type="paragraph" w:customStyle="1" w:styleId="DefinitionTerm">
    <w:name w:val="Definition Term"/>
    <w:basedOn w:val="Normal"/>
    <w:next w:val="Normal"/>
    <w:rsid w:val="004809C3"/>
    <w:rPr>
      <w:rFonts w:ascii="Georgia" w:hAnsi="Georgia"/>
      <w:snapToGrid w:val="0"/>
      <w:sz w:val="24"/>
    </w:rPr>
  </w:style>
  <w:style w:type="character" w:customStyle="1" w:styleId="Style3CharChar">
    <w:name w:val="Style3 Char Char"/>
    <w:basedOn w:val="DefaultParagraphFont"/>
    <w:rsid w:val="004809C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809C3"/>
    <w:pPr>
      <w:spacing w:after="60"/>
    </w:pPr>
    <w:rPr>
      <w:rFonts w:ascii="Georgia" w:eastAsia="Segoe UI" w:hAnsi="Georgia" w:cs="Cambria"/>
      <w:caps/>
      <w:sz w:val="20"/>
      <w:lang w:eastAsia="zh-CN"/>
    </w:rPr>
  </w:style>
  <w:style w:type="character" w:customStyle="1" w:styleId="NormalChar0">
    <w:name w:val="Normal Char"/>
    <w:basedOn w:val="DefaultParagraphFont"/>
    <w:rsid w:val="004809C3"/>
    <w:rPr>
      <w:lang w:eastAsia="en-US"/>
    </w:rPr>
  </w:style>
  <w:style w:type="character" w:customStyle="1" w:styleId="BoldUnderlineChar2">
    <w:name w:val="Bold + Underline Char"/>
    <w:basedOn w:val="DefaultParagraphFont"/>
    <w:rsid w:val="004809C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809C3"/>
  </w:style>
  <w:style w:type="character" w:customStyle="1" w:styleId="CharacterStyle7">
    <w:name w:val="Character Style 7"/>
    <w:rsid w:val="004809C3"/>
    <w:rPr>
      <w:rFonts w:ascii="Trebuchet MS" w:hAnsi="Trebuchet MS" w:cs="Trebuchet MS"/>
      <w:sz w:val="20"/>
      <w:szCs w:val="20"/>
      <w:u w:val="single"/>
    </w:rPr>
  </w:style>
  <w:style w:type="character" w:customStyle="1" w:styleId="StyleStyle4Char">
    <w:name w:val="Style Style4 + Char"/>
    <w:basedOn w:val="DefaultParagraphFont"/>
    <w:rsid w:val="004809C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809C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809C3"/>
    <w:rPr>
      <w:rFonts w:ascii="Symbol" w:hAnsi="Symbol"/>
      <w:sz w:val="21"/>
      <w:szCs w:val="21"/>
      <w:u w:val="thick"/>
    </w:rPr>
  </w:style>
  <w:style w:type="paragraph" w:customStyle="1" w:styleId="Cite8">
    <w:name w:val="Cite8"/>
    <w:basedOn w:val="Normal"/>
    <w:autoRedefine/>
    <w:qFormat/>
    <w:rsid w:val="004809C3"/>
    <w:rPr>
      <w:rFonts w:ascii="Trebuchet MS" w:eastAsia="Verdana" w:hAnsi="Trebuchet MS" w:cs="Cambria"/>
      <w:sz w:val="16"/>
    </w:rPr>
  </w:style>
  <w:style w:type="paragraph" w:customStyle="1" w:styleId="8font">
    <w:name w:val="8font"/>
    <w:basedOn w:val="Normal"/>
    <w:next w:val="Normal"/>
    <w:autoRedefine/>
    <w:qFormat/>
    <w:rsid w:val="004809C3"/>
    <w:rPr>
      <w:rFonts w:ascii="Georgia" w:eastAsia="Cambria Math" w:hAnsi="Georgia" w:cs="Cambria"/>
      <w:sz w:val="16"/>
      <w:szCs w:val="16"/>
    </w:rPr>
  </w:style>
  <w:style w:type="paragraph" w:customStyle="1" w:styleId="BoldUnderlineChar20">
    <w:name w:val="BoldUnderline Char2"/>
    <w:link w:val="BoldUnderlineChar2Char"/>
    <w:rsid w:val="004809C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809C3"/>
    <w:rPr>
      <w:rFonts w:ascii="Times New Roman" w:eastAsia="Times New Roman" w:hAnsi="Times New Roman" w:cs="Times New Roman"/>
      <w:b/>
      <w:sz w:val="20"/>
      <w:u w:val="single"/>
    </w:rPr>
  </w:style>
  <w:style w:type="character" w:customStyle="1" w:styleId="UnderlineCharChar4">
    <w:name w:val="Underline Char Char4"/>
    <w:rsid w:val="004809C3"/>
    <w:rPr>
      <w:szCs w:val="24"/>
      <w:u w:val="single"/>
      <w:lang w:val="en-US" w:eastAsia="en-US" w:bidi="ar-SA"/>
    </w:rPr>
  </w:style>
  <w:style w:type="character" w:customStyle="1" w:styleId="BoldUnderlineCharChar3">
    <w:name w:val="BoldUnderline Char Char3"/>
    <w:rsid w:val="004809C3"/>
    <w:rPr>
      <w:b/>
      <w:szCs w:val="24"/>
      <w:u w:val="single"/>
      <w:lang w:val="en-US" w:eastAsia="en-US" w:bidi="ar-SA"/>
    </w:rPr>
  </w:style>
  <w:style w:type="character" w:customStyle="1" w:styleId="BoldUnderlineCharChar2">
    <w:name w:val="BoldUnderline Char Char2"/>
    <w:rsid w:val="004809C3"/>
    <w:rPr>
      <w:b/>
      <w:szCs w:val="24"/>
      <w:u w:val="single"/>
      <w:lang w:val="en-US" w:eastAsia="en-US" w:bidi="ar-SA"/>
    </w:rPr>
  </w:style>
  <w:style w:type="paragraph" w:customStyle="1" w:styleId="UnderlineCard0">
    <w:name w:val="UnderlineCard"/>
    <w:basedOn w:val="Heading3"/>
    <w:link w:val="UnderlineCardChar0"/>
    <w:qFormat/>
    <w:rsid w:val="004809C3"/>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809C3"/>
    <w:rPr>
      <w:rFonts w:ascii="Georgia" w:eastAsia="Calibri" w:hAnsi="Georgia" w:cs="Times New Roman"/>
      <w:sz w:val="20"/>
      <w:szCs w:val="20"/>
      <w:u w:val="single"/>
      <w:lang w:val="x-none" w:eastAsia="x-none"/>
    </w:rPr>
  </w:style>
  <w:style w:type="character" w:customStyle="1" w:styleId="5Notunderlined">
    <w:name w:val="5 Not underlined"/>
    <w:rsid w:val="004809C3"/>
    <w:rPr>
      <w:rFonts w:ascii="Times New Roman" w:hAnsi="Times New Roman"/>
      <w:sz w:val="16"/>
    </w:rPr>
  </w:style>
  <w:style w:type="character" w:customStyle="1" w:styleId="volume-issue">
    <w:name w:val="volume-issue"/>
    <w:rsid w:val="004809C3"/>
    <w:rPr>
      <w:rFonts w:cs="Times New Roman"/>
    </w:rPr>
  </w:style>
  <w:style w:type="character" w:customStyle="1" w:styleId="storytext">
    <w:name w:val="storytext"/>
    <w:basedOn w:val="DefaultParagraphFont"/>
    <w:rsid w:val="004809C3"/>
  </w:style>
  <w:style w:type="character" w:customStyle="1" w:styleId="boldness1">
    <w:name w:val="boldness1"/>
    <w:rsid w:val="004809C3"/>
  </w:style>
  <w:style w:type="paragraph" w:customStyle="1" w:styleId="Cardd">
    <w:name w:val="Cardd"/>
    <w:basedOn w:val="Normal"/>
    <w:uiPriority w:val="4"/>
    <w:qFormat/>
    <w:rsid w:val="004809C3"/>
    <w:pPr>
      <w:ind w:left="288" w:right="288"/>
    </w:pPr>
    <w:rPr>
      <w:rFonts w:ascii="Georgia" w:hAnsi="Georgia"/>
    </w:rPr>
  </w:style>
  <w:style w:type="paragraph" w:customStyle="1" w:styleId="document0">
    <w:name w:val="document"/>
    <w:basedOn w:val="Normal"/>
    <w:rsid w:val="004809C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809C3"/>
  </w:style>
  <w:style w:type="character" w:customStyle="1" w:styleId="aa">
    <w:name w:val="_"/>
    <w:basedOn w:val="DefaultParagraphFont"/>
    <w:rsid w:val="004809C3"/>
  </w:style>
  <w:style w:type="paragraph" w:customStyle="1" w:styleId="Shrink6">
    <w:name w:val="Shrink 6"/>
    <w:basedOn w:val="Normal"/>
    <w:qFormat/>
    <w:rsid w:val="004809C3"/>
    <w:rPr>
      <w:rFonts w:ascii="Georgia" w:eastAsia="Calibri" w:hAnsi="Georgia"/>
      <w:sz w:val="12"/>
    </w:rPr>
  </w:style>
  <w:style w:type="character" w:customStyle="1" w:styleId="messagecontent">
    <w:name w:val="message_content"/>
    <w:rsid w:val="004809C3"/>
  </w:style>
  <w:style w:type="paragraph" w:customStyle="1" w:styleId="BriefTitleWorks">
    <w:name w:val="Brief Title Works"/>
    <w:basedOn w:val="Heading1"/>
    <w:link w:val="BriefTitleWorksChar"/>
    <w:rsid w:val="004809C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809C3"/>
    <w:rPr>
      <w:rFonts w:ascii="Georgia" w:eastAsia="Times New Roman" w:hAnsi="Georgia" w:cs="Arial"/>
      <w:b/>
      <w:bCs/>
      <w:kern w:val="32"/>
      <w:szCs w:val="32"/>
      <w:u w:val="single"/>
    </w:rPr>
  </w:style>
  <w:style w:type="character" w:customStyle="1" w:styleId="twelptblackblack1">
    <w:name w:val="twelptblackblack1"/>
    <w:basedOn w:val="DefaultParagraphFont"/>
    <w:rsid w:val="004809C3"/>
    <w:rPr>
      <w:rFonts w:ascii="Verdana" w:hAnsi="Verdana" w:hint="default"/>
      <w:color w:val="000000"/>
      <w:sz w:val="16"/>
      <w:szCs w:val="16"/>
    </w:rPr>
  </w:style>
  <w:style w:type="character" w:customStyle="1" w:styleId="Heading3CharCharCharChar1">
    <w:name w:val="Heading 3 Char Char Char Char1"/>
    <w:rsid w:val="004809C3"/>
    <w:rPr>
      <w:rFonts w:cs="Arial"/>
      <w:bCs/>
      <w:szCs w:val="26"/>
      <w:u w:val="single"/>
      <w:lang w:val="en-US" w:eastAsia="en-US" w:bidi="ar-SA"/>
    </w:rPr>
  </w:style>
  <w:style w:type="paragraph" w:customStyle="1" w:styleId="conintrotext">
    <w:name w:val="conintrotext"/>
    <w:basedOn w:val="Normal"/>
    <w:uiPriority w:val="99"/>
    <w:rsid w:val="004809C3"/>
    <w:pPr>
      <w:spacing w:before="100" w:beforeAutospacing="1" w:after="100" w:afterAutospacing="1"/>
    </w:pPr>
    <w:rPr>
      <w:rFonts w:ascii="Georgia" w:eastAsia="Times New Roman" w:hAnsi="Georgia"/>
      <w:sz w:val="24"/>
    </w:rPr>
  </w:style>
  <w:style w:type="character" w:customStyle="1" w:styleId="comment-body">
    <w:name w:val="comment-body"/>
    <w:rsid w:val="004809C3"/>
  </w:style>
  <w:style w:type="character" w:customStyle="1" w:styleId="UnderlineCharCharChar1">
    <w:name w:val="Underline Char Char Char1"/>
    <w:rsid w:val="004809C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809C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809C3"/>
    <w:rPr>
      <w:rFonts w:asciiTheme="minorHAnsi" w:eastAsia="MS Mincho" w:hAnsiTheme="minorHAnsi" w:cstheme="minorBidi"/>
      <w:b/>
      <w:sz w:val="24"/>
      <w:u w:val="single"/>
    </w:rPr>
  </w:style>
  <w:style w:type="character" w:customStyle="1" w:styleId="mw-headline">
    <w:name w:val="mw-headline"/>
    <w:rsid w:val="004809C3"/>
  </w:style>
  <w:style w:type="character" w:customStyle="1" w:styleId="flagicon">
    <w:name w:val="flagicon"/>
    <w:rsid w:val="004809C3"/>
  </w:style>
  <w:style w:type="paragraph" w:customStyle="1" w:styleId="assert">
    <w:name w:val="assert"/>
    <w:basedOn w:val="Normal"/>
    <w:uiPriority w:val="99"/>
    <w:rsid w:val="004809C3"/>
    <w:pPr>
      <w:spacing w:before="100" w:beforeAutospacing="1" w:after="100" w:afterAutospacing="1"/>
    </w:pPr>
    <w:rPr>
      <w:rFonts w:ascii="Georgia" w:eastAsia="Times New Roman" w:hAnsi="Georgia"/>
      <w:sz w:val="24"/>
    </w:rPr>
  </w:style>
  <w:style w:type="character" w:customStyle="1" w:styleId="apturelink">
    <w:name w:val="apturelink"/>
    <w:rsid w:val="004809C3"/>
  </w:style>
  <w:style w:type="character" w:customStyle="1" w:styleId="apturelinkicon">
    <w:name w:val="apturelinkicon"/>
    <w:rsid w:val="004809C3"/>
  </w:style>
  <w:style w:type="paragraph" w:customStyle="1" w:styleId="Default1">
    <w:name w:val="Default1"/>
    <w:basedOn w:val="Default"/>
    <w:next w:val="Default"/>
    <w:uiPriority w:val="99"/>
    <w:rsid w:val="004809C3"/>
    <w:rPr>
      <w:color w:val="auto"/>
    </w:rPr>
  </w:style>
  <w:style w:type="paragraph" w:customStyle="1" w:styleId="center">
    <w:name w:val="center"/>
    <w:basedOn w:val="Normal"/>
    <w:uiPriority w:val="99"/>
    <w:rsid w:val="004809C3"/>
    <w:pPr>
      <w:spacing w:before="100" w:beforeAutospacing="1" w:after="100" w:afterAutospacing="1"/>
    </w:pPr>
    <w:rPr>
      <w:rFonts w:ascii="Georgia" w:eastAsia="Times New Roman" w:hAnsi="Georgia"/>
      <w:sz w:val="24"/>
    </w:rPr>
  </w:style>
  <w:style w:type="character" w:customStyle="1" w:styleId="LittleChar">
    <w:name w:val="Little Char"/>
    <w:link w:val="Little"/>
    <w:rsid w:val="004809C3"/>
    <w:rPr>
      <w:rFonts w:ascii="Times New Roman" w:eastAsia="Times New Roman" w:hAnsi="Times New Roman" w:cs="Times New Roman"/>
      <w:sz w:val="16"/>
    </w:rPr>
  </w:style>
  <w:style w:type="character" w:customStyle="1" w:styleId="UnderlineChar1Char">
    <w:name w:val="Underline Char1 Char"/>
    <w:rsid w:val="004809C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809C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809C3"/>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809C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809C3"/>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809C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809C3"/>
    <w:rPr>
      <w:rFonts w:asciiTheme="minorHAnsi" w:eastAsia="MS Mincho" w:hAnsiTheme="minorHAnsi" w:cstheme="minorBidi"/>
      <w:b/>
      <w:sz w:val="24"/>
      <w:u w:val="single"/>
    </w:rPr>
  </w:style>
  <w:style w:type="paragraph" w:customStyle="1" w:styleId="CardBody">
    <w:name w:val="Card Body"/>
    <w:basedOn w:val="Normal"/>
    <w:link w:val="CardBodyChar"/>
    <w:rsid w:val="004809C3"/>
    <w:rPr>
      <w:rFonts w:ascii="Georgia" w:eastAsia="Times New Roman" w:hAnsi="Georgia"/>
      <w:sz w:val="16"/>
    </w:rPr>
  </w:style>
  <w:style w:type="character" w:customStyle="1" w:styleId="CardBodyChar">
    <w:name w:val="Card Body Char"/>
    <w:link w:val="CardBody"/>
    <w:rsid w:val="004809C3"/>
    <w:rPr>
      <w:rFonts w:ascii="Georgia" w:eastAsia="Times New Roman" w:hAnsi="Georgia" w:cs="Times New Roman"/>
      <w:sz w:val="16"/>
    </w:rPr>
  </w:style>
  <w:style w:type="character" w:customStyle="1" w:styleId="ptitleinside">
    <w:name w:val="p_title_inside"/>
    <w:rsid w:val="004809C3"/>
  </w:style>
  <w:style w:type="paragraph" w:customStyle="1" w:styleId="StyleBoldandUnderlineChar11ptBorderSinglesolidline">
    <w:name w:val="Style Bold and Underline Char + 11 pt Border: : (Single solid line..."/>
    <w:link w:val="StyleBoldandUnderlineChar11ptBorderSinglesolidlineChar"/>
    <w:rsid w:val="004809C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809C3"/>
    <w:rPr>
      <w:rFonts w:eastAsia="Times New Roman"/>
      <w:b/>
      <w:bCs/>
      <w:sz w:val="22"/>
      <w:szCs w:val="20"/>
      <w:u w:val="single"/>
      <w:bdr w:val="single" w:sz="4" w:space="0" w:color="auto"/>
    </w:rPr>
  </w:style>
  <w:style w:type="paragraph" w:customStyle="1" w:styleId="Indentation">
    <w:name w:val="Indentation"/>
    <w:basedOn w:val="Normal"/>
    <w:uiPriority w:val="99"/>
    <w:rsid w:val="004809C3"/>
    <w:pPr>
      <w:ind w:left="288" w:right="288"/>
    </w:pPr>
    <w:rPr>
      <w:rFonts w:ascii="Georgia" w:hAnsi="Georgia"/>
    </w:rPr>
  </w:style>
  <w:style w:type="character" w:customStyle="1" w:styleId="StyleUnderlineCharChar9ptBold">
    <w:name w:val="Style Underline Char Char + 9 pt Bold"/>
    <w:rsid w:val="004809C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809C3"/>
    <w:rPr>
      <w:rFonts w:ascii="Georgia" w:eastAsia="Times New Roman" w:hAnsi="Georgia"/>
      <w:u w:val="single"/>
    </w:rPr>
  </w:style>
  <w:style w:type="character" w:customStyle="1" w:styleId="StyleStyle4ArialNarrow9ptChar">
    <w:name w:val="Style Style4 + Arial Narrow 9 pt Char"/>
    <w:link w:val="StyleStyle4ArialNarrow9pt"/>
    <w:rsid w:val="004809C3"/>
    <w:rPr>
      <w:rFonts w:ascii="Georgia" w:eastAsia="Times New Roman" w:hAnsi="Georgia" w:cs="Times New Roman"/>
      <w:sz w:val="22"/>
      <w:u w:val="single"/>
    </w:rPr>
  </w:style>
  <w:style w:type="paragraph" w:customStyle="1" w:styleId="StyleStyle4ArialNarrow9ptBold">
    <w:name w:val="Style Style4 + Arial Narrow 9 pt Bold"/>
    <w:basedOn w:val="Normal"/>
    <w:link w:val="StyleStyle4ArialNarrow9ptBoldChar"/>
    <w:rsid w:val="004809C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809C3"/>
    <w:rPr>
      <w:rFonts w:ascii="Georgia" w:eastAsia="Times New Roman" w:hAnsi="Georgia" w:cs="Times New Roman"/>
      <w:b/>
      <w:bCs/>
      <w:sz w:val="22"/>
      <w:u w:val="single"/>
    </w:rPr>
  </w:style>
  <w:style w:type="character" w:customStyle="1" w:styleId="StyleBoldandUnderlineCharChar29pt">
    <w:name w:val="Style Bold and Underline Char Char2 + 9 pt"/>
    <w:rsid w:val="004809C3"/>
    <w:rPr>
      <w:rFonts w:ascii="Times New Roman" w:hAnsi="Times New Roman"/>
      <w:b/>
      <w:bCs/>
      <w:noProof w:val="0"/>
      <w:sz w:val="20"/>
      <w:u w:val="single"/>
    </w:rPr>
  </w:style>
  <w:style w:type="character" w:customStyle="1" w:styleId="StyleUnderlineCharChar19pt">
    <w:name w:val="Style Underline Char Char1 + 9 pt"/>
    <w:rsid w:val="004809C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809C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809C3"/>
    <w:rPr>
      <w:rFonts w:ascii="Georgia" w:eastAsia="Times New Roman" w:hAnsi="Georgia"/>
      <w:b/>
      <w:smallCaps/>
      <w:sz w:val="24"/>
      <w:szCs w:val="24"/>
      <w:u w:val="single"/>
    </w:rPr>
  </w:style>
  <w:style w:type="character" w:customStyle="1" w:styleId="CardTextCharChar">
    <w:name w:val="Card Text Char Char"/>
    <w:rsid w:val="004809C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809C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809C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809C3"/>
    <w:rPr>
      <w:rFonts w:ascii="Times New Roman" w:hAnsi="Times New Roman"/>
      <w:sz w:val="24"/>
      <w:u w:val="single"/>
      <w:bdr w:val="none" w:sz="0" w:space="0" w:color="auto"/>
      <w:shd w:val="clear" w:color="auto" w:fill="auto"/>
    </w:rPr>
  </w:style>
  <w:style w:type="character" w:customStyle="1" w:styleId="FifthChar">
    <w:name w:val="Fifth Char"/>
    <w:link w:val="Fifth"/>
    <w:rsid w:val="004809C3"/>
    <w:rPr>
      <w:rFonts w:ascii="Times New Roman" w:eastAsia="Calibri" w:hAnsi="Times New Roman" w:cs="Times New Roman"/>
      <w:sz w:val="22"/>
    </w:rPr>
  </w:style>
  <w:style w:type="paragraph" w:customStyle="1" w:styleId="Third">
    <w:name w:val="Third"/>
    <w:basedOn w:val="Normal"/>
    <w:link w:val="ThirdChar"/>
    <w:rsid w:val="004809C3"/>
    <w:rPr>
      <w:rFonts w:ascii="Georgia" w:eastAsia="Times New Roman" w:hAnsi="Georgia"/>
      <w:b/>
      <w:u w:val="single"/>
      <w:lang w:val="x-none" w:eastAsia="x-none"/>
    </w:rPr>
  </w:style>
  <w:style w:type="character" w:customStyle="1" w:styleId="ThirdChar">
    <w:name w:val="Third Char"/>
    <w:link w:val="Third"/>
    <w:rsid w:val="004809C3"/>
    <w:rPr>
      <w:rFonts w:ascii="Georgia" w:eastAsia="Times New Roman" w:hAnsi="Georgia" w:cs="Times New Roman"/>
      <w:b/>
      <w:sz w:val="22"/>
      <w:u w:val="single"/>
      <w:lang w:val="x-none" w:eastAsia="x-none"/>
    </w:rPr>
  </w:style>
  <w:style w:type="paragraph" w:customStyle="1" w:styleId="CharCharCharCharCharChar1CharCharCharCharChar">
    <w:name w:val="Char Char Char Char Char Char1 Char Char Char Char Char"/>
    <w:next w:val="Normal"/>
    <w:rsid w:val="004809C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809C3"/>
  </w:style>
  <w:style w:type="paragraph" w:customStyle="1" w:styleId="DebateUnderlineBoldChar">
    <w:name w:val="Debate Underline Bold Char"/>
    <w:basedOn w:val="Normal"/>
    <w:link w:val="DebateUnderlineBoldCharChar"/>
    <w:rsid w:val="004809C3"/>
    <w:pPr>
      <w:jc w:val="both"/>
    </w:pPr>
    <w:rPr>
      <w:rFonts w:ascii="Georgia" w:eastAsia="Times New Roman" w:hAnsi="Georgia"/>
      <w:b/>
      <w:u w:val="thick"/>
    </w:rPr>
  </w:style>
  <w:style w:type="character" w:customStyle="1" w:styleId="DebateUnderlineBoldCharChar">
    <w:name w:val="Debate Underline Bold Char Char"/>
    <w:link w:val="DebateUnderlineBoldChar"/>
    <w:rsid w:val="004809C3"/>
    <w:rPr>
      <w:rFonts w:ascii="Georgia" w:eastAsia="Times New Roman" w:hAnsi="Georgia" w:cs="Times New Roman"/>
      <w:b/>
      <w:sz w:val="22"/>
      <w:u w:val="thick"/>
    </w:rPr>
  </w:style>
  <w:style w:type="character" w:customStyle="1" w:styleId="bloctitlesChar">
    <w:name w:val="bloc titles Char"/>
    <w:link w:val="bloctitles"/>
    <w:rsid w:val="004809C3"/>
    <w:rPr>
      <w:rFonts w:ascii="Times New Roman" w:eastAsia="Malgun Gothic" w:hAnsi="Times New Roman" w:cs="Arial"/>
      <w:b/>
      <w:kern w:val="32"/>
      <w:sz w:val="32"/>
      <w:szCs w:val="32"/>
      <w:u w:val="single"/>
    </w:rPr>
  </w:style>
  <w:style w:type="paragraph" w:customStyle="1" w:styleId="CiteSmallText">
    <w:name w:val="Cite Small Text"/>
    <w:basedOn w:val="Normal"/>
    <w:uiPriority w:val="99"/>
    <w:rsid w:val="004809C3"/>
    <w:pPr>
      <w:widowControl w:val="0"/>
      <w:spacing w:after="200"/>
    </w:pPr>
    <w:rPr>
      <w:rFonts w:ascii="Helvetica Neue" w:hAnsi="Helvetica Neue"/>
      <w:b/>
      <w:sz w:val="18"/>
    </w:rPr>
  </w:style>
  <w:style w:type="character" w:customStyle="1" w:styleId="3TagCite">
    <w:name w:val="3 Tag/Cite"/>
    <w:rsid w:val="004809C3"/>
    <w:rPr>
      <w:rFonts w:ascii="Times New Roman" w:hAnsi="Times New Roman"/>
      <w:b/>
    </w:rPr>
  </w:style>
  <w:style w:type="character" w:customStyle="1" w:styleId="4Qualifications">
    <w:name w:val="4 Qualifications"/>
    <w:rsid w:val="004809C3"/>
    <w:rPr>
      <w:rFonts w:ascii="Times New Roman" w:hAnsi="Times New Roman"/>
      <w:sz w:val="19"/>
    </w:rPr>
  </w:style>
  <w:style w:type="character" w:customStyle="1" w:styleId="6Underlined">
    <w:name w:val="6 Underlined"/>
    <w:rsid w:val="004809C3"/>
    <w:rPr>
      <w:rFonts w:ascii="Times New Roman" w:hAnsi="Times New Roman"/>
      <w:b/>
      <w:sz w:val="21"/>
      <w:u w:val="single"/>
    </w:rPr>
  </w:style>
  <w:style w:type="paragraph" w:customStyle="1" w:styleId="Cards1CharChar">
    <w:name w:val="Cards1 Char Char"/>
    <w:basedOn w:val="Normal"/>
    <w:link w:val="Cards1CharCharChar"/>
    <w:rsid w:val="004809C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809C3"/>
    <w:rPr>
      <w:rFonts w:ascii="Georgia" w:hAnsi="Georgia" w:cs="Times New Roman"/>
      <w:sz w:val="22"/>
      <w:lang w:val="x-none"/>
    </w:rPr>
  </w:style>
  <w:style w:type="paragraph" w:customStyle="1" w:styleId="UnderlineCharCharCharCharCharCharChar">
    <w:name w:val="Underline Char Char Char Char Char Char Char"/>
    <w:basedOn w:val="Normal"/>
    <w:link w:val="UnderlineCharCharCharCharCharCharCharChar"/>
    <w:rsid w:val="004809C3"/>
    <w:rPr>
      <w:rFonts w:asciiTheme="minorHAnsi" w:hAnsiTheme="minorHAnsi" w:cstheme="minorBidi"/>
      <w:sz w:val="24"/>
      <w:u w:val="single"/>
    </w:rPr>
  </w:style>
  <w:style w:type="character" w:customStyle="1" w:styleId="CitesCharCharChar">
    <w:name w:val="Cites Char Char Char"/>
    <w:rsid w:val="004809C3"/>
    <w:rPr>
      <w:rFonts w:ascii="Times New Roman" w:eastAsia="Times New Roman" w:hAnsi="Times New Roman" w:cs="Times New Roman"/>
      <w:sz w:val="20"/>
      <w:szCs w:val="24"/>
    </w:rPr>
  </w:style>
  <w:style w:type="character" w:customStyle="1" w:styleId="nohighlighting">
    <w:name w:val="no highlighting"/>
    <w:rsid w:val="004809C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809C3"/>
    <w:rPr>
      <w:rFonts w:ascii="Cambria" w:hAnsi="Cambria" w:hint="default"/>
      <w:sz w:val="21"/>
      <w:u w:val="single"/>
    </w:rPr>
  </w:style>
  <w:style w:type="paragraph" w:customStyle="1" w:styleId="Swag">
    <w:name w:val="Swag"/>
    <w:basedOn w:val="Normal"/>
    <w:link w:val="SwagChar"/>
    <w:qFormat/>
    <w:rsid w:val="004809C3"/>
    <w:rPr>
      <w:rFonts w:ascii="Georgia" w:hAnsi="Georgia"/>
      <w:color w:val="0000FF"/>
      <w:sz w:val="12"/>
      <w:u w:val="single"/>
    </w:rPr>
  </w:style>
  <w:style w:type="character" w:customStyle="1" w:styleId="SwagChar">
    <w:name w:val="Swag Char"/>
    <w:link w:val="Swag"/>
    <w:rsid w:val="004809C3"/>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809C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809C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809C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809C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809C3"/>
    <w:rPr>
      <w:rFonts w:eastAsia="MS Mincho"/>
    </w:rPr>
  </w:style>
  <w:style w:type="character" w:customStyle="1" w:styleId="StyleStyleCardTextLeft-075Right0Char">
    <w:name w:val="Style Style Card Text + Left:  -0.75&quot; + Right:  0&quot; Char"/>
    <w:link w:val="StyleStyleCardTextLeft-075Right0"/>
    <w:rsid w:val="004809C3"/>
    <w:rPr>
      <w:rFonts w:ascii="Times New Roman" w:eastAsia="MS Mincho" w:hAnsi="Times New Roman" w:cs="Times New Roman"/>
      <w:sz w:val="22"/>
    </w:rPr>
  </w:style>
  <w:style w:type="character" w:customStyle="1" w:styleId="CharChar61">
    <w:name w:val="Char Char61"/>
    <w:rsid w:val="004809C3"/>
    <w:rPr>
      <w:rFonts w:cs="Arial"/>
      <w:bCs/>
      <w:sz w:val="16"/>
      <w:szCs w:val="26"/>
      <w:lang w:val="en-US" w:eastAsia="en-US" w:bidi="ar-SA"/>
    </w:rPr>
  </w:style>
  <w:style w:type="character" w:customStyle="1" w:styleId="ListBulletChar">
    <w:name w:val="List Bullet Char"/>
    <w:link w:val="ListBullet"/>
    <w:uiPriority w:val="99"/>
    <w:rsid w:val="004809C3"/>
    <w:rPr>
      <w:rFonts w:ascii="Times New Roman" w:eastAsia="Calibri" w:hAnsi="Times New Roman" w:cs="Times New Roman"/>
      <w:sz w:val="22"/>
    </w:rPr>
  </w:style>
  <w:style w:type="paragraph" w:customStyle="1" w:styleId="subhead10">
    <w:name w:val="subhead1"/>
    <w:basedOn w:val="Normal"/>
    <w:uiPriority w:val="99"/>
    <w:rsid w:val="004809C3"/>
    <w:pPr>
      <w:spacing w:before="100" w:beforeAutospacing="1" w:after="100" w:afterAutospacing="1"/>
    </w:pPr>
    <w:rPr>
      <w:rFonts w:ascii="Georgia" w:eastAsia="Times New Roman" w:hAnsi="Georgia"/>
      <w:sz w:val="24"/>
    </w:rPr>
  </w:style>
  <w:style w:type="character" w:customStyle="1" w:styleId="styledate0">
    <w:name w:val="styledate"/>
    <w:rsid w:val="004809C3"/>
  </w:style>
  <w:style w:type="character" w:customStyle="1" w:styleId="BoldandUnderlineChar1">
    <w:name w:val="Bold and Underline Char1"/>
    <w:rsid w:val="004809C3"/>
    <w:rPr>
      <w:b/>
      <w:szCs w:val="24"/>
      <w:u w:val="single"/>
      <w:lang w:val="en-US" w:eastAsia="en-US" w:bidi="ar-SA"/>
    </w:rPr>
  </w:style>
  <w:style w:type="character" w:customStyle="1" w:styleId="BoldandUnderlineChar1Char2">
    <w:name w:val="Bold and Underline Char1 Char2"/>
    <w:rsid w:val="004809C3"/>
    <w:rPr>
      <w:b/>
      <w:szCs w:val="24"/>
      <w:u w:val="single"/>
      <w:lang w:val="en-US" w:eastAsia="en-US" w:bidi="ar-SA"/>
    </w:rPr>
  </w:style>
  <w:style w:type="character" w:customStyle="1" w:styleId="BoldandUnderlineCharChar1">
    <w:name w:val="Bold and Underline Char Char1"/>
    <w:rsid w:val="004809C3"/>
    <w:rPr>
      <w:b/>
      <w:szCs w:val="24"/>
      <w:u w:val="single"/>
      <w:lang w:val="en-US" w:eastAsia="en-US" w:bidi="ar-SA"/>
    </w:rPr>
  </w:style>
  <w:style w:type="character" w:customStyle="1" w:styleId="BoldandUnderlineChar6">
    <w:name w:val="Bold and Underline Char6"/>
    <w:rsid w:val="004809C3"/>
    <w:rPr>
      <w:b/>
      <w:szCs w:val="24"/>
      <w:u w:val="single"/>
      <w:lang w:val="en-US" w:eastAsia="en-US" w:bidi="ar-SA"/>
    </w:rPr>
  </w:style>
  <w:style w:type="paragraph" w:customStyle="1" w:styleId="abstract">
    <w:name w:val="abstract"/>
    <w:basedOn w:val="Normal"/>
    <w:uiPriority w:val="99"/>
    <w:rsid w:val="004809C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809C3"/>
    <w:rPr>
      <w:rFonts w:ascii="Georgia" w:eastAsia="Times New Roman" w:hAnsi="Georgia"/>
      <w:b/>
      <w:bCs/>
      <w:u w:val="single"/>
    </w:rPr>
  </w:style>
  <w:style w:type="character" w:customStyle="1" w:styleId="StyleUnderlineChar11ptBold2Char">
    <w:name w:val="Style Underline Char + 11 pt Bold2 Char"/>
    <w:link w:val="StyleUnderlineChar11ptBold2"/>
    <w:rsid w:val="004809C3"/>
    <w:rPr>
      <w:rFonts w:ascii="Georgia" w:eastAsia="Times New Roman" w:hAnsi="Georgia" w:cs="Times New Roman"/>
      <w:b/>
      <w:bCs/>
      <w:sz w:val="22"/>
      <w:u w:val="single"/>
    </w:rPr>
  </w:style>
  <w:style w:type="paragraph" w:customStyle="1" w:styleId="StyleStyleUnderlineTimesNewRoman11pt">
    <w:name w:val="Style Style Underline + Times New Roman + 11 pt"/>
    <w:basedOn w:val="Normal"/>
    <w:link w:val="StyleStyleUnderlineTimesNewRoman11ptChar"/>
    <w:rsid w:val="004809C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809C3"/>
    <w:rPr>
      <w:rFonts w:ascii="Georgia" w:eastAsia="Times New Roman" w:hAnsi="Georgia" w:cs="Times New Roman"/>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809C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809C3"/>
    <w:rPr>
      <w:rFonts w:ascii="Georgia" w:eastAsia="Times New Roman" w:hAnsi="Georgia" w:cs="Times New Roman"/>
      <w:sz w:val="22"/>
      <w:u w:val="single"/>
    </w:rPr>
  </w:style>
  <w:style w:type="character" w:customStyle="1" w:styleId="style13">
    <w:name w:val="style1"/>
    <w:rsid w:val="004809C3"/>
  </w:style>
  <w:style w:type="character" w:customStyle="1" w:styleId="pmtermsel">
    <w:name w:val="pmtermsel"/>
    <w:rsid w:val="004809C3"/>
  </w:style>
  <w:style w:type="character" w:customStyle="1" w:styleId="showipapr">
    <w:name w:val="show_ipapr"/>
    <w:rsid w:val="004809C3"/>
  </w:style>
  <w:style w:type="character" w:customStyle="1" w:styleId="dnindex">
    <w:name w:val="dnindex"/>
    <w:rsid w:val="004809C3"/>
  </w:style>
  <w:style w:type="character" w:customStyle="1" w:styleId="23">
    <w:name w:val="23"/>
    <w:rsid w:val="004809C3"/>
    <w:rPr>
      <w:rFonts w:ascii="Times New Roman" w:hAnsi="Times New Roman" w:cs="Arial"/>
      <w:bCs/>
      <w:sz w:val="20"/>
      <w:u w:val="single"/>
      <w:lang w:val="en-US" w:eastAsia="en-US" w:bidi="ar-SA"/>
    </w:rPr>
  </w:style>
  <w:style w:type="character" w:customStyle="1" w:styleId="33">
    <w:name w:val="33"/>
    <w:rsid w:val="004809C3"/>
    <w:rPr>
      <w:rFonts w:ascii="Times New Roman" w:hAnsi="Times New Roman" w:cs="Arial"/>
      <w:b/>
      <w:bCs/>
      <w:sz w:val="20"/>
      <w:u w:val="single"/>
      <w:lang w:val="en-US" w:eastAsia="en-US" w:bidi="ar-SA"/>
    </w:rPr>
  </w:style>
  <w:style w:type="character" w:customStyle="1" w:styleId="55">
    <w:name w:val="55"/>
    <w:rsid w:val="004809C3"/>
    <w:rPr>
      <w:rFonts w:cs="Arial"/>
      <w:bCs/>
      <w:sz w:val="20"/>
      <w:u w:val="single"/>
      <w:lang w:val="en-US" w:eastAsia="en-US" w:bidi="ar-SA"/>
    </w:rPr>
  </w:style>
  <w:style w:type="character" w:customStyle="1" w:styleId="authoraffil">
    <w:name w:val="authoraffil"/>
    <w:rsid w:val="004809C3"/>
  </w:style>
  <w:style w:type="character" w:customStyle="1" w:styleId="CharChar8">
    <w:name w:val="Char Char8"/>
    <w:rsid w:val="004809C3"/>
    <w:rPr>
      <w:rFonts w:ascii="Georgia" w:eastAsia="Times New Roman" w:hAnsi="Georgia"/>
      <w:b/>
      <w:bCs/>
      <w:sz w:val="30"/>
      <w:szCs w:val="28"/>
      <w:u w:val="single"/>
    </w:rPr>
  </w:style>
  <w:style w:type="character" w:customStyle="1" w:styleId="FontStyle13">
    <w:name w:val="Font Style13"/>
    <w:uiPriority w:val="99"/>
    <w:rsid w:val="004809C3"/>
    <w:rPr>
      <w:rFonts w:ascii="Constantia" w:hAnsi="Constantia" w:cs="Constantia"/>
      <w:sz w:val="18"/>
      <w:szCs w:val="18"/>
    </w:rPr>
  </w:style>
  <w:style w:type="character" w:customStyle="1" w:styleId="TagsCharCharCharChar">
    <w:name w:val="Tags Char Char Char Char"/>
    <w:rsid w:val="004809C3"/>
    <w:rPr>
      <w:rFonts w:ascii="Times New Roman" w:eastAsia="Times New Roman" w:hAnsi="Times New Roman" w:cs="Times New Roman"/>
      <w:b/>
      <w:sz w:val="24"/>
      <w:szCs w:val="24"/>
    </w:rPr>
  </w:style>
  <w:style w:type="character" w:customStyle="1" w:styleId="Citation1Char">
    <w:name w:val="Citation1 Char"/>
    <w:link w:val="Citation10"/>
    <w:locked/>
    <w:rsid w:val="004809C3"/>
    <w:rPr>
      <w:rFonts w:ascii="Georgia" w:hAnsi="Georgia"/>
      <w:b/>
      <w:u w:val="single"/>
    </w:rPr>
  </w:style>
  <w:style w:type="paragraph" w:customStyle="1" w:styleId="Citation10">
    <w:name w:val="Citation1"/>
    <w:basedOn w:val="Normal"/>
    <w:link w:val="Citation1Char"/>
    <w:qFormat/>
    <w:rsid w:val="004809C3"/>
    <w:rPr>
      <w:rFonts w:ascii="Georgia" w:hAnsi="Georgia" w:cstheme="minorBidi"/>
      <w:b/>
      <w:sz w:val="24"/>
      <w:u w:val="single"/>
    </w:rPr>
  </w:style>
  <w:style w:type="character" w:customStyle="1" w:styleId="TaglineChar">
    <w:name w:val="Tagline Char"/>
    <w:link w:val="Tagline2"/>
    <w:locked/>
    <w:rsid w:val="004809C3"/>
    <w:rPr>
      <w:rFonts w:ascii="Georgia" w:hAnsi="Georgia"/>
      <w:b/>
    </w:rPr>
  </w:style>
  <w:style w:type="paragraph" w:customStyle="1" w:styleId="Tagline2">
    <w:name w:val="Tagline"/>
    <w:basedOn w:val="Normal"/>
    <w:link w:val="TaglineChar"/>
    <w:qFormat/>
    <w:rsid w:val="004809C3"/>
    <w:rPr>
      <w:rFonts w:ascii="Georgia" w:hAnsi="Georgia" w:cstheme="minorBidi"/>
      <w:b/>
      <w:sz w:val="24"/>
    </w:rPr>
  </w:style>
  <w:style w:type="paragraph" w:customStyle="1" w:styleId="StyleLeft021">
    <w:name w:val="Style Left:  0.2&quot;1"/>
    <w:basedOn w:val="Normal"/>
    <w:uiPriority w:val="99"/>
    <w:rsid w:val="004809C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809C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809C3"/>
    <w:rPr>
      <w:rFonts w:ascii="Georgia" w:eastAsia="Times New Roman" w:hAnsi="Georgia" w:cs="Times New Roman"/>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809C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809C3"/>
    <w:rPr>
      <w:rFonts w:ascii="Georgia" w:eastAsia="Times New Roman" w:hAnsi="Georgia" w:cs="Times New Roman"/>
      <w:sz w:val="22"/>
      <w:u w:val="single"/>
      <w:bdr w:val="single" w:sz="4" w:space="0" w:color="auto"/>
    </w:rPr>
  </w:style>
  <w:style w:type="character" w:customStyle="1" w:styleId="boldcitationChar">
    <w:name w:val="bold citation Char"/>
    <w:rsid w:val="004809C3"/>
    <w:rPr>
      <w:rFonts w:ascii="Arial" w:hAnsi="Arial"/>
      <w:b/>
      <w:sz w:val="28"/>
      <w:szCs w:val="24"/>
      <w:u w:val="thick"/>
      <w:lang w:val="en-US" w:eastAsia="en-US" w:bidi="ar-SA"/>
    </w:rPr>
  </w:style>
  <w:style w:type="paragraph" w:customStyle="1" w:styleId="BlockTitle20">
    <w:name w:val="Block Title #2"/>
    <w:basedOn w:val="Normal"/>
    <w:uiPriority w:val="99"/>
    <w:rsid w:val="004809C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809C3"/>
    <w:rPr>
      <w:rFonts w:ascii="Georgia" w:hAnsi="Georgia"/>
      <w:b/>
    </w:rPr>
  </w:style>
  <w:style w:type="character" w:customStyle="1" w:styleId="BoldunderlineChar3">
    <w:name w:val="Bold/underline Char"/>
    <w:rsid w:val="004809C3"/>
    <w:rPr>
      <w:rFonts w:eastAsia="SimSun"/>
      <w:b/>
      <w:noProof w:val="0"/>
      <w:sz w:val="24"/>
      <w:szCs w:val="24"/>
      <w:u w:val="single"/>
      <w:lang w:val="en-US" w:eastAsia="zh-CN" w:bidi="ar-SA"/>
    </w:rPr>
  </w:style>
  <w:style w:type="character" w:customStyle="1" w:styleId="underlinetextchar0">
    <w:name w:val="underlinetextchar"/>
    <w:rsid w:val="004809C3"/>
  </w:style>
  <w:style w:type="character" w:customStyle="1" w:styleId="boldciteChar1">
    <w:name w:val="bold cite Char1"/>
    <w:rsid w:val="004809C3"/>
    <w:rPr>
      <w:b/>
      <w:sz w:val="28"/>
      <w:u w:val="thick" w:color="000000"/>
    </w:rPr>
  </w:style>
  <w:style w:type="character" w:customStyle="1" w:styleId="tagCharCharChar1">
    <w:name w:val="tag Char Char Char1"/>
    <w:rsid w:val="004809C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809C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809C3"/>
    <w:rPr>
      <w:rFonts w:ascii="Times New Roman" w:hAnsi="Times New Roman" w:cs="Times New Roman"/>
      <w:sz w:val="18"/>
      <w:szCs w:val="18"/>
    </w:rPr>
  </w:style>
  <w:style w:type="character" w:customStyle="1" w:styleId="bylines">
    <w:name w:val="bylines"/>
    <w:basedOn w:val="DefaultParagraphFont"/>
    <w:rsid w:val="004809C3"/>
  </w:style>
  <w:style w:type="character" w:customStyle="1" w:styleId="StyleStyleBoldUnderlineUnderlineIntenseEmphasis1apple-style-2">
    <w:name w:val="Style Style Bold UnderlineUnderlineIntense Emphasis1apple-style-...2"/>
    <w:basedOn w:val="DefaultParagraphFont"/>
    <w:rsid w:val="004809C3"/>
    <w:rPr>
      <w:b w:val="0"/>
      <w:bCs/>
      <w:sz w:val="22"/>
      <w:u w:val="single"/>
    </w:rPr>
  </w:style>
  <w:style w:type="character" w:customStyle="1" w:styleId="FontStyle57">
    <w:name w:val="Font Style57"/>
    <w:rsid w:val="004809C3"/>
    <w:rPr>
      <w:rFonts w:ascii="Georgia" w:hAnsi="Georgia" w:cs="Georgia"/>
      <w:b/>
      <w:bCs/>
      <w:sz w:val="14"/>
      <w:szCs w:val="14"/>
    </w:rPr>
  </w:style>
  <w:style w:type="character" w:customStyle="1" w:styleId="FontStyle89">
    <w:name w:val="Font Style89"/>
    <w:rsid w:val="004809C3"/>
    <w:rPr>
      <w:rFonts w:ascii="Times New Roman" w:hAnsi="Times New Roman" w:cs="Times New Roman"/>
      <w:b/>
      <w:bCs/>
      <w:smallCaps/>
      <w:spacing w:val="40"/>
      <w:sz w:val="16"/>
      <w:szCs w:val="16"/>
    </w:rPr>
  </w:style>
  <w:style w:type="character" w:customStyle="1" w:styleId="style3Char0">
    <w:name w:val="style 3 Char"/>
    <w:rsid w:val="004809C3"/>
    <w:rPr>
      <w:sz w:val="18"/>
      <w:szCs w:val="24"/>
      <w:lang w:val="en-US" w:eastAsia="en-US" w:bidi="ar-SA"/>
    </w:rPr>
  </w:style>
  <w:style w:type="paragraph" w:customStyle="1" w:styleId="003Cite">
    <w:name w:val="003Cite"/>
    <w:basedOn w:val="Normal"/>
    <w:qFormat/>
    <w:rsid w:val="004809C3"/>
    <w:rPr>
      <w:rFonts w:eastAsia="Calibri"/>
      <w:sz w:val="16"/>
      <w:szCs w:val="16"/>
    </w:rPr>
  </w:style>
  <w:style w:type="paragraph" w:customStyle="1" w:styleId="NormalBold">
    <w:name w:val="Normal + Bold"/>
    <w:aliases w:val="Double Underline"/>
    <w:basedOn w:val="Normal"/>
    <w:link w:val="NormalBoldChar"/>
    <w:rsid w:val="004809C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809C3"/>
    <w:rPr>
      <w:rFonts w:ascii="Georgia" w:hAnsi="Georgia" w:cs="Times New Roman"/>
      <w:b/>
      <w:color w:val="000000"/>
      <w:sz w:val="22"/>
      <w:u w:val="single"/>
    </w:rPr>
  </w:style>
  <w:style w:type="character" w:customStyle="1" w:styleId="BlockHeadingsChar1">
    <w:name w:val="Block Headings Char1"/>
    <w:rsid w:val="004809C3"/>
    <w:rPr>
      <w:b/>
      <w:caps/>
    </w:rPr>
  </w:style>
  <w:style w:type="character" w:customStyle="1" w:styleId="FontStyle170">
    <w:name w:val="Font Style170"/>
    <w:uiPriority w:val="99"/>
    <w:rsid w:val="004809C3"/>
    <w:rPr>
      <w:rFonts w:ascii="Bookman Old Style" w:hAnsi="Bookman Old Style" w:cs="Bookman Old Style"/>
      <w:sz w:val="16"/>
      <w:szCs w:val="16"/>
    </w:rPr>
  </w:style>
  <w:style w:type="character" w:customStyle="1" w:styleId="FontStyle17">
    <w:name w:val="Font Style17"/>
    <w:uiPriority w:val="99"/>
    <w:rsid w:val="004809C3"/>
    <w:rPr>
      <w:rFonts w:ascii="Book Antiqua" w:hAnsi="Book Antiqua" w:cs="Book Antiqua"/>
      <w:i/>
      <w:iCs/>
      <w:spacing w:val="10"/>
      <w:sz w:val="22"/>
      <w:szCs w:val="22"/>
    </w:rPr>
  </w:style>
  <w:style w:type="character" w:customStyle="1" w:styleId="c-mrkdwnhighlight">
    <w:name w:val="c-mrkdwn__highlight"/>
    <w:basedOn w:val="DefaultParagraphFont"/>
    <w:rsid w:val="00480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49</Pages>
  <Words>14762</Words>
  <Characters>84147</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8</cp:revision>
  <dcterms:created xsi:type="dcterms:W3CDTF">2022-01-29T19:15:00Z</dcterms:created>
  <dcterms:modified xsi:type="dcterms:W3CDTF">2022-01-29T20:27:00Z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